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AC7B2" w14:textId="67877AAA" w:rsidR="008B0677" w:rsidRDefault="008B0677" w:rsidP="008B0677">
      <w:pPr>
        <w:pStyle w:val="Heading1"/>
      </w:pPr>
      <w:r>
        <w:t>AC</w:t>
      </w:r>
    </w:p>
    <w:p w14:paraId="3EEE5C7E" w14:textId="0851A244" w:rsidR="008B0677" w:rsidRDefault="008B0677" w:rsidP="008B0677">
      <w:pPr>
        <w:pStyle w:val="Heading3"/>
      </w:pPr>
      <w:r>
        <w:lastRenderedPageBreak/>
        <w:t>Advantage</w:t>
      </w:r>
    </w:p>
    <w:p w14:paraId="595F157B" w14:textId="77777777" w:rsidR="008B0677" w:rsidRPr="00104199" w:rsidRDefault="008B0677" w:rsidP="008B0677">
      <w:pPr>
        <w:pStyle w:val="Heading4"/>
      </w:pPr>
      <w:r>
        <w:t xml:space="preserve">Current quality of education is sharply decreasing through teacher shortages </w:t>
      </w:r>
    </w:p>
    <w:p w14:paraId="2FC7E301" w14:textId="77777777" w:rsidR="008B0677" w:rsidRPr="00104199" w:rsidRDefault="008B0677" w:rsidP="008B0677">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225C769B" w14:textId="77777777" w:rsidR="008B0677" w:rsidRDefault="008B0677" w:rsidP="008B0677">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503ED899" w14:textId="77777777" w:rsidR="008B0677" w:rsidRPr="00487FB9" w:rsidRDefault="008B0677" w:rsidP="008B0677">
      <w:pPr>
        <w:rPr>
          <w:sz w:val="16"/>
        </w:rPr>
      </w:pPr>
    </w:p>
    <w:p w14:paraId="16083994" w14:textId="77777777" w:rsidR="008B0677" w:rsidRPr="006F5F63" w:rsidRDefault="008B0677" w:rsidP="008B0677">
      <w:pPr>
        <w:pStyle w:val="Heading4"/>
      </w:pPr>
      <w:r>
        <w:t>Status Quo policies make the opportunity cost for teacher strikes too high</w:t>
      </w:r>
    </w:p>
    <w:p w14:paraId="5495ADFE" w14:textId="77777777" w:rsidR="008B0677" w:rsidRDefault="008B0677" w:rsidP="008B0677">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0D40D134" w14:textId="77777777" w:rsidR="008B0677" w:rsidRDefault="008B0677" w:rsidP="008B0677">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0AA668E6" w14:textId="77777777" w:rsidR="008B0677" w:rsidRDefault="008B0677" w:rsidP="008B0677"/>
    <w:p w14:paraId="2D12EB17" w14:textId="77777777" w:rsidR="008B0677" w:rsidRPr="00104199" w:rsidRDefault="008B0677" w:rsidP="008B0677">
      <w:pPr>
        <w:pStyle w:val="Heading4"/>
      </w:pPr>
      <w:r>
        <w:lastRenderedPageBreak/>
        <w:t>That causes teachers uproot and quitting through unsatisfaction</w:t>
      </w:r>
    </w:p>
    <w:p w14:paraId="49D19949" w14:textId="77777777" w:rsidR="008B0677" w:rsidRDefault="008B0677" w:rsidP="008B0677">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14:paraId="08F26DC0" w14:textId="77777777" w:rsidR="008B0677" w:rsidRPr="00D42AB3" w:rsidRDefault="008B0677" w:rsidP="008B0677">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57690543" w14:textId="77777777" w:rsidR="008B0677" w:rsidRPr="001D09FC" w:rsidRDefault="008B0677" w:rsidP="008B0677"/>
    <w:p w14:paraId="72FBC31D" w14:textId="77777777" w:rsidR="008B0677" w:rsidRDefault="008B0677" w:rsidP="008B0677">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3F791F54" w14:textId="77777777" w:rsidR="008B0677" w:rsidRPr="00E75B57" w:rsidRDefault="008B0677" w:rsidP="008B0677">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24B3B3A8" w14:textId="77777777" w:rsidR="008B0677" w:rsidRPr="00950B4A" w:rsidRDefault="008B0677" w:rsidP="008B0677">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1CFFFB37" w14:textId="77777777" w:rsidR="008B0677" w:rsidRPr="00950B4A" w:rsidRDefault="008B0677" w:rsidP="008B0677">
      <w:r w:rsidRPr="00950B4A">
        <w:t>What Teachers' Unions Bargain For</w:t>
      </w:r>
    </w:p>
    <w:p w14:paraId="235535E3" w14:textId="77777777" w:rsidR="008B0677" w:rsidRPr="00950B4A" w:rsidRDefault="008B0677" w:rsidP="008B0677">
      <w:pPr>
        <w:rPr>
          <w:b/>
          <w:u w:val="single"/>
        </w:rPr>
      </w:pPr>
      <w:r w:rsidRPr="00950B4A">
        <w:rPr>
          <w:b/>
          <w:u w:val="single"/>
        </w:rPr>
        <w:lastRenderedPageBreak/>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17011531" w14:textId="77777777" w:rsidR="008B0677" w:rsidRPr="00950B4A" w:rsidRDefault="008B0677" w:rsidP="008B0677">
      <w:pPr>
        <w:rPr>
          <w:b/>
          <w:u w:val="single"/>
        </w:rPr>
      </w:pPr>
      <w:r w:rsidRPr="00E75B57">
        <w:rPr>
          <w:b/>
          <w:highlight w:val="green"/>
          <w:u w:val="single"/>
        </w:rPr>
        <w:t>Fair working conditions, compensation, and pay equality</w:t>
      </w:r>
    </w:p>
    <w:p w14:paraId="1F96B678" w14:textId="77777777" w:rsidR="008B0677" w:rsidRPr="00950B4A" w:rsidRDefault="008B0677" w:rsidP="008B0677">
      <w:pPr>
        <w:rPr>
          <w:b/>
          <w:u w:val="single"/>
        </w:rPr>
      </w:pPr>
      <w:r w:rsidRPr="00950B4A">
        <w:rPr>
          <w:b/>
          <w:u w:val="single"/>
        </w:rPr>
        <w:t>Tenure mechanisms that prevented qualified educators from being punished for their personal biases, political beliefs, or other unfair reasons</w:t>
      </w:r>
    </w:p>
    <w:p w14:paraId="73E2DFE0" w14:textId="77777777" w:rsidR="008B0677" w:rsidRPr="00950B4A" w:rsidRDefault="008B0677" w:rsidP="008B0677">
      <w:pPr>
        <w:rPr>
          <w:b/>
          <w:u w:val="single"/>
        </w:rPr>
      </w:pPr>
      <w:r w:rsidRPr="00950B4A">
        <w:rPr>
          <w:b/>
          <w:u w:val="single"/>
        </w:rPr>
        <w:t>Access to various benefits</w:t>
      </w:r>
    </w:p>
    <w:p w14:paraId="61B37CC0" w14:textId="77777777" w:rsidR="008B0677" w:rsidRPr="00950B4A" w:rsidRDefault="008B0677" w:rsidP="008B0677">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3DC5ACA3" w14:textId="77777777" w:rsidR="008B0677" w:rsidRPr="00950B4A" w:rsidRDefault="008B0677" w:rsidP="008B0677">
      <w:r w:rsidRPr="00950B4A">
        <w:t>State Laws and the NLRA</w:t>
      </w:r>
    </w:p>
    <w:p w14:paraId="637CCFB7" w14:textId="77777777" w:rsidR="008B0677" w:rsidRPr="00950B4A" w:rsidRDefault="008B0677" w:rsidP="008B0677">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46398BE7" w14:textId="77777777" w:rsidR="008B0677" w:rsidRPr="00950B4A" w:rsidRDefault="008B0677" w:rsidP="008B0677">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28B8F064" w14:textId="77777777" w:rsidR="008B0677" w:rsidRPr="00950B4A" w:rsidRDefault="008B0677" w:rsidP="008B0677">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59EAED24" w14:textId="77777777" w:rsidR="008B0677" w:rsidRPr="00950B4A" w:rsidRDefault="008B0677" w:rsidP="008B0677">
      <w:r w:rsidRPr="00950B4A">
        <w:t xml:space="preserve">Teachers' </w:t>
      </w:r>
      <w:r w:rsidRPr="00950B4A">
        <w:rPr>
          <w:u w:val="single"/>
        </w:rPr>
        <w:t>Unions</w:t>
      </w:r>
      <w:r w:rsidRPr="00950B4A">
        <w:t xml:space="preserve"> and the U.S. Constitution</w:t>
      </w:r>
    </w:p>
    <w:p w14:paraId="24985C7D" w14:textId="77777777" w:rsidR="008B0677" w:rsidRPr="00950B4A" w:rsidRDefault="008B0677" w:rsidP="008B0677">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0420FC28" w14:textId="77777777" w:rsidR="008B0677" w:rsidRPr="00950B4A" w:rsidRDefault="008B0677" w:rsidP="008B0677">
      <w:r w:rsidRPr="00950B4A">
        <w:t>Bargaining Units</w:t>
      </w:r>
    </w:p>
    <w:p w14:paraId="00764EB8" w14:textId="77777777" w:rsidR="008B0677" w:rsidRPr="00950B4A" w:rsidRDefault="008B0677" w:rsidP="008B0677">
      <w:pPr>
        <w:rPr>
          <w:b/>
          <w:u w:val="single"/>
        </w:rPr>
      </w:pPr>
      <w:r w:rsidRPr="00950B4A">
        <w:lastRenderedPageBreak/>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55B6A78F" w14:textId="77777777" w:rsidR="008B0677" w:rsidRPr="00950B4A" w:rsidRDefault="008B0677" w:rsidP="008B0677">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5B46F410" w14:textId="77777777" w:rsidR="008B0677" w:rsidRPr="00950B4A" w:rsidRDefault="008B0677" w:rsidP="008B0677">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4C0DEA52" w14:textId="77777777" w:rsidR="008B0677" w:rsidRPr="00950B4A" w:rsidRDefault="008B0677" w:rsidP="008B0677">
      <w:r w:rsidRPr="00950B4A">
        <w:t>Teachers' Unions and Charter Schools</w:t>
      </w:r>
    </w:p>
    <w:p w14:paraId="4CE323D4" w14:textId="77777777" w:rsidR="008B0677" w:rsidRPr="00950B4A" w:rsidRDefault="008B0677" w:rsidP="008B0677">
      <w:r w:rsidRPr="00950B4A">
        <w:t>As in many other labor fields, unions sometimes clash with employers, such as schools. Notably, these disputes have come into the public eye as certain states move towards voucher and charter school education models.</w:t>
      </w:r>
    </w:p>
    <w:p w14:paraId="40E26644" w14:textId="77777777" w:rsidR="008B0677" w:rsidRPr="00950B4A" w:rsidRDefault="008B0677" w:rsidP="008B0677">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487A07E8" w14:textId="77777777" w:rsidR="008B0677" w:rsidRPr="00950B4A" w:rsidRDefault="008B0677" w:rsidP="008B0677">
      <w:r w:rsidRPr="00950B4A">
        <w:t>Other Teachers’ Union Benefits</w:t>
      </w:r>
    </w:p>
    <w:p w14:paraId="0C8E3AE2" w14:textId="77777777" w:rsidR="008B0677" w:rsidRPr="00950B4A" w:rsidRDefault="008B0677" w:rsidP="008B0677">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47759D48" w14:textId="77777777" w:rsidR="008B0677" w:rsidRPr="00950B4A" w:rsidRDefault="008B0677" w:rsidP="008B0677">
      <w:r w:rsidRPr="00950B4A">
        <w:t>Prescription medication benefits</w:t>
      </w:r>
    </w:p>
    <w:p w14:paraId="061FC14E" w14:textId="77777777" w:rsidR="008B0677" w:rsidRPr="00950B4A" w:rsidRDefault="008B0677" w:rsidP="008B0677">
      <w:r w:rsidRPr="00950B4A">
        <w:t>Consumer discounts</w:t>
      </w:r>
    </w:p>
    <w:p w14:paraId="0B478144" w14:textId="77777777" w:rsidR="008B0677" w:rsidRPr="00950B4A" w:rsidRDefault="008B0677" w:rsidP="008B0677">
      <w:r w:rsidRPr="00950B4A">
        <w:t>Dental and vision health benefits</w:t>
      </w:r>
    </w:p>
    <w:p w14:paraId="5136BC75" w14:textId="77777777" w:rsidR="008B0677" w:rsidRPr="00950B4A" w:rsidRDefault="008B0677" w:rsidP="008B0677">
      <w:r w:rsidRPr="00950B4A">
        <w:t>Pension plans</w:t>
      </w:r>
    </w:p>
    <w:p w14:paraId="3BE8BB88" w14:textId="77777777" w:rsidR="008B0677" w:rsidRPr="00950B4A" w:rsidRDefault="008B0677" w:rsidP="008B0677">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6A6F20E1" w14:textId="77777777" w:rsidR="008B0677" w:rsidRDefault="008B0677" w:rsidP="008B0677"/>
    <w:p w14:paraId="444D34B9" w14:textId="77777777" w:rsidR="008B0677" w:rsidRDefault="008B0677" w:rsidP="008B0677"/>
    <w:p w14:paraId="60EC8701" w14:textId="77777777" w:rsidR="008B0677" w:rsidRDefault="008B0677" w:rsidP="008B0677">
      <w:pPr>
        <w:rPr>
          <w:rStyle w:val="StyleUnderline"/>
        </w:rPr>
      </w:pPr>
    </w:p>
    <w:p w14:paraId="6D041D7B" w14:textId="77777777" w:rsidR="008B0677" w:rsidRDefault="008B0677" w:rsidP="008B0677">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14:paraId="51EBFC02" w14:textId="77777777" w:rsidR="008B0677" w:rsidRPr="0029595D" w:rsidRDefault="008B0677" w:rsidP="008B0677">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14:paraId="652FAA2C" w14:textId="77777777" w:rsidR="008B0677" w:rsidRPr="0029595D" w:rsidRDefault="008B0677" w:rsidP="008B0677">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14:paraId="70A044D4" w14:textId="77777777" w:rsidR="008B0677" w:rsidRDefault="008B0677" w:rsidP="008B0677">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14:paraId="4F7D79F7" w14:textId="77777777" w:rsidR="008B0677" w:rsidRPr="007E3211" w:rsidRDefault="008B0677" w:rsidP="008B0677">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12" w:history="1">
        <w:r w:rsidRPr="007E3211">
          <w:rPr>
            <w:rStyle w:val="Hyperlink"/>
            <w:sz w:val="16"/>
          </w:rPr>
          <w:t>https://www.mdpi.com/2071-1050/13/11/6437</w:t>
        </w:r>
      </w:hyperlink>
      <w:r w:rsidRPr="007E3211">
        <w:rPr>
          <w:sz w:val="16"/>
        </w:rPr>
        <w:t>) AG</w:t>
      </w:r>
    </w:p>
    <w:p w14:paraId="1BBCE9CD" w14:textId="77777777" w:rsidR="008B0677" w:rsidRPr="00745D70" w:rsidRDefault="008B0677" w:rsidP="008B0677">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w:t>
      </w:r>
      <w:r w:rsidRPr="007E3211">
        <w:rPr>
          <w:sz w:val="14"/>
        </w:rPr>
        <w:lastRenderedPageBreak/>
        <w:t xml:space="preserve">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w:t>
      </w:r>
      <w:r w:rsidRPr="007E3211">
        <w:rPr>
          <w:sz w:val="14"/>
        </w:rPr>
        <w:lastRenderedPageBreak/>
        <w:t xml:space="preserve">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14:paraId="3962149F" w14:textId="77777777" w:rsidR="008B0677" w:rsidRPr="00534271" w:rsidRDefault="008B0677" w:rsidP="008B0677">
      <w:pPr>
        <w:pStyle w:val="Heading4"/>
      </w:pPr>
      <w:r>
        <w:t xml:space="preserve">Growth solves </w:t>
      </w:r>
      <w:r w:rsidRPr="0041744C">
        <w:rPr>
          <w:u w:val="single"/>
        </w:rPr>
        <w:t>extinction</w:t>
      </w:r>
      <w:r>
        <w:t>.</w:t>
      </w:r>
    </w:p>
    <w:p w14:paraId="02BDE59E" w14:textId="77777777" w:rsidR="008B0677" w:rsidRPr="00534271" w:rsidRDefault="008B0677" w:rsidP="008B0677">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3" w:history="1">
        <w:r w:rsidRPr="00534271">
          <w:rPr>
            <w:rStyle w:val="Hyperlink"/>
          </w:rPr>
          <w:t>https://worksinprogress.co/issue/securing-posterity/</w:t>
        </w:r>
      </w:hyperlink>
      <w:r w:rsidRPr="00534271">
        <w:t xml:space="preserve">] </w:t>
      </w:r>
      <w:r>
        <w:t>julian // Re-Cut Justin</w:t>
      </w:r>
    </w:p>
    <w:p w14:paraId="4A1E874F" w14:textId="77777777" w:rsidR="008B0677" w:rsidRDefault="008B0677" w:rsidP="008B0677">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lastRenderedPageBreak/>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1039C24A" w14:textId="77777777" w:rsidR="008B0677" w:rsidRDefault="008B0677" w:rsidP="008B0677">
      <w:pPr>
        <w:pStyle w:val="Heading4"/>
      </w:pPr>
      <w:r>
        <w:t>DPT is empirically robust. Every counterexample crumbles under better historical analysis.</w:t>
      </w:r>
    </w:p>
    <w:p w14:paraId="12DF3A2C" w14:textId="77777777" w:rsidR="008B0677" w:rsidRPr="00982109" w:rsidRDefault="008B0677" w:rsidP="008B0677">
      <w:pPr>
        <w:rPr>
          <w:rStyle w:val="Style13ptBold"/>
        </w:rPr>
      </w:pPr>
      <w:r w:rsidRPr="00982109">
        <w:rPr>
          <w:rStyle w:val="Style13ptBold"/>
        </w:rPr>
        <w:t>Miller, PhD in IR, 19</w:t>
      </w:r>
    </w:p>
    <w:p w14:paraId="18C760AF" w14:textId="77777777" w:rsidR="008B0677" w:rsidRPr="002302F3" w:rsidRDefault="008B0677" w:rsidP="008B0677">
      <w:pPr>
        <w:rPr>
          <w:szCs w:val="16"/>
        </w:rPr>
      </w:pPr>
      <w:r w:rsidRPr="002302F3">
        <w:rPr>
          <w:szCs w:val="16"/>
        </w:rPr>
        <w:lastRenderedPageBreak/>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4" w:history="1">
        <w:r w:rsidRPr="002302F3">
          <w:rPr>
            <w:rStyle w:val="Hyperlink"/>
            <w:szCs w:val="16"/>
          </w:rPr>
          <w:t>https://networks.h-net.org/node/28443/discussions/4846080/h-diploissf-state-field-essay-unreality-realism-international</w:t>
        </w:r>
      </w:hyperlink>
      <w:r w:rsidRPr="002302F3">
        <w:rPr>
          <w:szCs w:val="16"/>
        </w:rPr>
        <w:t>) BW</w:t>
      </w:r>
    </w:p>
    <w:p w14:paraId="33D4E3FB" w14:textId="77777777" w:rsidR="008B0677" w:rsidRDefault="008B0677" w:rsidP="008B0677">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 xml:space="preserve">has a rich history of </w:t>
      </w:r>
      <w:r w:rsidRPr="00381B34">
        <w:rPr>
          <w:rStyle w:val="StyleUnderline"/>
        </w:rPr>
        <w:lastRenderedPageBreak/>
        <w:t>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14:paraId="093AD5D3" w14:textId="77777777" w:rsidR="008B0677" w:rsidRDefault="008B0677" w:rsidP="008B0677">
      <w:pPr>
        <w:pStyle w:val="Heading3"/>
      </w:pPr>
      <w:r>
        <w:lastRenderedPageBreak/>
        <w:t>Solvency</w:t>
      </w:r>
    </w:p>
    <w:p w14:paraId="3129B7A0" w14:textId="77777777" w:rsidR="008B0677" w:rsidRDefault="008B0677" w:rsidP="008B0677">
      <w:pPr>
        <w:pStyle w:val="Heading4"/>
      </w:pPr>
      <w:r>
        <w:t xml:space="preserve">Plan text: A just government ought to recognize an unconditional right of teachers to strike. </w:t>
      </w:r>
    </w:p>
    <w:p w14:paraId="287642E7" w14:textId="77777777" w:rsidR="008B0677" w:rsidRDefault="008B0677" w:rsidP="008B0677"/>
    <w:p w14:paraId="31CF9580" w14:textId="77777777" w:rsidR="008B0677" w:rsidRPr="00C23242" w:rsidRDefault="008B0677" w:rsidP="008B0677">
      <w:pPr>
        <w:pStyle w:val="Heading4"/>
      </w:pPr>
      <w:r>
        <w:t>Amendment is normal means</w:t>
      </w:r>
    </w:p>
    <w:p w14:paraId="03A7200D" w14:textId="77777777" w:rsidR="008B0677" w:rsidRPr="00C23242" w:rsidRDefault="008B0677" w:rsidP="008B0677">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3D855050" w14:textId="77777777" w:rsidR="008B0677" w:rsidRPr="00C23242" w:rsidRDefault="008B0677" w:rsidP="008B0677">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E66F2BE" w14:textId="77777777" w:rsidR="008B0677" w:rsidRDefault="008B0677" w:rsidP="008B0677">
      <w:pPr>
        <w:rPr>
          <w:u w:val="single"/>
        </w:rPr>
      </w:pPr>
    </w:p>
    <w:p w14:paraId="0E7B2929" w14:textId="77777777" w:rsidR="008B0677" w:rsidRDefault="008B0677" w:rsidP="008B0677">
      <w:pPr>
        <w:pStyle w:val="Heading3"/>
      </w:pPr>
      <w:r>
        <w:lastRenderedPageBreak/>
        <w:t>Framing</w:t>
      </w:r>
    </w:p>
    <w:p w14:paraId="25E6BDF9" w14:textId="77777777" w:rsidR="008B0677" w:rsidRPr="00192D33" w:rsidRDefault="008B0677" w:rsidP="008B0677">
      <w:pPr>
        <w:pStyle w:val="Heading4"/>
      </w:pPr>
      <w:r>
        <w:t>The standard is maximizing expected well-being, or hedonistic act utilitarianism.</w:t>
      </w:r>
    </w:p>
    <w:p w14:paraId="2012B627" w14:textId="77777777" w:rsidR="008B0677" w:rsidRPr="00A3034A" w:rsidRDefault="008B0677" w:rsidP="008B0677">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08E2AE98" w14:textId="77777777" w:rsidR="008B0677" w:rsidRPr="00192D33" w:rsidRDefault="008B0677" w:rsidP="008B067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B50A813"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04CDD35"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FCF2147"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w:t>
      </w:r>
      <w:r w:rsidRPr="00A3034A">
        <w:rPr>
          <w:rFonts w:asciiTheme="minorHAnsi" w:hAnsiTheme="minorHAnsi" w:cstheme="minorHAnsi"/>
          <w:sz w:val="16"/>
        </w:rPr>
        <w:lastRenderedPageBreak/>
        <w:t xml:space="preserve">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83C97A1"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791D89F"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1304380"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9A4305" w14:textId="77777777" w:rsidR="008B0677" w:rsidRPr="00A3034A" w:rsidRDefault="008B0677" w:rsidP="008B067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09CF29"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35D4884"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CB3A3A7"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29A243F"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E6D51EB"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2EC4D5C"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E60839D"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A5D290"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F8B9E74"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4A8E33"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3E0E00"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CABD6D0"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w:t>
      </w:r>
      <w:r w:rsidRPr="00A3034A">
        <w:rPr>
          <w:rFonts w:asciiTheme="minorHAnsi" w:hAnsiTheme="minorHAnsi" w:cstheme="minorHAnsi"/>
          <w:sz w:val="16"/>
        </w:rPr>
        <w:lastRenderedPageBreak/>
        <w:t xml:space="preserve">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5CC7F8"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D707034"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D8D3F27" w14:textId="77777777" w:rsidR="008B0677" w:rsidRPr="00A3034A" w:rsidRDefault="008B0677" w:rsidP="008B067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EBC80DA" w14:textId="77777777" w:rsidR="008B0677" w:rsidRDefault="008B0677" w:rsidP="008B0677">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A80230" w14:textId="77777777" w:rsidR="008B0677" w:rsidRDefault="008B0677" w:rsidP="008B0677">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868C0DB" w14:textId="77777777" w:rsidR="008B0677" w:rsidRPr="00EC75BB" w:rsidRDefault="008B0677" w:rsidP="008B0677">
      <w:pPr>
        <w:pStyle w:val="Heading4"/>
        <w:rPr>
          <w:rFonts w:cs="Calibri"/>
        </w:rPr>
      </w:pPr>
      <w:r>
        <w:rPr>
          <w:rFonts w:cs="Calibri"/>
        </w:rPr>
        <w:t xml:space="preserve">3] </w:t>
      </w:r>
      <w:r w:rsidRPr="00EC75BB">
        <w:rPr>
          <w:rFonts w:cs="Calibri"/>
        </w:rPr>
        <w:t xml:space="preserve">Extinction is a distinct phenomenon that requires prior consideration </w:t>
      </w:r>
    </w:p>
    <w:p w14:paraId="25BB6E19" w14:textId="77777777" w:rsidR="008B0677" w:rsidRPr="00EC75BB" w:rsidRDefault="008B0677" w:rsidP="008B0677">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w:t>
      </w:r>
      <w:r w:rsidRPr="00EC75BB">
        <w:rPr>
          <w:rFonts w:cs="Calibri"/>
        </w:rPr>
        <w:lastRenderedPageBreak/>
        <w:t xml:space="preserve">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27B7513" w14:textId="77777777" w:rsidR="008B0677" w:rsidRPr="00EC75BB" w:rsidRDefault="008B0677" w:rsidP="008B0677">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75471205" w14:textId="77777777" w:rsidR="008B0677" w:rsidRPr="00EC75BB" w:rsidRDefault="008B0677" w:rsidP="008B0677">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428B4BE4" w14:textId="77777777" w:rsidR="008B0677" w:rsidRPr="00EC75BB" w:rsidRDefault="008B0677" w:rsidP="008B0677">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w:t>
      </w:r>
      <w:r w:rsidRPr="00EC75BB">
        <w:rPr>
          <w:rFonts w:cs="Calibri"/>
          <w:u w:val="single"/>
        </w:rPr>
        <w:lastRenderedPageBreak/>
        <w:t>goodness of life itself. If it does not fit within the existing parameters of global ethics, then it is these boundaries that need to change</w:t>
      </w:r>
      <w:r w:rsidRPr="00EC75BB">
        <w:rPr>
          <w:rFonts w:cs="Calibri"/>
        </w:rPr>
        <w:t>.</w:t>
      </w:r>
    </w:p>
    <w:p w14:paraId="74EB5041" w14:textId="77777777" w:rsidR="008B0677" w:rsidRPr="00EC75BB" w:rsidRDefault="008B0677" w:rsidP="008B0677">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272B312" w14:textId="77777777" w:rsidR="008B0677" w:rsidRPr="00EC75BB" w:rsidRDefault="008B0677" w:rsidP="008B0677">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054C6AEC" w14:textId="77777777" w:rsidR="008B0677" w:rsidRPr="00EC75BB" w:rsidRDefault="008B0677" w:rsidP="008B0677">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5FAE87BF" w14:textId="77777777" w:rsidR="008B0677" w:rsidRPr="00730CE9" w:rsidRDefault="008B0677" w:rsidP="008B0677">
      <w:pPr>
        <w:pStyle w:val="Heading4"/>
        <w:rPr>
          <w:rFonts w:cs="Arial"/>
        </w:rPr>
      </w:pPr>
      <w:r>
        <w:rPr>
          <w:rFonts w:cs="Arial"/>
        </w:rPr>
        <w:t xml:space="preserve">4]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459A9B12" w14:textId="77777777" w:rsidR="008B0677" w:rsidRPr="00AE4834" w:rsidRDefault="008B0677" w:rsidP="008B0677">
      <w:r w:rsidRPr="00AE4834">
        <w:rPr>
          <w:rStyle w:val="Style13ptBold"/>
        </w:rPr>
        <w:t xml:space="preserve">Khan 18 </w:t>
      </w:r>
      <w:r w:rsidRPr="00AE4834">
        <w:t xml:space="preserve">(Risalat,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w:t>
      </w:r>
      <w:r w:rsidRPr="00AE4834">
        <w:lastRenderedPageBreak/>
        <w:t>Columbia University as a SIPA Environmental Fellow, “5 reasons why we need to start talking about existential risks,” https://www.weforum.org/agenda/2018/01/5-reasons-start-talking-existential-risks-extinction-moriori/)</w:t>
      </w:r>
    </w:p>
    <w:p w14:paraId="573BD349" w14:textId="77777777" w:rsidR="008B0677" w:rsidRPr="00AE4834" w:rsidRDefault="008B0677" w:rsidP="008B0677">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w:t>
      </w:r>
      <w:r w:rsidRPr="00AE4834">
        <w:rPr>
          <w:rStyle w:val="StyleUnderline"/>
        </w:rPr>
        <w:lastRenderedPageBreak/>
        <w:t xml:space="preserve">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2D2577E1" w14:textId="77777777" w:rsidR="008B0677" w:rsidRDefault="008B0677" w:rsidP="008B0677"/>
    <w:p w14:paraId="52CE7F5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0"/>
  </w:num>
  <w:num w:numId="14">
    <w:abstractNumId w:val="18"/>
  </w:num>
  <w:num w:numId="15">
    <w:abstractNumId w:val="16"/>
  </w:num>
  <w:num w:numId="16">
    <w:abstractNumId w:val="13"/>
  </w:num>
  <w:num w:numId="17">
    <w:abstractNumId w:val="24"/>
  </w:num>
  <w:num w:numId="18">
    <w:abstractNumId w:val="35"/>
  </w:num>
  <w:num w:numId="19">
    <w:abstractNumId w:val="28"/>
  </w:num>
  <w:num w:numId="20">
    <w:abstractNumId w:val="19"/>
  </w:num>
  <w:num w:numId="21">
    <w:abstractNumId w:val="20"/>
  </w:num>
  <w:num w:numId="22">
    <w:abstractNumId w:val="14"/>
  </w:num>
  <w:num w:numId="23">
    <w:abstractNumId w:val="21"/>
  </w:num>
  <w:num w:numId="24">
    <w:abstractNumId w:val="33"/>
  </w:num>
  <w:num w:numId="25">
    <w:abstractNumId w:val="17"/>
  </w:num>
  <w:num w:numId="26">
    <w:abstractNumId w:val="25"/>
  </w:num>
  <w:num w:numId="27">
    <w:abstractNumId w:val="29"/>
  </w:num>
  <w:num w:numId="28">
    <w:abstractNumId w:val="12"/>
  </w:num>
  <w:num w:numId="29">
    <w:abstractNumId w:val="22"/>
  </w:num>
  <w:num w:numId="30">
    <w:abstractNumId w:val="23"/>
  </w:num>
  <w:num w:numId="31">
    <w:abstractNumId w:val="26"/>
  </w:num>
  <w:num w:numId="32">
    <w:abstractNumId w:val="15"/>
  </w:num>
  <w:num w:numId="33">
    <w:abstractNumId w:val="34"/>
  </w:num>
  <w:num w:numId="34">
    <w:abstractNumId w:val="27"/>
  </w:num>
  <w:num w:numId="35">
    <w:abstractNumId w:val="1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67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64C"/>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C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711"/>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67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D88C7"/>
  <w14:defaultImageDpi w14:val="300"/>
  <w15:docId w15:val="{0F77929E-D863-CE48-B9A6-C099D58C6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664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4766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766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766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47664C"/>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8B067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8B0677"/>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8B067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B0677"/>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8B0677"/>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4766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64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47664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7664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7664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4766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664C"/>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47664C"/>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47664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7664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7664C"/>
    <w:rPr>
      <w:color w:val="auto"/>
      <w:u w:val="none"/>
    </w:rPr>
  </w:style>
  <w:style w:type="paragraph" w:styleId="DocumentMap">
    <w:name w:val="Document Map"/>
    <w:basedOn w:val="Normal"/>
    <w:link w:val="DocumentMapChar"/>
    <w:uiPriority w:val="99"/>
    <w:unhideWhenUsed/>
    <w:rsid w:val="004766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7664C"/>
    <w:rPr>
      <w:rFonts w:ascii="Lucida Grande" w:hAnsi="Lucida Grande" w:cs="Lucida Grande"/>
    </w:rPr>
  </w:style>
  <w:style w:type="paragraph" w:customStyle="1" w:styleId="textbold">
    <w:name w:val="text bold"/>
    <w:basedOn w:val="Normal"/>
    <w:link w:val="Emphasis"/>
    <w:uiPriority w:val="20"/>
    <w:qFormat/>
    <w:rsid w:val="008B067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8B06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8B0677"/>
    <w:rPr>
      <w:u w:val="single"/>
    </w:rPr>
  </w:style>
  <w:style w:type="paragraph" w:styleId="Title">
    <w:name w:val="Title"/>
    <w:aliases w:val="title,UNDERLINE,Cites and Cards,Bold Underlined,Block Heading,Read This,Non Read Text,Debate Normal"/>
    <w:basedOn w:val="Normal"/>
    <w:link w:val="TitleChar"/>
    <w:uiPriority w:val="6"/>
    <w:qFormat/>
    <w:rsid w:val="008B0677"/>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8B0677"/>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8B0677"/>
    <w:rPr>
      <w:b/>
      <w:bCs/>
    </w:rPr>
  </w:style>
  <w:style w:type="character" w:customStyle="1" w:styleId="Heading5Char">
    <w:name w:val="Heading 5 Char"/>
    <w:aliases w:val="Blocks Char"/>
    <w:basedOn w:val="DefaultParagraphFont"/>
    <w:link w:val="Heading5"/>
    <w:rsid w:val="008B0677"/>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8B067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8B067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8B06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B0677"/>
    <w:rPr>
      <w:rFonts w:asciiTheme="majorHAnsi" w:eastAsiaTheme="majorEastAsia" w:hAnsiTheme="majorHAnsi" w:cstheme="majorBidi"/>
      <w:i/>
      <w:iCs/>
      <w:color w:val="404040" w:themeColor="text1" w:themeTint="BF"/>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B067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8B0677"/>
    <w:pPr>
      <w:ind w:left="720"/>
      <w:contextualSpacing/>
    </w:pPr>
  </w:style>
  <w:style w:type="paragraph" w:customStyle="1" w:styleId="gntarbp">
    <w:name w:val="gnt_ar_b_p"/>
    <w:basedOn w:val="Normal"/>
    <w:rsid w:val="008B0677"/>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8B0677"/>
    <w:rPr>
      <w:color w:val="605E5C"/>
      <w:shd w:val="clear" w:color="auto" w:fill="E1DFDD"/>
    </w:rPr>
  </w:style>
  <w:style w:type="paragraph" w:customStyle="1" w:styleId="UnderlinePara">
    <w:name w:val="Underline Para"/>
    <w:basedOn w:val="Normal"/>
    <w:uiPriority w:val="6"/>
    <w:qFormat/>
    <w:rsid w:val="008B067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8B0677"/>
    <w:rPr>
      <w:b/>
      <w:u w:val="single"/>
    </w:rPr>
  </w:style>
  <w:style w:type="character" w:customStyle="1" w:styleId="Minimize">
    <w:name w:val="Minimize"/>
    <w:uiPriority w:val="1"/>
    <w:qFormat/>
    <w:rsid w:val="008B0677"/>
    <w:rPr>
      <w:rFonts w:asciiTheme="minorHAnsi" w:hAnsiTheme="minorHAnsi"/>
      <w:sz w:val="16"/>
    </w:rPr>
  </w:style>
  <w:style w:type="paragraph" w:customStyle="1" w:styleId="Underline2">
    <w:name w:val="Underline2"/>
    <w:basedOn w:val="Normal"/>
    <w:link w:val="Underline2Char"/>
    <w:autoRedefine/>
    <w:uiPriority w:val="4"/>
    <w:qFormat/>
    <w:rsid w:val="008B0677"/>
    <w:rPr>
      <w:b/>
      <w:u w:val="single"/>
    </w:rPr>
  </w:style>
  <w:style w:type="character" w:customStyle="1" w:styleId="Underline2Char">
    <w:name w:val="Underline2 Char"/>
    <w:basedOn w:val="DefaultParagraphFont"/>
    <w:link w:val="Underline2"/>
    <w:uiPriority w:val="4"/>
    <w:rsid w:val="008B0677"/>
    <w:rPr>
      <w:rFonts w:ascii="Calibri" w:hAnsi="Calibri"/>
      <w:b/>
      <w:sz w:val="22"/>
      <w:u w:val="single"/>
    </w:rPr>
  </w:style>
  <w:style w:type="character" w:customStyle="1" w:styleId="BoldUnderline0">
    <w:name w:val="BoldUnderline"/>
    <w:basedOn w:val="DefaultParagraphFont"/>
    <w:uiPriority w:val="1"/>
    <w:qFormat/>
    <w:rsid w:val="008B0677"/>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8B0677"/>
    <w:rPr>
      <w:vertAlign w:val="superscript"/>
    </w:rPr>
  </w:style>
  <w:style w:type="paragraph" w:styleId="FootnoteText">
    <w:name w:val="footnote text"/>
    <w:basedOn w:val="Normal"/>
    <w:link w:val="FootnoteTextChar"/>
    <w:unhideWhenUsed/>
    <w:qFormat/>
    <w:rsid w:val="008B0677"/>
    <w:pPr>
      <w:spacing w:line="256" w:lineRule="auto"/>
    </w:pPr>
    <w:rPr>
      <w:sz w:val="20"/>
      <w:szCs w:val="20"/>
    </w:rPr>
  </w:style>
  <w:style w:type="character" w:customStyle="1" w:styleId="FootnoteTextChar">
    <w:name w:val="Footnote Text Char"/>
    <w:basedOn w:val="DefaultParagraphFont"/>
    <w:link w:val="FootnoteText"/>
    <w:rsid w:val="008B0677"/>
    <w:rPr>
      <w:rFonts w:ascii="Calibri" w:hAnsi="Calibri"/>
      <w:sz w:val="20"/>
      <w:szCs w:val="20"/>
    </w:rPr>
  </w:style>
  <w:style w:type="paragraph" w:customStyle="1" w:styleId="clay-paragraph">
    <w:name w:val="clay-paragraph"/>
    <w:basedOn w:val="Normal"/>
    <w:rsid w:val="008B0677"/>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B0677"/>
  </w:style>
  <w:style w:type="character" w:customStyle="1" w:styleId="gmail-styleunderline">
    <w:name w:val="gmail-styleunderline"/>
    <w:basedOn w:val="DefaultParagraphFont"/>
    <w:rsid w:val="008B0677"/>
  </w:style>
  <w:style w:type="paragraph" w:customStyle="1" w:styleId="css-182kmce">
    <w:name w:val="css-182kmce"/>
    <w:basedOn w:val="Normal"/>
    <w:rsid w:val="008B0677"/>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8B0677"/>
  </w:style>
  <w:style w:type="paragraph" w:customStyle="1" w:styleId="pullquote-paragraph">
    <w:name w:val="pullquote-paragraph"/>
    <w:basedOn w:val="Normal"/>
    <w:rsid w:val="008B0677"/>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8B0677"/>
    <w:rPr>
      <w:i/>
      <w:iCs/>
    </w:rPr>
  </w:style>
  <w:style w:type="paragraph" w:customStyle="1" w:styleId="font--body">
    <w:name w:val="font--body"/>
    <w:basedOn w:val="Normal"/>
    <w:uiPriority w:val="99"/>
    <w:rsid w:val="008B0677"/>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8B0677"/>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8B0677"/>
  </w:style>
  <w:style w:type="paragraph" w:customStyle="1" w:styleId="endmarkenabled">
    <w:name w:val="endmarkenabled"/>
    <w:basedOn w:val="Normal"/>
    <w:rsid w:val="008B0677"/>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8B0677"/>
  </w:style>
  <w:style w:type="paragraph" w:customStyle="1" w:styleId="css-exrw3m">
    <w:name w:val="css-exrw3m"/>
    <w:basedOn w:val="Normal"/>
    <w:uiPriority w:val="99"/>
    <w:rsid w:val="008B0677"/>
    <w:pPr>
      <w:spacing w:before="100" w:beforeAutospacing="1" w:after="100" w:afterAutospacing="1" w:line="240" w:lineRule="auto"/>
    </w:pPr>
    <w:rPr>
      <w:rFonts w:eastAsia="Times New Roman"/>
    </w:rPr>
  </w:style>
  <w:style w:type="character" w:customStyle="1" w:styleId="css-8l6xbc">
    <w:name w:val="css-8l6xbc"/>
    <w:basedOn w:val="DefaultParagraphFont"/>
    <w:rsid w:val="008B0677"/>
  </w:style>
  <w:style w:type="paragraph" w:customStyle="1" w:styleId="t-body-text">
    <w:name w:val="t-body-text"/>
    <w:basedOn w:val="Normal"/>
    <w:uiPriority w:val="99"/>
    <w:rsid w:val="008B0677"/>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8B0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B0677"/>
    <w:rPr>
      <w:rFonts w:ascii="Segoe UI" w:hAnsi="Segoe UI" w:cs="Segoe UI"/>
      <w:sz w:val="18"/>
      <w:szCs w:val="18"/>
    </w:rPr>
  </w:style>
  <w:style w:type="character" w:customStyle="1" w:styleId="caps">
    <w:name w:val="caps"/>
    <w:basedOn w:val="DefaultParagraphFont"/>
    <w:rsid w:val="008B0677"/>
  </w:style>
  <w:style w:type="paragraph" w:customStyle="1" w:styleId="c-user-cardbio">
    <w:name w:val="c-user-card__bio"/>
    <w:basedOn w:val="Normal"/>
    <w:uiPriority w:val="99"/>
    <w:rsid w:val="008B0677"/>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8B0677"/>
    <w:pPr>
      <w:spacing w:before="100" w:beforeAutospacing="1" w:after="100" w:afterAutospacing="1" w:line="240" w:lineRule="auto"/>
    </w:pPr>
    <w:rPr>
      <w:rFonts w:eastAsia="Times New Roman"/>
    </w:rPr>
  </w:style>
  <w:style w:type="character" w:customStyle="1" w:styleId="3oh-">
    <w:name w:val="_3oh-"/>
    <w:basedOn w:val="DefaultParagraphFont"/>
    <w:rsid w:val="008B0677"/>
  </w:style>
  <w:style w:type="paragraph" w:customStyle="1" w:styleId="normal1">
    <w:name w:val="normal1"/>
    <w:basedOn w:val="Normal"/>
    <w:rsid w:val="008B0677"/>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8B0677"/>
  </w:style>
  <w:style w:type="character" w:customStyle="1" w:styleId="c-messagelistunreaddividerlabel">
    <w:name w:val="c-message_list__unread_divider__label"/>
    <w:basedOn w:val="DefaultParagraphFont"/>
    <w:rsid w:val="008B0677"/>
  </w:style>
  <w:style w:type="character" w:customStyle="1" w:styleId="c-messagesender">
    <w:name w:val="c-message__sender"/>
    <w:basedOn w:val="DefaultParagraphFont"/>
    <w:rsid w:val="008B0677"/>
  </w:style>
  <w:style w:type="character" w:customStyle="1" w:styleId="c-reactioncount">
    <w:name w:val="c-reaction__count"/>
    <w:basedOn w:val="DefaultParagraphFont"/>
    <w:rsid w:val="008B0677"/>
  </w:style>
  <w:style w:type="paragraph" w:customStyle="1" w:styleId="Analytic">
    <w:name w:val="Analytic"/>
    <w:basedOn w:val="Normal"/>
    <w:link w:val="AnalyticChar"/>
    <w:autoRedefine/>
    <w:uiPriority w:val="4"/>
    <w:qFormat/>
    <w:rsid w:val="008B0677"/>
    <w:rPr>
      <w:color w:val="1F497D" w:themeColor="text2"/>
    </w:rPr>
  </w:style>
  <w:style w:type="character" w:customStyle="1" w:styleId="AnalyticChar">
    <w:name w:val="Analytic Char"/>
    <w:basedOn w:val="DefaultParagraphFont"/>
    <w:link w:val="Analytic"/>
    <w:uiPriority w:val="4"/>
    <w:rsid w:val="008B0677"/>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B0677"/>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8B0677"/>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8B0677"/>
    <w:rPr>
      <w:rFonts w:ascii="Calibri" w:hAnsi="Calibri"/>
      <w:sz w:val="22"/>
    </w:rPr>
  </w:style>
  <w:style w:type="paragraph" w:styleId="Footer">
    <w:name w:val="footer"/>
    <w:basedOn w:val="Normal"/>
    <w:link w:val="FooterChar"/>
    <w:uiPriority w:val="99"/>
    <w:unhideWhenUsed/>
    <w:rsid w:val="008B06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677"/>
    <w:rPr>
      <w:rFonts w:ascii="Calibri" w:hAnsi="Calibri"/>
      <w:sz w:val="22"/>
    </w:rPr>
  </w:style>
  <w:style w:type="paragraph" w:customStyle="1" w:styleId="Emphasis1">
    <w:name w:val="Emphasis1"/>
    <w:basedOn w:val="Normal"/>
    <w:autoRedefine/>
    <w:uiPriority w:val="7"/>
    <w:qFormat/>
    <w:rsid w:val="008B067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8B0677"/>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8B067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8B0677"/>
    <w:rPr>
      <w:rFonts w:ascii="Arial" w:hAnsi="Arial" w:cs="Arial"/>
      <w:vanish/>
      <w:sz w:val="16"/>
      <w:szCs w:val="16"/>
    </w:rPr>
  </w:style>
  <w:style w:type="character" w:customStyle="1" w:styleId="z-BottomofFormChar">
    <w:name w:val="z-Bottom of Form Char"/>
    <w:basedOn w:val="DefaultParagraphFont"/>
    <w:link w:val="z-BottomofForm"/>
    <w:uiPriority w:val="99"/>
    <w:rsid w:val="008B067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B067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8B0677"/>
    <w:rPr>
      <w:rFonts w:ascii="Arial" w:hAnsi="Arial" w:cs="Arial"/>
      <w:vanish/>
      <w:sz w:val="16"/>
      <w:szCs w:val="16"/>
    </w:rPr>
  </w:style>
  <w:style w:type="paragraph" w:customStyle="1" w:styleId="Emphasize">
    <w:name w:val="Emphasize"/>
    <w:basedOn w:val="Normal"/>
    <w:uiPriority w:val="7"/>
    <w:qFormat/>
    <w:rsid w:val="008B06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8B0677"/>
  </w:style>
  <w:style w:type="character" w:customStyle="1" w:styleId="UnderlineBold">
    <w:name w:val="Underline + Bold"/>
    <w:uiPriority w:val="1"/>
    <w:qFormat/>
    <w:rsid w:val="008B0677"/>
    <w:rPr>
      <w:b/>
      <w:sz w:val="20"/>
      <w:u w:val="single"/>
    </w:rPr>
  </w:style>
  <w:style w:type="paragraph" w:customStyle="1" w:styleId="8MIn">
    <w:name w:val="8 MIn"/>
    <w:basedOn w:val="Normal"/>
    <w:link w:val="8MInChar"/>
    <w:uiPriority w:val="4"/>
    <w:qFormat/>
    <w:rsid w:val="008B0677"/>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8B0677"/>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8B0677"/>
  </w:style>
  <w:style w:type="character" w:customStyle="1" w:styleId="c-messagekittext">
    <w:name w:val="c-message_kit__text"/>
    <w:basedOn w:val="DefaultParagraphFont"/>
    <w:rsid w:val="008B0677"/>
  </w:style>
  <w:style w:type="character" w:customStyle="1" w:styleId="cardChar">
    <w:name w:val="card Char"/>
    <w:aliases w:val="Bold Cite Char Char,Speed Cite Char"/>
    <w:basedOn w:val="DefaultParagraphFont"/>
    <w:rsid w:val="008B0677"/>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8B0677"/>
    <w:rPr>
      <w:color w:val="605E5C"/>
      <w:shd w:val="clear" w:color="auto" w:fill="E1DFDD"/>
    </w:rPr>
  </w:style>
  <w:style w:type="character" w:customStyle="1" w:styleId="expertise">
    <w:name w:val="expertise"/>
    <w:basedOn w:val="DefaultParagraphFont"/>
    <w:rsid w:val="008B0677"/>
  </w:style>
  <w:style w:type="character" w:customStyle="1" w:styleId="education">
    <w:name w:val="education"/>
    <w:basedOn w:val="DefaultParagraphFont"/>
    <w:rsid w:val="008B0677"/>
  </w:style>
  <w:style w:type="character" w:customStyle="1" w:styleId="rollover-people">
    <w:name w:val="rollover-people"/>
    <w:basedOn w:val="DefaultParagraphFont"/>
    <w:rsid w:val="008B0677"/>
  </w:style>
  <w:style w:type="character" w:customStyle="1" w:styleId="UnresolvedMention2">
    <w:name w:val="Unresolved Mention2"/>
    <w:basedOn w:val="DefaultParagraphFont"/>
    <w:uiPriority w:val="99"/>
    <w:unhideWhenUsed/>
    <w:rsid w:val="008B0677"/>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8B0677"/>
    <w:rPr>
      <w:b/>
      <w:bCs w:val="0"/>
      <w:sz w:val="26"/>
      <w:u w:val="single"/>
    </w:rPr>
  </w:style>
  <w:style w:type="character" w:customStyle="1" w:styleId="UnresolvedMention3">
    <w:name w:val="Unresolved Mention3"/>
    <w:basedOn w:val="DefaultParagraphFont"/>
    <w:uiPriority w:val="99"/>
    <w:rsid w:val="008B0677"/>
    <w:rPr>
      <w:color w:val="605E5C"/>
      <w:shd w:val="clear" w:color="auto" w:fill="E1DFDD"/>
    </w:rPr>
  </w:style>
  <w:style w:type="paragraph" w:customStyle="1" w:styleId="Body">
    <w:name w:val="Body"/>
    <w:link w:val="BodyChar"/>
    <w:autoRedefine/>
    <w:uiPriority w:val="99"/>
    <w:qFormat/>
    <w:rsid w:val="008B067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8B0677"/>
    <w:rPr>
      <w:rFonts w:ascii="Calibri" w:eastAsiaTheme="majorEastAsia" w:hAnsi="Calibri" w:cstheme="majorBidi"/>
      <w:iCs/>
      <w:color w:val="000000" w:themeColor="text1"/>
      <w:sz w:val="8"/>
      <w:szCs w:val="22"/>
    </w:rPr>
  </w:style>
  <w:style w:type="character" w:customStyle="1" w:styleId="url">
    <w:name w:val="url"/>
    <w:basedOn w:val="DefaultParagraphFont"/>
    <w:rsid w:val="008B0677"/>
  </w:style>
  <w:style w:type="character" w:customStyle="1" w:styleId="ellip">
    <w:name w:val="ellip"/>
    <w:basedOn w:val="DefaultParagraphFont"/>
    <w:rsid w:val="008B0677"/>
  </w:style>
  <w:style w:type="character" w:customStyle="1" w:styleId="nowrap">
    <w:name w:val="nowrap"/>
    <w:basedOn w:val="DefaultParagraphFont"/>
    <w:rsid w:val="008B0677"/>
  </w:style>
  <w:style w:type="paragraph" w:customStyle="1" w:styleId="msonormal0">
    <w:name w:val="msonormal"/>
    <w:basedOn w:val="Normal"/>
    <w:qFormat/>
    <w:rsid w:val="008B0677"/>
    <w:pPr>
      <w:spacing w:before="100" w:beforeAutospacing="1" w:after="100" w:afterAutospacing="1" w:line="256" w:lineRule="auto"/>
    </w:pPr>
  </w:style>
  <w:style w:type="paragraph" w:styleId="Revision">
    <w:name w:val="Revision"/>
    <w:uiPriority w:val="99"/>
    <w:semiHidden/>
    <w:rsid w:val="008B0677"/>
    <w:rPr>
      <w:rFonts w:ascii="Calibri" w:hAnsi="Calibri" w:cs="Arial"/>
      <w:sz w:val="22"/>
    </w:rPr>
  </w:style>
  <w:style w:type="paragraph" w:customStyle="1" w:styleId="Tag2">
    <w:name w:val="Tag2"/>
    <w:basedOn w:val="Normal"/>
    <w:qFormat/>
    <w:rsid w:val="008B0677"/>
    <w:pPr>
      <w:spacing w:line="256" w:lineRule="auto"/>
    </w:pPr>
    <w:rPr>
      <w:b/>
    </w:rPr>
  </w:style>
  <w:style w:type="paragraph" w:customStyle="1" w:styleId="megaarticlebodyfirst-p2htdt">
    <w:name w:val="megaarticlebody_first-p_2htdt"/>
    <w:basedOn w:val="Normal"/>
    <w:uiPriority w:val="99"/>
    <w:semiHidden/>
    <w:rsid w:val="008B0677"/>
    <w:pPr>
      <w:spacing w:before="100" w:beforeAutospacing="1" w:after="100" w:afterAutospacing="1" w:line="256" w:lineRule="auto"/>
    </w:pPr>
  </w:style>
  <w:style w:type="paragraph" w:customStyle="1" w:styleId="p1">
    <w:name w:val="p1"/>
    <w:basedOn w:val="Normal"/>
    <w:uiPriority w:val="99"/>
    <w:qFormat/>
    <w:rsid w:val="008B0677"/>
    <w:pPr>
      <w:spacing w:line="256" w:lineRule="auto"/>
    </w:pPr>
    <w:rPr>
      <w:sz w:val="20"/>
      <w:szCs w:val="20"/>
    </w:rPr>
  </w:style>
  <w:style w:type="character" w:customStyle="1" w:styleId="underlinedChar">
    <w:name w:val="underlined Char"/>
    <w:link w:val="underlined"/>
    <w:locked/>
    <w:rsid w:val="008B067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B0677"/>
    <w:pPr>
      <w:contextualSpacing/>
    </w:pPr>
    <w:rPr>
      <w:rFonts w:ascii="Times New Roman" w:eastAsia="Malgun Gothic" w:hAnsi="Times New Roman" w:cs="Times New Roman"/>
      <w:u w:val="single"/>
    </w:rPr>
  </w:style>
  <w:style w:type="paragraph" w:customStyle="1" w:styleId="Shrink6">
    <w:name w:val="Shrink 6"/>
    <w:basedOn w:val="Normal"/>
    <w:qFormat/>
    <w:rsid w:val="008B0677"/>
    <w:pPr>
      <w:spacing w:line="256" w:lineRule="auto"/>
    </w:pPr>
    <w:rPr>
      <w:rFonts w:ascii="Georgia" w:eastAsia="Calibri" w:hAnsi="Georgia"/>
      <w:sz w:val="12"/>
    </w:rPr>
  </w:style>
  <w:style w:type="paragraph" w:customStyle="1" w:styleId="Scrunched">
    <w:name w:val="Scrunched"/>
    <w:basedOn w:val="Normal"/>
    <w:next w:val="Normal"/>
    <w:uiPriority w:val="99"/>
    <w:qFormat/>
    <w:rsid w:val="008B0677"/>
    <w:pPr>
      <w:spacing w:line="256" w:lineRule="auto"/>
    </w:pPr>
  </w:style>
  <w:style w:type="character" w:styleId="EndnoteReference">
    <w:name w:val="endnote reference"/>
    <w:basedOn w:val="DefaultParagraphFont"/>
    <w:unhideWhenUsed/>
    <w:rsid w:val="008B0677"/>
    <w:rPr>
      <w:vertAlign w:val="superscript"/>
    </w:rPr>
  </w:style>
  <w:style w:type="character" w:customStyle="1" w:styleId="Emph">
    <w:name w:val="Emph"/>
    <w:basedOn w:val="DefaultParagraphFont"/>
    <w:uiPriority w:val="1"/>
    <w:qFormat/>
    <w:rsid w:val="008B067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B0677"/>
    <w:rPr>
      <w:u w:val="single"/>
    </w:rPr>
  </w:style>
  <w:style w:type="character" w:customStyle="1" w:styleId="BoldUnderlineChar">
    <w:name w:val="Bold Underline Char"/>
    <w:basedOn w:val="DefaultParagraphFont"/>
    <w:rsid w:val="008B0677"/>
    <w:rPr>
      <w:rFonts w:ascii="Arial" w:hAnsi="Arial" w:cs="Arial" w:hint="default"/>
      <w:b/>
      <w:bCs w:val="0"/>
      <w:u w:val="single"/>
    </w:rPr>
  </w:style>
  <w:style w:type="character" w:customStyle="1" w:styleId="ReadCard">
    <w:name w:val="ReadCard"/>
    <w:uiPriority w:val="1"/>
    <w:qFormat/>
    <w:rsid w:val="008B067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B0677"/>
    <w:pPr>
      <w:spacing w:before="60" w:after="60"/>
    </w:pPr>
  </w:style>
  <w:style w:type="character" w:customStyle="1" w:styleId="FooterChar1">
    <w:name w:val="Footer Char1"/>
    <w:basedOn w:val="DefaultParagraphFont"/>
    <w:uiPriority w:val="99"/>
    <w:semiHidden/>
    <w:rsid w:val="008B0677"/>
    <w:rPr>
      <w:rFonts w:ascii="Calibri" w:eastAsiaTheme="minorHAnsi" w:hAnsi="Calibri" w:cs="Calibri"/>
      <w:sz w:val="16"/>
      <w:szCs w:val="22"/>
    </w:rPr>
  </w:style>
  <w:style w:type="paragraph" w:customStyle="1" w:styleId="Cards">
    <w:name w:val="Cards"/>
    <w:next w:val="Normal"/>
    <w:link w:val="CardsChar"/>
    <w:qFormat/>
    <w:rsid w:val="008B067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B0677"/>
    <w:rPr>
      <w:rFonts w:ascii="Times New Roman" w:eastAsia="Times New Roman" w:hAnsi="Times New Roman" w:cs="Times New Roman"/>
      <w:sz w:val="20"/>
    </w:rPr>
  </w:style>
  <w:style w:type="character" w:customStyle="1" w:styleId="DebateUnderline">
    <w:name w:val="Debate Underline"/>
    <w:qFormat/>
    <w:rsid w:val="008B0677"/>
    <w:rPr>
      <w:rFonts w:ascii="Times New Roman" w:hAnsi="Times New Roman"/>
      <w:sz w:val="20"/>
      <w:u w:val="thick"/>
    </w:rPr>
  </w:style>
  <w:style w:type="paragraph" w:customStyle="1" w:styleId="Nothing">
    <w:name w:val="Nothing"/>
    <w:link w:val="NothingChar"/>
    <w:qFormat/>
    <w:rsid w:val="008B0677"/>
    <w:rPr>
      <w:rFonts w:ascii="Times New Roman" w:eastAsia="Times New Roman" w:hAnsi="Times New Roman" w:cs="Times New Roman"/>
      <w:sz w:val="20"/>
    </w:rPr>
  </w:style>
  <w:style w:type="character" w:customStyle="1" w:styleId="NothingChar">
    <w:name w:val="Nothing Char"/>
    <w:link w:val="Nothing"/>
    <w:rsid w:val="008B0677"/>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8B0677"/>
    <w:rPr>
      <w:rFonts w:ascii="Calibri" w:eastAsiaTheme="minorHAnsi" w:hAnsi="Calibri" w:cs="Calibri"/>
      <w:sz w:val="16"/>
      <w:szCs w:val="22"/>
    </w:rPr>
  </w:style>
  <w:style w:type="paragraph" w:customStyle="1" w:styleId="cardtext">
    <w:name w:val="card text"/>
    <w:basedOn w:val="Normal"/>
    <w:link w:val="cardtextChar"/>
    <w:qFormat/>
    <w:rsid w:val="008B0677"/>
    <w:pPr>
      <w:ind w:left="288" w:right="288"/>
    </w:pPr>
    <w:rPr>
      <w:rFonts w:ascii="Book Antiqua" w:hAnsi="Book Antiqua" w:cs="Lucida Grande"/>
    </w:rPr>
  </w:style>
  <w:style w:type="character" w:customStyle="1" w:styleId="cardtextChar">
    <w:name w:val="card text Char"/>
    <w:basedOn w:val="DefaultParagraphFont"/>
    <w:link w:val="cardtext"/>
    <w:rsid w:val="008B0677"/>
    <w:rPr>
      <w:rFonts w:ascii="Book Antiqua" w:hAnsi="Book Antiqua" w:cs="Lucida Grande"/>
      <w:sz w:val="22"/>
    </w:rPr>
  </w:style>
  <w:style w:type="paragraph" w:customStyle="1" w:styleId="TagText">
    <w:name w:val="TagText"/>
    <w:basedOn w:val="Normal"/>
    <w:uiPriority w:val="99"/>
    <w:qFormat/>
    <w:rsid w:val="008B0677"/>
    <w:rPr>
      <w:rFonts w:eastAsia="Calibri"/>
      <w:b/>
    </w:rPr>
  </w:style>
  <w:style w:type="paragraph" w:customStyle="1" w:styleId="UnderlineEmphasis">
    <w:name w:val="Underline + Emphasis"/>
    <w:basedOn w:val="Normal"/>
    <w:next w:val="Normal"/>
    <w:link w:val="UnderlineEmphasisChar"/>
    <w:autoRedefine/>
    <w:qFormat/>
    <w:rsid w:val="008B0677"/>
    <w:rPr>
      <w:rFonts w:eastAsia="Calibri"/>
      <w:b/>
      <w:color w:val="000000"/>
      <w:u w:val="single"/>
    </w:rPr>
  </w:style>
  <w:style w:type="character" w:customStyle="1" w:styleId="UnderlineEmphasisChar">
    <w:name w:val="Underline + Emphasis Char"/>
    <w:basedOn w:val="DefaultParagraphFont"/>
    <w:link w:val="UnderlineEmphasis"/>
    <w:rsid w:val="008B0677"/>
    <w:rPr>
      <w:rFonts w:ascii="Calibri" w:eastAsia="Calibri" w:hAnsi="Calibri"/>
      <w:b/>
      <w:color w:val="000000"/>
      <w:sz w:val="22"/>
      <w:u w:val="single"/>
    </w:rPr>
  </w:style>
  <w:style w:type="character" w:customStyle="1" w:styleId="BoldUnderlineUNDO">
    <w:name w:val="Bold.Underline.UNDO"/>
    <w:uiPriority w:val="1"/>
    <w:qFormat/>
    <w:rsid w:val="008B0677"/>
    <w:rPr>
      <w:b w:val="0"/>
    </w:rPr>
  </w:style>
  <w:style w:type="character" w:customStyle="1" w:styleId="LinedDown">
    <w:name w:val="Lined Down"/>
    <w:qFormat/>
    <w:rsid w:val="008B0677"/>
    <w:rPr>
      <w:rFonts w:ascii="Times New Roman" w:hAnsi="Times New Roman" w:cs="Times New Roman"/>
      <w:b w:val="0"/>
      <w:bCs w:val="0"/>
      <w:i w:val="0"/>
      <w:iCs w:val="0"/>
      <w:color w:val="000000"/>
      <w:sz w:val="12"/>
      <w:szCs w:val="12"/>
      <w:u w:val="none"/>
    </w:rPr>
  </w:style>
  <w:style w:type="character" w:customStyle="1" w:styleId="Carded">
    <w:name w:val="Carded"/>
    <w:qFormat/>
    <w:rsid w:val="008B0677"/>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8B0677"/>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8B0677"/>
    <w:rPr>
      <w:bCs/>
      <w:sz w:val="20"/>
      <w:u w:val="single"/>
    </w:rPr>
  </w:style>
  <w:style w:type="character" w:customStyle="1" w:styleId="LDAnalytics">
    <w:name w:val="LD Analytics"/>
    <w:basedOn w:val="DefaultParagraphFont"/>
    <w:autoRedefine/>
    <w:uiPriority w:val="1"/>
    <w:qFormat/>
    <w:rsid w:val="008B0677"/>
  </w:style>
  <w:style w:type="paragraph" w:customStyle="1" w:styleId="evidencetext">
    <w:name w:val="evidence text"/>
    <w:basedOn w:val="Normal"/>
    <w:next w:val="Normal"/>
    <w:link w:val="evidencetextChar1"/>
    <w:qFormat/>
    <w:rsid w:val="008B0677"/>
    <w:pPr>
      <w:ind w:left="432" w:right="432"/>
    </w:pPr>
    <w:rPr>
      <w:rFonts w:eastAsia="Times New Roman"/>
      <w:color w:val="000000"/>
    </w:rPr>
  </w:style>
  <w:style w:type="character" w:customStyle="1" w:styleId="evidencetextChar1">
    <w:name w:val="evidence text Char1"/>
    <w:basedOn w:val="DefaultParagraphFont"/>
    <w:link w:val="evidencetext"/>
    <w:rsid w:val="008B0677"/>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8B0677"/>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B0677"/>
    <w:rPr>
      <w:rFonts w:ascii="Calibri" w:hAnsi="Calibri"/>
      <w:color w:val="5A5A5A" w:themeColor="text1" w:themeTint="A5"/>
      <w:spacing w:val="15"/>
      <w:sz w:val="22"/>
    </w:rPr>
  </w:style>
  <w:style w:type="paragraph" w:customStyle="1" w:styleId="Citation">
    <w:name w:val="Citation"/>
    <w:basedOn w:val="Normal"/>
    <w:autoRedefine/>
    <w:uiPriority w:val="1"/>
    <w:qFormat/>
    <w:rsid w:val="008B0677"/>
    <w:rPr>
      <w:rFonts w:eastAsia="Times New Roman" w:cs="Garamond"/>
      <w:bCs/>
      <w:u w:val="single"/>
    </w:rPr>
  </w:style>
  <w:style w:type="paragraph" w:styleId="BodyText">
    <w:name w:val="Body Text"/>
    <w:aliases w:val="BT"/>
    <w:basedOn w:val="Normal"/>
    <w:link w:val="BodyTextChar"/>
    <w:uiPriority w:val="99"/>
    <w:unhideWhenUsed/>
    <w:qFormat/>
    <w:rsid w:val="008B0677"/>
    <w:pPr>
      <w:spacing w:after="120"/>
    </w:pPr>
  </w:style>
  <w:style w:type="character" w:customStyle="1" w:styleId="BodyTextChar">
    <w:name w:val="Body Text Char"/>
    <w:aliases w:val="BT Char"/>
    <w:basedOn w:val="DefaultParagraphFont"/>
    <w:link w:val="BodyText"/>
    <w:uiPriority w:val="99"/>
    <w:rsid w:val="008B0677"/>
    <w:rPr>
      <w:rFonts w:ascii="Calibri" w:hAnsi="Calibri"/>
      <w:sz w:val="22"/>
    </w:rPr>
  </w:style>
  <w:style w:type="paragraph" w:customStyle="1" w:styleId="tiny">
    <w:name w:val="tiny"/>
    <w:next w:val="Normal"/>
    <w:link w:val="tinyChar"/>
    <w:autoRedefine/>
    <w:qFormat/>
    <w:rsid w:val="008B067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B0677"/>
    <w:rPr>
      <w:rFonts w:ascii="Times New Roman" w:eastAsia="Malgun Gothic" w:hAnsi="Times New Roman" w:cs="Times New Roman"/>
      <w:sz w:val="12"/>
    </w:rPr>
  </w:style>
  <w:style w:type="character" w:customStyle="1" w:styleId="LDCut">
    <w:name w:val="LD Cut"/>
    <w:basedOn w:val="DefaultParagraphFont"/>
    <w:uiPriority w:val="1"/>
    <w:qFormat/>
    <w:rsid w:val="008B0677"/>
    <w:rPr>
      <w:rFonts w:ascii="Times New Roman" w:hAnsi="Times New Roman"/>
      <w:b w:val="0"/>
      <w:color w:val="auto"/>
      <w:sz w:val="12"/>
    </w:rPr>
  </w:style>
  <w:style w:type="character" w:customStyle="1" w:styleId="LDUnderline">
    <w:name w:val="LD Underline"/>
    <w:basedOn w:val="DefaultParagraphFont"/>
    <w:uiPriority w:val="1"/>
    <w:qFormat/>
    <w:rsid w:val="008B0677"/>
    <w:rPr>
      <w:rFonts w:ascii="Times New Roman" w:hAnsi="Times New Roman" w:cs="Times New Roman"/>
      <w:b/>
      <w:color w:val="auto"/>
      <w:sz w:val="24"/>
      <w:u w:val="single"/>
    </w:rPr>
  </w:style>
  <w:style w:type="character" w:customStyle="1" w:styleId="Style4Char">
    <w:name w:val="Style4 Char"/>
    <w:link w:val="Style4"/>
    <w:rsid w:val="008B0677"/>
    <w:rPr>
      <w:rFonts w:ascii="Arial Narrow" w:hAnsi="Arial Narrow"/>
      <w:u w:val="single"/>
    </w:rPr>
  </w:style>
  <w:style w:type="character" w:customStyle="1" w:styleId="Style1Char">
    <w:name w:val="Style1 Char"/>
    <w:locked/>
    <w:rsid w:val="008B0677"/>
    <w:rPr>
      <w:rFonts w:ascii="Times New Roman" w:eastAsia="SimSun" w:hAnsi="Times New Roman"/>
      <w:szCs w:val="24"/>
      <w:u w:val="single"/>
      <w:lang w:eastAsia="zh-CN"/>
    </w:rPr>
  </w:style>
  <w:style w:type="character" w:customStyle="1" w:styleId="Style11pt">
    <w:name w:val="Style 11 pt"/>
    <w:basedOn w:val="DefaultParagraphFont"/>
    <w:rsid w:val="008B0677"/>
    <w:rPr>
      <w:sz w:val="20"/>
    </w:rPr>
  </w:style>
  <w:style w:type="character" w:customStyle="1" w:styleId="DebateHighlighted">
    <w:name w:val="Debate Highlighted"/>
    <w:qFormat/>
    <w:rsid w:val="008B0677"/>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8B0677"/>
    <w:pPr>
      <w:widowControl w:val="0"/>
    </w:pPr>
    <w:rPr>
      <w:rFonts w:ascii="Times New Roman" w:eastAsia="Times New Roman" w:hAnsi="Times New Roman" w:cs="Times New Roman"/>
      <w:sz w:val="20"/>
    </w:rPr>
  </w:style>
  <w:style w:type="character" w:customStyle="1" w:styleId="Author-Date">
    <w:name w:val="Author-Date"/>
    <w:qFormat/>
    <w:rsid w:val="008B0677"/>
    <w:rPr>
      <w:b/>
      <w:sz w:val="24"/>
    </w:rPr>
  </w:style>
  <w:style w:type="character" w:customStyle="1" w:styleId="regtext">
    <w:name w:val="regtext"/>
    <w:uiPriority w:val="99"/>
    <w:rsid w:val="008B0677"/>
  </w:style>
  <w:style w:type="character" w:customStyle="1" w:styleId="Dottedunderline">
    <w:name w:val="Dotted underline"/>
    <w:rsid w:val="008B0677"/>
    <w:rPr>
      <w:u w:val="dotted"/>
    </w:rPr>
  </w:style>
  <w:style w:type="character" w:customStyle="1" w:styleId="slug-pub-date">
    <w:name w:val="slug-pub-date"/>
    <w:rsid w:val="008B0677"/>
  </w:style>
  <w:style w:type="character" w:customStyle="1" w:styleId="slug-vol">
    <w:name w:val="slug-vol"/>
    <w:rsid w:val="008B0677"/>
  </w:style>
  <w:style w:type="character" w:customStyle="1" w:styleId="slug-issue">
    <w:name w:val="slug-issue"/>
    <w:rsid w:val="008B0677"/>
  </w:style>
  <w:style w:type="character" w:customStyle="1" w:styleId="slug-pages">
    <w:name w:val="slug-pages"/>
    <w:rsid w:val="008B0677"/>
  </w:style>
  <w:style w:type="character" w:customStyle="1" w:styleId="DDIUnderline">
    <w:name w:val="DDI Underline"/>
    <w:qFormat/>
    <w:rsid w:val="008B0677"/>
    <w:rPr>
      <w:sz w:val="20"/>
      <w:u w:val="thick"/>
    </w:rPr>
  </w:style>
  <w:style w:type="character" w:customStyle="1" w:styleId="CardsChar1">
    <w:name w:val="Cards Char1"/>
    <w:locked/>
    <w:rsid w:val="008B0677"/>
    <w:rPr>
      <w:rFonts w:ascii="Times New Roman" w:eastAsia="Times New Roman" w:hAnsi="Times New Roman" w:cs="Times New Roman"/>
    </w:rPr>
  </w:style>
  <w:style w:type="character" w:customStyle="1" w:styleId="DocumentMapChar1">
    <w:name w:val="Document Map Char1"/>
    <w:basedOn w:val="DefaultParagraphFont"/>
    <w:uiPriority w:val="99"/>
    <w:rsid w:val="008B0677"/>
    <w:rPr>
      <w:rFonts w:ascii="Segoe UI" w:hAnsi="Segoe UI" w:cs="Segoe UI"/>
      <w:sz w:val="16"/>
      <w:szCs w:val="16"/>
    </w:rPr>
  </w:style>
  <w:style w:type="character" w:customStyle="1" w:styleId="CardTextChar0">
    <w:name w:val="Card Text Char"/>
    <w:locked/>
    <w:rsid w:val="008B0677"/>
    <w:rPr>
      <w:rFonts w:ascii="Georgia" w:hAnsi="Georgia"/>
      <w:sz w:val="18"/>
      <w:u w:val="single"/>
    </w:rPr>
  </w:style>
  <w:style w:type="character" w:customStyle="1" w:styleId="normaltextrun">
    <w:name w:val="normaltextrun"/>
    <w:basedOn w:val="DefaultParagraphFont"/>
    <w:rsid w:val="008B0677"/>
  </w:style>
  <w:style w:type="character" w:customStyle="1" w:styleId="eop">
    <w:name w:val="eop"/>
    <w:basedOn w:val="DefaultParagraphFont"/>
    <w:rsid w:val="008B0677"/>
  </w:style>
  <w:style w:type="character" w:customStyle="1" w:styleId="spellingerror">
    <w:name w:val="spellingerror"/>
    <w:basedOn w:val="DefaultParagraphFont"/>
    <w:rsid w:val="008B0677"/>
  </w:style>
  <w:style w:type="paragraph" w:customStyle="1" w:styleId="m-2839544472620372085msonospacing">
    <w:name w:val="m_-2839544472620372085msonospacing"/>
    <w:basedOn w:val="Normal"/>
    <w:uiPriority w:val="99"/>
    <w:rsid w:val="008B0677"/>
    <w:pPr>
      <w:spacing w:before="100" w:beforeAutospacing="1" w:after="100" w:afterAutospacing="1"/>
    </w:pPr>
  </w:style>
  <w:style w:type="paragraph" w:customStyle="1" w:styleId="franklin-light1">
    <w:name w:val="franklin-light1"/>
    <w:basedOn w:val="Normal"/>
    <w:uiPriority w:val="99"/>
    <w:rsid w:val="008B0677"/>
    <w:pPr>
      <w:spacing w:before="100" w:beforeAutospacing="1" w:after="100" w:afterAutospacing="1"/>
    </w:pPr>
  </w:style>
  <w:style w:type="character" w:customStyle="1" w:styleId="powa-tease">
    <w:name w:val="powa-tease"/>
    <w:basedOn w:val="DefaultParagraphFont"/>
    <w:rsid w:val="008B0677"/>
  </w:style>
  <w:style w:type="character" w:customStyle="1" w:styleId="powa-byline">
    <w:name w:val="powa-byline"/>
    <w:basedOn w:val="DefaultParagraphFont"/>
    <w:rsid w:val="008B0677"/>
  </w:style>
  <w:style w:type="character" w:customStyle="1" w:styleId="apple-style-span">
    <w:name w:val="apple-style-span"/>
    <w:basedOn w:val="DefaultParagraphFont"/>
    <w:rsid w:val="008B0677"/>
    <w:rPr>
      <w:rFonts w:cs="Times New Roman"/>
    </w:rPr>
  </w:style>
  <w:style w:type="paragraph" w:customStyle="1" w:styleId="noindent">
    <w:name w:val="noindent"/>
    <w:basedOn w:val="Normal"/>
    <w:uiPriority w:val="99"/>
    <w:qFormat/>
    <w:rsid w:val="008B0677"/>
    <w:pPr>
      <w:spacing w:before="100" w:beforeAutospacing="1" w:after="100" w:afterAutospacing="1"/>
    </w:pPr>
    <w:rPr>
      <w:rFonts w:eastAsia="Times New Roman"/>
    </w:rPr>
  </w:style>
  <w:style w:type="character" w:customStyle="1" w:styleId="st">
    <w:name w:val="st"/>
    <w:rsid w:val="008B0677"/>
  </w:style>
  <w:style w:type="character" w:customStyle="1" w:styleId="highlight2">
    <w:name w:val="highlight2"/>
    <w:basedOn w:val="DefaultParagraphFont"/>
    <w:rsid w:val="008B0677"/>
    <w:rPr>
      <w:rFonts w:ascii="Arial" w:hAnsi="Arial"/>
      <w:b/>
      <w:sz w:val="19"/>
      <w:u w:val="thick"/>
      <w:bdr w:val="none" w:sz="0" w:space="0" w:color="auto"/>
      <w:shd w:val="clear" w:color="auto" w:fill="auto"/>
    </w:rPr>
  </w:style>
  <w:style w:type="character" w:customStyle="1" w:styleId="Emphasis2">
    <w:name w:val="Emphasis2"/>
    <w:basedOn w:val="DefaultParagraphFont"/>
    <w:rsid w:val="008B0677"/>
    <w:rPr>
      <w:rFonts w:ascii="Franklin Gothic Heavy" w:hAnsi="Franklin Gothic Heavy" w:hint="default"/>
      <w:iCs/>
      <w:u w:val="single"/>
    </w:rPr>
  </w:style>
  <w:style w:type="character" w:customStyle="1" w:styleId="EmphasizeThis">
    <w:name w:val="EmphasizeThis"/>
    <w:rsid w:val="008B0677"/>
    <w:rPr>
      <w:rFonts w:ascii="Georgia" w:hAnsi="Georgia" w:hint="default"/>
      <w:b/>
      <w:bCs w:val="0"/>
      <w:iCs/>
      <w:sz w:val="24"/>
      <w:u w:val="thick"/>
    </w:rPr>
  </w:style>
  <w:style w:type="character" w:customStyle="1" w:styleId="Style3Char">
    <w:name w:val="Style3 Char"/>
    <w:link w:val="Style3"/>
    <w:rsid w:val="008B0677"/>
    <w:rPr>
      <w:rFonts w:ascii="Arial Narrow" w:hAnsi="Arial Narrow"/>
      <w:b/>
    </w:rPr>
  </w:style>
  <w:style w:type="character" w:styleId="CommentReference">
    <w:name w:val="annotation reference"/>
    <w:basedOn w:val="DefaultParagraphFont"/>
    <w:uiPriority w:val="99"/>
    <w:unhideWhenUsed/>
    <w:rsid w:val="008B0677"/>
    <w:rPr>
      <w:sz w:val="16"/>
      <w:szCs w:val="16"/>
    </w:rPr>
  </w:style>
  <w:style w:type="paragraph" w:styleId="CommentText">
    <w:name w:val="annotation text"/>
    <w:basedOn w:val="Normal"/>
    <w:link w:val="CommentTextChar"/>
    <w:uiPriority w:val="99"/>
    <w:unhideWhenUsed/>
    <w:rsid w:val="008B0677"/>
    <w:rPr>
      <w:sz w:val="20"/>
      <w:szCs w:val="20"/>
    </w:rPr>
  </w:style>
  <w:style w:type="character" w:customStyle="1" w:styleId="CommentTextChar">
    <w:name w:val="Comment Text Char"/>
    <w:basedOn w:val="DefaultParagraphFont"/>
    <w:link w:val="CommentText"/>
    <w:uiPriority w:val="99"/>
    <w:rsid w:val="008B0677"/>
    <w:rPr>
      <w:rFonts w:ascii="Calibri" w:hAnsi="Calibri"/>
      <w:sz w:val="20"/>
      <w:szCs w:val="20"/>
    </w:rPr>
  </w:style>
  <w:style w:type="character" w:customStyle="1" w:styleId="balancedheadline">
    <w:name w:val="balancedheadline"/>
    <w:basedOn w:val="DefaultParagraphFont"/>
    <w:rsid w:val="008B0677"/>
  </w:style>
  <w:style w:type="paragraph" w:customStyle="1" w:styleId="analytic0">
    <w:name w:val="analytic"/>
    <w:basedOn w:val="Analytic"/>
    <w:link w:val="analyticChar0"/>
    <w:autoRedefine/>
    <w:uiPriority w:val="4"/>
    <w:qFormat/>
    <w:rsid w:val="008B0677"/>
    <w:rPr>
      <w:i/>
      <w:color w:val="2D72B1"/>
    </w:rPr>
  </w:style>
  <w:style w:type="character" w:customStyle="1" w:styleId="analyticChar0">
    <w:name w:val="analytic Char"/>
    <w:basedOn w:val="DefaultParagraphFont"/>
    <w:link w:val="analytic0"/>
    <w:uiPriority w:val="4"/>
    <w:rsid w:val="008B0677"/>
    <w:rPr>
      <w:rFonts w:ascii="Calibri" w:hAnsi="Calibri"/>
      <w:i/>
      <w:color w:val="2D72B1"/>
      <w:sz w:val="22"/>
    </w:rPr>
  </w:style>
  <w:style w:type="paragraph" w:customStyle="1" w:styleId="ColorfulList-Accent11">
    <w:name w:val="Colorful List - Accent 11"/>
    <w:basedOn w:val="Normal"/>
    <w:uiPriority w:val="34"/>
    <w:qFormat/>
    <w:rsid w:val="008B0677"/>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8B0677"/>
    <w:rPr>
      <w:color w:val="605E5C"/>
      <w:shd w:val="clear" w:color="auto" w:fill="E1DFDD"/>
    </w:rPr>
  </w:style>
  <w:style w:type="character" w:customStyle="1" w:styleId="m-4339160018974791352style13ptbold">
    <w:name w:val="m_-4339160018974791352style13ptbold"/>
    <w:basedOn w:val="DefaultParagraphFont"/>
    <w:rsid w:val="008B0677"/>
  </w:style>
  <w:style w:type="character" w:customStyle="1" w:styleId="m-4339160018974791352styleunderline">
    <w:name w:val="m_-4339160018974791352styleunderline"/>
    <w:basedOn w:val="DefaultParagraphFont"/>
    <w:rsid w:val="008B0677"/>
  </w:style>
  <w:style w:type="character" w:customStyle="1" w:styleId="m8622195508348221850gmail-msohyperlink">
    <w:name w:val="m_8622195508348221850gmail-msohyperlink"/>
    <w:basedOn w:val="DefaultParagraphFont"/>
    <w:rsid w:val="008B0677"/>
  </w:style>
  <w:style w:type="character" w:customStyle="1" w:styleId="UnresolvedMention4">
    <w:name w:val="Unresolved Mention4"/>
    <w:basedOn w:val="DefaultParagraphFont"/>
    <w:uiPriority w:val="99"/>
    <w:semiHidden/>
    <w:unhideWhenUsed/>
    <w:rsid w:val="008B0677"/>
    <w:rPr>
      <w:color w:val="605E5C"/>
      <w:shd w:val="clear" w:color="auto" w:fill="E1DFDD"/>
    </w:rPr>
  </w:style>
  <w:style w:type="character" w:customStyle="1" w:styleId="longbio">
    <w:name w:val="long_bio"/>
    <w:basedOn w:val="DefaultParagraphFont"/>
    <w:rsid w:val="008B0677"/>
  </w:style>
  <w:style w:type="paragraph" w:customStyle="1" w:styleId="css-1ygdjhk">
    <w:name w:val="css-1ygdjhk"/>
    <w:basedOn w:val="Normal"/>
    <w:uiPriority w:val="99"/>
    <w:rsid w:val="008B0677"/>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8B0677"/>
    <w:rPr>
      <w:color w:val="605E5C"/>
      <w:shd w:val="clear" w:color="auto" w:fill="E1DFDD"/>
    </w:rPr>
  </w:style>
  <w:style w:type="table" w:styleId="TableGrid">
    <w:name w:val="Table Grid"/>
    <w:basedOn w:val="TableNormal"/>
    <w:rsid w:val="008B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B0677"/>
    <w:rPr>
      <w:color w:val="605E5C"/>
      <w:shd w:val="clear" w:color="auto" w:fill="E1DFDD"/>
    </w:rPr>
  </w:style>
  <w:style w:type="character" w:customStyle="1" w:styleId="UnresolvedMention7">
    <w:name w:val="Unresolved Mention7"/>
    <w:basedOn w:val="DefaultParagraphFont"/>
    <w:uiPriority w:val="99"/>
    <w:semiHidden/>
    <w:unhideWhenUsed/>
    <w:rsid w:val="008B0677"/>
    <w:rPr>
      <w:color w:val="605E5C"/>
      <w:shd w:val="clear" w:color="auto" w:fill="E1DFDD"/>
    </w:rPr>
  </w:style>
  <w:style w:type="character" w:customStyle="1" w:styleId="UnresolvedMention8">
    <w:name w:val="Unresolved Mention8"/>
    <w:basedOn w:val="DefaultParagraphFont"/>
    <w:uiPriority w:val="99"/>
    <w:semiHidden/>
    <w:unhideWhenUsed/>
    <w:rsid w:val="008B0677"/>
    <w:rPr>
      <w:color w:val="605E5C"/>
      <w:shd w:val="clear" w:color="auto" w:fill="E1DFDD"/>
    </w:rPr>
  </w:style>
  <w:style w:type="paragraph" w:customStyle="1" w:styleId="CardText2">
    <w:name w:val="Card Text 2"/>
    <w:basedOn w:val="Normal"/>
    <w:link w:val="CardText2Char"/>
    <w:qFormat/>
    <w:rsid w:val="008B0677"/>
    <w:rPr>
      <w:rFonts w:eastAsia="Calibri"/>
      <w:b/>
      <w:color w:val="000000"/>
      <w:u w:val="single"/>
      <w:lang w:val="x-none" w:eastAsia="x-none"/>
    </w:rPr>
  </w:style>
  <w:style w:type="character" w:customStyle="1" w:styleId="CardText2Char">
    <w:name w:val="Card Text 2 Char"/>
    <w:link w:val="CardText2"/>
    <w:rsid w:val="008B0677"/>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8B0677"/>
  </w:style>
  <w:style w:type="character" w:customStyle="1" w:styleId="UnresolvedMention9">
    <w:name w:val="Unresolved Mention9"/>
    <w:basedOn w:val="DefaultParagraphFont"/>
    <w:uiPriority w:val="99"/>
    <w:semiHidden/>
    <w:unhideWhenUsed/>
    <w:rsid w:val="008B0677"/>
    <w:rPr>
      <w:color w:val="605E5C"/>
      <w:shd w:val="clear" w:color="auto" w:fill="E1DFDD"/>
    </w:rPr>
  </w:style>
  <w:style w:type="character" w:customStyle="1" w:styleId="UnresolvedMention100">
    <w:name w:val="Unresolved Mention100"/>
    <w:basedOn w:val="DefaultParagraphFont"/>
    <w:uiPriority w:val="99"/>
    <w:semiHidden/>
    <w:unhideWhenUsed/>
    <w:rsid w:val="008B0677"/>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8B0677"/>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8B0677"/>
    <w:rPr>
      <w:color w:val="605E5C"/>
      <w:shd w:val="clear" w:color="auto" w:fill="E1DFDD"/>
    </w:rPr>
  </w:style>
  <w:style w:type="paragraph" w:customStyle="1" w:styleId="flashline">
    <w:name w:val="flashline"/>
    <w:basedOn w:val="Normal"/>
    <w:uiPriority w:val="99"/>
    <w:rsid w:val="008B0677"/>
    <w:pPr>
      <w:spacing w:before="100" w:beforeAutospacing="1" w:after="100" w:afterAutospacing="1"/>
    </w:pPr>
    <w:rPr>
      <w:rFonts w:eastAsia="Times New Roman"/>
    </w:rPr>
  </w:style>
  <w:style w:type="paragraph" w:customStyle="1" w:styleId="lbexhangwithmargin">
    <w:name w:val="lbexhangwithmargin"/>
    <w:basedOn w:val="Normal"/>
    <w:uiPriority w:val="99"/>
    <w:rsid w:val="008B0677"/>
    <w:pPr>
      <w:spacing w:before="100" w:beforeAutospacing="1" w:after="100" w:afterAutospacing="1"/>
    </w:pPr>
    <w:rPr>
      <w:rFonts w:eastAsia="Times New Roman"/>
    </w:rPr>
  </w:style>
  <w:style w:type="character" w:customStyle="1" w:styleId="lbexsectionlevelolc">
    <w:name w:val="lbexsectionlevelolc"/>
    <w:basedOn w:val="DefaultParagraphFont"/>
    <w:rsid w:val="008B0677"/>
  </w:style>
  <w:style w:type="character" w:customStyle="1" w:styleId="lbexallcap">
    <w:name w:val="lbexallcap"/>
    <w:basedOn w:val="DefaultParagraphFont"/>
    <w:rsid w:val="008B0677"/>
  </w:style>
  <w:style w:type="paragraph" w:customStyle="1" w:styleId="lbexindent">
    <w:name w:val="lbexindent"/>
    <w:basedOn w:val="Normal"/>
    <w:uiPriority w:val="99"/>
    <w:rsid w:val="008B0677"/>
    <w:pPr>
      <w:spacing w:before="100" w:beforeAutospacing="1" w:after="100" w:afterAutospacing="1"/>
    </w:pPr>
    <w:rPr>
      <w:rFonts w:eastAsia="Times New Roman"/>
    </w:rPr>
  </w:style>
  <w:style w:type="paragraph" w:customStyle="1" w:styleId="lbexindentparagraph">
    <w:name w:val="lbexindentparagraph"/>
    <w:basedOn w:val="Normal"/>
    <w:uiPriority w:val="99"/>
    <w:rsid w:val="008B0677"/>
    <w:pPr>
      <w:spacing w:before="100" w:beforeAutospacing="1" w:after="100" w:afterAutospacing="1"/>
    </w:pPr>
    <w:rPr>
      <w:rFonts w:eastAsia="Times New Roman"/>
    </w:rPr>
  </w:style>
  <w:style w:type="paragraph" w:customStyle="1" w:styleId="zn-bodyparagraph">
    <w:name w:val="zn-body__paragraph"/>
    <w:basedOn w:val="Normal"/>
    <w:uiPriority w:val="99"/>
    <w:rsid w:val="008B0677"/>
    <w:pPr>
      <w:spacing w:before="100" w:beforeAutospacing="1" w:after="100" w:afterAutospacing="1"/>
    </w:pPr>
    <w:rPr>
      <w:rFonts w:eastAsia="Times New Roman"/>
    </w:rPr>
  </w:style>
  <w:style w:type="character" w:customStyle="1" w:styleId="c-messagebody">
    <w:name w:val="c-message__body"/>
    <w:basedOn w:val="DefaultParagraphFont"/>
    <w:rsid w:val="008B0677"/>
  </w:style>
  <w:style w:type="character" w:customStyle="1" w:styleId="m7735155540857680774gmail-style13ptbold">
    <w:name w:val="m_7735155540857680774gmail-style13ptbold"/>
    <w:basedOn w:val="DefaultParagraphFont"/>
    <w:rsid w:val="008B0677"/>
  </w:style>
  <w:style w:type="character" w:customStyle="1" w:styleId="style65">
    <w:name w:val="style65"/>
    <w:basedOn w:val="DefaultParagraphFont"/>
    <w:rsid w:val="008B0677"/>
  </w:style>
  <w:style w:type="character" w:customStyle="1" w:styleId="bodytext0">
    <w:name w:val="body_text"/>
    <w:basedOn w:val="DefaultParagraphFont"/>
    <w:rsid w:val="008B0677"/>
  </w:style>
  <w:style w:type="character" w:customStyle="1" w:styleId="bio">
    <w:name w:val="bio"/>
    <w:basedOn w:val="DefaultParagraphFont"/>
    <w:rsid w:val="008B0677"/>
  </w:style>
  <w:style w:type="paragraph" w:customStyle="1" w:styleId="cites0">
    <w:name w:val="cites"/>
    <w:next w:val="Normal"/>
    <w:autoRedefine/>
    <w:qFormat/>
    <w:rsid w:val="008B0677"/>
    <w:pPr>
      <w:contextualSpacing/>
    </w:pPr>
    <w:rPr>
      <w:rFonts w:eastAsia="SimSun"/>
      <w:b/>
      <w:sz w:val="22"/>
      <w:szCs w:val="22"/>
      <w:lang w:eastAsia="zh-CN"/>
    </w:rPr>
  </w:style>
  <w:style w:type="character" w:customStyle="1" w:styleId="5yl5">
    <w:name w:val="_5yl5"/>
    <w:basedOn w:val="DefaultParagraphFont"/>
    <w:rsid w:val="008B0677"/>
  </w:style>
  <w:style w:type="character" w:customStyle="1" w:styleId="text">
    <w:name w:val="text"/>
    <w:basedOn w:val="DefaultParagraphFont"/>
    <w:rsid w:val="008B0677"/>
  </w:style>
  <w:style w:type="paragraph" w:customStyle="1" w:styleId="generic-articlebody">
    <w:name w:val="generic-article__body"/>
    <w:basedOn w:val="Normal"/>
    <w:uiPriority w:val="99"/>
    <w:rsid w:val="008B0677"/>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8B0677"/>
    <w:pPr>
      <w:spacing w:line="240" w:lineRule="auto"/>
    </w:pPr>
    <w:rPr>
      <w:b/>
      <w:bCs/>
    </w:rPr>
  </w:style>
  <w:style w:type="character" w:customStyle="1" w:styleId="CommentSubjectChar">
    <w:name w:val="Comment Subject Char"/>
    <w:basedOn w:val="CommentTextChar"/>
    <w:link w:val="CommentSubject"/>
    <w:rsid w:val="008B0677"/>
    <w:rPr>
      <w:rFonts w:ascii="Calibri" w:hAnsi="Calibri"/>
      <w:b/>
      <w:bCs/>
      <w:sz w:val="20"/>
      <w:szCs w:val="20"/>
    </w:rPr>
  </w:style>
  <w:style w:type="character" w:customStyle="1" w:styleId="UnresolvedMention12">
    <w:name w:val="Unresolved Mention12"/>
    <w:basedOn w:val="DefaultParagraphFont"/>
    <w:uiPriority w:val="99"/>
    <w:rsid w:val="008B0677"/>
    <w:rPr>
      <w:color w:val="605E5C"/>
      <w:shd w:val="clear" w:color="auto" w:fill="E1DFDD"/>
    </w:rPr>
  </w:style>
  <w:style w:type="paragraph" w:customStyle="1" w:styleId="CardNotUnderlined">
    <w:name w:val="Card Not Underlined"/>
    <w:basedOn w:val="Normal"/>
    <w:link w:val="CardNotUnderlinedChar1"/>
    <w:autoRedefine/>
    <w:qFormat/>
    <w:rsid w:val="008B0677"/>
    <w:rPr>
      <w:rFonts w:eastAsia="Times New Roman"/>
      <w:sz w:val="12"/>
      <w:szCs w:val="20"/>
    </w:rPr>
  </w:style>
  <w:style w:type="character" w:customStyle="1" w:styleId="UnresolvedMention13">
    <w:name w:val="Unresolved Mention13"/>
    <w:basedOn w:val="DefaultParagraphFont"/>
    <w:uiPriority w:val="99"/>
    <w:rsid w:val="008B0677"/>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B0677"/>
    <w:rPr>
      <w:rFonts w:ascii="Times New Roman" w:eastAsia="Times New Roman" w:hAnsi="Times New Roman" w:cs="Times New Roman"/>
    </w:rPr>
  </w:style>
  <w:style w:type="character" w:customStyle="1" w:styleId="blast">
    <w:name w:val="blast"/>
    <w:basedOn w:val="DefaultParagraphFont"/>
    <w:rsid w:val="008B0677"/>
  </w:style>
  <w:style w:type="paragraph" w:customStyle="1" w:styleId="paragraph">
    <w:name w:val="paragraph"/>
    <w:basedOn w:val="Normal"/>
    <w:uiPriority w:val="99"/>
    <w:qFormat/>
    <w:rsid w:val="008B0677"/>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8B0677"/>
  </w:style>
  <w:style w:type="character" w:customStyle="1" w:styleId="UnresolvedMention14">
    <w:name w:val="Unresolved Mention14"/>
    <w:basedOn w:val="DefaultParagraphFont"/>
    <w:uiPriority w:val="99"/>
    <w:rsid w:val="008B0677"/>
    <w:rPr>
      <w:color w:val="605E5C"/>
      <w:shd w:val="clear" w:color="auto" w:fill="E1DFDD"/>
    </w:rPr>
  </w:style>
  <w:style w:type="character" w:customStyle="1" w:styleId="ata-controlscomplain-btn">
    <w:name w:val="ata-controls__complain-btn"/>
    <w:basedOn w:val="DefaultParagraphFont"/>
    <w:rsid w:val="008B0677"/>
  </w:style>
  <w:style w:type="character" w:customStyle="1" w:styleId="u-tcgraydarker">
    <w:name w:val="u-tcgraydarker"/>
    <w:basedOn w:val="DefaultParagraphFont"/>
    <w:rsid w:val="008B0677"/>
  </w:style>
  <w:style w:type="paragraph" w:customStyle="1" w:styleId="stcontent-block">
    <w:name w:val="st__content-block"/>
    <w:basedOn w:val="Normal"/>
    <w:rsid w:val="008B0677"/>
    <w:pPr>
      <w:spacing w:before="100" w:beforeAutospacing="1" w:after="100" w:afterAutospacing="1"/>
    </w:pPr>
  </w:style>
  <w:style w:type="character" w:customStyle="1" w:styleId="drop">
    <w:name w:val="drop"/>
    <w:basedOn w:val="DefaultParagraphFont"/>
    <w:rsid w:val="008B0677"/>
  </w:style>
  <w:style w:type="paragraph" w:customStyle="1" w:styleId="pullquote">
    <w:name w:val="pullquote"/>
    <w:basedOn w:val="Normal"/>
    <w:rsid w:val="008B0677"/>
    <w:pPr>
      <w:spacing w:before="100" w:beforeAutospacing="1" w:after="100" w:afterAutospacing="1"/>
    </w:pPr>
  </w:style>
  <w:style w:type="paragraph" w:customStyle="1" w:styleId="TableParagraph">
    <w:name w:val="Table Paragraph"/>
    <w:basedOn w:val="Normal"/>
    <w:uiPriority w:val="1"/>
    <w:qFormat/>
    <w:rsid w:val="008B0677"/>
    <w:pPr>
      <w:widowControl w:val="0"/>
      <w:autoSpaceDE w:val="0"/>
      <w:autoSpaceDN w:val="0"/>
      <w:adjustRightInd w:val="0"/>
    </w:pPr>
  </w:style>
  <w:style w:type="paragraph" w:customStyle="1" w:styleId="p">
    <w:name w:val="p"/>
    <w:basedOn w:val="Normal"/>
    <w:qFormat/>
    <w:rsid w:val="008B0677"/>
    <w:pPr>
      <w:spacing w:before="100" w:beforeAutospacing="1" w:after="100" w:afterAutospacing="1"/>
    </w:pPr>
  </w:style>
  <w:style w:type="character" w:customStyle="1" w:styleId="figpopup-sensitive-area">
    <w:name w:val="figpopup-sensitive-area"/>
    <w:basedOn w:val="DefaultParagraphFont"/>
    <w:rsid w:val="008B0677"/>
  </w:style>
  <w:style w:type="paragraph" w:customStyle="1" w:styleId="css-qckjh9">
    <w:name w:val="css-qckjh9"/>
    <w:basedOn w:val="Normal"/>
    <w:rsid w:val="008B0677"/>
    <w:pPr>
      <w:spacing w:before="100" w:beforeAutospacing="1" w:after="100" w:afterAutospacing="1" w:line="240" w:lineRule="auto"/>
    </w:pPr>
    <w:rPr>
      <w:rFonts w:eastAsia="Times New Roman"/>
      <w:sz w:val="24"/>
    </w:rPr>
  </w:style>
  <w:style w:type="paragraph" w:customStyle="1" w:styleId="css-158dogj">
    <w:name w:val="css-158dogj"/>
    <w:basedOn w:val="Normal"/>
    <w:rsid w:val="008B0677"/>
    <w:pPr>
      <w:spacing w:before="100" w:beforeAutospacing="1" w:after="100" w:afterAutospacing="1" w:line="240" w:lineRule="auto"/>
    </w:pPr>
    <w:rPr>
      <w:rFonts w:eastAsia="Times New Roman"/>
      <w:sz w:val="24"/>
    </w:rPr>
  </w:style>
  <w:style w:type="character" w:customStyle="1" w:styleId="num">
    <w:name w:val="num"/>
    <w:basedOn w:val="DefaultParagraphFont"/>
    <w:rsid w:val="008B0677"/>
  </w:style>
  <w:style w:type="character" w:customStyle="1" w:styleId="letter">
    <w:name w:val="letter"/>
    <w:basedOn w:val="DefaultParagraphFont"/>
    <w:rsid w:val="008B0677"/>
  </w:style>
  <w:style w:type="character" w:customStyle="1" w:styleId="dttext">
    <w:name w:val="dttext"/>
    <w:basedOn w:val="DefaultParagraphFont"/>
    <w:rsid w:val="008B0677"/>
  </w:style>
  <w:style w:type="character" w:customStyle="1" w:styleId="sdsense">
    <w:name w:val="sdsense"/>
    <w:basedOn w:val="DefaultParagraphFont"/>
    <w:rsid w:val="008B0677"/>
  </w:style>
  <w:style w:type="character" w:customStyle="1" w:styleId="sd">
    <w:name w:val="sd"/>
    <w:basedOn w:val="DefaultParagraphFont"/>
    <w:rsid w:val="008B0677"/>
  </w:style>
  <w:style w:type="paragraph" w:customStyle="1" w:styleId="flfc">
    <w:name w:val="flfc"/>
    <w:basedOn w:val="Normal"/>
    <w:uiPriority w:val="99"/>
    <w:rsid w:val="008B0677"/>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8B0677"/>
  </w:style>
  <w:style w:type="paragraph" w:customStyle="1" w:styleId="story-body-text">
    <w:name w:val="story-body-text"/>
    <w:basedOn w:val="Normal"/>
    <w:uiPriority w:val="99"/>
    <w:qFormat/>
    <w:rsid w:val="008B0677"/>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B0677"/>
  </w:style>
  <w:style w:type="paragraph" w:customStyle="1" w:styleId="CardText1">
    <w:name w:val="Card Text 1"/>
    <w:link w:val="CardText1Char"/>
    <w:qFormat/>
    <w:rsid w:val="008B0677"/>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8B0677"/>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8B0677"/>
  </w:style>
  <w:style w:type="paragraph" w:customStyle="1" w:styleId="Analytic2">
    <w:name w:val="Analytic2"/>
    <w:basedOn w:val="Heading4"/>
    <w:link w:val="Analytic2Char"/>
    <w:uiPriority w:val="4"/>
    <w:rsid w:val="008B0677"/>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8B0677"/>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8B0677"/>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8B0677"/>
  </w:style>
  <w:style w:type="character" w:customStyle="1" w:styleId="AnalyticsPipChar">
    <w:name w:val="AnalyticsPip Char"/>
    <w:basedOn w:val="DefaultParagraphFont"/>
    <w:link w:val="AnalyticsPip"/>
    <w:uiPriority w:val="4"/>
    <w:rsid w:val="008B0677"/>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8B0677"/>
  </w:style>
  <w:style w:type="character" w:customStyle="1" w:styleId="AnalyticsGBNChar">
    <w:name w:val="AnalyticsGBN Char"/>
    <w:basedOn w:val="DefaultParagraphFont"/>
    <w:link w:val="AnalyticsGBN"/>
    <w:uiPriority w:val="4"/>
    <w:rsid w:val="008B0677"/>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8B0677"/>
    <w:pPr>
      <w:spacing w:after="0" w:line="240" w:lineRule="auto"/>
    </w:pPr>
    <w:rPr>
      <w:i/>
      <w:iCs/>
      <w:color w:val="000000" w:themeColor="text1"/>
    </w:rPr>
  </w:style>
  <w:style w:type="character" w:customStyle="1" w:styleId="QuoteChar">
    <w:name w:val="Quote Char"/>
    <w:basedOn w:val="DefaultParagraphFont"/>
    <w:link w:val="Quote"/>
    <w:uiPriority w:val="29"/>
    <w:rsid w:val="008B0677"/>
    <w:rPr>
      <w:rFonts w:ascii="Calibri" w:hAnsi="Calibri"/>
      <w:i/>
      <w:iCs/>
      <w:color w:val="000000" w:themeColor="text1"/>
      <w:sz w:val="22"/>
    </w:rPr>
  </w:style>
  <w:style w:type="paragraph" w:styleId="TOCHeading">
    <w:name w:val="TOC Heading"/>
    <w:basedOn w:val="Heading1"/>
    <w:next w:val="Normal"/>
    <w:uiPriority w:val="39"/>
    <w:unhideWhenUsed/>
    <w:qFormat/>
    <w:rsid w:val="008B067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8B0677"/>
  </w:style>
  <w:style w:type="character" w:customStyle="1" w:styleId="ref-overlay">
    <w:name w:val="ref-overlay"/>
    <w:basedOn w:val="DefaultParagraphFont"/>
    <w:rsid w:val="008B0677"/>
  </w:style>
  <w:style w:type="character" w:customStyle="1" w:styleId="ref-fn-p">
    <w:name w:val="ref-fn-p"/>
    <w:basedOn w:val="DefaultParagraphFont"/>
    <w:rsid w:val="008B0677"/>
  </w:style>
  <w:style w:type="character" w:customStyle="1" w:styleId="opinion-articlebody">
    <w:name w:val="opinion-article__body"/>
    <w:basedOn w:val="DefaultParagraphFont"/>
    <w:rsid w:val="008B0677"/>
  </w:style>
  <w:style w:type="paragraph" w:customStyle="1" w:styleId="opinion-articlebody1">
    <w:name w:val="opinion-article__body1"/>
    <w:basedOn w:val="Normal"/>
    <w:rsid w:val="008B0677"/>
    <w:pPr>
      <w:spacing w:before="100" w:beforeAutospacing="1" w:after="100" w:afterAutospacing="1" w:line="240" w:lineRule="auto"/>
    </w:pPr>
    <w:rPr>
      <w:rFonts w:eastAsia="Times New Roman"/>
      <w:sz w:val="24"/>
    </w:rPr>
  </w:style>
  <w:style w:type="paragraph" w:customStyle="1" w:styleId="para">
    <w:name w:val="para"/>
    <w:basedOn w:val="Normal"/>
    <w:qFormat/>
    <w:rsid w:val="008B0677"/>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8B0677"/>
  </w:style>
  <w:style w:type="character" w:customStyle="1" w:styleId="journaltitle">
    <w:name w:val="journaltitle"/>
    <w:basedOn w:val="DefaultParagraphFont"/>
    <w:rsid w:val="008B0677"/>
  </w:style>
  <w:style w:type="character" w:customStyle="1" w:styleId="hit">
    <w:name w:val="hit"/>
    <w:basedOn w:val="DefaultParagraphFont"/>
    <w:rsid w:val="008B0677"/>
  </w:style>
  <w:style w:type="paragraph" w:customStyle="1" w:styleId="wp-caption-text">
    <w:name w:val="wp-caption-text"/>
    <w:basedOn w:val="Normal"/>
    <w:qFormat/>
    <w:rsid w:val="008B0677"/>
    <w:pPr>
      <w:spacing w:before="100" w:beforeAutospacing="1" w:after="100" w:afterAutospacing="1" w:line="240" w:lineRule="auto"/>
    </w:pPr>
    <w:rPr>
      <w:rFonts w:eastAsia="Times New Roman"/>
      <w:sz w:val="24"/>
    </w:rPr>
  </w:style>
  <w:style w:type="paragraph" w:customStyle="1" w:styleId="css-utmy9y">
    <w:name w:val="css-utmy9y"/>
    <w:basedOn w:val="Normal"/>
    <w:rsid w:val="008B0677"/>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8B0677"/>
    <w:rPr>
      <w:sz w:val="20"/>
      <w:u w:val="single"/>
    </w:rPr>
  </w:style>
  <w:style w:type="character" w:customStyle="1" w:styleId="Style11ptBoldUnderlineBorderSinglesolidlineAuto">
    <w:name w:val="Style 11 pt Bold Underline Border: : (Single solid line Auto  ..."/>
    <w:basedOn w:val="DefaultParagraphFont"/>
    <w:rsid w:val="008B0677"/>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8B0677"/>
  </w:style>
  <w:style w:type="paragraph" w:customStyle="1" w:styleId="Small">
    <w:name w:val="Small"/>
    <w:basedOn w:val="Normal"/>
    <w:next w:val="Normal"/>
    <w:uiPriority w:val="99"/>
    <w:qFormat/>
    <w:rsid w:val="008B0677"/>
    <w:pPr>
      <w:jc w:val="both"/>
    </w:pPr>
    <w:rPr>
      <w:rFonts w:ascii="Arial" w:eastAsia="Calibri" w:hAnsi="Arial" w:cs="Arial"/>
    </w:rPr>
  </w:style>
  <w:style w:type="character" w:customStyle="1" w:styleId="Footnote">
    <w:name w:val="Footnote_"/>
    <w:basedOn w:val="DefaultParagraphFont"/>
    <w:link w:val="Footnote0"/>
    <w:rsid w:val="008B0677"/>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8B0677"/>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8B0677"/>
    <w:rPr>
      <w:rFonts w:ascii="Arial Narrow" w:hAnsi="Arial Narrow"/>
      <w:b/>
      <w:color w:val="000000"/>
      <w:sz w:val="26"/>
    </w:rPr>
  </w:style>
  <w:style w:type="paragraph" w:customStyle="1" w:styleId="CardTagandCite">
    <w:name w:val="Card Tag and Cite"/>
    <w:basedOn w:val="Normal"/>
    <w:next w:val="Normal"/>
    <w:link w:val="CardTagandCiteChar"/>
    <w:qFormat/>
    <w:rsid w:val="008B0677"/>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8B0677"/>
    <w:rPr>
      <w:b/>
      <w:bCs/>
    </w:rPr>
  </w:style>
  <w:style w:type="paragraph" w:customStyle="1" w:styleId="Cite2">
    <w:name w:val="Cite 2"/>
    <w:basedOn w:val="Normal"/>
    <w:qFormat/>
    <w:rsid w:val="008B0677"/>
    <w:pPr>
      <w:spacing w:after="0" w:line="240" w:lineRule="auto"/>
    </w:pPr>
    <w:rPr>
      <w:rFonts w:ascii="Arial" w:eastAsia="Calibri" w:hAnsi="Arial" w:cs="Arial"/>
      <w:b/>
      <w:sz w:val="24"/>
      <w:u w:val="single"/>
    </w:rPr>
  </w:style>
  <w:style w:type="character" w:customStyle="1" w:styleId="aqj">
    <w:name w:val="aqj"/>
    <w:basedOn w:val="DefaultParagraphFont"/>
    <w:rsid w:val="008B0677"/>
  </w:style>
  <w:style w:type="paragraph" w:customStyle="1" w:styleId="StyleJustified">
    <w:name w:val="Style Justified"/>
    <w:basedOn w:val="Normal"/>
    <w:qFormat/>
    <w:rsid w:val="008B0677"/>
    <w:pPr>
      <w:spacing w:after="0" w:line="240" w:lineRule="auto"/>
    </w:pPr>
    <w:rPr>
      <w:rFonts w:eastAsia="Times New Roman"/>
      <w:szCs w:val="20"/>
    </w:rPr>
  </w:style>
  <w:style w:type="paragraph" w:customStyle="1" w:styleId="AuthorDate">
    <w:name w:val="AuthorDate"/>
    <w:next w:val="Normal"/>
    <w:link w:val="AuthorDateChar"/>
    <w:qFormat/>
    <w:rsid w:val="008B0677"/>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B0677"/>
    <w:rPr>
      <w:rFonts w:ascii="Times New Roman" w:eastAsia="Calibri" w:hAnsi="Times New Roman" w:cs="Times New Roman"/>
      <w:b/>
      <w:szCs w:val="20"/>
      <w:u w:val="single"/>
    </w:rPr>
  </w:style>
  <w:style w:type="character" w:customStyle="1" w:styleId="maintext">
    <w:name w:val="maintext"/>
    <w:basedOn w:val="DefaultParagraphFont"/>
    <w:rsid w:val="008B0677"/>
  </w:style>
  <w:style w:type="paragraph" w:customStyle="1" w:styleId="Stylecardtext8pt">
    <w:name w:val="Style card text + 8 pt"/>
    <w:basedOn w:val="Normal"/>
    <w:qFormat/>
    <w:rsid w:val="008B0677"/>
    <w:pPr>
      <w:spacing w:after="0" w:line="240" w:lineRule="auto"/>
      <w:ind w:right="288"/>
    </w:pPr>
  </w:style>
  <w:style w:type="character" w:customStyle="1" w:styleId="NotBold10Final">
    <w:name w:val="NotBold10Final"/>
    <w:uiPriority w:val="1"/>
    <w:qFormat/>
    <w:rsid w:val="008B0677"/>
    <w:rPr>
      <w:rFonts w:ascii="Times New Roman" w:hAnsi="Times New Roman"/>
      <w:b w:val="0"/>
      <w:i w:val="0"/>
      <w:sz w:val="20"/>
    </w:rPr>
  </w:style>
  <w:style w:type="character" w:customStyle="1" w:styleId="Bold12">
    <w:name w:val="Bold12"/>
    <w:uiPriority w:val="1"/>
    <w:qFormat/>
    <w:rsid w:val="008B0677"/>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8B0677"/>
    <w:pPr>
      <w:spacing w:after="0" w:line="240" w:lineRule="auto"/>
      <w:ind w:left="288" w:right="288"/>
    </w:pPr>
    <w:rPr>
      <w:rFonts w:eastAsia="Times New Roman"/>
      <w:sz w:val="20"/>
      <w:szCs w:val="20"/>
    </w:rPr>
  </w:style>
  <w:style w:type="character" w:customStyle="1" w:styleId="CardtextChar1">
    <w:name w:val="Card text Char"/>
    <w:link w:val="Cardtext0"/>
    <w:locked/>
    <w:rsid w:val="008B0677"/>
    <w:rPr>
      <w:rFonts w:ascii="Arial Narrow" w:hAnsi="Arial Narrow"/>
      <w:u w:val="single"/>
    </w:rPr>
  </w:style>
  <w:style w:type="paragraph" w:customStyle="1" w:styleId="Cardtext0">
    <w:name w:val="Card text"/>
    <w:link w:val="CardtextChar1"/>
    <w:qFormat/>
    <w:rsid w:val="008B0677"/>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8B0677"/>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8B0677"/>
    <w:rPr>
      <w:rFonts w:ascii="Calibri" w:eastAsia="Times New Roman" w:hAnsi="Calibri"/>
      <w:lang w:val="x-none" w:eastAsia="ar-SA"/>
    </w:rPr>
  </w:style>
  <w:style w:type="paragraph" w:customStyle="1" w:styleId="Default">
    <w:name w:val="Default"/>
    <w:qFormat/>
    <w:rsid w:val="008B0677"/>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8B0677"/>
    <w:pPr>
      <w:spacing w:after="0" w:line="240" w:lineRule="auto"/>
    </w:pPr>
    <w:rPr>
      <w:rFonts w:eastAsia="Calibri"/>
    </w:rPr>
  </w:style>
  <w:style w:type="paragraph" w:customStyle="1" w:styleId="newpage">
    <w:name w:val="new page"/>
    <w:basedOn w:val="Heading4"/>
    <w:rsid w:val="008B0677"/>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8B0677"/>
    <w:pPr>
      <w:spacing w:after="0" w:line="240" w:lineRule="auto"/>
    </w:pPr>
    <w:rPr>
      <w:rFonts w:eastAsia="Times"/>
      <w:sz w:val="18"/>
      <w:szCs w:val="20"/>
    </w:rPr>
  </w:style>
  <w:style w:type="character" w:customStyle="1" w:styleId="textexposedshow">
    <w:name w:val="text_exposed_show"/>
    <w:basedOn w:val="DefaultParagraphFont"/>
    <w:rsid w:val="008B0677"/>
  </w:style>
  <w:style w:type="paragraph" w:customStyle="1" w:styleId="Heading">
    <w:name w:val="Heading"/>
    <w:basedOn w:val="Normal"/>
    <w:next w:val="BodyText"/>
    <w:rsid w:val="008B0677"/>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8B0677"/>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8B0677"/>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8B0677"/>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8B067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8B0677"/>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8B0677"/>
    <w:rPr>
      <w:rFonts w:ascii="Arial" w:hAnsi="Arial"/>
      <w:b/>
      <w:sz w:val="24"/>
    </w:rPr>
  </w:style>
  <w:style w:type="character" w:customStyle="1" w:styleId="Style11ptBlackUnderline">
    <w:name w:val="Style 11 pt Black Underline"/>
    <w:rsid w:val="008B0677"/>
    <w:rPr>
      <w:color w:val="000000"/>
      <w:sz w:val="20"/>
      <w:u w:val="single"/>
    </w:rPr>
  </w:style>
  <w:style w:type="character" w:customStyle="1" w:styleId="Style11ptBlack">
    <w:name w:val="Style 11 pt Black"/>
    <w:rsid w:val="008B0677"/>
    <w:rPr>
      <w:color w:val="000000"/>
      <w:sz w:val="20"/>
    </w:rPr>
  </w:style>
  <w:style w:type="paragraph" w:customStyle="1" w:styleId="CardsHighlighted">
    <w:name w:val="Cards Highlighted"/>
    <w:basedOn w:val="Normal"/>
    <w:link w:val="CardsHighlightedChar"/>
    <w:autoRedefine/>
    <w:qFormat/>
    <w:rsid w:val="008B0677"/>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8B0677"/>
    <w:rPr>
      <w:rFonts w:ascii="Calibri" w:eastAsia="Calibri" w:hAnsi="Calibri"/>
      <w:u w:val="single"/>
      <w:shd w:val="clear" w:color="auto" w:fill="00FFFF"/>
    </w:rPr>
  </w:style>
  <w:style w:type="character" w:customStyle="1" w:styleId="CitesChar">
    <w:name w:val="Cites Char"/>
    <w:basedOn w:val="DefaultParagraphFont"/>
    <w:link w:val="Cites"/>
    <w:rsid w:val="008B0677"/>
    <w:rPr>
      <w:rFonts w:ascii="Times New Roman" w:eastAsia="Times New Roman" w:hAnsi="Times New Roman" w:cs="Times New Roman"/>
      <w:sz w:val="20"/>
    </w:rPr>
  </w:style>
  <w:style w:type="paragraph" w:customStyle="1" w:styleId="analytics0">
    <w:name w:val="analytics"/>
    <w:basedOn w:val="Normal"/>
    <w:link w:val="analyticsChar0"/>
    <w:uiPriority w:val="4"/>
    <w:rsid w:val="008B0677"/>
    <w:pPr>
      <w:spacing w:after="0" w:line="240" w:lineRule="auto"/>
    </w:pPr>
    <w:rPr>
      <w:b/>
      <w:color w:val="C00000"/>
    </w:rPr>
  </w:style>
  <w:style w:type="character" w:customStyle="1" w:styleId="analyticsChar0">
    <w:name w:val="analytics Char"/>
    <w:basedOn w:val="DefaultParagraphFont"/>
    <w:link w:val="analytics0"/>
    <w:uiPriority w:val="4"/>
    <w:rsid w:val="008B0677"/>
    <w:rPr>
      <w:rFonts w:ascii="Calibri" w:hAnsi="Calibri"/>
      <w:b/>
      <w:color w:val="C00000"/>
      <w:sz w:val="22"/>
    </w:rPr>
  </w:style>
  <w:style w:type="character" w:customStyle="1" w:styleId="swauthor">
    <w:name w:val="sw_author"/>
    <w:rsid w:val="008B0677"/>
  </w:style>
  <w:style w:type="character" w:customStyle="1" w:styleId="Mention1">
    <w:name w:val="Mention1"/>
    <w:basedOn w:val="DefaultParagraphFont"/>
    <w:uiPriority w:val="99"/>
    <w:semiHidden/>
    <w:unhideWhenUsed/>
    <w:rsid w:val="008B0677"/>
    <w:rPr>
      <w:color w:val="2B579A"/>
      <w:shd w:val="clear" w:color="auto" w:fill="E6E6E6"/>
    </w:rPr>
  </w:style>
  <w:style w:type="paragraph" w:customStyle="1" w:styleId="citenon-bold">
    <w:name w:val="cite non-bold"/>
    <w:basedOn w:val="Normal"/>
    <w:link w:val="citenon-boldChar"/>
    <w:qFormat/>
    <w:rsid w:val="008B0677"/>
    <w:pPr>
      <w:spacing w:after="0" w:line="240" w:lineRule="auto"/>
    </w:pPr>
    <w:rPr>
      <w:rFonts w:eastAsia="Calibri"/>
      <w:sz w:val="20"/>
      <w:szCs w:val="20"/>
      <w:lang w:val="x-none" w:eastAsia="x-none"/>
    </w:rPr>
  </w:style>
  <w:style w:type="character" w:customStyle="1" w:styleId="citenon-boldChar">
    <w:name w:val="cite non-bold Char"/>
    <w:link w:val="citenon-bold"/>
    <w:rsid w:val="008B0677"/>
    <w:rPr>
      <w:rFonts w:ascii="Calibri" w:eastAsia="Calibri" w:hAnsi="Calibri"/>
      <w:sz w:val="20"/>
      <w:szCs w:val="20"/>
      <w:lang w:val="x-none" w:eastAsia="x-none"/>
    </w:rPr>
  </w:style>
  <w:style w:type="paragraph" w:customStyle="1" w:styleId="HotRoute">
    <w:name w:val="Hot Route!"/>
    <w:basedOn w:val="Normal"/>
    <w:link w:val="HotRouteChar"/>
    <w:qFormat/>
    <w:rsid w:val="008B0677"/>
    <w:pPr>
      <w:spacing w:after="0" w:line="240" w:lineRule="auto"/>
      <w:ind w:left="144"/>
    </w:pPr>
    <w:rPr>
      <w:rFonts w:eastAsia="Calibri"/>
      <w:color w:val="000000"/>
    </w:rPr>
  </w:style>
  <w:style w:type="character" w:customStyle="1" w:styleId="HotRouteChar">
    <w:name w:val="Hot Route! Char"/>
    <w:link w:val="HotRoute"/>
    <w:rsid w:val="008B0677"/>
    <w:rPr>
      <w:rFonts w:ascii="Calibri" w:eastAsia="Calibri" w:hAnsi="Calibri"/>
      <w:color w:val="000000"/>
      <w:sz w:val="22"/>
    </w:rPr>
  </w:style>
  <w:style w:type="paragraph" w:customStyle="1" w:styleId="CardIndented">
    <w:name w:val="Card (Indented)"/>
    <w:basedOn w:val="Normal"/>
    <w:link w:val="CardIndentedChar"/>
    <w:qFormat/>
    <w:rsid w:val="008B0677"/>
    <w:pPr>
      <w:spacing w:after="0" w:line="240" w:lineRule="auto"/>
      <w:ind w:left="288"/>
    </w:pPr>
  </w:style>
  <w:style w:type="paragraph" w:customStyle="1" w:styleId="PhoTag">
    <w:name w:val="PhoTag"/>
    <w:basedOn w:val="Normal"/>
    <w:next w:val="Normal"/>
    <w:autoRedefine/>
    <w:qFormat/>
    <w:rsid w:val="008B0677"/>
    <w:pPr>
      <w:spacing w:after="0" w:line="240" w:lineRule="auto"/>
    </w:pPr>
    <w:rPr>
      <w:b/>
    </w:rPr>
  </w:style>
  <w:style w:type="character" w:customStyle="1" w:styleId="BoldUnderlineChar0">
    <w:name w:val="BoldUnderline Char"/>
    <w:uiPriority w:val="99"/>
    <w:rsid w:val="008B0677"/>
    <w:rPr>
      <w:rFonts w:ascii="Times New Roman" w:eastAsia="Times New Roman" w:hAnsi="Times New Roman" w:cs="Times New Roman"/>
      <w:b/>
      <w:sz w:val="20"/>
      <w:u w:val="single"/>
    </w:rPr>
  </w:style>
  <w:style w:type="character" w:customStyle="1" w:styleId="wikiexternallink">
    <w:name w:val="wikiexternallink"/>
    <w:basedOn w:val="DefaultParagraphFont"/>
    <w:rsid w:val="008B0677"/>
  </w:style>
  <w:style w:type="character" w:customStyle="1" w:styleId="wikigeneratedlinkcontent">
    <w:name w:val="wikigeneratedlinkcontent"/>
    <w:basedOn w:val="DefaultParagraphFont"/>
    <w:rsid w:val="008B0677"/>
  </w:style>
  <w:style w:type="character" w:customStyle="1" w:styleId="boldunderlineChar1">
    <w:name w:val="bold underline Char"/>
    <w:basedOn w:val="DefaultParagraphFont"/>
    <w:rsid w:val="008B0677"/>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8B0677"/>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8B0677"/>
    <w:pPr>
      <w:spacing w:after="0" w:line="240" w:lineRule="auto"/>
      <w:jc w:val="both"/>
    </w:pPr>
    <w:rPr>
      <w:rFonts w:eastAsia="Calibri"/>
      <w:sz w:val="20"/>
      <w:szCs w:val="26"/>
    </w:rPr>
  </w:style>
  <w:style w:type="character" w:customStyle="1" w:styleId="Author">
    <w:name w:val="Author"/>
    <w:aliases w:val="Style Date"/>
    <w:basedOn w:val="DefaultParagraphFont"/>
    <w:qFormat/>
    <w:rsid w:val="008B0677"/>
    <w:rPr>
      <w:sz w:val="24"/>
    </w:rPr>
  </w:style>
  <w:style w:type="character" w:customStyle="1" w:styleId="box">
    <w:name w:val="box"/>
    <w:basedOn w:val="DefaultParagraphFont"/>
    <w:rsid w:val="008B0677"/>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8B0677"/>
    <w:pPr>
      <w:spacing w:after="0" w:line="240" w:lineRule="auto"/>
    </w:pPr>
    <w:rPr>
      <w:rFonts w:eastAsia="Times New Roman"/>
      <w:szCs w:val="20"/>
    </w:rPr>
  </w:style>
  <w:style w:type="character" w:customStyle="1" w:styleId="ReallySmallChar">
    <w:name w:val="Really Small Char"/>
    <w:basedOn w:val="DefaultParagraphFont"/>
    <w:link w:val="ReallySmall"/>
    <w:rsid w:val="008B0677"/>
    <w:rPr>
      <w:rFonts w:ascii="Calibri" w:eastAsia="Times New Roman" w:hAnsi="Calibri"/>
      <w:sz w:val="22"/>
      <w:szCs w:val="20"/>
    </w:rPr>
  </w:style>
  <w:style w:type="paragraph" w:customStyle="1" w:styleId="PageHeaderLine1">
    <w:name w:val="PageHeaderLine1"/>
    <w:basedOn w:val="Normal"/>
    <w:qFormat/>
    <w:rsid w:val="008B0677"/>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8B0677"/>
    <w:pPr>
      <w:tabs>
        <w:tab w:val="right" w:pos="10800"/>
      </w:tabs>
      <w:spacing w:after="0" w:line="480" w:lineRule="auto"/>
    </w:pPr>
    <w:rPr>
      <w:b/>
    </w:rPr>
  </w:style>
  <w:style w:type="paragraph" w:styleId="TOC4">
    <w:name w:val="toc 4"/>
    <w:basedOn w:val="Normal"/>
    <w:next w:val="Normal"/>
    <w:autoRedefine/>
    <w:unhideWhenUsed/>
    <w:rsid w:val="008B0677"/>
    <w:pPr>
      <w:spacing w:before="240" w:after="0" w:line="240" w:lineRule="auto"/>
    </w:pPr>
    <w:rPr>
      <w:b/>
      <w:u w:val="single"/>
    </w:rPr>
  </w:style>
  <w:style w:type="paragraph" w:customStyle="1" w:styleId="BlockTitle2">
    <w:name w:val="Block Title2"/>
    <w:basedOn w:val="Normal"/>
    <w:next w:val="Normal"/>
    <w:link w:val="BlockTitle2Char"/>
    <w:qFormat/>
    <w:rsid w:val="008B067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8B067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8B0677"/>
    <w:pPr>
      <w:spacing w:after="0" w:line="240" w:lineRule="auto"/>
      <w:ind w:left="200"/>
    </w:pPr>
    <w:rPr>
      <w:rFonts w:eastAsia="Calibri"/>
      <w:color w:val="000000"/>
    </w:rPr>
  </w:style>
  <w:style w:type="paragraph" w:styleId="TOC3">
    <w:name w:val="toc 3"/>
    <w:basedOn w:val="Normal"/>
    <w:next w:val="Normal"/>
    <w:autoRedefine/>
    <w:rsid w:val="008B0677"/>
    <w:pPr>
      <w:spacing w:after="0" w:line="240" w:lineRule="auto"/>
      <w:ind w:left="400"/>
    </w:pPr>
    <w:rPr>
      <w:rFonts w:eastAsia="Calibri"/>
      <w:color w:val="000000"/>
    </w:rPr>
  </w:style>
  <w:style w:type="paragraph" w:styleId="TOC5">
    <w:name w:val="toc 5"/>
    <w:basedOn w:val="Normal"/>
    <w:next w:val="Normal"/>
    <w:autoRedefine/>
    <w:rsid w:val="008B0677"/>
    <w:pPr>
      <w:spacing w:after="0" w:line="240" w:lineRule="auto"/>
      <w:ind w:left="800"/>
    </w:pPr>
    <w:rPr>
      <w:rFonts w:eastAsia="Calibri"/>
      <w:color w:val="000000"/>
    </w:rPr>
  </w:style>
  <w:style w:type="paragraph" w:styleId="TOC6">
    <w:name w:val="toc 6"/>
    <w:basedOn w:val="Normal"/>
    <w:next w:val="Normal"/>
    <w:autoRedefine/>
    <w:rsid w:val="008B0677"/>
    <w:pPr>
      <w:spacing w:after="0" w:line="240" w:lineRule="auto"/>
      <w:ind w:left="1000"/>
    </w:pPr>
    <w:rPr>
      <w:rFonts w:eastAsia="Calibri"/>
      <w:color w:val="000000"/>
    </w:rPr>
  </w:style>
  <w:style w:type="paragraph" w:styleId="TOC7">
    <w:name w:val="toc 7"/>
    <w:basedOn w:val="Normal"/>
    <w:next w:val="Normal"/>
    <w:autoRedefine/>
    <w:rsid w:val="008B0677"/>
    <w:pPr>
      <w:spacing w:after="0" w:line="240" w:lineRule="auto"/>
      <w:ind w:left="1200"/>
    </w:pPr>
    <w:rPr>
      <w:rFonts w:eastAsia="Calibri"/>
      <w:color w:val="000000"/>
    </w:rPr>
  </w:style>
  <w:style w:type="paragraph" w:styleId="TOC8">
    <w:name w:val="toc 8"/>
    <w:basedOn w:val="Normal"/>
    <w:next w:val="Normal"/>
    <w:autoRedefine/>
    <w:rsid w:val="008B0677"/>
    <w:pPr>
      <w:spacing w:after="0" w:line="240" w:lineRule="auto"/>
      <w:ind w:left="1400"/>
    </w:pPr>
    <w:rPr>
      <w:rFonts w:eastAsia="Calibri"/>
      <w:color w:val="000000"/>
    </w:rPr>
  </w:style>
  <w:style w:type="paragraph" w:styleId="TOC9">
    <w:name w:val="toc 9"/>
    <w:basedOn w:val="Normal"/>
    <w:next w:val="Normal"/>
    <w:autoRedefine/>
    <w:rsid w:val="008B0677"/>
    <w:pPr>
      <w:spacing w:after="0" w:line="240" w:lineRule="auto"/>
      <w:ind w:left="1600"/>
    </w:pPr>
    <w:rPr>
      <w:rFonts w:eastAsia="Calibri"/>
      <w:color w:val="000000"/>
    </w:rPr>
  </w:style>
  <w:style w:type="paragraph" w:customStyle="1" w:styleId="TxBrp1">
    <w:name w:val="TxBr_p1"/>
    <w:basedOn w:val="Normal"/>
    <w:qFormat/>
    <w:rsid w:val="008B067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8B0677"/>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8B0677"/>
    <w:pPr>
      <w:spacing w:before="240" w:after="240" w:line="240" w:lineRule="auto"/>
      <w:jc w:val="center"/>
      <w:outlineLvl w:val="0"/>
    </w:pPr>
    <w:rPr>
      <w:rFonts w:eastAsia="Calibri"/>
      <w:b/>
      <w:bCs/>
      <w:color w:val="000000"/>
      <w:sz w:val="32"/>
      <w:u w:val="single"/>
    </w:rPr>
  </w:style>
  <w:style w:type="character" w:customStyle="1" w:styleId="Style8pt">
    <w:name w:val="Style 8 pt"/>
    <w:rsid w:val="008B0677"/>
    <w:rPr>
      <w:rFonts w:ascii="Times New Roman" w:hAnsi="Times New Roman"/>
      <w:sz w:val="16"/>
      <w:u w:val="none"/>
    </w:rPr>
  </w:style>
  <w:style w:type="paragraph" w:customStyle="1" w:styleId="cards0">
    <w:name w:val="cards"/>
    <w:basedOn w:val="Normal"/>
    <w:qFormat/>
    <w:rsid w:val="008B0677"/>
    <w:pPr>
      <w:spacing w:after="0" w:line="240" w:lineRule="auto"/>
    </w:pPr>
    <w:rPr>
      <w:rFonts w:eastAsia="Calibri"/>
      <w:color w:val="000000"/>
    </w:rPr>
  </w:style>
  <w:style w:type="character" w:customStyle="1" w:styleId="7TimesNewRoman">
    <w:name w:val="7 Times New Roman"/>
    <w:rsid w:val="008B067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8B0677"/>
    <w:pPr>
      <w:spacing w:after="0" w:line="240" w:lineRule="auto"/>
    </w:pPr>
    <w:rPr>
      <w:rFonts w:eastAsia="Calibri"/>
      <w:color w:val="000000"/>
    </w:rPr>
  </w:style>
  <w:style w:type="character" w:customStyle="1" w:styleId="Heading4CiteChar">
    <w:name w:val="Heading 4 Cite Char"/>
    <w:link w:val="Heading4Cite"/>
    <w:rsid w:val="008B0677"/>
    <w:rPr>
      <w:rFonts w:ascii="Calibri" w:eastAsia="Calibri" w:hAnsi="Calibri"/>
      <w:color w:val="000000"/>
      <w:sz w:val="22"/>
    </w:rPr>
  </w:style>
  <w:style w:type="character" w:customStyle="1" w:styleId="BoldUnderlineCharChar">
    <w:name w:val="BoldUnderline Char Char"/>
    <w:rsid w:val="008B0677"/>
    <w:rPr>
      <w:rFonts w:ascii="Calibri" w:hAnsi="Calibri"/>
      <w:b/>
      <w:szCs w:val="24"/>
      <w:u w:val="single"/>
      <w:lang w:val="en-US" w:eastAsia="en-US" w:bidi="ar-SA"/>
    </w:rPr>
  </w:style>
  <w:style w:type="paragraph" w:customStyle="1" w:styleId="Underlining">
    <w:name w:val="Underlining"/>
    <w:basedOn w:val="Normal"/>
    <w:link w:val="UnderliningChar"/>
    <w:qFormat/>
    <w:rsid w:val="008B0677"/>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8B0677"/>
    <w:rPr>
      <w:rFonts w:ascii="Arial Narrow" w:eastAsia="Calibri" w:hAnsi="Arial Narrow"/>
      <w:color w:val="000000"/>
      <w:sz w:val="22"/>
      <w:u w:val="single"/>
    </w:rPr>
  </w:style>
  <w:style w:type="character" w:customStyle="1" w:styleId="UnderlinedCharChar">
    <w:name w:val="Underlined Char Char"/>
    <w:rsid w:val="008B0677"/>
    <w:rPr>
      <w:szCs w:val="28"/>
      <w:u w:val="single"/>
      <w:lang w:val="en-US" w:eastAsia="en-US" w:bidi="ar-SA"/>
    </w:rPr>
  </w:style>
  <w:style w:type="paragraph" w:customStyle="1" w:styleId="Microtext">
    <w:name w:val="Microtext"/>
    <w:basedOn w:val="Normal"/>
    <w:next w:val="Normal"/>
    <w:link w:val="MicrotextChar"/>
    <w:qFormat/>
    <w:rsid w:val="008B0677"/>
    <w:pPr>
      <w:spacing w:after="0" w:line="240" w:lineRule="auto"/>
    </w:pPr>
    <w:rPr>
      <w:rFonts w:eastAsia="Calibri"/>
      <w:color w:val="000000"/>
      <w:sz w:val="12"/>
    </w:rPr>
  </w:style>
  <w:style w:type="character" w:customStyle="1" w:styleId="MicrotextChar">
    <w:name w:val="Microtext Char"/>
    <w:link w:val="Microtext"/>
    <w:rsid w:val="008B0677"/>
    <w:rPr>
      <w:rFonts w:ascii="Calibri" w:eastAsia="Calibri" w:hAnsi="Calibri"/>
      <w:color w:val="000000"/>
      <w:sz w:val="12"/>
    </w:rPr>
  </w:style>
  <w:style w:type="paragraph" w:customStyle="1" w:styleId="PageTitle">
    <w:name w:val="Page Title"/>
    <w:basedOn w:val="Normal"/>
    <w:next w:val="Normal"/>
    <w:qFormat/>
    <w:rsid w:val="008B0677"/>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8B0677"/>
    <w:rPr>
      <w:sz w:val="20"/>
      <w:u w:val="single"/>
    </w:rPr>
  </w:style>
  <w:style w:type="character" w:customStyle="1" w:styleId="StyleTimesNewRoman9pt">
    <w:name w:val="Style Times New Roman 9 pt"/>
    <w:rsid w:val="008B0677"/>
    <w:rPr>
      <w:sz w:val="20"/>
    </w:rPr>
  </w:style>
  <w:style w:type="character" w:customStyle="1" w:styleId="Style9ptItalicUnderline">
    <w:name w:val="Style 9 pt Italic Underline"/>
    <w:rsid w:val="008B0677"/>
    <w:rPr>
      <w:i/>
      <w:iCs/>
      <w:sz w:val="20"/>
      <w:u w:val="single"/>
    </w:rPr>
  </w:style>
  <w:style w:type="paragraph" w:customStyle="1" w:styleId="Style4">
    <w:name w:val="Style4"/>
    <w:basedOn w:val="Normal"/>
    <w:link w:val="Style4Char"/>
    <w:qFormat/>
    <w:rsid w:val="008B0677"/>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8B0677"/>
  </w:style>
  <w:style w:type="character" w:customStyle="1" w:styleId="StyleStyle49ptChar">
    <w:name w:val="Style Style4 + 9 pt Char"/>
    <w:link w:val="StyleStyle49pt"/>
    <w:rsid w:val="008B0677"/>
    <w:rPr>
      <w:rFonts w:ascii="Arial Narrow" w:hAnsi="Arial Narrow"/>
      <w:u w:val="single"/>
    </w:rPr>
  </w:style>
  <w:style w:type="paragraph" w:customStyle="1" w:styleId="StyleStyle49ptBold">
    <w:name w:val="Style Style4 + 9 pt Bold"/>
    <w:basedOn w:val="Style4"/>
    <w:link w:val="StyleStyle49ptBoldChar"/>
    <w:qFormat/>
    <w:rsid w:val="008B0677"/>
    <w:rPr>
      <w:b/>
      <w:bCs/>
    </w:rPr>
  </w:style>
  <w:style w:type="character" w:customStyle="1" w:styleId="StyleStyle49ptBoldChar">
    <w:name w:val="Style Style4 + 9 pt Bold Char"/>
    <w:link w:val="StyleStyle49ptBold"/>
    <w:rsid w:val="008B0677"/>
    <w:rPr>
      <w:rFonts w:ascii="Arial Narrow" w:hAnsi="Arial Narrow"/>
      <w:b/>
      <w:bCs/>
      <w:u w:val="single"/>
    </w:rPr>
  </w:style>
  <w:style w:type="character" w:customStyle="1" w:styleId="Style9ptBoldUnderline">
    <w:name w:val="Style 9 pt Bold Underline"/>
    <w:rsid w:val="008B0677"/>
    <w:rPr>
      <w:b/>
      <w:bCs/>
      <w:sz w:val="20"/>
      <w:u w:val="single"/>
    </w:rPr>
  </w:style>
  <w:style w:type="paragraph" w:customStyle="1" w:styleId="Style3">
    <w:name w:val="Style3"/>
    <w:basedOn w:val="Normal"/>
    <w:link w:val="Style3Char"/>
    <w:qFormat/>
    <w:rsid w:val="008B0677"/>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8B0677"/>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8B0677"/>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8B0677"/>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8B0677"/>
    <w:rPr>
      <w:rFonts w:ascii="Calibri" w:eastAsia="Times New Roman" w:hAnsi="Calibri" w:cs="Times New Roman"/>
      <w:bCs/>
      <w:color w:val="000000"/>
      <w:sz w:val="16"/>
      <w:szCs w:val="28"/>
    </w:rPr>
  </w:style>
  <w:style w:type="paragraph" w:customStyle="1" w:styleId="Style1">
    <w:name w:val="Style 1"/>
    <w:uiPriority w:val="99"/>
    <w:qFormat/>
    <w:rsid w:val="008B0677"/>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8B0677"/>
  </w:style>
  <w:style w:type="character" w:customStyle="1" w:styleId="Style9ptUnderline2">
    <w:name w:val="Style 9 pt Underline2"/>
    <w:rsid w:val="008B0677"/>
    <w:rPr>
      <w:sz w:val="20"/>
      <w:u w:val="single"/>
    </w:rPr>
  </w:style>
  <w:style w:type="paragraph" w:customStyle="1" w:styleId="StyleUnderline9pt2">
    <w:name w:val="Style Underline + 9 pt2"/>
    <w:basedOn w:val="Normal"/>
    <w:link w:val="StyleUnderline9pt2Char"/>
    <w:rsid w:val="008B0677"/>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8B0677"/>
    <w:rPr>
      <w:rFonts w:ascii="Calibri" w:eastAsia="Times New Roman" w:hAnsi="Calibri"/>
      <w:color w:val="000000"/>
      <w:sz w:val="20"/>
      <w:szCs w:val="20"/>
      <w:u w:val="single"/>
    </w:rPr>
  </w:style>
  <w:style w:type="character" w:customStyle="1" w:styleId="CharChar11">
    <w:name w:val="Char Char11"/>
    <w:rsid w:val="008B0677"/>
    <w:rPr>
      <w:rFonts w:cs="Arial"/>
      <w:bCs/>
      <w:szCs w:val="26"/>
      <w:u w:val="single"/>
      <w:lang w:val="en-US" w:eastAsia="en-US" w:bidi="ar-SA"/>
    </w:rPr>
  </w:style>
  <w:style w:type="paragraph" w:customStyle="1" w:styleId="cardCharCharChar">
    <w:name w:val="card Char Char Char"/>
    <w:basedOn w:val="Normal"/>
    <w:link w:val="cardCharCharCharChar"/>
    <w:rsid w:val="008B0677"/>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8B0677"/>
    <w:rPr>
      <w:rFonts w:ascii="Calibri" w:eastAsia="Times New Roman" w:hAnsi="Calibri"/>
      <w:color w:val="000000"/>
      <w:sz w:val="20"/>
      <w:szCs w:val="20"/>
    </w:rPr>
  </w:style>
  <w:style w:type="paragraph" w:customStyle="1" w:styleId="TxBr5p1">
    <w:name w:val="TxBr_5p1"/>
    <w:basedOn w:val="Normal"/>
    <w:rsid w:val="008B067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8B0677"/>
    <w:pPr>
      <w:spacing w:after="0" w:line="240" w:lineRule="auto"/>
      <w:ind w:left="400"/>
    </w:pPr>
    <w:rPr>
      <w:rFonts w:eastAsia="Calibri"/>
      <w:color w:val="000000"/>
    </w:rPr>
  </w:style>
  <w:style w:type="character" w:customStyle="1" w:styleId="12TimesNewRoman">
    <w:name w:val="12 Times New Roman"/>
    <w:rsid w:val="008B0677"/>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8B0677"/>
    <w:pPr>
      <w:spacing w:after="0" w:line="240" w:lineRule="auto"/>
      <w:ind w:left="144"/>
    </w:pPr>
    <w:rPr>
      <w:rFonts w:eastAsia="Calibri"/>
      <w:color w:val="000000"/>
    </w:rPr>
  </w:style>
  <w:style w:type="character" w:customStyle="1" w:styleId="StyleUnderlineChar">
    <w:name w:val="Style Underline Char"/>
    <w:rsid w:val="008B0677"/>
    <w:rPr>
      <w:u w:val="single"/>
      <w:lang w:val="en-US" w:eastAsia="en-US" w:bidi="ar-SA"/>
    </w:rPr>
  </w:style>
  <w:style w:type="paragraph" w:customStyle="1" w:styleId="Smalltext">
    <w:name w:val="Small text"/>
    <w:aliases w:val="Quote1,Quote11"/>
    <w:basedOn w:val="Normal"/>
    <w:link w:val="SmalltextChar"/>
    <w:qFormat/>
    <w:rsid w:val="008B0677"/>
    <w:pPr>
      <w:spacing w:after="0" w:line="240" w:lineRule="auto"/>
    </w:pPr>
    <w:rPr>
      <w:rFonts w:eastAsia="Times New Roman"/>
      <w:color w:val="000000"/>
    </w:rPr>
  </w:style>
  <w:style w:type="character" w:customStyle="1" w:styleId="Highlightedunderline">
    <w:name w:val="Highlighted underline"/>
    <w:qFormat/>
    <w:rsid w:val="008B0677"/>
    <w:rPr>
      <w:rFonts w:ascii="Times New Roman" w:hAnsi="Times New Roman"/>
      <w:sz w:val="20"/>
      <w:u w:val="single"/>
      <w:bdr w:val="none" w:sz="0" w:space="0" w:color="auto"/>
      <w:shd w:val="clear" w:color="auto" w:fill="C0C0C0"/>
    </w:rPr>
  </w:style>
  <w:style w:type="character" w:customStyle="1" w:styleId="cardChar1">
    <w:name w:val="card Char1"/>
    <w:rsid w:val="008B0677"/>
    <w:rPr>
      <w:rFonts w:ascii="Times New Roman" w:hAnsi="Times New Roman"/>
      <w:sz w:val="22"/>
    </w:rPr>
  </w:style>
  <w:style w:type="paragraph" w:customStyle="1" w:styleId="Paste">
    <w:name w:val="Paste"/>
    <w:basedOn w:val="Normal"/>
    <w:qFormat/>
    <w:rsid w:val="008B0677"/>
    <w:pPr>
      <w:spacing w:after="0" w:line="240" w:lineRule="auto"/>
    </w:pPr>
    <w:rPr>
      <w:rFonts w:ascii="Arial Narrow" w:eastAsia="Calibri" w:hAnsi="Arial Narrow"/>
      <w:color w:val="000000"/>
      <w:szCs w:val="20"/>
    </w:rPr>
  </w:style>
  <w:style w:type="character" w:customStyle="1" w:styleId="pubdate">
    <w:name w:val="pubdate"/>
    <w:rsid w:val="008B0677"/>
  </w:style>
  <w:style w:type="character" w:customStyle="1" w:styleId="UnderlineChar1">
    <w:name w:val="Underline Char1"/>
    <w:aliases w:val="Cards + Font: 12 pt Char1"/>
    <w:rsid w:val="008B0677"/>
    <w:rPr>
      <w:rFonts w:ascii="Garamond" w:hAnsi="Garamond"/>
      <w:sz w:val="22"/>
      <w:szCs w:val="24"/>
      <w:u w:val="single"/>
      <w:lang w:val="en-US" w:eastAsia="en-US" w:bidi="ar-SA"/>
    </w:rPr>
  </w:style>
  <w:style w:type="character" w:customStyle="1" w:styleId="Box0">
    <w:name w:val="Box!"/>
    <w:rsid w:val="008B0677"/>
    <w:rPr>
      <w:rFonts w:ascii="Times New Roman" w:hAnsi="Times New Roman"/>
      <w:sz w:val="20"/>
      <w:u w:val="thick"/>
      <w:bdr w:val="single" w:sz="4" w:space="0" w:color="auto"/>
    </w:rPr>
  </w:style>
  <w:style w:type="character" w:customStyle="1" w:styleId="CharacterStyle1">
    <w:name w:val="Character Style 1"/>
    <w:rsid w:val="008B0677"/>
    <w:rPr>
      <w:sz w:val="20"/>
      <w:szCs w:val="20"/>
    </w:rPr>
  </w:style>
  <w:style w:type="character" w:customStyle="1" w:styleId="ReallyfuckingsmallChar">
    <w:name w:val="Really fucking small Char"/>
    <w:rsid w:val="008B0677"/>
    <w:rPr>
      <w:sz w:val="10"/>
      <w:szCs w:val="24"/>
      <w:lang w:val="en-US" w:eastAsia="en-US" w:bidi="ar-SA"/>
    </w:rPr>
  </w:style>
  <w:style w:type="numbering" w:customStyle="1" w:styleId="NoList1">
    <w:name w:val="No List1"/>
    <w:next w:val="NoList"/>
    <w:semiHidden/>
    <w:unhideWhenUsed/>
    <w:rsid w:val="008B0677"/>
  </w:style>
  <w:style w:type="paragraph" w:customStyle="1" w:styleId="Normaltag">
    <w:name w:val="Normal tag"/>
    <w:basedOn w:val="Normal"/>
    <w:link w:val="NormaltagChar"/>
    <w:uiPriority w:val="99"/>
    <w:qFormat/>
    <w:rsid w:val="008B0677"/>
    <w:pPr>
      <w:spacing w:after="0" w:line="240" w:lineRule="auto"/>
    </w:pPr>
    <w:rPr>
      <w:rFonts w:eastAsia="Times New Roman"/>
      <w:b/>
      <w:color w:val="000000"/>
      <w:szCs w:val="20"/>
    </w:rPr>
  </w:style>
  <w:style w:type="character" w:customStyle="1" w:styleId="SmallText-New">
    <w:name w:val="Small Text - New"/>
    <w:rsid w:val="008B0677"/>
    <w:rPr>
      <w:rFonts w:ascii="Arial Narrow" w:hAnsi="Arial Narrow"/>
      <w:sz w:val="14"/>
    </w:rPr>
  </w:style>
  <w:style w:type="character" w:customStyle="1" w:styleId="Underlined-New">
    <w:name w:val="Underlined - New"/>
    <w:rsid w:val="008B0677"/>
    <w:rPr>
      <w:rFonts w:ascii="Arial Narrow" w:hAnsi="Arial Narrow"/>
      <w:sz w:val="16"/>
      <w:u w:val="single"/>
    </w:rPr>
  </w:style>
  <w:style w:type="character" w:customStyle="1" w:styleId="NormalTextChar">
    <w:name w:val="Normal Text Char"/>
    <w:link w:val="NormalText"/>
    <w:rsid w:val="008B0677"/>
    <w:rPr>
      <w:rFonts w:ascii="Calibri" w:eastAsia="Calibri" w:hAnsi="Calibri"/>
      <w:sz w:val="20"/>
      <w:szCs w:val="26"/>
    </w:rPr>
  </w:style>
  <w:style w:type="numbering" w:customStyle="1" w:styleId="NoList2">
    <w:name w:val="No List2"/>
    <w:next w:val="NoList"/>
    <w:uiPriority w:val="99"/>
    <w:semiHidden/>
    <w:unhideWhenUsed/>
    <w:rsid w:val="008B0677"/>
  </w:style>
  <w:style w:type="numbering" w:customStyle="1" w:styleId="NoList11">
    <w:name w:val="No List11"/>
    <w:next w:val="NoList"/>
    <w:uiPriority w:val="99"/>
    <w:semiHidden/>
    <w:unhideWhenUsed/>
    <w:rsid w:val="008B0677"/>
  </w:style>
  <w:style w:type="numbering" w:customStyle="1" w:styleId="NoList3">
    <w:name w:val="No List3"/>
    <w:next w:val="NoList"/>
    <w:uiPriority w:val="99"/>
    <w:semiHidden/>
    <w:unhideWhenUsed/>
    <w:rsid w:val="008B0677"/>
  </w:style>
  <w:style w:type="numbering" w:customStyle="1" w:styleId="NoList12">
    <w:name w:val="No List12"/>
    <w:next w:val="NoList"/>
    <w:semiHidden/>
    <w:unhideWhenUsed/>
    <w:rsid w:val="008B0677"/>
  </w:style>
  <w:style w:type="numbering" w:customStyle="1" w:styleId="NoList21">
    <w:name w:val="No List21"/>
    <w:next w:val="NoList"/>
    <w:semiHidden/>
    <w:unhideWhenUsed/>
    <w:rsid w:val="008B0677"/>
  </w:style>
  <w:style w:type="numbering" w:customStyle="1" w:styleId="NoList111">
    <w:name w:val="No List111"/>
    <w:next w:val="NoList"/>
    <w:uiPriority w:val="99"/>
    <w:semiHidden/>
    <w:unhideWhenUsed/>
    <w:rsid w:val="008B0677"/>
  </w:style>
  <w:style w:type="numbering" w:customStyle="1" w:styleId="NoList211">
    <w:name w:val="No List211"/>
    <w:next w:val="NoList"/>
    <w:uiPriority w:val="99"/>
    <w:semiHidden/>
    <w:unhideWhenUsed/>
    <w:rsid w:val="008B0677"/>
  </w:style>
  <w:style w:type="numbering" w:customStyle="1" w:styleId="NoList1111">
    <w:name w:val="No List1111"/>
    <w:next w:val="NoList"/>
    <w:uiPriority w:val="99"/>
    <w:semiHidden/>
    <w:unhideWhenUsed/>
    <w:rsid w:val="008B0677"/>
  </w:style>
  <w:style w:type="numbering" w:customStyle="1" w:styleId="NoList4">
    <w:name w:val="No List4"/>
    <w:next w:val="NoList"/>
    <w:uiPriority w:val="99"/>
    <w:semiHidden/>
    <w:unhideWhenUsed/>
    <w:rsid w:val="008B0677"/>
  </w:style>
  <w:style w:type="numbering" w:customStyle="1" w:styleId="NoList5">
    <w:name w:val="No List5"/>
    <w:next w:val="NoList"/>
    <w:semiHidden/>
    <w:unhideWhenUsed/>
    <w:rsid w:val="008B0677"/>
  </w:style>
  <w:style w:type="character" w:customStyle="1" w:styleId="BoldUnderlining">
    <w:name w:val="Bold Underlining"/>
    <w:rsid w:val="008B0677"/>
    <w:rPr>
      <w:b/>
      <w:u w:val="single"/>
    </w:rPr>
  </w:style>
  <w:style w:type="character" w:customStyle="1" w:styleId="cardCharChar">
    <w:name w:val="card Char Char"/>
    <w:rsid w:val="008B0677"/>
    <w:rPr>
      <w:szCs w:val="24"/>
      <w:lang w:val="en-US" w:eastAsia="en-US" w:bidi="ar-SA"/>
    </w:rPr>
  </w:style>
  <w:style w:type="character" w:customStyle="1" w:styleId="flagicon">
    <w:name w:val="flagicon"/>
    <w:basedOn w:val="DefaultParagraphFont"/>
    <w:rsid w:val="008B0677"/>
  </w:style>
  <w:style w:type="character" w:customStyle="1" w:styleId="Style11ptUnderline2">
    <w:name w:val="Style 11 pt Underline2"/>
    <w:rsid w:val="008B0677"/>
    <w:rPr>
      <w:sz w:val="20"/>
      <w:u w:val="single"/>
    </w:rPr>
  </w:style>
  <w:style w:type="character" w:customStyle="1" w:styleId="Style11ptBoldUnderline2">
    <w:name w:val="Style 11 pt Bold Underline2"/>
    <w:rsid w:val="008B0677"/>
    <w:rPr>
      <w:b/>
      <w:bCs/>
      <w:sz w:val="20"/>
      <w:u w:val="single"/>
    </w:rPr>
  </w:style>
  <w:style w:type="character" w:customStyle="1" w:styleId="MicroChar">
    <w:name w:val="Micro Char"/>
    <w:link w:val="Micro"/>
    <w:rsid w:val="008B0677"/>
    <w:rPr>
      <w:rFonts w:ascii="Arial" w:hAnsi="Arial"/>
      <w:sz w:val="12"/>
    </w:rPr>
  </w:style>
  <w:style w:type="paragraph" w:customStyle="1" w:styleId="Micro">
    <w:name w:val="Micro"/>
    <w:basedOn w:val="Normal"/>
    <w:next w:val="Normal"/>
    <w:link w:val="MicroChar"/>
    <w:qFormat/>
    <w:rsid w:val="008B0677"/>
    <w:pPr>
      <w:spacing w:after="0" w:line="240" w:lineRule="auto"/>
    </w:pPr>
    <w:rPr>
      <w:rFonts w:ascii="Arial" w:hAnsi="Arial"/>
      <w:sz w:val="12"/>
    </w:rPr>
  </w:style>
  <w:style w:type="character" w:customStyle="1" w:styleId="Style11ptUnderline1">
    <w:name w:val="Style 11 pt Underline1"/>
    <w:rsid w:val="008B0677"/>
    <w:rPr>
      <w:sz w:val="20"/>
      <w:u w:val="single"/>
    </w:rPr>
  </w:style>
  <w:style w:type="character" w:customStyle="1" w:styleId="Style11ptBoldUnderline1">
    <w:name w:val="Style 11 pt Bold Underline1"/>
    <w:rsid w:val="008B0677"/>
    <w:rPr>
      <w:b/>
      <w:bCs/>
      <w:sz w:val="20"/>
      <w:u w:val="single"/>
    </w:rPr>
  </w:style>
  <w:style w:type="character" w:customStyle="1" w:styleId="1">
    <w:name w:val="1"/>
    <w:rsid w:val="008B0677"/>
    <w:rPr>
      <w:rFonts w:cs="Arial"/>
      <w:bCs/>
      <w:sz w:val="20"/>
      <w:u w:val="single"/>
      <w:lang w:val="en-US" w:eastAsia="en-US" w:bidi="ar-SA"/>
    </w:rPr>
  </w:style>
  <w:style w:type="character" w:customStyle="1" w:styleId="StyleStyle49ptBold3Char">
    <w:name w:val="Style Style4 + 9 pt Bold3 Char"/>
    <w:link w:val="StyleStyle49ptBold3"/>
    <w:locked/>
    <w:rsid w:val="008B0677"/>
    <w:rPr>
      <w:b/>
      <w:bCs/>
      <w:u w:val="single"/>
    </w:rPr>
  </w:style>
  <w:style w:type="paragraph" w:customStyle="1" w:styleId="StyleStyle49ptBold3">
    <w:name w:val="Style Style4 + 9 pt Bold3"/>
    <w:basedOn w:val="Normal"/>
    <w:link w:val="StyleStyle49ptBold3Char"/>
    <w:qFormat/>
    <w:rsid w:val="008B0677"/>
    <w:pPr>
      <w:spacing w:after="0" w:line="256" w:lineRule="auto"/>
    </w:pPr>
    <w:rPr>
      <w:rFonts w:asciiTheme="minorHAnsi" w:hAnsiTheme="minorHAnsi"/>
      <w:b/>
      <w:bCs/>
      <w:sz w:val="24"/>
      <w:u w:val="single"/>
    </w:rPr>
  </w:style>
  <w:style w:type="character" w:customStyle="1" w:styleId="Style9ptUnderline6">
    <w:name w:val="Style 9 pt Underline6"/>
    <w:rsid w:val="008B0677"/>
    <w:rPr>
      <w:sz w:val="20"/>
      <w:u w:val="single"/>
    </w:rPr>
  </w:style>
  <w:style w:type="paragraph" w:styleId="ListBullet">
    <w:name w:val="List Bullet"/>
    <w:basedOn w:val="Normal"/>
    <w:link w:val="ListBulletChar"/>
    <w:uiPriority w:val="99"/>
    <w:unhideWhenUsed/>
    <w:rsid w:val="008B0677"/>
    <w:pPr>
      <w:tabs>
        <w:tab w:val="num" w:pos="360"/>
      </w:tabs>
      <w:spacing w:after="0" w:line="240" w:lineRule="auto"/>
      <w:ind w:left="360" w:hanging="360"/>
      <w:contextualSpacing/>
    </w:pPr>
  </w:style>
  <w:style w:type="character" w:customStyle="1" w:styleId="CardUnderlined">
    <w:name w:val="Card Underlined"/>
    <w:rsid w:val="008B0677"/>
    <w:rPr>
      <w:rFonts w:ascii="Garamond" w:hAnsi="Garamond"/>
      <w:sz w:val="22"/>
      <w:szCs w:val="24"/>
      <w:u w:val="single"/>
      <w:lang w:val="en-US" w:eastAsia="en-US" w:bidi="ar-SA"/>
    </w:rPr>
  </w:style>
  <w:style w:type="character" w:customStyle="1" w:styleId="StyleUnderline1">
    <w:name w:val="Style Underline1"/>
    <w:rsid w:val="008B0677"/>
    <w:rPr>
      <w:u w:val="single"/>
    </w:rPr>
  </w:style>
  <w:style w:type="character" w:customStyle="1" w:styleId="A6">
    <w:name w:val="A6"/>
    <w:uiPriority w:val="99"/>
    <w:rsid w:val="008B0677"/>
    <w:rPr>
      <w:rFonts w:ascii="Minion Pro" w:hAnsi="Minion Pro" w:cs="Minion Pro" w:hint="default"/>
      <w:color w:val="211D1E"/>
      <w:sz w:val="21"/>
      <w:szCs w:val="21"/>
    </w:rPr>
  </w:style>
  <w:style w:type="character" w:customStyle="1" w:styleId="A11">
    <w:name w:val="A11"/>
    <w:uiPriority w:val="99"/>
    <w:rsid w:val="008B0677"/>
    <w:rPr>
      <w:rFonts w:ascii="Minion Pro" w:hAnsi="Minion Pro" w:cs="Minion Pro" w:hint="default"/>
      <w:color w:val="211D1E"/>
      <w:sz w:val="12"/>
      <w:szCs w:val="12"/>
    </w:rPr>
  </w:style>
  <w:style w:type="character" w:customStyle="1" w:styleId="A12">
    <w:name w:val="A12"/>
    <w:uiPriority w:val="99"/>
    <w:rsid w:val="008B0677"/>
    <w:rPr>
      <w:rFonts w:ascii="Minion Pro" w:hAnsi="Minion Pro" w:cs="Minion Pro" w:hint="default"/>
      <w:color w:val="211D1E"/>
      <w:sz w:val="22"/>
      <w:szCs w:val="22"/>
    </w:rPr>
  </w:style>
  <w:style w:type="character" w:customStyle="1" w:styleId="CardsCharChar">
    <w:name w:val="Cards Char Char"/>
    <w:rsid w:val="008B0677"/>
    <w:rPr>
      <w:szCs w:val="24"/>
      <w:lang w:val="en-US" w:eastAsia="en-US" w:bidi="ar-SA"/>
    </w:rPr>
  </w:style>
  <w:style w:type="character" w:customStyle="1" w:styleId="CitationChar1">
    <w:name w:val="Citation Char1"/>
    <w:basedOn w:val="DefaultParagraphFont"/>
    <w:rsid w:val="008B0677"/>
    <w:rPr>
      <w:rFonts w:ascii="Times New Roman" w:eastAsia="Times New Roman" w:hAnsi="Times New Roman" w:cs="Arial"/>
      <w:b/>
      <w:sz w:val="20"/>
      <w:szCs w:val="36"/>
    </w:rPr>
  </w:style>
  <w:style w:type="character" w:customStyle="1" w:styleId="bold-italic-sub-c">
    <w:name w:val="bold-italic-sub-c"/>
    <w:basedOn w:val="DefaultParagraphFont"/>
    <w:rsid w:val="008B0677"/>
  </w:style>
  <w:style w:type="character" w:customStyle="1" w:styleId="charoverride-4">
    <w:name w:val="charoverride-4"/>
    <w:basedOn w:val="DefaultParagraphFont"/>
    <w:rsid w:val="008B0677"/>
  </w:style>
  <w:style w:type="character" w:customStyle="1" w:styleId="charoverride-3">
    <w:name w:val="charoverride-3"/>
    <w:basedOn w:val="DefaultParagraphFont"/>
    <w:rsid w:val="008B0677"/>
  </w:style>
  <w:style w:type="paragraph" w:customStyle="1" w:styleId="body-text">
    <w:name w:val="body-text"/>
    <w:basedOn w:val="Normal"/>
    <w:rsid w:val="008B0677"/>
    <w:pPr>
      <w:spacing w:before="100" w:beforeAutospacing="1" w:after="100" w:afterAutospacing="1" w:line="240" w:lineRule="auto"/>
    </w:pPr>
    <w:rPr>
      <w:rFonts w:eastAsia="Times New Roman"/>
    </w:rPr>
  </w:style>
  <w:style w:type="character" w:customStyle="1" w:styleId="f">
    <w:name w:val="f"/>
    <w:rsid w:val="008B0677"/>
  </w:style>
  <w:style w:type="character" w:customStyle="1" w:styleId="BodyTextChar1">
    <w:name w:val="Body Text Char1"/>
    <w:aliases w:val="BT Char1,Very Small Text Char1"/>
    <w:basedOn w:val="DefaultParagraphFont"/>
    <w:uiPriority w:val="99"/>
    <w:rsid w:val="008B0677"/>
    <w:rPr>
      <w:rFonts w:ascii="Times New Roman" w:hAnsi="Times New Roman" w:cs="Times New Roman"/>
    </w:rPr>
  </w:style>
  <w:style w:type="character" w:customStyle="1" w:styleId="DateChar1">
    <w:name w:val="Date Char1"/>
    <w:aliases w:val="date Char1"/>
    <w:basedOn w:val="DefaultParagraphFont"/>
    <w:uiPriority w:val="99"/>
    <w:rsid w:val="008B0677"/>
    <w:rPr>
      <w:rFonts w:ascii="Georgia" w:hAnsi="Georgia"/>
    </w:rPr>
  </w:style>
  <w:style w:type="character" w:customStyle="1" w:styleId="BlockTitle2Char">
    <w:name w:val="Block Title2 Char"/>
    <w:link w:val="BlockTitle2"/>
    <w:rsid w:val="008B0677"/>
    <w:rPr>
      <w:rFonts w:ascii="Calibri" w:eastAsia="Calibri" w:hAnsi="Calibri"/>
      <w:b/>
      <w:color w:val="000000"/>
      <w:sz w:val="32"/>
      <w:u w:val="single"/>
    </w:rPr>
  </w:style>
  <w:style w:type="paragraph" w:customStyle="1" w:styleId="TagCite">
    <w:name w:val="TagCite"/>
    <w:basedOn w:val="Normal"/>
    <w:qFormat/>
    <w:rsid w:val="008B0677"/>
    <w:pPr>
      <w:spacing w:after="0" w:line="240" w:lineRule="auto"/>
    </w:pPr>
    <w:rPr>
      <w:rFonts w:eastAsia="Times New Roman"/>
      <w:b/>
    </w:rPr>
  </w:style>
  <w:style w:type="paragraph" w:customStyle="1" w:styleId="SmallNormal">
    <w:name w:val="Small Normal"/>
    <w:basedOn w:val="Normal"/>
    <w:uiPriority w:val="99"/>
    <w:qFormat/>
    <w:rsid w:val="008B0677"/>
    <w:pPr>
      <w:suppressAutoHyphens/>
      <w:spacing w:after="0" w:line="240" w:lineRule="auto"/>
      <w:contextualSpacing/>
    </w:pPr>
    <w:rPr>
      <w:rFonts w:eastAsia="Times New Roman"/>
      <w:sz w:val="18"/>
      <w:szCs w:val="18"/>
    </w:rPr>
  </w:style>
  <w:style w:type="paragraph" w:customStyle="1" w:styleId="Shrink">
    <w:name w:val="Shrink"/>
    <w:qFormat/>
    <w:rsid w:val="008B0677"/>
    <w:pPr>
      <w:ind w:left="288" w:right="288"/>
    </w:pPr>
    <w:rPr>
      <w:rFonts w:ascii="Garamond" w:eastAsia="Times New Roman" w:hAnsi="Garamond" w:cs="Times New Roman"/>
      <w:sz w:val="12"/>
      <w:szCs w:val="20"/>
    </w:rPr>
  </w:style>
  <w:style w:type="paragraph" w:customStyle="1" w:styleId="tag1">
    <w:name w:val="tag1"/>
    <w:basedOn w:val="Normal"/>
    <w:qFormat/>
    <w:rsid w:val="008B0677"/>
    <w:pPr>
      <w:spacing w:after="0" w:line="240" w:lineRule="auto"/>
    </w:pPr>
    <w:rPr>
      <w:rFonts w:eastAsia="Times New Roman"/>
      <w:b/>
      <w:szCs w:val="20"/>
    </w:rPr>
  </w:style>
  <w:style w:type="paragraph" w:customStyle="1" w:styleId="tagcite0">
    <w:name w:val="tagcite"/>
    <w:basedOn w:val="Normal"/>
    <w:qFormat/>
    <w:rsid w:val="008B0677"/>
    <w:pPr>
      <w:spacing w:after="0" w:line="240" w:lineRule="auto"/>
    </w:pPr>
    <w:rPr>
      <w:rFonts w:eastAsia="Times New Roman"/>
      <w:b/>
    </w:rPr>
  </w:style>
  <w:style w:type="paragraph" w:customStyle="1" w:styleId="SmallFont">
    <w:name w:val="Small Font"/>
    <w:basedOn w:val="Normal"/>
    <w:qFormat/>
    <w:rsid w:val="008B0677"/>
    <w:pPr>
      <w:spacing w:after="200" w:line="240" w:lineRule="auto"/>
      <w:contextualSpacing/>
    </w:pPr>
    <w:rPr>
      <w:rFonts w:eastAsia="Calibri"/>
      <w:sz w:val="12"/>
    </w:rPr>
  </w:style>
  <w:style w:type="paragraph" w:customStyle="1" w:styleId="SmallFontCharCharChar">
    <w:name w:val="Small Font Char Char Char"/>
    <w:basedOn w:val="Normal"/>
    <w:qFormat/>
    <w:rsid w:val="008B0677"/>
    <w:pPr>
      <w:spacing w:after="0" w:line="240" w:lineRule="auto"/>
    </w:pPr>
    <w:rPr>
      <w:rFonts w:eastAsia="Times New Roman"/>
      <w:sz w:val="12"/>
    </w:rPr>
  </w:style>
  <w:style w:type="character" w:customStyle="1" w:styleId="CardNotUnderlinedChar1">
    <w:name w:val="Card Not Underlined Char1"/>
    <w:link w:val="CardNotUnderlined"/>
    <w:rsid w:val="008B0677"/>
    <w:rPr>
      <w:rFonts w:ascii="Calibri" w:eastAsia="Times New Roman" w:hAnsi="Calibri"/>
      <w:sz w:val="12"/>
      <w:szCs w:val="20"/>
    </w:rPr>
  </w:style>
  <w:style w:type="paragraph" w:customStyle="1" w:styleId="CardStyle">
    <w:name w:val="Card Style"/>
    <w:basedOn w:val="Normal"/>
    <w:link w:val="CardStyleChar"/>
    <w:qFormat/>
    <w:rsid w:val="008B0677"/>
    <w:pPr>
      <w:spacing w:after="0" w:line="240" w:lineRule="auto"/>
    </w:pPr>
    <w:rPr>
      <w:rFonts w:eastAsia="Times New Roman"/>
      <w:sz w:val="20"/>
    </w:rPr>
  </w:style>
  <w:style w:type="paragraph" w:customStyle="1" w:styleId="loose">
    <w:name w:val="loose"/>
    <w:basedOn w:val="Normal"/>
    <w:qFormat/>
    <w:rsid w:val="008B0677"/>
    <w:pPr>
      <w:spacing w:beforeLines="1" w:after="0" w:line="240" w:lineRule="auto"/>
    </w:pPr>
    <w:rPr>
      <w:rFonts w:ascii="Times" w:eastAsia="Times New Roman" w:hAnsi="Times"/>
      <w:sz w:val="20"/>
      <w:szCs w:val="20"/>
    </w:rPr>
  </w:style>
  <w:style w:type="paragraph" w:customStyle="1" w:styleId="Regular">
    <w:name w:val="Regular"/>
    <w:qFormat/>
    <w:rsid w:val="008B0677"/>
    <w:rPr>
      <w:rFonts w:ascii="Garamond" w:eastAsia="Times New Roman" w:hAnsi="Garamond" w:cs="Arial"/>
      <w:bCs/>
      <w:kern w:val="20"/>
      <w:sz w:val="20"/>
      <w:szCs w:val="32"/>
    </w:rPr>
  </w:style>
  <w:style w:type="character" w:customStyle="1" w:styleId="CharChar6">
    <w:name w:val="Char Char6"/>
    <w:rsid w:val="008B0677"/>
    <w:rPr>
      <w:rFonts w:ascii="Arial" w:hAnsi="Arial" w:cs="Arial" w:hint="default"/>
      <w:b/>
      <w:bCs/>
      <w:kern w:val="32"/>
      <w:sz w:val="28"/>
      <w:szCs w:val="32"/>
      <w:lang w:val="en-US" w:eastAsia="en-US" w:bidi="ar-SA"/>
    </w:rPr>
  </w:style>
  <w:style w:type="character" w:customStyle="1" w:styleId="standardcontent">
    <w:name w:val="standardcontent"/>
    <w:rsid w:val="008B0677"/>
  </w:style>
  <w:style w:type="character" w:customStyle="1" w:styleId="storyby">
    <w:name w:val="storyby"/>
    <w:rsid w:val="008B0677"/>
  </w:style>
  <w:style w:type="character" w:customStyle="1" w:styleId="Boxed">
    <w:name w:val="Boxed"/>
    <w:qFormat/>
    <w:rsid w:val="008B0677"/>
    <w:rPr>
      <w:rFonts w:ascii="Garamond" w:hAnsi="Garamond" w:hint="default"/>
      <w:sz w:val="20"/>
      <w:bdr w:val="single" w:sz="6" w:space="0" w:color="auto" w:frame="1"/>
    </w:rPr>
  </w:style>
  <w:style w:type="character" w:customStyle="1" w:styleId="ShrinkChar">
    <w:name w:val="Shrink Char"/>
    <w:rsid w:val="008B0677"/>
    <w:rPr>
      <w:rFonts w:ascii="Garamond" w:hAnsi="Garamond" w:hint="default"/>
      <w:sz w:val="12"/>
      <w:lang w:val="en-US" w:eastAsia="en-US" w:bidi="ar-SA"/>
    </w:rPr>
  </w:style>
  <w:style w:type="character" w:customStyle="1" w:styleId="CitesChar2">
    <w:name w:val="Cites Char2"/>
    <w:rsid w:val="008B0677"/>
    <w:rPr>
      <w:b/>
      <w:bCs/>
    </w:rPr>
  </w:style>
  <w:style w:type="character" w:customStyle="1" w:styleId="CardsFont12ptCharCharCharCharCharCharCharCharCharCharChar">
    <w:name w:val="Cards + Font: 12 pt Char Char Char Char Char Char Char Char Char Char Char"/>
    <w:aliases w:val="Cards + Font: 12 pt1,Thick Underline1"/>
    <w:rsid w:val="008B0677"/>
    <w:rPr>
      <w:sz w:val="24"/>
      <w:szCs w:val="24"/>
      <w:u w:val="thick"/>
    </w:rPr>
  </w:style>
  <w:style w:type="character" w:customStyle="1" w:styleId="CharChar3">
    <w:name w:val="Char Char3"/>
    <w:rsid w:val="008B0677"/>
    <w:rPr>
      <w:rFonts w:ascii="Arial" w:hAnsi="Arial" w:cs="Arial" w:hint="default"/>
      <w:bCs/>
      <w:szCs w:val="26"/>
      <w:u w:val="single"/>
      <w:lang w:val="en-US" w:eastAsia="en-US" w:bidi="ar-SA"/>
    </w:rPr>
  </w:style>
  <w:style w:type="character" w:customStyle="1" w:styleId="UNDERLINECharChar">
    <w:name w:val="UNDERLINE Char Char"/>
    <w:rsid w:val="008B0677"/>
    <w:rPr>
      <w:bCs/>
      <w:kern w:val="28"/>
      <w:szCs w:val="32"/>
      <w:u w:val="single"/>
    </w:rPr>
  </w:style>
  <w:style w:type="character" w:customStyle="1" w:styleId="tag1Char">
    <w:name w:val="tag1 Char"/>
    <w:rsid w:val="008B0677"/>
    <w:rPr>
      <w:b/>
      <w:bCs w:val="0"/>
      <w:sz w:val="24"/>
    </w:rPr>
  </w:style>
  <w:style w:type="character" w:customStyle="1" w:styleId="SmallFontChar">
    <w:name w:val="Small Font Char"/>
    <w:rsid w:val="008B0677"/>
    <w:rPr>
      <w:rFonts w:ascii="Arial" w:eastAsia="Calibri" w:hAnsi="Arial" w:cs="Arial" w:hint="default"/>
      <w:sz w:val="12"/>
      <w:szCs w:val="22"/>
    </w:rPr>
  </w:style>
  <w:style w:type="character" w:customStyle="1" w:styleId="CardUnderlinedChar">
    <w:name w:val="Card Underlined Char"/>
    <w:rsid w:val="008B0677"/>
    <w:rPr>
      <w:rFonts w:ascii="Tahoma" w:hAnsi="Tahoma" w:cs="Tahoma"/>
      <w:sz w:val="18"/>
      <w:u w:val="single"/>
    </w:rPr>
  </w:style>
  <w:style w:type="character" w:customStyle="1" w:styleId="SmallFontCharCharCharChar">
    <w:name w:val="Small Font Char Char Char Char"/>
    <w:rsid w:val="008B0677"/>
    <w:rPr>
      <w:rFonts w:ascii="Arial" w:hAnsi="Arial" w:cs="Arial" w:hint="default"/>
      <w:sz w:val="12"/>
      <w:szCs w:val="24"/>
    </w:rPr>
  </w:style>
  <w:style w:type="character" w:customStyle="1" w:styleId="Style2Char">
    <w:name w:val="Style2 Char"/>
    <w:link w:val="Style2"/>
    <w:rsid w:val="008B0677"/>
    <w:rPr>
      <w:rFonts w:ascii="Times New Roman" w:hAnsi="Times New Roman" w:cs="Times New Roman"/>
      <w:sz w:val="16"/>
      <w:szCs w:val="16"/>
    </w:rPr>
  </w:style>
  <w:style w:type="paragraph" w:customStyle="1" w:styleId="Style2">
    <w:name w:val="Style2"/>
    <w:basedOn w:val="Normal"/>
    <w:link w:val="Style2Char"/>
    <w:qFormat/>
    <w:rsid w:val="008B0677"/>
    <w:pPr>
      <w:spacing w:after="0" w:line="240" w:lineRule="auto"/>
    </w:pPr>
    <w:rPr>
      <w:rFonts w:ascii="Times New Roman" w:hAnsi="Times New Roman" w:cs="Times New Roman"/>
      <w:sz w:val="16"/>
      <w:szCs w:val="16"/>
    </w:rPr>
  </w:style>
  <w:style w:type="character" w:customStyle="1" w:styleId="TagCiteChar">
    <w:name w:val="TagCite Char"/>
    <w:rsid w:val="008B0677"/>
    <w:rPr>
      <w:rFonts w:ascii="Garamond" w:hAnsi="Garamond" w:hint="default"/>
      <w:b/>
      <w:bCs w:val="0"/>
      <w:sz w:val="24"/>
      <w:szCs w:val="24"/>
    </w:rPr>
  </w:style>
  <w:style w:type="character" w:customStyle="1" w:styleId="CharChar4">
    <w:name w:val="Char Char4"/>
    <w:rsid w:val="008B0677"/>
    <w:rPr>
      <w:b/>
      <w:bCs/>
      <w:sz w:val="28"/>
      <w:szCs w:val="28"/>
    </w:rPr>
  </w:style>
  <w:style w:type="character" w:customStyle="1" w:styleId="Text0">
    <w:name w:val="Text"/>
    <w:qFormat/>
    <w:rsid w:val="008B0677"/>
    <w:rPr>
      <w:rFonts w:ascii="Times New Roman" w:hAnsi="Times New Roman" w:cs="Times New Roman" w:hint="default"/>
      <w:sz w:val="20"/>
    </w:rPr>
  </w:style>
  <w:style w:type="character" w:customStyle="1" w:styleId="CharChar5">
    <w:name w:val="Char Char5"/>
    <w:rsid w:val="008B0677"/>
    <w:rPr>
      <w:rFonts w:ascii="Arial" w:hAnsi="Arial" w:cs="Arial" w:hint="default"/>
      <w:b/>
      <w:bCs/>
      <w:sz w:val="26"/>
      <w:szCs w:val="26"/>
    </w:rPr>
  </w:style>
  <w:style w:type="character" w:customStyle="1" w:styleId="heading2char2charchar1">
    <w:name w:val="heading2char2charchar1"/>
    <w:rsid w:val="008B0677"/>
  </w:style>
  <w:style w:type="character" w:customStyle="1" w:styleId="charchar60">
    <w:name w:val="charchar6"/>
    <w:rsid w:val="008B0677"/>
  </w:style>
  <w:style w:type="character" w:customStyle="1" w:styleId="yshortcuts">
    <w:name w:val="yshortcuts"/>
    <w:rsid w:val="008B0677"/>
  </w:style>
  <w:style w:type="character" w:customStyle="1" w:styleId="term1">
    <w:name w:val="term1"/>
    <w:rsid w:val="008B0677"/>
    <w:rPr>
      <w:b/>
      <w:bCs/>
    </w:rPr>
  </w:style>
  <w:style w:type="character" w:customStyle="1" w:styleId="verdana">
    <w:name w:val="verdana"/>
    <w:rsid w:val="008B0677"/>
  </w:style>
  <w:style w:type="character" w:customStyle="1" w:styleId="searchtermbold">
    <w:name w:val="searchtermbold"/>
    <w:rsid w:val="008B0677"/>
  </w:style>
  <w:style w:type="character" w:customStyle="1" w:styleId="ssl0">
    <w:name w:val="ss_l0"/>
    <w:rsid w:val="008B0677"/>
  </w:style>
  <w:style w:type="character" w:customStyle="1" w:styleId="vitstoryheadline">
    <w:name w:val="vitstoryheadline"/>
    <w:rsid w:val="008B0677"/>
  </w:style>
  <w:style w:type="character" w:customStyle="1" w:styleId="bps-topic-ident">
    <w:name w:val="bps-topic-ident"/>
    <w:rsid w:val="008B0677"/>
  </w:style>
  <w:style w:type="character" w:customStyle="1" w:styleId="byline">
    <w:name w:val="byline"/>
    <w:rsid w:val="008B0677"/>
  </w:style>
  <w:style w:type="character" w:customStyle="1" w:styleId="TextUnderlineChar">
    <w:name w:val="Text Underline Char"/>
    <w:rsid w:val="008B0677"/>
    <w:rPr>
      <w:rFonts w:ascii="Garamond" w:hAnsi="Garamond" w:cs="Arial" w:hint="default"/>
      <w:bCs/>
      <w:kern w:val="20"/>
      <w:szCs w:val="32"/>
      <w:u w:val="single"/>
      <w:lang w:val="en-US" w:eastAsia="en-US" w:bidi="ar-SA"/>
    </w:rPr>
  </w:style>
  <w:style w:type="character" w:customStyle="1" w:styleId="RegularChar">
    <w:name w:val="Regular Char"/>
    <w:rsid w:val="008B0677"/>
    <w:rPr>
      <w:rFonts w:ascii="Garamond" w:hAnsi="Garamond" w:cs="Arial" w:hint="default"/>
      <w:bCs/>
      <w:kern w:val="20"/>
      <w:szCs w:val="32"/>
      <w:lang w:val="en-US" w:eastAsia="en-US" w:bidi="ar-SA"/>
    </w:rPr>
  </w:style>
  <w:style w:type="character" w:customStyle="1" w:styleId="BoldunderlineChar2">
    <w:name w:val="Bold underline Char"/>
    <w:rsid w:val="008B0677"/>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8B0677"/>
    <w:rPr>
      <w:u w:val="single"/>
    </w:rPr>
  </w:style>
  <w:style w:type="paragraph" w:customStyle="1" w:styleId="Boldunderline1">
    <w:name w:val="Bold underline"/>
    <w:basedOn w:val="TextUnderline"/>
    <w:qFormat/>
    <w:rsid w:val="008B0677"/>
    <w:rPr>
      <w:b/>
    </w:rPr>
  </w:style>
  <w:style w:type="paragraph" w:customStyle="1" w:styleId="FullText">
    <w:name w:val="Full Text"/>
    <w:basedOn w:val="Normal"/>
    <w:uiPriority w:val="99"/>
    <w:qFormat/>
    <w:rsid w:val="008B0677"/>
    <w:pPr>
      <w:spacing w:after="0" w:line="240" w:lineRule="auto"/>
    </w:pPr>
    <w:rPr>
      <w:rFonts w:ascii="Arial Narrow" w:eastAsia="Times New Roman" w:hAnsi="Arial Narrow"/>
    </w:rPr>
  </w:style>
  <w:style w:type="character" w:customStyle="1" w:styleId="UnderlinedCard">
    <w:name w:val="Underlined Card"/>
    <w:rsid w:val="008B0677"/>
    <w:rPr>
      <w:rFonts w:ascii="Arial Narrow" w:hAnsi="Arial Narrow"/>
      <w:sz w:val="22"/>
      <w:u w:val="single"/>
    </w:rPr>
  </w:style>
  <w:style w:type="paragraph" w:customStyle="1" w:styleId="TagLine">
    <w:name w:val="Tag Line"/>
    <w:basedOn w:val="Normal"/>
    <w:next w:val="FullText"/>
    <w:uiPriority w:val="99"/>
    <w:qFormat/>
    <w:rsid w:val="008B0677"/>
    <w:pPr>
      <w:spacing w:after="0" w:line="240" w:lineRule="auto"/>
    </w:pPr>
    <w:rPr>
      <w:rFonts w:ascii="Arial Narrow" w:eastAsia="Times New Roman" w:hAnsi="Arial Narrow"/>
      <w:b/>
      <w:sz w:val="28"/>
    </w:rPr>
  </w:style>
  <w:style w:type="character" w:customStyle="1" w:styleId="SourceBold">
    <w:name w:val="Source Bold"/>
    <w:rsid w:val="008B0677"/>
    <w:rPr>
      <w:rFonts w:ascii="Arial Narrow" w:hAnsi="Arial Narrow"/>
      <w:b/>
      <w:sz w:val="24"/>
      <w:u w:val="none"/>
    </w:rPr>
  </w:style>
  <w:style w:type="paragraph" w:customStyle="1" w:styleId="FreeForm">
    <w:name w:val="Free Form"/>
    <w:qFormat/>
    <w:rsid w:val="008B0677"/>
    <w:rPr>
      <w:rFonts w:ascii="Times New Roman" w:eastAsia="ヒラギノ角ゴ Pro W3" w:hAnsi="Times New Roman" w:cs="Times New Roman"/>
      <w:color w:val="000000"/>
      <w:szCs w:val="20"/>
    </w:rPr>
  </w:style>
  <w:style w:type="character" w:customStyle="1" w:styleId="Hyperlink1">
    <w:name w:val="Hyperlink1"/>
    <w:rsid w:val="008B0677"/>
    <w:rPr>
      <w:color w:val="002FF6"/>
      <w:sz w:val="24"/>
      <w:u w:val="single"/>
    </w:rPr>
  </w:style>
  <w:style w:type="character" w:customStyle="1" w:styleId="CardsFont12pt0">
    <w:name w:val="Cards + Font 12pt"/>
    <w:rsid w:val="008B0677"/>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8B0677"/>
    <w:rPr>
      <w:rFonts w:cs="Calibri"/>
      <w:b/>
      <w:u w:val="single"/>
    </w:rPr>
  </w:style>
  <w:style w:type="paragraph" w:customStyle="1" w:styleId="AuthorDate0">
    <w:name w:val="Author/Date"/>
    <w:basedOn w:val="Normal"/>
    <w:link w:val="AuthorDateChar0"/>
    <w:qFormat/>
    <w:rsid w:val="008B0677"/>
    <w:pPr>
      <w:spacing w:after="0" w:line="240" w:lineRule="auto"/>
    </w:pPr>
    <w:rPr>
      <w:rFonts w:asciiTheme="minorHAnsi" w:hAnsiTheme="minorHAnsi" w:cs="Calibri"/>
      <w:b/>
      <w:sz w:val="24"/>
      <w:u w:val="single"/>
    </w:rPr>
  </w:style>
  <w:style w:type="character" w:customStyle="1" w:styleId="HilightChar">
    <w:name w:val="Hilight Char"/>
    <w:rsid w:val="008B0677"/>
    <w:rPr>
      <w:rFonts w:eastAsia="Calibri"/>
      <w:b/>
      <w:noProof w:val="0"/>
      <w:sz w:val="22"/>
      <w:szCs w:val="22"/>
      <w:u w:val="single"/>
      <w:lang w:val="en-US" w:eastAsia="ar-SA" w:bidi="ar-SA"/>
    </w:rPr>
  </w:style>
  <w:style w:type="paragraph" w:customStyle="1" w:styleId="TagCite1">
    <w:name w:val="Tag &amp; Cite"/>
    <w:basedOn w:val="Normal"/>
    <w:link w:val="TagCiteChar0"/>
    <w:qFormat/>
    <w:rsid w:val="008B0677"/>
    <w:pPr>
      <w:spacing w:after="0" w:line="240" w:lineRule="auto"/>
      <w:jc w:val="both"/>
    </w:pPr>
    <w:rPr>
      <w:rFonts w:ascii="Arial Narrow" w:eastAsia="Times New Roman" w:hAnsi="Arial Narrow"/>
      <w:b/>
    </w:rPr>
  </w:style>
  <w:style w:type="character" w:customStyle="1" w:styleId="TagCiteChar0">
    <w:name w:val="Tag &amp; Cite Char"/>
    <w:link w:val="TagCite1"/>
    <w:rsid w:val="008B0677"/>
    <w:rPr>
      <w:rFonts w:ascii="Arial Narrow" w:eastAsia="Times New Roman" w:hAnsi="Arial Narrow"/>
      <w:b/>
      <w:sz w:val="22"/>
    </w:rPr>
  </w:style>
  <w:style w:type="paragraph" w:customStyle="1" w:styleId="HighlightedText">
    <w:name w:val="Highlighted Text"/>
    <w:basedOn w:val="Normal"/>
    <w:link w:val="HighlightedTextChar"/>
    <w:qFormat/>
    <w:rsid w:val="008B0677"/>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8B0677"/>
    <w:rPr>
      <w:rFonts w:ascii="Arial Narrow" w:eastAsia="Times New Roman" w:hAnsi="Arial Narrow"/>
      <w:sz w:val="22"/>
      <w:u w:val="thick"/>
    </w:rPr>
  </w:style>
  <w:style w:type="character" w:customStyle="1" w:styleId="StyleUnderlineCharChar">
    <w:name w:val="Style Underline Char Char"/>
    <w:rsid w:val="008B0677"/>
    <w:rPr>
      <w:rFonts w:ascii="Times New Roman" w:eastAsia="Times New Roman" w:hAnsi="Times New Roman" w:cs="Times New Roman"/>
      <w:sz w:val="20"/>
      <w:szCs w:val="20"/>
      <w:u w:val="single"/>
    </w:rPr>
  </w:style>
  <w:style w:type="character" w:customStyle="1" w:styleId="c1">
    <w:name w:val="c1"/>
    <w:rsid w:val="008B0677"/>
  </w:style>
  <w:style w:type="paragraph" w:customStyle="1" w:styleId="TagStyle">
    <w:name w:val="Tag Style"/>
    <w:basedOn w:val="Normal"/>
    <w:qFormat/>
    <w:rsid w:val="008B0677"/>
    <w:pPr>
      <w:spacing w:after="0" w:line="240" w:lineRule="auto"/>
    </w:pPr>
    <w:rPr>
      <w:rFonts w:eastAsia="Times New Roman"/>
      <w:b/>
    </w:rPr>
  </w:style>
  <w:style w:type="character" w:customStyle="1" w:styleId="author0">
    <w:name w:val="author"/>
    <w:rsid w:val="008B0677"/>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8B0677"/>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8B0677"/>
  </w:style>
  <w:style w:type="character" w:customStyle="1" w:styleId="AuthorYear">
    <w:name w:val="AuthorYear"/>
    <w:uiPriority w:val="1"/>
    <w:qFormat/>
    <w:rsid w:val="008B0677"/>
    <w:rPr>
      <w:rFonts w:ascii="Georgia" w:hAnsi="Georgia"/>
      <w:b/>
      <w:sz w:val="24"/>
    </w:rPr>
  </w:style>
  <w:style w:type="character" w:customStyle="1" w:styleId="Highlight">
    <w:name w:val="Highlight"/>
    <w:uiPriority w:val="1"/>
    <w:qFormat/>
    <w:rsid w:val="008B0677"/>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8B0677"/>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8B0677"/>
    <w:rPr>
      <w:rFonts w:ascii="Arial Narrow" w:hAnsi="Arial Narrow"/>
      <w:sz w:val="12"/>
    </w:rPr>
  </w:style>
  <w:style w:type="paragraph" w:customStyle="1" w:styleId="MicroText0">
    <w:name w:val="MicroText"/>
    <w:basedOn w:val="Normal"/>
    <w:next w:val="Normal"/>
    <w:link w:val="MicroTextChar0"/>
    <w:qFormat/>
    <w:rsid w:val="008B0677"/>
    <w:pPr>
      <w:spacing w:after="0" w:line="240" w:lineRule="auto"/>
    </w:pPr>
    <w:rPr>
      <w:rFonts w:ascii="Arial Narrow" w:hAnsi="Arial Narrow"/>
      <w:sz w:val="12"/>
    </w:rPr>
  </w:style>
  <w:style w:type="character" w:customStyle="1" w:styleId="reduce2">
    <w:name w:val="reduce2"/>
    <w:basedOn w:val="DefaultParagraphFont"/>
    <w:rsid w:val="008B0677"/>
    <w:rPr>
      <w:rFonts w:ascii="Arial" w:hAnsi="Arial" w:cs="Arial" w:hint="default"/>
      <w:color w:val="000000"/>
      <w:sz w:val="12"/>
      <w:szCs w:val="22"/>
    </w:rPr>
  </w:style>
  <w:style w:type="character" w:customStyle="1" w:styleId="Emphasis20">
    <w:name w:val="Emphasis 2"/>
    <w:basedOn w:val="Emphasis"/>
    <w:uiPriority w:val="1"/>
    <w:qFormat/>
    <w:rsid w:val="008B0677"/>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8B0677"/>
    <w:rPr>
      <w:rFonts w:ascii="Calibri" w:eastAsia="Calibri" w:hAnsi="Calibri"/>
      <w:sz w:val="15"/>
    </w:rPr>
  </w:style>
  <w:style w:type="paragraph" w:customStyle="1" w:styleId="UnreadText">
    <w:name w:val="Unread Text"/>
    <w:basedOn w:val="Normal"/>
    <w:link w:val="UnreadTextChar"/>
    <w:autoRedefine/>
    <w:qFormat/>
    <w:rsid w:val="008B0677"/>
    <w:pPr>
      <w:spacing w:after="0" w:line="256" w:lineRule="auto"/>
    </w:pPr>
    <w:rPr>
      <w:rFonts w:eastAsia="Calibri"/>
      <w:sz w:val="15"/>
    </w:rPr>
  </w:style>
  <w:style w:type="character" w:customStyle="1" w:styleId="CircledChar">
    <w:name w:val="Circled Char"/>
    <w:link w:val="Circled"/>
    <w:locked/>
    <w:rsid w:val="008B0677"/>
    <w:rPr>
      <w:rFonts w:ascii="Calibri" w:eastAsia="Calibri" w:hAnsi="Calibri"/>
      <w:b/>
      <w:szCs w:val="20"/>
      <w:u w:val="thick"/>
    </w:rPr>
  </w:style>
  <w:style w:type="paragraph" w:customStyle="1" w:styleId="Circled">
    <w:name w:val="Circled"/>
    <w:basedOn w:val="Normal"/>
    <w:link w:val="CircledChar"/>
    <w:qFormat/>
    <w:rsid w:val="008B0677"/>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8B067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B0677"/>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8B0677"/>
    <w:rPr>
      <w:b/>
      <w:bCs w:val="0"/>
      <w:u w:val="thick"/>
      <w:lang w:val="en-US" w:eastAsia="en-US" w:bidi="ar-SA"/>
    </w:rPr>
  </w:style>
  <w:style w:type="paragraph" w:customStyle="1" w:styleId="Tagtemplate">
    <w:name w:val="Tagtemplate"/>
    <w:basedOn w:val="Normal"/>
    <w:link w:val="TagtemplateChar"/>
    <w:autoRedefine/>
    <w:qFormat/>
    <w:rsid w:val="008B0677"/>
    <w:pPr>
      <w:keepNext/>
      <w:keepLines/>
      <w:spacing w:after="0" w:line="240" w:lineRule="auto"/>
    </w:pPr>
    <w:rPr>
      <w:b/>
    </w:rPr>
  </w:style>
  <w:style w:type="character" w:customStyle="1" w:styleId="TagtemplateChar">
    <w:name w:val="Tagtemplate Char"/>
    <w:link w:val="Tagtemplate"/>
    <w:rsid w:val="008B0677"/>
    <w:rPr>
      <w:rFonts w:ascii="Calibri" w:hAnsi="Calibri"/>
      <w:b/>
      <w:sz w:val="22"/>
    </w:rPr>
  </w:style>
  <w:style w:type="character" w:customStyle="1" w:styleId="citation0">
    <w:name w:val="citation"/>
    <w:rsid w:val="008B0677"/>
  </w:style>
  <w:style w:type="character" w:customStyle="1" w:styleId="Underline0">
    <w:name w:val="*Underline*"/>
    <w:rsid w:val="008B0677"/>
    <w:rPr>
      <w:rFonts w:ascii="Times New Roman" w:hAnsi="Times New Roman"/>
      <w:b/>
      <w:sz w:val="24"/>
      <w:u w:val="single"/>
    </w:rPr>
  </w:style>
  <w:style w:type="paragraph" w:customStyle="1" w:styleId="TxBr33p1">
    <w:name w:val="TxBr_33p1"/>
    <w:basedOn w:val="Normal"/>
    <w:uiPriority w:val="99"/>
    <w:qFormat/>
    <w:rsid w:val="008B0677"/>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8B0677"/>
    <w:rPr>
      <w:b/>
      <w:bCs w:val="0"/>
      <w:sz w:val="24"/>
      <w:u w:val="thick"/>
    </w:rPr>
  </w:style>
  <w:style w:type="paragraph" w:customStyle="1" w:styleId="StyleStyle411pt">
    <w:name w:val="Style Style4 + 11 pt"/>
    <w:basedOn w:val="Normal"/>
    <w:link w:val="StyleStyle411ptChar"/>
    <w:qFormat/>
    <w:rsid w:val="008B0677"/>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8B0677"/>
    <w:rPr>
      <w:rFonts w:ascii="Calibri" w:eastAsia="Times New Roman" w:hAnsi="Calibri"/>
      <w:sz w:val="22"/>
      <w:u w:val="single"/>
    </w:rPr>
  </w:style>
  <w:style w:type="paragraph" w:customStyle="1" w:styleId="StyleStyle411ptBold">
    <w:name w:val="Style Style4 + 11 pt Bold"/>
    <w:basedOn w:val="Normal"/>
    <w:link w:val="StyleStyle411ptBoldChar"/>
    <w:qFormat/>
    <w:rsid w:val="008B0677"/>
    <w:pPr>
      <w:spacing w:after="0" w:line="240" w:lineRule="auto"/>
    </w:pPr>
    <w:rPr>
      <w:rFonts w:eastAsia="Times New Roman"/>
      <w:b/>
      <w:bCs/>
      <w:u w:val="single"/>
    </w:rPr>
  </w:style>
  <w:style w:type="character" w:customStyle="1" w:styleId="StyleStyle411ptBoldChar">
    <w:name w:val="Style Style4 + 11 pt Bold Char"/>
    <w:link w:val="StyleStyle411ptBold"/>
    <w:rsid w:val="008B0677"/>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8B0677"/>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B0677"/>
    <w:rPr>
      <w:rFonts w:ascii="Calibri" w:eastAsia="Times New Roman" w:hAnsi="Calibri"/>
      <w:b/>
      <w:bCs/>
      <w:sz w:val="22"/>
      <w:u w:val="single"/>
      <w:bdr w:val="single" w:sz="4" w:space="0" w:color="auto"/>
    </w:rPr>
  </w:style>
  <w:style w:type="character" w:customStyle="1" w:styleId="UnderlineChar2">
    <w:name w:val="Underline Char2"/>
    <w:rsid w:val="008B0677"/>
    <w:rPr>
      <w:rFonts w:ascii="Trebuchet MS" w:hAnsi="Trebuchet MS"/>
      <w:u w:val="thick"/>
      <w:lang w:val="en-US" w:eastAsia="zh-CN" w:bidi="ar-SA"/>
    </w:rPr>
  </w:style>
  <w:style w:type="character" w:customStyle="1" w:styleId="Style1Char1">
    <w:name w:val="Style1 Char1"/>
    <w:rsid w:val="008B0677"/>
    <w:rPr>
      <w:rFonts w:ascii="Book Antiqua" w:hAnsi="Book Antiqua"/>
      <w:sz w:val="16"/>
      <w:szCs w:val="16"/>
      <w:lang w:val="en-US" w:eastAsia="en-US" w:bidi="ar-SA"/>
    </w:rPr>
  </w:style>
  <w:style w:type="character" w:customStyle="1" w:styleId="NothingChar1">
    <w:name w:val="Nothing Char1"/>
    <w:rsid w:val="008B0677"/>
    <w:rPr>
      <w:rFonts w:ascii="Times New Roman" w:eastAsia="Calibri" w:hAnsi="Times New Roman" w:cs="Times New Roman"/>
      <w:sz w:val="24"/>
      <w:szCs w:val="20"/>
    </w:rPr>
  </w:style>
  <w:style w:type="character" w:customStyle="1" w:styleId="Style2Char1">
    <w:name w:val="Style2 Char1"/>
    <w:rsid w:val="008B0677"/>
    <w:rPr>
      <w:rFonts w:ascii="Book Antiqua" w:hAnsi="Book Antiqua"/>
      <w:szCs w:val="24"/>
      <w:u w:val="thick"/>
      <w:lang w:val="en-US" w:eastAsia="en-US" w:bidi="ar-SA"/>
    </w:rPr>
  </w:style>
  <w:style w:type="character" w:customStyle="1" w:styleId="NormalUnderlineChar">
    <w:name w:val="Normal Underline Char"/>
    <w:rsid w:val="008B0677"/>
    <w:rPr>
      <w:szCs w:val="24"/>
      <w:u w:val="single"/>
    </w:rPr>
  </w:style>
  <w:style w:type="paragraph" w:customStyle="1" w:styleId="Stylecites10ptNotBold">
    <w:name w:val="Style cites + 10 pt Not Bold"/>
    <w:basedOn w:val="Normal"/>
    <w:uiPriority w:val="99"/>
    <w:qFormat/>
    <w:rsid w:val="008B0677"/>
    <w:pPr>
      <w:spacing w:after="0" w:line="240" w:lineRule="auto"/>
    </w:pPr>
    <w:rPr>
      <w:rFonts w:eastAsia="SimSun"/>
      <w:lang w:eastAsia="zh-CN"/>
    </w:rPr>
  </w:style>
  <w:style w:type="character" w:customStyle="1" w:styleId="heading3char0">
    <w:name w:val="heading3char"/>
    <w:rsid w:val="008B0677"/>
  </w:style>
  <w:style w:type="paragraph" w:customStyle="1" w:styleId="BlockHeadings">
    <w:name w:val="Block Headings"/>
    <w:basedOn w:val="Normal"/>
    <w:link w:val="BlockHeadingsChar"/>
    <w:qFormat/>
    <w:rsid w:val="008B067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8B0677"/>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8B0677"/>
    <w:rPr>
      <w:rFonts w:ascii="Times New Roman" w:eastAsia="Times New Roman" w:hAnsi="Times New Roman" w:cs="Times New Roman"/>
      <w:b/>
      <w:sz w:val="24"/>
      <w:szCs w:val="20"/>
    </w:rPr>
  </w:style>
  <w:style w:type="paragraph" w:styleId="PlainText">
    <w:name w:val="Plain Text"/>
    <w:basedOn w:val="Normal"/>
    <w:link w:val="PlainTextChar"/>
    <w:rsid w:val="008B0677"/>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8B0677"/>
    <w:rPr>
      <w:rFonts w:ascii="Courier New" w:eastAsia="Calibri" w:hAnsi="Courier New"/>
      <w:sz w:val="22"/>
      <w:szCs w:val="20"/>
    </w:rPr>
  </w:style>
  <w:style w:type="character" w:customStyle="1" w:styleId="Heading51">
    <w:name w:val="Heading 51"/>
    <w:aliases w:val="Heading 5 Char Char Char"/>
    <w:rsid w:val="008B0677"/>
    <w:rPr>
      <w:b/>
      <w:bCs/>
      <w:iCs/>
      <w:szCs w:val="26"/>
      <w:lang w:val="en-US" w:eastAsia="en-US" w:bidi="ar-SA"/>
    </w:rPr>
  </w:style>
  <w:style w:type="paragraph" w:styleId="BodyText2">
    <w:name w:val="Body Text 2"/>
    <w:basedOn w:val="Normal"/>
    <w:link w:val="BodyText2Char"/>
    <w:rsid w:val="008B0677"/>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8B0677"/>
    <w:rPr>
      <w:rFonts w:ascii="Calibri" w:eastAsia="Times New Roman" w:hAnsi="Calibri"/>
      <w:b/>
      <w:sz w:val="22"/>
      <w:szCs w:val="20"/>
    </w:rPr>
  </w:style>
  <w:style w:type="character" w:customStyle="1" w:styleId="comments-post">
    <w:name w:val="comments-post"/>
    <w:rsid w:val="008B0677"/>
  </w:style>
  <w:style w:type="paragraph" w:customStyle="1" w:styleId="boldcite">
    <w:name w:val="bold cite"/>
    <w:basedOn w:val="Normal"/>
    <w:link w:val="boldciteChar4"/>
    <w:qFormat/>
    <w:rsid w:val="008B0677"/>
    <w:pPr>
      <w:spacing w:after="0" w:line="240" w:lineRule="auto"/>
    </w:pPr>
    <w:rPr>
      <w:rFonts w:eastAsia="Calibri"/>
      <w:b/>
      <w:color w:val="000000"/>
      <w:sz w:val="28"/>
      <w:u w:val="thick" w:color="000000"/>
    </w:rPr>
  </w:style>
  <w:style w:type="character" w:customStyle="1" w:styleId="boldciteChar4">
    <w:name w:val="bold cite Char4"/>
    <w:link w:val="boldcite"/>
    <w:locked/>
    <w:rsid w:val="008B0677"/>
    <w:rPr>
      <w:rFonts w:ascii="Calibri" w:eastAsia="Calibri" w:hAnsi="Calibri"/>
      <w:b/>
      <w:color w:val="000000"/>
      <w:sz w:val="28"/>
      <w:u w:val="thick" w:color="000000"/>
    </w:rPr>
  </w:style>
  <w:style w:type="character" w:customStyle="1" w:styleId="underlinecardChar">
    <w:name w:val="underline card Char"/>
    <w:rsid w:val="008B0677"/>
    <w:rPr>
      <w:rFonts w:ascii="Arial" w:hAnsi="Arial"/>
      <w:sz w:val="18"/>
      <w:szCs w:val="24"/>
      <w:u w:val="single"/>
      <w:lang w:val="en-US" w:eastAsia="en-US" w:bidi="ar-SA"/>
    </w:rPr>
  </w:style>
  <w:style w:type="paragraph" w:customStyle="1" w:styleId="Normal10">
    <w:name w:val="Normal1"/>
    <w:basedOn w:val="Normal"/>
    <w:qFormat/>
    <w:rsid w:val="008B0677"/>
    <w:pPr>
      <w:spacing w:after="0" w:line="240" w:lineRule="auto"/>
    </w:pPr>
    <w:rPr>
      <w:rFonts w:eastAsia="Calibri"/>
    </w:rPr>
  </w:style>
  <w:style w:type="paragraph" w:customStyle="1" w:styleId="Irrelevant6font">
    <w:name w:val="Irrelevant (6 font)"/>
    <w:basedOn w:val="Normal"/>
    <w:link w:val="Irrelevant6fontChar"/>
    <w:qFormat/>
    <w:rsid w:val="008B0677"/>
    <w:pPr>
      <w:spacing w:after="0" w:line="240" w:lineRule="auto"/>
      <w:ind w:left="547" w:right="648"/>
      <w:jc w:val="both"/>
    </w:pPr>
    <w:rPr>
      <w:rFonts w:eastAsia="Calibri"/>
      <w:sz w:val="12"/>
      <w:szCs w:val="12"/>
    </w:rPr>
  </w:style>
  <w:style w:type="character" w:customStyle="1" w:styleId="Irrelevant5fontChar">
    <w:name w:val="Irrelevant (5 font) Char"/>
    <w:rsid w:val="008B0677"/>
    <w:rPr>
      <w:sz w:val="10"/>
      <w:szCs w:val="10"/>
      <w:lang w:val="en-US" w:eastAsia="en-US" w:bidi="ar-SA"/>
    </w:rPr>
  </w:style>
  <w:style w:type="character" w:customStyle="1" w:styleId="TagsCharCharChar">
    <w:name w:val="Tags Char Char Char"/>
    <w:rsid w:val="008B0677"/>
    <w:rPr>
      <w:b/>
      <w:lang w:val="en-US" w:eastAsia="en-US" w:bidi="ar-SA"/>
    </w:rPr>
  </w:style>
  <w:style w:type="character" w:customStyle="1" w:styleId="CitesChar1">
    <w:name w:val="Cites Char1"/>
    <w:rsid w:val="008B0677"/>
    <w:rPr>
      <w:b/>
      <w:bCs/>
      <w:lang w:val="en-US" w:eastAsia="en-US" w:bidi="ar-SA"/>
    </w:rPr>
  </w:style>
  <w:style w:type="paragraph" w:customStyle="1" w:styleId="CardsFont6pt">
    <w:name w:val="Cards + Font: 6 pt"/>
    <w:basedOn w:val="Cards"/>
    <w:link w:val="CardsFont6ptChar1"/>
    <w:autoRedefine/>
    <w:qFormat/>
    <w:rsid w:val="008B0677"/>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8B0677"/>
    <w:rPr>
      <w:rFonts w:ascii="Georgia" w:eastAsia="Times New Roman" w:hAnsi="Georgia"/>
      <w:sz w:val="12"/>
    </w:rPr>
  </w:style>
  <w:style w:type="character" w:customStyle="1" w:styleId="Hyperlink13">
    <w:name w:val="Hyperlink13"/>
    <w:rsid w:val="008B0677"/>
    <w:rPr>
      <w:b w:val="0"/>
      <w:bCs w:val="0"/>
      <w:strike w:val="0"/>
      <w:dstrike w:val="0"/>
      <w:color w:val="008000"/>
      <w:sz w:val="20"/>
      <w:szCs w:val="20"/>
      <w:u w:val="none"/>
      <w:effect w:val="none"/>
    </w:rPr>
  </w:style>
  <w:style w:type="character" w:customStyle="1" w:styleId="standardcontent1">
    <w:name w:val="standardcontent1"/>
    <w:rsid w:val="008B0677"/>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8B0677"/>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8B0677"/>
    <w:rPr>
      <w:rFonts w:ascii="Calibri" w:eastAsia="Calibri" w:hAnsi="Calibri"/>
      <w:sz w:val="22"/>
      <w:szCs w:val="20"/>
    </w:rPr>
  </w:style>
  <w:style w:type="character" w:customStyle="1" w:styleId="Hyperlink4">
    <w:name w:val="Hyperlink4"/>
    <w:rsid w:val="008B0677"/>
    <w:rPr>
      <w:color w:val="000066"/>
      <w:u w:val="single"/>
    </w:rPr>
  </w:style>
  <w:style w:type="paragraph" w:customStyle="1" w:styleId="rddateline">
    <w:name w:val="rddateline"/>
    <w:basedOn w:val="Normal"/>
    <w:uiPriority w:val="99"/>
    <w:qFormat/>
    <w:rsid w:val="008B0677"/>
    <w:pPr>
      <w:spacing w:after="0" w:line="240" w:lineRule="auto"/>
    </w:pPr>
    <w:rPr>
      <w:rFonts w:eastAsia="Calibri"/>
      <w:szCs w:val="20"/>
    </w:rPr>
  </w:style>
  <w:style w:type="paragraph" w:customStyle="1" w:styleId="rdheadline">
    <w:name w:val="rdheadline"/>
    <w:basedOn w:val="Normal"/>
    <w:uiPriority w:val="99"/>
    <w:qFormat/>
    <w:rsid w:val="008B067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8B0677"/>
    <w:pPr>
      <w:spacing w:after="100" w:afterAutospacing="1" w:line="240" w:lineRule="auto"/>
    </w:pPr>
    <w:rPr>
      <w:rFonts w:ascii="Verdana" w:eastAsia="Calibri" w:hAnsi="Verdana"/>
      <w:szCs w:val="20"/>
    </w:rPr>
  </w:style>
  <w:style w:type="character" w:customStyle="1" w:styleId="rddeckline1">
    <w:name w:val="rddeckline1"/>
    <w:rsid w:val="008B0677"/>
    <w:rPr>
      <w:rFonts w:ascii="Verdana" w:hAnsi="Verdana" w:hint="default"/>
      <w:b/>
      <w:bCs/>
      <w:sz w:val="22"/>
      <w:szCs w:val="22"/>
    </w:rPr>
  </w:style>
  <w:style w:type="character" w:customStyle="1" w:styleId="link-external">
    <w:name w:val="link-external"/>
    <w:rsid w:val="008B0677"/>
  </w:style>
  <w:style w:type="character" w:customStyle="1" w:styleId="contact1">
    <w:name w:val="contact1"/>
    <w:rsid w:val="008B0677"/>
    <w:rPr>
      <w:rFonts w:ascii="Tahoma" w:hAnsi="Tahoma" w:cs="Tahoma" w:hint="default"/>
      <w:color w:val="999999"/>
      <w:sz w:val="20"/>
      <w:szCs w:val="20"/>
    </w:rPr>
  </w:style>
  <w:style w:type="character" w:customStyle="1" w:styleId="credits1">
    <w:name w:val="credits1"/>
    <w:rsid w:val="008B0677"/>
    <w:rPr>
      <w:rFonts w:ascii="Tahoma" w:hAnsi="Tahoma" w:cs="Tahoma" w:hint="default"/>
      <w:color w:val="999999"/>
      <w:sz w:val="16"/>
      <w:szCs w:val="16"/>
    </w:rPr>
  </w:style>
  <w:style w:type="paragraph" w:customStyle="1" w:styleId="Heading20">
    <w:name w:val="Heading2"/>
    <w:basedOn w:val="Normal"/>
    <w:link w:val="Heading2Char0"/>
    <w:qFormat/>
    <w:rsid w:val="008B0677"/>
    <w:pPr>
      <w:spacing w:after="0" w:line="240" w:lineRule="auto"/>
      <w:jc w:val="center"/>
    </w:pPr>
    <w:rPr>
      <w:rFonts w:eastAsia="Times New Roman"/>
      <w:b/>
      <w:caps/>
    </w:rPr>
  </w:style>
  <w:style w:type="character" w:customStyle="1" w:styleId="Heading2Char0">
    <w:name w:val="Heading2 Char"/>
    <w:link w:val="Heading20"/>
    <w:rsid w:val="008B0677"/>
    <w:rPr>
      <w:rFonts w:ascii="Calibri" w:eastAsia="Times New Roman" w:hAnsi="Calibri"/>
      <w:b/>
      <w:caps/>
      <w:sz w:val="22"/>
    </w:rPr>
  </w:style>
  <w:style w:type="paragraph" w:customStyle="1" w:styleId="Header2">
    <w:name w:val="Header2"/>
    <w:basedOn w:val="Heading20"/>
    <w:link w:val="Header2Char"/>
    <w:qFormat/>
    <w:rsid w:val="008B0677"/>
  </w:style>
  <w:style w:type="character" w:customStyle="1" w:styleId="Header2Char">
    <w:name w:val="Header2 Char"/>
    <w:link w:val="Header2"/>
    <w:rsid w:val="008B0677"/>
    <w:rPr>
      <w:rFonts w:ascii="Calibri" w:eastAsia="Times New Roman" w:hAnsi="Calibri"/>
      <w:b/>
      <w:caps/>
      <w:sz w:val="22"/>
    </w:rPr>
  </w:style>
  <w:style w:type="paragraph" w:customStyle="1" w:styleId="Underlinedcard0">
    <w:name w:val="Underlined card"/>
    <w:basedOn w:val="Normal"/>
    <w:link w:val="UnderlinedcardChar"/>
    <w:autoRedefine/>
    <w:qFormat/>
    <w:rsid w:val="008B0677"/>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8B0677"/>
    <w:rPr>
      <w:rFonts w:ascii="Calibri" w:eastAsia="Times New Roman" w:hAnsi="Calibri"/>
      <w:sz w:val="22"/>
      <w:u w:val="thick"/>
    </w:rPr>
  </w:style>
  <w:style w:type="paragraph" w:styleId="HTMLPreformatted">
    <w:name w:val="HTML Preformatted"/>
    <w:basedOn w:val="Normal"/>
    <w:link w:val="HTMLPreformattedChar"/>
    <w:rsid w:val="008B06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8B0677"/>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8B0677"/>
    <w:rPr>
      <w:bCs/>
    </w:rPr>
  </w:style>
  <w:style w:type="character" w:customStyle="1" w:styleId="StyleHeading212ptChar">
    <w:name w:val="Style Heading2 + 12 pt Char"/>
    <w:link w:val="StyleHeading212pt"/>
    <w:rsid w:val="008B0677"/>
    <w:rPr>
      <w:rFonts w:ascii="Calibri" w:eastAsia="Times New Roman" w:hAnsi="Calibri"/>
      <w:b/>
      <w:bCs/>
      <w:caps/>
      <w:sz w:val="22"/>
    </w:rPr>
  </w:style>
  <w:style w:type="paragraph" w:customStyle="1" w:styleId="Heading212pt">
    <w:name w:val="Heading2 + 12 pt"/>
    <w:basedOn w:val="StyleHeading212pt"/>
    <w:link w:val="Heading212ptChar"/>
    <w:qFormat/>
    <w:rsid w:val="008B0677"/>
  </w:style>
  <w:style w:type="character" w:customStyle="1" w:styleId="Heading212ptChar">
    <w:name w:val="Heading2 + 12 pt Char"/>
    <w:link w:val="Heading212pt"/>
    <w:rsid w:val="008B0677"/>
    <w:rPr>
      <w:rFonts w:ascii="Calibri" w:eastAsia="Times New Roman" w:hAnsi="Calibri"/>
      <w:b/>
      <w:bCs/>
      <w:caps/>
      <w:sz w:val="22"/>
    </w:rPr>
  </w:style>
  <w:style w:type="character" w:customStyle="1" w:styleId="underline20">
    <w:name w:val="underline2"/>
    <w:rsid w:val="008B0677"/>
    <w:rPr>
      <w:u w:val="single"/>
    </w:rPr>
  </w:style>
  <w:style w:type="character" w:customStyle="1" w:styleId="CardsFont12ptCharCharCharChar">
    <w:name w:val="Cards + Font: 12 pt Char Char Char Char"/>
    <w:rsid w:val="008B0677"/>
    <w:rPr>
      <w:sz w:val="24"/>
      <w:szCs w:val="24"/>
      <w:u w:val="thick"/>
      <w:lang w:val="en-US" w:eastAsia="en-US" w:bidi="ar-SA"/>
    </w:rPr>
  </w:style>
  <w:style w:type="character" w:customStyle="1" w:styleId="UnderlinedCardChar0">
    <w:name w:val="Underlined Card Char"/>
    <w:rsid w:val="008B0677"/>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8B067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8B0677"/>
  </w:style>
  <w:style w:type="paragraph" w:customStyle="1" w:styleId="StyleUnderliningTimesNewRomanBoldNounderlineKernat16">
    <w:name w:val="Style Underlining + Times New Roman Bold No underline Kern at 16..."/>
    <w:basedOn w:val="Normal"/>
    <w:uiPriority w:val="99"/>
    <w:qFormat/>
    <w:rsid w:val="008B067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B067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8B0677"/>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8B0677"/>
    <w:rPr>
      <w:sz w:val="32"/>
      <w:szCs w:val="32"/>
      <w:u w:val="single"/>
    </w:rPr>
  </w:style>
  <w:style w:type="character" w:customStyle="1" w:styleId="StyleBoldText12pt10ptNotBoldKernat16pt">
    <w:name w:val="Style Bold Text 12 pt + 10 pt Not Bold Kern at 16 pt"/>
    <w:rsid w:val="008B067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8B0677"/>
  </w:style>
  <w:style w:type="paragraph" w:customStyle="1" w:styleId="highlightcardtext">
    <w:name w:val="highlight card text"/>
    <w:basedOn w:val="evidencetext"/>
    <w:uiPriority w:val="99"/>
    <w:qFormat/>
    <w:rsid w:val="008B0677"/>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8B0677"/>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8B0677"/>
    <w:pPr>
      <w:spacing w:after="0" w:line="240" w:lineRule="auto"/>
    </w:pPr>
    <w:rPr>
      <w:rFonts w:eastAsia="Calibri"/>
      <w:bCs/>
      <w:color w:val="000000"/>
    </w:rPr>
  </w:style>
  <w:style w:type="character" w:customStyle="1" w:styleId="BodyText3Char">
    <w:name w:val="Body Text 3 Char"/>
    <w:basedOn w:val="DefaultParagraphFont"/>
    <w:link w:val="BodyText3"/>
    <w:rsid w:val="008B0677"/>
    <w:rPr>
      <w:rFonts w:ascii="Calibri" w:eastAsia="Calibri" w:hAnsi="Calibri"/>
      <w:bCs/>
      <w:color w:val="000000"/>
      <w:sz w:val="22"/>
    </w:rPr>
  </w:style>
  <w:style w:type="paragraph" w:customStyle="1" w:styleId="underlinecard">
    <w:name w:val="underline card"/>
    <w:basedOn w:val="Normal"/>
    <w:uiPriority w:val="99"/>
    <w:qFormat/>
    <w:rsid w:val="008B0677"/>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8B0677"/>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8B0677"/>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8B0677"/>
    <w:rPr>
      <w:rFonts w:eastAsia="Times New Roman"/>
      <w:sz w:val="12"/>
      <w:szCs w:val="24"/>
    </w:rPr>
  </w:style>
  <w:style w:type="character" w:customStyle="1" w:styleId="CardsFont6ptCharChar">
    <w:name w:val="Cards + Font: 6 pt Char Char"/>
    <w:link w:val="CardsFont6ptChar"/>
    <w:rsid w:val="008B0677"/>
    <w:rPr>
      <w:rFonts w:ascii="Calibri" w:eastAsia="Times New Roman" w:hAnsi="Calibri"/>
      <w:sz w:val="12"/>
    </w:rPr>
  </w:style>
  <w:style w:type="paragraph" w:customStyle="1" w:styleId="CitesCharChar">
    <w:name w:val="Cites Char Char"/>
    <w:basedOn w:val="Normal"/>
    <w:link w:val="CitesCharCharChar"/>
    <w:qFormat/>
    <w:rsid w:val="008B0677"/>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8B0677"/>
    <w:rPr>
      <w:rFonts w:ascii="Calibri" w:eastAsia="Times New Roman" w:hAnsi="Calibri"/>
      <w:b/>
      <w:bCs/>
      <w:sz w:val="22"/>
    </w:rPr>
  </w:style>
  <w:style w:type="paragraph" w:customStyle="1" w:styleId="TagsCharChar">
    <w:name w:val="Tags Char Char"/>
    <w:basedOn w:val="Normal"/>
    <w:uiPriority w:val="99"/>
    <w:qFormat/>
    <w:rsid w:val="008B0677"/>
    <w:pPr>
      <w:autoSpaceDE w:val="0"/>
      <w:autoSpaceDN w:val="0"/>
      <w:adjustRightInd w:val="0"/>
      <w:spacing w:after="0" w:line="240" w:lineRule="auto"/>
      <w:jc w:val="both"/>
      <w:outlineLvl w:val="1"/>
    </w:pPr>
    <w:rPr>
      <w:rFonts w:eastAsia="Calibri"/>
      <w:b/>
      <w:szCs w:val="20"/>
    </w:rPr>
  </w:style>
  <w:style w:type="character" w:customStyle="1" w:styleId="Char3">
    <w:name w:val="Char3"/>
    <w:rsid w:val="008B0677"/>
    <w:rPr>
      <w:rFonts w:ascii="Arial Narrow" w:eastAsia="Batang" w:hAnsi="Arial Narrow" w:cs="Arial"/>
      <w:b/>
      <w:bCs/>
      <w:iCs/>
      <w:sz w:val="24"/>
      <w:szCs w:val="28"/>
      <w:lang w:val="en-US" w:eastAsia="en-US" w:bidi="ar-SA"/>
    </w:rPr>
  </w:style>
  <w:style w:type="character" w:customStyle="1" w:styleId="UnderlinedCards">
    <w:name w:val="Underlined Cards"/>
    <w:rsid w:val="008B0677"/>
    <w:rPr>
      <w:sz w:val="24"/>
      <w:szCs w:val="24"/>
      <w:u w:val="thick"/>
      <w:lang w:val="en-US" w:eastAsia="en-US" w:bidi="ar-SA"/>
    </w:rPr>
  </w:style>
  <w:style w:type="paragraph" w:customStyle="1" w:styleId="story-body">
    <w:name w:val="story-body"/>
    <w:basedOn w:val="Normal"/>
    <w:uiPriority w:val="99"/>
    <w:qFormat/>
    <w:rsid w:val="008B0677"/>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8B0677"/>
    <w:rPr>
      <w:sz w:val="24"/>
      <w:szCs w:val="24"/>
      <w:u w:val="thick"/>
      <w:lang w:val="en-US" w:eastAsia="en-US" w:bidi="ar-SA"/>
    </w:rPr>
  </w:style>
  <w:style w:type="character" w:customStyle="1" w:styleId="highlightcardtextChar">
    <w:name w:val="highlight card text Char"/>
    <w:rsid w:val="008B067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8B0677"/>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8B0677"/>
    <w:rPr>
      <w:rFonts w:ascii="Calibri" w:eastAsia="Times New Roman" w:hAnsi="Calibri"/>
      <w:sz w:val="18"/>
    </w:rPr>
  </w:style>
  <w:style w:type="character" w:customStyle="1" w:styleId="TagsChar4">
    <w:name w:val="Tags Char4"/>
    <w:rsid w:val="008B0677"/>
    <w:rPr>
      <w:b/>
      <w:lang w:val="en-US" w:eastAsia="en-US" w:bidi="ar-SA"/>
    </w:rPr>
  </w:style>
  <w:style w:type="character" w:customStyle="1" w:styleId="hit1">
    <w:name w:val="hit1"/>
    <w:rsid w:val="008B0677"/>
    <w:rPr>
      <w:rFonts w:ascii="Verdana" w:hAnsi="Verdana" w:hint="default"/>
      <w:b/>
      <w:bCs/>
      <w:vanish w:val="0"/>
      <w:webHidden w:val="0"/>
      <w:color w:val="CC0033"/>
      <w:sz w:val="20"/>
      <w:szCs w:val="20"/>
      <w:specVanish w:val="0"/>
    </w:rPr>
  </w:style>
  <w:style w:type="character" w:customStyle="1" w:styleId="ssl01">
    <w:name w:val="ss_l01"/>
    <w:rsid w:val="008B0677"/>
    <w:rPr>
      <w:rFonts w:ascii="Verdana" w:hAnsi="Verdana" w:hint="default"/>
      <w:color w:val="000000"/>
      <w:sz w:val="20"/>
      <w:szCs w:val="20"/>
    </w:rPr>
  </w:style>
  <w:style w:type="character" w:customStyle="1" w:styleId="tightinline1">
    <w:name w:val="tightinline1"/>
    <w:rsid w:val="008B0677"/>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8B0677"/>
    <w:pPr>
      <w:spacing w:after="0" w:line="240" w:lineRule="auto"/>
      <w:ind w:left="1728" w:right="1728"/>
    </w:pPr>
    <w:rPr>
      <w:rFonts w:eastAsia="Calibri"/>
      <w:sz w:val="18"/>
    </w:rPr>
  </w:style>
  <w:style w:type="paragraph" w:customStyle="1" w:styleId="boldciteChar">
    <w:name w:val="bold cite Char"/>
    <w:basedOn w:val="Heading1"/>
    <w:uiPriority w:val="99"/>
    <w:qFormat/>
    <w:rsid w:val="008B067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8B0677"/>
    <w:rPr>
      <w:rFonts w:ascii="Calibri" w:eastAsia="Times New Roman" w:hAnsi="Calibri"/>
      <w:b/>
      <w:color w:val="000000"/>
      <w:sz w:val="22"/>
      <w:szCs w:val="20"/>
    </w:rPr>
  </w:style>
  <w:style w:type="paragraph" w:customStyle="1" w:styleId="Cardnon-underlined">
    <w:name w:val="Card non-underlined"/>
    <w:basedOn w:val="Normal"/>
    <w:uiPriority w:val="99"/>
    <w:qFormat/>
    <w:rsid w:val="008B0677"/>
    <w:pPr>
      <w:spacing w:after="0" w:line="240" w:lineRule="auto"/>
    </w:pPr>
    <w:rPr>
      <w:rFonts w:eastAsia="Calibri"/>
      <w:szCs w:val="20"/>
    </w:rPr>
  </w:style>
  <w:style w:type="paragraph" w:customStyle="1" w:styleId="CardCites">
    <w:name w:val="Card Cites"/>
    <w:basedOn w:val="Normal"/>
    <w:next w:val="Normal"/>
    <w:qFormat/>
    <w:rsid w:val="008B0677"/>
    <w:pPr>
      <w:spacing w:after="0" w:line="240" w:lineRule="auto"/>
    </w:pPr>
    <w:rPr>
      <w:rFonts w:eastAsia="Calibri"/>
      <w:b/>
    </w:rPr>
  </w:style>
  <w:style w:type="character" w:customStyle="1" w:styleId="blsp-spelling-corrected">
    <w:name w:val="blsp-spelling-corrected"/>
    <w:rsid w:val="008B0677"/>
  </w:style>
  <w:style w:type="character" w:customStyle="1" w:styleId="blsp-spelling-error">
    <w:name w:val="blsp-spelling-error"/>
    <w:rsid w:val="008B0677"/>
  </w:style>
  <w:style w:type="character" w:customStyle="1" w:styleId="sup">
    <w:name w:val="sup"/>
    <w:rsid w:val="008B0677"/>
  </w:style>
  <w:style w:type="character" w:customStyle="1" w:styleId="pgnum">
    <w:name w:val="pgnum"/>
    <w:rsid w:val="008B0677"/>
  </w:style>
  <w:style w:type="character" w:customStyle="1" w:styleId="SmallFontCharChar">
    <w:name w:val="Small Font Char Char"/>
    <w:rsid w:val="008B0677"/>
    <w:rPr>
      <w:rFonts w:ascii="Arial" w:hAnsi="Arial"/>
      <w:sz w:val="12"/>
      <w:szCs w:val="24"/>
      <w:lang w:val="en-US" w:eastAsia="en-US" w:bidi="ar-SA"/>
    </w:rPr>
  </w:style>
  <w:style w:type="paragraph" w:customStyle="1" w:styleId="textmargin">
    <w:name w:val="textmargin"/>
    <w:basedOn w:val="Normal"/>
    <w:uiPriority w:val="99"/>
    <w:qFormat/>
    <w:rsid w:val="008B067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B067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8B067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8B0677"/>
    <w:pPr>
      <w:spacing w:after="0" w:line="240" w:lineRule="auto"/>
    </w:pPr>
    <w:rPr>
      <w:rFonts w:ascii="Verdana" w:eastAsia="Calibri" w:hAnsi="Verdana"/>
      <w:szCs w:val="20"/>
    </w:rPr>
  </w:style>
  <w:style w:type="character" w:customStyle="1" w:styleId="BoldUnderliningChar">
    <w:name w:val="Bold Underlining Char"/>
    <w:rsid w:val="008B0677"/>
    <w:rPr>
      <w:rFonts w:ascii="Arial Narrow" w:eastAsia="Calibri" w:hAnsi="Arial Narrow" w:cs="Times New Roman"/>
      <w:b/>
      <w:sz w:val="20"/>
      <w:u w:val="single"/>
    </w:rPr>
  </w:style>
  <w:style w:type="paragraph" w:customStyle="1" w:styleId="correctindex">
    <w:name w:val="correct index"/>
    <w:basedOn w:val="Normal"/>
    <w:uiPriority w:val="99"/>
    <w:qFormat/>
    <w:rsid w:val="008B0677"/>
    <w:pPr>
      <w:spacing w:after="0" w:line="240" w:lineRule="auto"/>
    </w:pPr>
    <w:rPr>
      <w:rFonts w:ascii="Arial Narrow" w:eastAsia="Calibri" w:hAnsi="Arial Narrow"/>
      <w:color w:val="000000"/>
    </w:rPr>
  </w:style>
  <w:style w:type="paragraph" w:customStyle="1" w:styleId="bc2">
    <w:name w:val="bc_2"/>
    <w:basedOn w:val="Normal"/>
    <w:uiPriority w:val="99"/>
    <w:qFormat/>
    <w:rsid w:val="008B0677"/>
    <w:pPr>
      <w:spacing w:before="100" w:beforeAutospacing="1" w:after="100" w:afterAutospacing="1" w:line="240" w:lineRule="auto"/>
    </w:pPr>
    <w:rPr>
      <w:rFonts w:eastAsia="Calibri"/>
      <w:color w:val="000000"/>
    </w:rPr>
  </w:style>
  <w:style w:type="character" w:customStyle="1" w:styleId="bc21">
    <w:name w:val="bc_21"/>
    <w:rsid w:val="008B0677"/>
  </w:style>
  <w:style w:type="paragraph" w:customStyle="1" w:styleId="inside-copy">
    <w:name w:val="inside-copy"/>
    <w:basedOn w:val="Normal"/>
    <w:uiPriority w:val="99"/>
    <w:qFormat/>
    <w:rsid w:val="008B067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8B0677"/>
    <w:pPr>
      <w:spacing w:after="0" w:line="240" w:lineRule="auto"/>
    </w:pPr>
    <w:rPr>
      <w:rFonts w:ascii="Verdana" w:eastAsia="Calibri" w:hAnsi="Verdana"/>
      <w:szCs w:val="20"/>
    </w:rPr>
  </w:style>
  <w:style w:type="paragraph" w:customStyle="1" w:styleId="quote2">
    <w:name w:val="quote2"/>
    <w:basedOn w:val="Normal"/>
    <w:uiPriority w:val="99"/>
    <w:qFormat/>
    <w:rsid w:val="008B0677"/>
    <w:pPr>
      <w:spacing w:after="0" w:line="240" w:lineRule="auto"/>
    </w:pPr>
    <w:rPr>
      <w:rFonts w:ascii="Verdana" w:eastAsia="Calibri" w:hAnsi="Verdana"/>
      <w:szCs w:val="20"/>
    </w:rPr>
  </w:style>
  <w:style w:type="character" w:customStyle="1" w:styleId="copystyle">
    <w:name w:val="copystyle"/>
    <w:rsid w:val="008B0677"/>
  </w:style>
  <w:style w:type="paragraph" w:customStyle="1" w:styleId="BlockTitle1">
    <w:name w:val="Block Title #1"/>
    <w:basedOn w:val="Heading1"/>
    <w:qFormat/>
    <w:rsid w:val="008B067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8B0677"/>
    <w:rPr>
      <w:rFonts w:ascii="Arial" w:hAnsi="Arial" w:cs="Arial"/>
      <w:b/>
      <w:bCs/>
      <w:kern w:val="32"/>
      <w:sz w:val="24"/>
      <w:szCs w:val="24"/>
      <w:lang w:val="en-US" w:eastAsia="en-US" w:bidi="ar-SA"/>
    </w:rPr>
  </w:style>
  <w:style w:type="character" w:customStyle="1" w:styleId="ReadUnderline">
    <w:name w:val="Read Underline"/>
    <w:rsid w:val="008B0677"/>
    <w:rPr>
      <w:rFonts w:ascii="Arial" w:hAnsi="Arial"/>
      <w:b/>
      <w:sz w:val="18"/>
      <w:u w:val="thick"/>
    </w:rPr>
  </w:style>
  <w:style w:type="character" w:customStyle="1" w:styleId="ShrinkText">
    <w:name w:val="Shrink Text"/>
    <w:rsid w:val="008B0677"/>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B067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8B0677"/>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8B0677"/>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8B0677"/>
  </w:style>
  <w:style w:type="paragraph" w:customStyle="1" w:styleId="body-paragraph">
    <w:name w:val="body-paragraph"/>
    <w:basedOn w:val="Normal"/>
    <w:uiPriority w:val="99"/>
    <w:qFormat/>
    <w:rsid w:val="008B067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8B067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8B0677"/>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8B0677"/>
    <w:pPr>
      <w:spacing w:after="0" w:line="240" w:lineRule="auto"/>
    </w:pPr>
    <w:rPr>
      <w:rFonts w:ascii="Arial Narrow" w:eastAsia="Times New Roman" w:hAnsi="Arial Narrow"/>
      <w:b/>
    </w:rPr>
  </w:style>
  <w:style w:type="character" w:customStyle="1" w:styleId="TagCiteChar1">
    <w:name w:val="Tag/Cite Char"/>
    <w:link w:val="TagCite2"/>
    <w:rsid w:val="008B0677"/>
    <w:rPr>
      <w:rFonts w:ascii="Arial Narrow" w:eastAsia="Times New Roman" w:hAnsi="Arial Narrow"/>
      <w:b/>
      <w:sz w:val="22"/>
    </w:rPr>
  </w:style>
  <w:style w:type="paragraph" w:customStyle="1" w:styleId="F4">
    <w:name w:val="F4"/>
    <w:basedOn w:val="Normal"/>
    <w:link w:val="F4Char"/>
    <w:qFormat/>
    <w:rsid w:val="008B0677"/>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8B0677"/>
    <w:rPr>
      <w:rFonts w:ascii="Arial Narrow" w:eastAsia="Times New Roman" w:hAnsi="Arial Narrow"/>
      <w:sz w:val="22"/>
      <w:szCs w:val="20"/>
      <w:u w:val="single"/>
    </w:rPr>
  </w:style>
  <w:style w:type="paragraph" w:customStyle="1" w:styleId="StyleCARD">
    <w:name w:val="Style CARD +"/>
    <w:basedOn w:val="Normal"/>
    <w:link w:val="StyleCARDChar"/>
    <w:qFormat/>
    <w:rsid w:val="008B0677"/>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8B0677"/>
    <w:rPr>
      <w:rFonts w:ascii="Arial Narrow" w:eastAsia="Times New Roman" w:hAnsi="Arial Narrow"/>
      <w:sz w:val="22"/>
      <w:szCs w:val="20"/>
    </w:rPr>
  </w:style>
  <w:style w:type="paragraph" w:customStyle="1" w:styleId="UnderlinedText">
    <w:name w:val="Underlined Text"/>
    <w:basedOn w:val="Normal"/>
    <w:autoRedefine/>
    <w:qFormat/>
    <w:rsid w:val="008B0677"/>
    <w:pPr>
      <w:spacing w:after="0" w:line="240" w:lineRule="auto"/>
    </w:pPr>
    <w:rPr>
      <w:b/>
    </w:rPr>
  </w:style>
  <w:style w:type="character" w:customStyle="1" w:styleId="noiconheadline">
    <w:name w:val="noicon_headline"/>
    <w:rsid w:val="008B0677"/>
  </w:style>
  <w:style w:type="character" w:customStyle="1" w:styleId="CommentSubjectChar1">
    <w:name w:val="Comment Subject Char1"/>
    <w:basedOn w:val="CommentTextChar"/>
    <w:uiPriority w:val="99"/>
    <w:rsid w:val="008B0677"/>
    <w:rPr>
      <w:rFonts w:ascii="Calibri" w:eastAsia="Calibri" w:hAnsi="Calibri" w:cs="Calibri"/>
      <w:b/>
      <w:bCs/>
      <w:sz w:val="16"/>
      <w:szCs w:val="20"/>
    </w:rPr>
  </w:style>
  <w:style w:type="paragraph" w:customStyle="1" w:styleId="tagCharChar">
    <w:name w:val="tag Char Char"/>
    <w:basedOn w:val="Normal"/>
    <w:link w:val="tagCharCharChar"/>
    <w:qFormat/>
    <w:rsid w:val="008B0677"/>
    <w:pPr>
      <w:spacing w:after="0" w:line="240" w:lineRule="auto"/>
    </w:pPr>
    <w:rPr>
      <w:rFonts w:eastAsia="Times New Roman"/>
      <w:b/>
      <w:szCs w:val="20"/>
    </w:rPr>
  </w:style>
  <w:style w:type="character" w:customStyle="1" w:styleId="tagCharCharChar">
    <w:name w:val="tag Char Char Char"/>
    <w:link w:val="tagCharChar"/>
    <w:rsid w:val="008B0677"/>
    <w:rPr>
      <w:rFonts w:ascii="Calibri" w:eastAsia="Times New Roman" w:hAnsi="Calibri"/>
      <w:b/>
      <w:sz w:val="22"/>
      <w:szCs w:val="20"/>
    </w:rPr>
  </w:style>
  <w:style w:type="character" w:customStyle="1" w:styleId="BlockTitleCharChar">
    <w:name w:val="Block Title Char Char"/>
    <w:rsid w:val="008B0677"/>
    <w:rPr>
      <w:rFonts w:ascii="Georgia" w:hAnsi="Georgia" w:cs="Arial"/>
      <w:b/>
      <w:bCs/>
      <w:kern w:val="32"/>
      <w:sz w:val="28"/>
      <w:szCs w:val="32"/>
      <w:lang w:val="en-US" w:eastAsia="en-US" w:bidi="ar-SA"/>
    </w:rPr>
  </w:style>
  <w:style w:type="paragraph" w:styleId="MacroText">
    <w:name w:val="macro"/>
    <w:link w:val="MacroTextChar"/>
    <w:rsid w:val="008B067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B0677"/>
    <w:rPr>
      <w:rFonts w:ascii="Courier New" w:eastAsia="Times New Roman" w:hAnsi="Courier New" w:cs="Courier New"/>
      <w:sz w:val="20"/>
      <w:szCs w:val="20"/>
    </w:rPr>
  </w:style>
  <w:style w:type="character" w:customStyle="1" w:styleId="pp1">
    <w:name w:val="pp1"/>
    <w:rsid w:val="008B0677"/>
    <w:rPr>
      <w:rFonts w:ascii="Times New Roman" w:hAnsi="Times New Roman" w:cs="Times New Roman" w:hint="default"/>
      <w:i w:val="0"/>
      <w:iCs w:val="0"/>
      <w:smallCaps w:val="0"/>
      <w:sz w:val="30"/>
      <w:szCs w:val="30"/>
    </w:rPr>
  </w:style>
  <w:style w:type="character" w:customStyle="1" w:styleId="prbodytext1">
    <w:name w:val="pr_bodytext1"/>
    <w:rsid w:val="008B0677"/>
    <w:rPr>
      <w:rFonts w:ascii="Arial" w:hAnsi="Arial" w:cs="Arial" w:hint="default"/>
      <w:sz w:val="20"/>
      <w:szCs w:val="20"/>
    </w:rPr>
  </w:style>
  <w:style w:type="character" w:customStyle="1" w:styleId="italic">
    <w:name w:val="italic"/>
    <w:rsid w:val="008B0677"/>
  </w:style>
  <w:style w:type="character" w:customStyle="1" w:styleId="marrontitulobig">
    <w:name w:val="marron_titulo_big"/>
    <w:rsid w:val="008B0677"/>
  </w:style>
  <w:style w:type="character" w:customStyle="1" w:styleId="articlehead">
    <w:name w:val="articlehead"/>
    <w:rsid w:val="008B0677"/>
  </w:style>
  <w:style w:type="character" w:customStyle="1" w:styleId="lead">
    <w:name w:val="lead"/>
    <w:rsid w:val="008B0677"/>
  </w:style>
  <w:style w:type="character" w:customStyle="1" w:styleId="manchettebig2">
    <w:name w:val="manchettebig2"/>
    <w:rsid w:val="008B0677"/>
  </w:style>
  <w:style w:type="character" w:customStyle="1" w:styleId="blue3">
    <w:name w:val="blue3"/>
    <w:rsid w:val="008B0677"/>
  </w:style>
  <w:style w:type="paragraph" w:customStyle="1" w:styleId="issuedetails">
    <w:name w:val="issue_details"/>
    <w:basedOn w:val="Normal"/>
    <w:uiPriority w:val="99"/>
    <w:qFormat/>
    <w:rsid w:val="008B0677"/>
    <w:pPr>
      <w:spacing w:before="100" w:beforeAutospacing="1" w:after="100" w:afterAutospacing="1" w:line="240" w:lineRule="auto"/>
    </w:pPr>
    <w:rPr>
      <w:rFonts w:eastAsia="Times New Roman"/>
    </w:rPr>
  </w:style>
  <w:style w:type="character" w:customStyle="1" w:styleId="over-title">
    <w:name w:val="over-title"/>
    <w:rsid w:val="008B0677"/>
  </w:style>
  <w:style w:type="character" w:customStyle="1" w:styleId="contentheader">
    <w:name w:val="contentheader"/>
    <w:rsid w:val="008B0677"/>
  </w:style>
  <w:style w:type="paragraph" w:customStyle="1" w:styleId="TxBrp2">
    <w:name w:val="TxBr_p2"/>
    <w:basedOn w:val="Normal"/>
    <w:qFormat/>
    <w:rsid w:val="008B0677"/>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8B0677"/>
    <w:rPr>
      <w:rFonts w:eastAsia="SimSun"/>
      <w:szCs w:val="24"/>
      <w:lang w:val="en-US" w:eastAsia="zh-CN" w:bidi="ar-SA"/>
    </w:rPr>
  </w:style>
  <w:style w:type="character" w:customStyle="1" w:styleId="tagscharchar0">
    <w:name w:val="tagscharchar"/>
    <w:rsid w:val="008B0677"/>
  </w:style>
  <w:style w:type="paragraph" w:customStyle="1" w:styleId="cite20">
    <w:name w:val="cite2"/>
    <w:basedOn w:val="Normal"/>
    <w:uiPriority w:val="99"/>
    <w:qFormat/>
    <w:rsid w:val="008B0677"/>
    <w:pPr>
      <w:spacing w:after="0" w:line="240" w:lineRule="auto"/>
    </w:pPr>
    <w:rPr>
      <w:rFonts w:eastAsia="Times New Roman"/>
      <w:color w:val="000000"/>
      <w:szCs w:val="20"/>
    </w:rPr>
  </w:style>
  <w:style w:type="character" w:customStyle="1" w:styleId="btx">
    <w:name w:val="btx"/>
    <w:rsid w:val="008B0677"/>
  </w:style>
  <w:style w:type="character" w:customStyle="1" w:styleId="bhl">
    <w:name w:val="bhl"/>
    <w:rsid w:val="008B0677"/>
  </w:style>
  <w:style w:type="character" w:customStyle="1" w:styleId="FontStyle13">
    <w:name w:val="Font Style13"/>
    <w:uiPriority w:val="99"/>
    <w:rsid w:val="008B0677"/>
    <w:rPr>
      <w:rFonts w:ascii="Times New Roman" w:hAnsi="Times New Roman" w:cs="Times New Roman"/>
      <w:sz w:val="18"/>
      <w:szCs w:val="18"/>
    </w:rPr>
  </w:style>
  <w:style w:type="character" w:customStyle="1" w:styleId="FontStyle11">
    <w:name w:val="Font Style11"/>
    <w:uiPriority w:val="99"/>
    <w:rsid w:val="008B0677"/>
    <w:rPr>
      <w:rFonts w:ascii="Times New Roman" w:hAnsi="Times New Roman" w:cs="Times New Roman"/>
      <w:b/>
      <w:bCs/>
      <w:sz w:val="24"/>
      <w:szCs w:val="24"/>
    </w:rPr>
  </w:style>
  <w:style w:type="character" w:customStyle="1" w:styleId="FontStyle12">
    <w:name w:val="Font Style12"/>
    <w:uiPriority w:val="99"/>
    <w:rsid w:val="008B0677"/>
    <w:rPr>
      <w:rFonts w:ascii="Times New Roman" w:hAnsi="Times New Roman" w:cs="Times New Roman"/>
      <w:sz w:val="24"/>
      <w:szCs w:val="24"/>
    </w:rPr>
  </w:style>
  <w:style w:type="character" w:customStyle="1" w:styleId="FontStyle14">
    <w:name w:val="Font Style14"/>
    <w:uiPriority w:val="99"/>
    <w:rsid w:val="008B0677"/>
    <w:rPr>
      <w:rFonts w:ascii="Times New Roman" w:hAnsi="Times New Roman" w:cs="Times New Roman"/>
      <w:i/>
      <w:iCs/>
      <w:sz w:val="18"/>
      <w:szCs w:val="18"/>
    </w:rPr>
  </w:style>
  <w:style w:type="character" w:customStyle="1" w:styleId="FontStyle15">
    <w:name w:val="Font Style15"/>
    <w:uiPriority w:val="99"/>
    <w:rsid w:val="008B0677"/>
    <w:rPr>
      <w:rFonts w:ascii="Times New Roman" w:hAnsi="Times New Roman" w:cs="Times New Roman"/>
      <w:b/>
      <w:bCs/>
      <w:sz w:val="18"/>
      <w:szCs w:val="18"/>
    </w:rPr>
  </w:style>
  <w:style w:type="character" w:customStyle="1" w:styleId="FontStyle16">
    <w:name w:val="Font Style16"/>
    <w:uiPriority w:val="99"/>
    <w:rsid w:val="008B0677"/>
    <w:rPr>
      <w:rFonts w:ascii="Times New Roman" w:hAnsi="Times New Roman" w:cs="Times New Roman"/>
      <w:b/>
      <w:bCs/>
      <w:spacing w:val="-20"/>
      <w:sz w:val="16"/>
      <w:szCs w:val="16"/>
    </w:rPr>
  </w:style>
  <w:style w:type="character" w:customStyle="1" w:styleId="FontStyle17">
    <w:name w:val="Font Style17"/>
    <w:uiPriority w:val="99"/>
    <w:rsid w:val="008B0677"/>
    <w:rPr>
      <w:rFonts w:ascii="Times New Roman" w:hAnsi="Times New Roman" w:cs="Times New Roman"/>
      <w:b/>
      <w:bCs/>
      <w:sz w:val="10"/>
      <w:szCs w:val="10"/>
    </w:rPr>
  </w:style>
  <w:style w:type="character" w:customStyle="1" w:styleId="in-widget">
    <w:name w:val="in-widget"/>
    <w:rsid w:val="008B0677"/>
  </w:style>
  <w:style w:type="paragraph" w:customStyle="1" w:styleId="bodycopyindent">
    <w:name w:val="bodycopyindent"/>
    <w:basedOn w:val="Normal"/>
    <w:uiPriority w:val="99"/>
    <w:qFormat/>
    <w:rsid w:val="008B0677"/>
    <w:pPr>
      <w:spacing w:before="100" w:beforeAutospacing="1" w:after="100" w:afterAutospacing="1" w:line="240" w:lineRule="auto"/>
    </w:pPr>
    <w:rPr>
      <w:rFonts w:eastAsia="Times New Roman"/>
    </w:rPr>
  </w:style>
  <w:style w:type="character" w:customStyle="1" w:styleId="copyright">
    <w:name w:val="copyright"/>
    <w:rsid w:val="008B0677"/>
  </w:style>
  <w:style w:type="character" w:customStyle="1" w:styleId="spanstyle">
    <w:name w:val="spanstyle"/>
    <w:rsid w:val="008B0677"/>
  </w:style>
  <w:style w:type="character" w:customStyle="1" w:styleId="ssl3">
    <w:name w:val="ss_l3"/>
    <w:rsid w:val="008B0677"/>
  </w:style>
  <w:style w:type="character" w:customStyle="1" w:styleId="bold">
    <w:name w:val="bold"/>
    <w:rsid w:val="008B0677"/>
  </w:style>
  <w:style w:type="paragraph" w:customStyle="1" w:styleId="StyleUnderlineChar11pt3">
    <w:name w:val="Style Underline Char + 11 pt3"/>
    <w:link w:val="StyleUnderlineChar11pt3Char"/>
    <w:qFormat/>
    <w:rsid w:val="008B0677"/>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8B0677"/>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8B0677"/>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8B0677"/>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8B0677"/>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8B0677"/>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8B0677"/>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8B0677"/>
    <w:rPr>
      <w:rFonts w:ascii="Arial Narrow" w:eastAsia="Times New Roman" w:hAnsi="Arial Narrow"/>
      <w:b/>
      <w:bCs/>
      <w:sz w:val="22"/>
      <w:u w:val="single"/>
    </w:rPr>
  </w:style>
  <w:style w:type="paragraph" w:customStyle="1" w:styleId="tussenkop">
    <w:name w:val="tussenkop"/>
    <w:basedOn w:val="Normal"/>
    <w:uiPriority w:val="99"/>
    <w:qFormat/>
    <w:rsid w:val="008B0677"/>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8B0677"/>
    <w:pPr>
      <w:spacing w:after="0" w:line="240" w:lineRule="auto"/>
    </w:pPr>
    <w:rPr>
      <w:rFonts w:eastAsia="Times New Roman"/>
      <w:szCs w:val="20"/>
    </w:rPr>
  </w:style>
  <w:style w:type="character" w:customStyle="1" w:styleId="docnumbertitle">
    <w:name w:val="doc_number_title"/>
    <w:basedOn w:val="DefaultParagraphFont"/>
    <w:rsid w:val="008B0677"/>
  </w:style>
  <w:style w:type="character" w:customStyle="1" w:styleId="HotRouteChar0">
    <w:name w:val="Hot Route Char"/>
    <w:link w:val="HotRoute0"/>
    <w:rsid w:val="008B0677"/>
    <w:rPr>
      <w:rFonts w:ascii="Calibri" w:eastAsia="Calibri" w:hAnsi="Calibri"/>
      <w:color w:val="000000"/>
      <w:sz w:val="22"/>
    </w:rPr>
  </w:style>
  <w:style w:type="paragraph" w:customStyle="1" w:styleId="Style6">
    <w:name w:val="Style6"/>
    <w:basedOn w:val="Normal"/>
    <w:link w:val="Style6Char"/>
    <w:autoRedefine/>
    <w:qFormat/>
    <w:rsid w:val="008B0677"/>
    <w:pPr>
      <w:spacing w:after="0" w:line="240" w:lineRule="auto"/>
    </w:pPr>
    <w:rPr>
      <w:b/>
    </w:rPr>
  </w:style>
  <w:style w:type="character" w:customStyle="1" w:styleId="Style6Char">
    <w:name w:val="Style6 Char"/>
    <w:basedOn w:val="DefaultParagraphFont"/>
    <w:link w:val="Style6"/>
    <w:rsid w:val="008B0677"/>
    <w:rPr>
      <w:rFonts w:ascii="Calibri" w:hAnsi="Calibri"/>
      <w:b/>
      <w:sz w:val="22"/>
    </w:rPr>
  </w:style>
  <w:style w:type="paragraph" w:customStyle="1" w:styleId="Style11">
    <w:name w:val="Style11"/>
    <w:basedOn w:val="Normal"/>
    <w:link w:val="Style11Char"/>
    <w:qFormat/>
    <w:rsid w:val="008B0677"/>
    <w:pPr>
      <w:spacing w:after="0" w:line="240" w:lineRule="auto"/>
    </w:pPr>
    <w:rPr>
      <w:rFonts w:eastAsia="Times New Roman"/>
      <w:b/>
      <w:szCs w:val="20"/>
      <w:u w:val="thick"/>
    </w:rPr>
  </w:style>
  <w:style w:type="character" w:customStyle="1" w:styleId="Style11Char">
    <w:name w:val="Style11 Char"/>
    <w:basedOn w:val="DefaultParagraphFont"/>
    <w:link w:val="Style11"/>
    <w:rsid w:val="008B0677"/>
    <w:rPr>
      <w:rFonts w:ascii="Calibri" w:eastAsia="Times New Roman" w:hAnsi="Calibri"/>
      <w:b/>
      <w:sz w:val="22"/>
      <w:szCs w:val="20"/>
      <w:u w:val="thick"/>
    </w:rPr>
  </w:style>
  <w:style w:type="paragraph" w:customStyle="1" w:styleId="Style12">
    <w:name w:val="Style12"/>
    <w:basedOn w:val="Normal"/>
    <w:link w:val="Style12Char"/>
    <w:qFormat/>
    <w:rsid w:val="008B0677"/>
    <w:pPr>
      <w:spacing w:after="0" w:line="240" w:lineRule="auto"/>
    </w:pPr>
    <w:rPr>
      <w:rFonts w:eastAsia="Times New Roman"/>
      <w:b/>
      <w:u w:val="thick"/>
    </w:rPr>
  </w:style>
  <w:style w:type="character" w:customStyle="1" w:styleId="Style12Char">
    <w:name w:val="Style12 Char"/>
    <w:basedOn w:val="DefaultParagraphFont"/>
    <w:link w:val="Style12"/>
    <w:rsid w:val="008B0677"/>
    <w:rPr>
      <w:rFonts w:ascii="Calibri" w:eastAsia="Times New Roman" w:hAnsi="Calibri"/>
      <w:b/>
      <w:sz w:val="22"/>
      <w:u w:val="thick"/>
    </w:rPr>
  </w:style>
  <w:style w:type="character" w:customStyle="1" w:styleId="StyleUnderlineChar9pt">
    <w:name w:val="Style Underline Char + 9 pt"/>
    <w:basedOn w:val="DefaultParagraphFont"/>
    <w:rsid w:val="008B067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8B0677"/>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8B0677"/>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B067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B0677"/>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B067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B0677"/>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8B0677"/>
    <w:rPr>
      <w:b w:val="0"/>
      <w:bCs w:val="0"/>
      <w:sz w:val="22"/>
      <w:u w:val="single"/>
      <w:bdr w:val="none" w:sz="0" w:space="0" w:color="auto"/>
    </w:rPr>
  </w:style>
  <w:style w:type="character" w:customStyle="1" w:styleId="pmterms1">
    <w:name w:val="pmterms1"/>
    <w:rsid w:val="008B0677"/>
  </w:style>
  <w:style w:type="character" w:customStyle="1" w:styleId="title1">
    <w:name w:val="title1"/>
    <w:basedOn w:val="DefaultParagraphFont"/>
    <w:rsid w:val="008B0677"/>
  </w:style>
  <w:style w:type="paragraph" w:customStyle="1" w:styleId="Cardd">
    <w:name w:val="Cardd"/>
    <w:basedOn w:val="Normal"/>
    <w:uiPriority w:val="4"/>
    <w:qFormat/>
    <w:rsid w:val="008B0677"/>
    <w:pPr>
      <w:spacing w:after="0" w:line="240" w:lineRule="auto"/>
      <w:ind w:left="288" w:right="288"/>
    </w:pPr>
  </w:style>
  <w:style w:type="character" w:customStyle="1" w:styleId="2">
    <w:name w:val="2"/>
    <w:rsid w:val="008B0677"/>
    <w:rPr>
      <w:rFonts w:cs="Arial"/>
      <w:bCs/>
      <w:sz w:val="20"/>
      <w:u w:val="single"/>
      <w:lang w:val="en-US" w:eastAsia="en-US" w:bidi="ar-SA"/>
    </w:rPr>
  </w:style>
  <w:style w:type="paragraph" w:customStyle="1" w:styleId="MinimizedText">
    <w:name w:val="Minimized Text"/>
    <w:link w:val="MinimizedTextChar"/>
    <w:qFormat/>
    <w:rsid w:val="008B0677"/>
    <w:pPr>
      <w:spacing w:after="160" w:line="259" w:lineRule="auto"/>
    </w:pPr>
    <w:rPr>
      <w:rFonts w:eastAsiaTheme="minorHAnsi"/>
      <w:sz w:val="16"/>
      <w:szCs w:val="22"/>
    </w:rPr>
  </w:style>
  <w:style w:type="character" w:customStyle="1" w:styleId="MinimizedTextChar">
    <w:name w:val="Minimized Text Char"/>
    <w:link w:val="MinimizedText"/>
    <w:rsid w:val="008B0677"/>
    <w:rPr>
      <w:rFonts w:eastAsiaTheme="minorHAnsi"/>
      <w:sz w:val="16"/>
      <w:szCs w:val="22"/>
    </w:rPr>
  </w:style>
  <w:style w:type="paragraph" w:customStyle="1" w:styleId="StyleMinimizedText11pt">
    <w:name w:val="Style Minimized Text + 11 pt"/>
    <w:basedOn w:val="MinimizedText"/>
    <w:link w:val="StyleMinimizedText11ptChar"/>
    <w:qFormat/>
    <w:rsid w:val="008B0677"/>
    <w:rPr>
      <w:sz w:val="20"/>
    </w:rPr>
  </w:style>
  <w:style w:type="character" w:customStyle="1" w:styleId="StyleMinimizedText11ptChar">
    <w:name w:val="Style Minimized Text + 11 pt Char"/>
    <w:basedOn w:val="MinimizedTextChar"/>
    <w:link w:val="StyleMinimizedText11pt"/>
    <w:rsid w:val="008B0677"/>
    <w:rPr>
      <w:rFonts w:eastAsiaTheme="minorHAnsi"/>
      <w:sz w:val="20"/>
      <w:szCs w:val="22"/>
    </w:rPr>
  </w:style>
  <w:style w:type="character" w:customStyle="1" w:styleId="SubtitleChar1">
    <w:name w:val="Subtitle Char1"/>
    <w:aliases w:val="Underlined card text Char1"/>
    <w:basedOn w:val="DefaultParagraphFont"/>
    <w:rsid w:val="008B0677"/>
    <w:rPr>
      <w:rFonts w:eastAsiaTheme="minorEastAsia"/>
      <w:color w:val="5A5A5A" w:themeColor="text1" w:themeTint="A5"/>
      <w:spacing w:val="15"/>
    </w:rPr>
  </w:style>
  <w:style w:type="character" w:customStyle="1" w:styleId="Style11ptBoldUnderline">
    <w:name w:val="Style 11 pt Bold Underline"/>
    <w:rsid w:val="008B0677"/>
    <w:rPr>
      <w:b/>
      <w:bCs/>
      <w:sz w:val="20"/>
      <w:u w:val="single"/>
    </w:rPr>
  </w:style>
  <w:style w:type="character" w:customStyle="1" w:styleId="erasure">
    <w:name w:val="erasure"/>
    <w:rsid w:val="008B0677"/>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8B0677"/>
    <w:rPr>
      <w:rFonts w:ascii="Georgia" w:hAnsi="Georgia" w:cs="Verdana"/>
      <w:u w:val="single"/>
    </w:rPr>
  </w:style>
  <w:style w:type="paragraph" w:customStyle="1" w:styleId="Debate-EmphasizedText-F5">
    <w:name w:val="Debate- Emphasized Text- F5"/>
    <w:basedOn w:val="Normal"/>
    <w:link w:val="Debate-EmphasizedText-F5Char"/>
    <w:qFormat/>
    <w:rsid w:val="008B0677"/>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8B067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8B0677"/>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8B0677"/>
    <w:pPr>
      <w:spacing w:after="0" w:line="240" w:lineRule="auto"/>
      <w:jc w:val="both"/>
    </w:pPr>
    <w:rPr>
      <w:rFonts w:eastAsia="Calibri"/>
      <w:kern w:val="2"/>
      <w:sz w:val="14"/>
      <w:szCs w:val="14"/>
      <w:lang w:eastAsia="zh-TW"/>
    </w:rPr>
  </w:style>
  <w:style w:type="character" w:customStyle="1" w:styleId="CardT1Char">
    <w:name w:val="CardT1 Char"/>
    <w:link w:val="CardT1"/>
    <w:rsid w:val="008B0677"/>
    <w:rPr>
      <w:rFonts w:ascii="Calibri" w:eastAsia="Calibri" w:hAnsi="Calibri"/>
      <w:kern w:val="2"/>
      <w:sz w:val="14"/>
      <w:szCs w:val="14"/>
      <w:lang w:eastAsia="zh-TW"/>
    </w:rPr>
  </w:style>
  <w:style w:type="character" w:customStyle="1" w:styleId="CardCite1">
    <w:name w:val="CardCite1"/>
    <w:qFormat/>
    <w:rsid w:val="008B0677"/>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8B0677"/>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8B0677"/>
    <w:rPr>
      <w:rFonts w:ascii="Calibri" w:eastAsia="Times New Roman" w:hAnsi="Calibri"/>
      <w:sz w:val="22"/>
      <w:szCs w:val="20"/>
    </w:rPr>
  </w:style>
  <w:style w:type="character" w:customStyle="1" w:styleId="CardIndentedChar">
    <w:name w:val="Card (Indented) Char"/>
    <w:basedOn w:val="DefaultParagraphFont"/>
    <w:link w:val="CardIndented"/>
    <w:rsid w:val="008B0677"/>
    <w:rPr>
      <w:rFonts w:ascii="Calibri" w:hAnsi="Calibri"/>
      <w:sz w:val="22"/>
    </w:rPr>
  </w:style>
  <w:style w:type="character" w:customStyle="1" w:styleId="StyleUnderline3">
    <w:name w:val="Style Underline3"/>
    <w:basedOn w:val="DefaultParagraphFont"/>
    <w:rsid w:val="008B0677"/>
    <w:rPr>
      <w:u w:val="single"/>
    </w:rPr>
  </w:style>
  <w:style w:type="character" w:customStyle="1" w:styleId="addmd">
    <w:name w:val="addmd"/>
    <w:basedOn w:val="DefaultParagraphFont"/>
    <w:rsid w:val="008B0677"/>
  </w:style>
  <w:style w:type="character" w:customStyle="1" w:styleId="MinimizeChar">
    <w:name w:val="Minimize Char"/>
    <w:basedOn w:val="cardChar"/>
    <w:locked/>
    <w:rsid w:val="008B0677"/>
    <w:rPr>
      <w:rFonts w:ascii="Calibri" w:eastAsiaTheme="minorHAnsi" w:hAnsi="Calibri" w:cs="Calibri"/>
      <w:sz w:val="24"/>
      <w:lang w:eastAsia="en-US"/>
    </w:rPr>
  </w:style>
  <w:style w:type="character" w:customStyle="1" w:styleId="StyleUnderline4">
    <w:name w:val="Style Underline4"/>
    <w:basedOn w:val="DefaultParagraphFont"/>
    <w:rsid w:val="008B0677"/>
    <w:rPr>
      <w:u w:val="single"/>
    </w:rPr>
  </w:style>
  <w:style w:type="character" w:customStyle="1" w:styleId="Heading6Char1">
    <w:name w:val="Heading 6 Char1"/>
    <w:aliases w:val="Title (no index) Char1"/>
    <w:basedOn w:val="DefaultParagraphFont"/>
    <w:uiPriority w:val="9"/>
    <w:semiHidden/>
    <w:rsid w:val="008B0677"/>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8B0677"/>
    <w:rPr>
      <w:rFonts w:ascii="Times New Roman" w:hAnsi="Times New Roman" w:cs="Times New Roman"/>
      <w:sz w:val="20"/>
      <w:szCs w:val="20"/>
    </w:rPr>
  </w:style>
  <w:style w:type="character" w:customStyle="1" w:styleId="HTMLPreformattedChar1">
    <w:name w:val="HTML Preformatted Char1"/>
    <w:basedOn w:val="DefaultParagraphFont"/>
    <w:uiPriority w:val="99"/>
    <w:rsid w:val="008B0677"/>
    <w:rPr>
      <w:rFonts w:ascii="Consolas" w:hAnsi="Consolas" w:cs="Consolas" w:hint="default"/>
      <w:sz w:val="20"/>
      <w:szCs w:val="20"/>
    </w:rPr>
  </w:style>
  <w:style w:type="character" w:customStyle="1" w:styleId="MacroTextChar1">
    <w:name w:val="Macro Text Char1"/>
    <w:basedOn w:val="DefaultParagraphFont"/>
    <w:semiHidden/>
    <w:rsid w:val="008B0677"/>
    <w:rPr>
      <w:rFonts w:ascii="Consolas" w:hAnsi="Consolas" w:cs="Consolas"/>
      <w:sz w:val="20"/>
      <w:szCs w:val="20"/>
    </w:rPr>
  </w:style>
  <w:style w:type="character" w:customStyle="1" w:styleId="BodyTextIndentChar1">
    <w:name w:val="Body Text Indent Char1"/>
    <w:basedOn w:val="DefaultParagraphFont"/>
    <w:uiPriority w:val="99"/>
    <w:rsid w:val="008B0677"/>
    <w:rPr>
      <w:rFonts w:ascii="Times New Roman" w:hAnsi="Times New Roman" w:cs="Times New Roman"/>
    </w:rPr>
  </w:style>
  <w:style w:type="character" w:customStyle="1" w:styleId="BodyText2Char1">
    <w:name w:val="Body Text 2 Char1"/>
    <w:basedOn w:val="DefaultParagraphFont"/>
    <w:rsid w:val="008B0677"/>
    <w:rPr>
      <w:rFonts w:ascii="Times New Roman" w:hAnsi="Times New Roman" w:cs="Times New Roman"/>
    </w:rPr>
  </w:style>
  <w:style w:type="character" w:customStyle="1" w:styleId="BodyText3Char1">
    <w:name w:val="Body Text 3 Char1"/>
    <w:basedOn w:val="DefaultParagraphFont"/>
    <w:rsid w:val="008B0677"/>
    <w:rPr>
      <w:rFonts w:ascii="Times New Roman" w:hAnsi="Times New Roman" w:cs="Times New Roman"/>
      <w:sz w:val="16"/>
      <w:szCs w:val="16"/>
    </w:rPr>
  </w:style>
  <w:style w:type="character" w:customStyle="1" w:styleId="PlainTextChar1">
    <w:name w:val="Plain Text Char1"/>
    <w:basedOn w:val="DefaultParagraphFont"/>
    <w:rsid w:val="008B0677"/>
    <w:rPr>
      <w:rFonts w:ascii="Consolas" w:hAnsi="Consolas" w:cs="Consolas"/>
      <w:sz w:val="21"/>
      <w:szCs w:val="21"/>
    </w:rPr>
  </w:style>
  <w:style w:type="paragraph" w:customStyle="1" w:styleId="Tagline0">
    <w:name w:val="Tagline"/>
    <w:basedOn w:val="Normal"/>
    <w:link w:val="TaglineChar"/>
    <w:qFormat/>
    <w:rsid w:val="008B0677"/>
    <w:pPr>
      <w:spacing w:after="0" w:line="256" w:lineRule="auto"/>
    </w:pPr>
    <w:rPr>
      <w:b/>
    </w:rPr>
  </w:style>
  <w:style w:type="character" w:customStyle="1" w:styleId="FontStyle39">
    <w:name w:val="Font Style39"/>
    <w:uiPriority w:val="99"/>
    <w:rsid w:val="008B0677"/>
    <w:rPr>
      <w:rFonts w:ascii="Constantia" w:hAnsi="Constantia" w:cs="Constantia"/>
      <w:b/>
      <w:bCs/>
      <w:sz w:val="18"/>
      <w:szCs w:val="18"/>
    </w:rPr>
  </w:style>
  <w:style w:type="character" w:customStyle="1" w:styleId="hidden">
    <w:name w:val="hidden"/>
    <w:basedOn w:val="DefaultParagraphFont"/>
    <w:rsid w:val="008B0677"/>
  </w:style>
  <w:style w:type="paragraph" w:customStyle="1" w:styleId="StyleHeading3BlockLatinBodyCalibri">
    <w:name w:val="Style Heading 3Block + (Latin) +Body (Calibri)"/>
    <w:basedOn w:val="Heading3"/>
    <w:rsid w:val="008B0677"/>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8B0677"/>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8B0677"/>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8B0677"/>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8B0677"/>
    <w:rPr>
      <w:rFonts w:ascii="Garamond" w:hAnsi="Garamond"/>
      <w:iCs/>
      <w:color w:val="auto"/>
      <w:spacing w:val="0"/>
      <w:sz w:val="22"/>
      <w:u w:val="single"/>
      <w:bdr w:val="none" w:sz="0" w:space="0" w:color="auto"/>
    </w:rPr>
  </w:style>
  <w:style w:type="character" w:customStyle="1" w:styleId="arial11">
    <w:name w:val="arial_11"/>
    <w:basedOn w:val="DefaultParagraphFont"/>
    <w:rsid w:val="008B0677"/>
  </w:style>
  <w:style w:type="character" w:customStyle="1" w:styleId="dropcap">
    <w:name w:val="dropcap"/>
    <w:basedOn w:val="DefaultParagraphFont"/>
    <w:rsid w:val="008B0677"/>
  </w:style>
  <w:style w:type="character" w:customStyle="1" w:styleId="articleauthor">
    <w:name w:val="articleauthor"/>
    <w:basedOn w:val="DefaultParagraphFont"/>
    <w:rsid w:val="008B0677"/>
  </w:style>
  <w:style w:type="character" w:customStyle="1" w:styleId="article-date">
    <w:name w:val="article-date"/>
    <w:basedOn w:val="DefaultParagraphFont"/>
    <w:rsid w:val="008B0677"/>
  </w:style>
  <w:style w:type="paragraph" w:customStyle="1" w:styleId="bodytext4">
    <w:name w:val="bodytext"/>
    <w:basedOn w:val="Normal"/>
    <w:qFormat/>
    <w:rsid w:val="008B0677"/>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8B0677"/>
  </w:style>
  <w:style w:type="character" w:customStyle="1" w:styleId="bodysubtoc">
    <w:name w:val="bodysubtoc"/>
    <w:basedOn w:val="DefaultParagraphFont"/>
    <w:rsid w:val="008B0677"/>
  </w:style>
  <w:style w:type="character" w:customStyle="1" w:styleId="lefttitlesmaller">
    <w:name w:val="lefttitlesmaller"/>
    <w:basedOn w:val="DefaultParagraphFont"/>
    <w:rsid w:val="008B0677"/>
  </w:style>
  <w:style w:type="character" w:customStyle="1" w:styleId="mb">
    <w:name w:val="mb"/>
    <w:basedOn w:val="DefaultParagraphFont"/>
    <w:rsid w:val="008B0677"/>
  </w:style>
  <w:style w:type="character" w:customStyle="1" w:styleId="fn">
    <w:name w:val="fn"/>
    <w:basedOn w:val="DefaultParagraphFont"/>
    <w:rsid w:val="008B0677"/>
  </w:style>
  <w:style w:type="character" w:customStyle="1" w:styleId="smallcaps">
    <w:name w:val="smallcaps"/>
    <w:basedOn w:val="DefaultParagraphFont"/>
    <w:rsid w:val="008B0677"/>
  </w:style>
  <w:style w:type="character" w:customStyle="1" w:styleId="field-content">
    <w:name w:val="field-content"/>
    <w:basedOn w:val="DefaultParagraphFont"/>
    <w:rsid w:val="008B0677"/>
  </w:style>
  <w:style w:type="character" w:customStyle="1" w:styleId="submitted">
    <w:name w:val="submitted"/>
    <w:basedOn w:val="DefaultParagraphFont"/>
    <w:rsid w:val="008B0677"/>
  </w:style>
  <w:style w:type="character" w:customStyle="1" w:styleId="submitted-date">
    <w:name w:val="submitted-date"/>
    <w:basedOn w:val="DefaultParagraphFont"/>
    <w:rsid w:val="008B0677"/>
  </w:style>
  <w:style w:type="character" w:customStyle="1" w:styleId="submitted-time">
    <w:name w:val="submitted-time"/>
    <w:basedOn w:val="DefaultParagraphFont"/>
    <w:rsid w:val="008B0677"/>
  </w:style>
  <w:style w:type="paragraph" w:customStyle="1" w:styleId="date-comments">
    <w:name w:val="date-comments"/>
    <w:basedOn w:val="Normal"/>
    <w:uiPriority w:val="99"/>
    <w:qFormat/>
    <w:rsid w:val="008B0677"/>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8B0677"/>
    <w:pPr>
      <w:spacing w:line="181" w:lineRule="atLeast"/>
    </w:pPr>
    <w:rPr>
      <w:rFonts w:ascii="Sabon LT Std" w:eastAsia="MS Mincho" w:hAnsi="Sabon LT Std"/>
      <w:color w:val="auto"/>
      <w:sz w:val="22"/>
    </w:rPr>
  </w:style>
  <w:style w:type="character" w:customStyle="1" w:styleId="A2">
    <w:name w:val="A2"/>
    <w:uiPriority w:val="99"/>
    <w:rsid w:val="008B0677"/>
    <w:rPr>
      <w:rFonts w:cs="Sabon LT Std"/>
      <w:color w:val="000000"/>
      <w:sz w:val="15"/>
      <w:szCs w:val="15"/>
    </w:rPr>
  </w:style>
  <w:style w:type="paragraph" w:customStyle="1" w:styleId="Pa15">
    <w:name w:val="Pa15"/>
    <w:basedOn w:val="Default"/>
    <w:next w:val="Default"/>
    <w:uiPriority w:val="99"/>
    <w:qFormat/>
    <w:rsid w:val="008B0677"/>
    <w:pPr>
      <w:spacing w:line="241" w:lineRule="atLeast"/>
    </w:pPr>
    <w:rPr>
      <w:rFonts w:ascii="Sabon LT Std" w:eastAsia="MS Mincho" w:hAnsi="Sabon LT Std"/>
      <w:color w:val="auto"/>
      <w:sz w:val="22"/>
    </w:rPr>
  </w:style>
  <w:style w:type="character" w:customStyle="1" w:styleId="searchword">
    <w:name w:val="searchword"/>
    <w:basedOn w:val="DefaultParagraphFont"/>
    <w:rsid w:val="008B0677"/>
  </w:style>
  <w:style w:type="character" w:customStyle="1" w:styleId="meta-prep">
    <w:name w:val="meta-prep"/>
    <w:basedOn w:val="DefaultParagraphFont"/>
    <w:rsid w:val="008B0677"/>
  </w:style>
  <w:style w:type="character" w:customStyle="1" w:styleId="entry-date">
    <w:name w:val="entry-date"/>
    <w:basedOn w:val="DefaultParagraphFont"/>
    <w:rsid w:val="008B0677"/>
  </w:style>
  <w:style w:type="paragraph" w:customStyle="1" w:styleId="Header10">
    <w:name w:val="Header1"/>
    <w:aliases w:val="Header Char Char Char Char Char Char Char Cha,Char Char Char Cha"/>
    <w:basedOn w:val="Normal"/>
    <w:qFormat/>
    <w:rsid w:val="008B0677"/>
    <w:pPr>
      <w:spacing w:before="100" w:beforeAutospacing="1" w:after="100" w:afterAutospacing="1" w:line="240" w:lineRule="auto"/>
    </w:pPr>
    <w:rPr>
      <w:rFonts w:eastAsia="Times New Roman"/>
    </w:rPr>
  </w:style>
  <w:style w:type="character" w:customStyle="1" w:styleId="Date1">
    <w:name w:val="Date1"/>
    <w:basedOn w:val="DefaultParagraphFont"/>
    <w:rsid w:val="008B0677"/>
  </w:style>
  <w:style w:type="character" w:customStyle="1" w:styleId="CiteReal">
    <w:name w:val="CiteReal"/>
    <w:uiPriority w:val="1"/>
    <w:qFormat/>
    <w:rsid w:val="008B0677"/>
    <w:rPr>
      <w:rFonts w:ascii="Arial" w:hAnsi="Arial"/>
      <w:b/>
      <w:sz w:val="24"/>
      <w:u w:val="single"/>
    </w:rPr>
  </w:style>
  <w:style w:type="character" w:customStyle="1" w:styleId="articletitle">
    <w:name w:val="articletitle"/>
    <w:rsid w:val="008B0677"/>
    <w:rPr>
      <w:rFonts w:cs="Times New Roman"/>
    </w:rPr>
  </w:style>
  <w:style w:type="character" w:customStyle="1" w:styleId="6pointChar">
    <w:name w:val="6 point Char"/>
    <w:rsid w:val="008B0677"/>
    <w:rPr>
      <w:rFonts w:cs="Times New Roman"/>
      <w:sz w:val="12"/>
      <w:lang w:val="en-US" w:eastAsia="en-US"/>
    </w:rPr>
  </w:style>
  <w:style w:type="character" w:customStyle="1" w:styleId="StyleThickunderline">
    <w:name w:val="Style Thick underline"/>
    <w:qFormat/>
    <w:rsid w:val="008B0677"/>
    <w:rPr>
      <w:u w:val="thick"/>
    </w:rPr>
  </w:style>
  <w:style w:type="character" w:customStyle="1" w:styleId="UnderlineTextChar">
    <w:name w:val="Underline Text Char"/>
    <w:link w:val="UnderlineText"/>
    <w:rsid w:val="008B0677"/>
    <w:rPr>
      <w:u w:val="single"/>
    </w:rPr>
  </w:style>
  <w:style w:type="character" w:customStyle="1" w:styleId="SmallText0">
    <w:name w:val="SmallText"/>
    <w:rsid w:val="008B0677"/>
    <w:rPr>
      <w:color w:val="000000"/>
    </w:rPr>
  </w:style>
  <w:style w:type="paragraph" w:customStyle="1" w:styleId="HeadingsBase">
    <w:name w:val="Headings Base"/>
    <w:basedOn w:val="Normal"/>
    <w:link w:val="HeadingsBaseChar"/>
    <w:qFormat/>
    <w:rsid w:val="008B0677"/>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8B0677"/>
    <w:rPr>
      <w:rFonts w:ascii="Calibri" w:eastAsia="Times New Roman" w:hAnsi="Calibri"/>
      <w:b/>
      <w:kern w:val="32"/>
      <w:sz w:val="32"/>
      <w:szCs w:val="20"/>
    </w:rPr>
  </w:style>
  <w:style w:type="character" w:customStyle="1" w:styleId="underline3">
    <w:name w:val="underline3"/>
    <w:basedOn w:val="underline20"/>
    <w:rsid w:val="008B0677"/>
    <w:rPr>
      <w:u w:val="single"/>
      <w:bdr w:val="none" w:sz="0" w:space="0" w:color="auto"/>
      <w:shd w:val="clear" w:color="auto" w:fill="FFFF00"/>
    </w:rPr>
  </w:style>
  <w:style w:type="paragraph" w:customStyle="1" w:styleId="HeadingFake">
    <w:name w:val="Heading Fake"/>
    <w:basedOn w:val="Heading3"/>
    <w:qFormat/>
    <w:rsid w:val="008B0677"/>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8B067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8B0677"/>
  </w:style>
  <w:style w:type="paragraph" w:customStyle="1" w:styleId="SchoolWorksCited">
    <w:name w:val="School Works Cited"/>
    <w:basedOn w:val="SchoolPaper"/>
    <w:qFormat/>
    <w:rsid w:val="008B0677"/>
  </w:style>
  <w:style w:type="paragraph" w:customStyle="1" w:styleId="BlockQuote">
    <w:name w:val="Block Quote"/>
    <w:basedOn w:val="Normal"/>
    <w:qFormat/>
    <w:rsid w:val="008B0677"/>
    <w:pPr>
      <w:spacing w:after="0" w:line="240" w:lineRule="auto"/>
      <w:ind w:left="720" w:right="720"/>
    </w:pPr>
    <w:rPr>
      <w:rFonts w:eastAsia="Times New Roman"/>
      <w:kern w:val="32"/>
      <w:szCs w:val="20"/>
    </w:rPr>
  </w:style>
  <w:style w:type="character" w:customStyle="1" w:styleId="menu">
    <w:name w:val="menu"/>
    <w:basedOn w:val="DefaultParagraphFont"/>
    <w:rsid w:val="008B0677"/>
  </w:style>
  <w:style w:type="paragraph" w:customStyle="1" w:styleId="PaperBody">
    <w:name w:val="Paper Body"/>
    <w:basedOn w:val="Normal"/>
    <w:qFormat/>
    <w:rsid w:val="008B0677"/>
    <w:pPr>
      <w:spacing w:after="0" w:line="480" w:lineRule="auto"/>
      <w:ind w:firstLine="720"/>
    </w:pPr>
    <w:rPr>
      <w:rFonts w:eastAsia="Times New Roman"/>
      <w:kern w:val="32"/>
    </w:rPr>
  </w:style>
  <w:style w:type="paragraph" w:customStyle="1" w:styleId="PaperCitation">
    <w:name w:val="Paper Citation"/>
    <w:basedOn w:val="Normal"/>
    <w:qFormat/>
    <w:rsid w:val="008B0677"/>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8B0677"/>
    <w:rPr>
      <w:rFonts w:ascii="Calibri" w:eastAsia="Calibri" w:hAnsi="Calibri"/>
      <w:b/>
      <w:bCs/>
      <w:color w:val="000000"/>
      <w:sz w:val="32"/>
      <w:u w:val="single"/>
    </w:rPr>
  </w:style>
  <w:style w:type="paragraph" w:customStyle="1" w:styleId="WW-Default">
    <w:name w:val="WW-Default"/>
    <w:qFormat/>
    <w:rsid w:val="008B0677"/>
    <w:pPr>
      <w:suppressAutoHyphens/>
    </w:pPr>
    <w:rPr>
      <w:rFonts w:ascii="Georgia" w:eastAsia="Calibri" w:hAnsi="Georgia" w:cs="Calibri"/>
      <w:sz w:val="22"/>
      <w:szCs w:val="22"/>
      <w:lang w:eastAsia="ar-SA"/>
    </w:rPr>
  </w:style>
  <w:style w:type="paragraph" w:customStyle="1" w:styleId="Standard">
    <w:name w:val="Standard"/>
    <w:qFormat/>
    <w:rsid w:val="008B067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8B0677"/>
  </w:style>
  <w:style w:type="character" w:customStyle="1" w:styleId="A-Underlining">
    <w:name w:val="A-Underlining"/>
    <w:basedOn w:val="DefaultParagraphFont"/>
    <w:rsid w:val="008B0677"/>
    <w:rPr>
      <w:rFonts w:ascii="Garamond" w:hAnsi="Garamond"/>
      <w:color w:val="auto"/>
      <w:sz w:val="24"/>
      <w:u w:val="single"/>
    </w:rPr>
  </w:style>
  <w:style w:type="paragraph" w:customStyle="1" w:styleId="B-TagCite">
    <w:name w:val="B-TagCite"/>
    <w:qFormat/>
    <w:rsid w:val="008B067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8B0677"/>
    <w:rPr>
      <w:rFonts w:ascii="Times New Roman" w:eastAsia="Times New Roman" w:hAnsi="Times New Roman" w:cs="Times New Roman"/>
      <w:b/>
      <w:szCs w:val="20"/>
    </w:rPr>
  </w:style>
  <w:style w:type="character" w:customStyle="1" w:styleId="StyleUnderlineBold">
    <w:name w:val="Style Underline + Bold"/>
    <w:rsid w:val="008B0677"/>
    <w:rPr>
      <w:b/>
      <w:bCs/>
      <w:u w:val="single"/>
    </w:rPr>
  </w:style>
  <w:style w:type="character" w:customStyle="1" w:styleId="smallChar">
    <w:name w:val="small Char"/>
    <w:rsid w:val="008B0677"/>
    <w:rPr>
      <w:rFonts w:eastAsia="Calibri"/>
      <w:sz w:val="16"/>
      <w:szCs w:val="22"/>
      <w:lang w:val="en-US" w:eastAsia="en-US" w:bidi="ar-SA"/>
    </w:rPr>
  </w:style>
  <w:style w:type="character" w:customStyle="1" w:styleId="Underline-Highlighted">
    <w:name w:val="Underline-Highlighted"/>
    <w:uiPriority w:val="1"/>
    <w:qFormat/>
    <w:rsid w:val="008B0677"/>
    <w:rPr>
      <w:rFonts w:ascii="Cambria" w:hAnsi="Cambria"/>
      <w:sz w:val="24"/>
      <w:u w:val="single"/>
      <w:bdr w:val="none" w:sz="0" w:space="0" w:color="auto"/>
      <w:shd w:val="clear" w:color="auto" w:fill="99FF66"/>
    </w:rPr>
  </w:style>
  <w:style w:type="character" w:customStyle="1" w:styleId="newsmain">
    <w:name w:val="news_main"/>
    <w:basedOn w:val="DefaultParagraphFont"/>
    <w:rsid w:val="008B0677"/>
  </w:style>
  <w:style w:type="character" w:customStyle="1" w:styleId="UnderlinedTextCharChar">
    <w:name w:val="Underlined Text Char Char"/>
    <w:basedOn w:val="DefaultParagraphFont"/>
    <w:rsid w:val="008B0677"/>
    <w:rPr>
      <w:rFonts w:cs="Arial"/>
      <w:bCs/>
      <w:noProof w:val="0"/>
      <w:szCs w:val="26"/>
      <w:u w:val="single"/>
      <w:lang w:val="en-US" w:eastAsia="en-US" w:bidi="ar-SA"/>
    </w:rPr>
  </w:style>
  <w:style w:type="character" w:customStyle="1" w:styleId="il">
    <w:name w:val="il"/>
    <w:rsid w:val="008B0677"/>
  </w:style>
  <w:style w:type="character" w:customStyle="1" w:styleId="BodyText10">
    <w:name w:val="Body Text1"/>
    <w:rsid w:val="008B067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8B0677"/>
  </w:style>
  <w:style w:type="paragraph" w:customStyle="1" w:styleId="10ptfont">
    <w:name w:val="10pt font"/>
    <w:basedOn w:val="Normal"/>
    <w:link w:val="10ptfontChar"/>
    <w:autoRedefine/>
    <w:rsid w:val="008B0677"/>
    <w:pPr>
      <w:spacing w:after="0" w:line="240" w:lineRule="auto"/>
    </w:pPr>
    <w:rPr>
      <w:rFonts w:eastAsia="Times New Roman"/>
      <w:sz w:val="20"/>
    </w:rPr>
  </w:style>
  <w:style w:type="character" w:customStyle="1" w:styleId="10ptfontChar">
    <w:name w:val="10pt font Char"/>
    <w:link w:val="10ptfont"/>
    <w:rsid w:val="008B0677"/>
    <w:rPr>
      <w:rFonts w:ascii="Calibri" w:eastAsia="Times New Roman" w:hAnsi="Calibri"/>
      <w:sz w:val="20"/>
    </w:rPr>
  </w:style>
  <w:style w:type="character" w:customStyle="1" w:styleId="HIGHLIGHT0">
    <w:name w:val="HIGHLIGHT"/>
    <w:uiPriority w:val="1"/>
    <w:rsid w:val="008B0677"/>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8B0677"/>
    <w:rPr>
      <w:rFonts w:ascii="Georgia" w:eastAsia="Calibri" w:hAnsi="Georgia"/>
      <w:iCs/>
      <w:sz w:val="16"/>
    </w:rPr>
  </w:style>
  <w:style w:type="paragraph" w:customStyle="1" w:styleId="Shrink8">
    <w:name w:val="Shrink8"/>
    <w:basedOn w:val="Normal"/>
    <w:qFormat/>
    <w:rsid w:val="008B0677"/>
    <w:pPr>
      <w:spacing w:after="0" w:line="240" w:lineRule="auto"/>
    </w:pPr>
    <w:rPr>
      <w:rFonts w:eastAsia="Cambria"/>
    </w:rPr>
  </w:style>
  <w:style w:type="character" w:customStyle="1" w:styleId="StyleUnderlineCharChar9pt">
    <w:name w:val="Style Underline Char Char + 9 pt"/>
    <w:rsid w:val="008B067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B0677"/>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8B0677"/>
    <w:pPr>
      <w:suppressAutoHyphens/>
      <w:spacing w:before="280" w:after="280" w:line="240" w:lineRule="auto"/>
    </w:pPr>
    <w:rPr>
      <w:color w:val="000000"/>
    </w:rPr>
  </w:style>
  <w:style w:type="character" w:customStyle="1" w:styleId="StyleIntenseReferenceGaramond">
    <w:name w:val="Style Intense Reference + Garamond"/>
    <w:rsid w:val="008B0677"/>
    <w:rPr>
      <w:rFonts w:ascii="Garamond" w:hAnsi="Garamond"/>
      <w:bCs/>
      <w:color w:val="auto"/>
      <w:spacing w:val="5"/>
      <w:sz w:val="20"/>
      <w:u w:val="single"/>
    </w:rPr>
  </w:style>
  <w:style w:type="character" w:customStyle="1" w:styleId="StyleIntenseReferenceGaramondBold">
    <w:name w:val="Style Intense Reference + Garamond Bold"/>
    <w:rsid w:val="008B0677"/>
    <w:rPr>
      <w:rFonts w:ascii="Garamond" w:hAnsi="Garamond"/>
      <w:b/>
      <w:bCs/>
      <w:color w:val="auto"/>
      <w:spacing w:val="5"/>
      <w:sz w:val="20"/>
      <w:u w:val="single"/>
    </w:rPr>
  </w:style>
  <w:style w:type="character" w:customStyle="1" w:styleId="detailtitle">
    <w:name w:val="detailtitle"/>
    <w:basedOn w:val="DefaultParagraphFont"/>
    <w:rsid w:val="008B0677"/>
  </w:style>
  <w:style w:type="character" w:customStyle="1" w:styleId="a">
    <w:name w:val="a"/>
    <w:basedOn w:val="DefaultParagraphFont"/>
    <w:rsid w:val="008B0677"/>
  </w:style>
  <w:style w:type="character" w:customStyle="1" w:styleId="newstime">
    <w:name w:val="newstime"/>
    <w:basedOn w:val="DefaultParagraphFont"/>
    <w:rsid w:val="008B0677"/>
  </w:style>
  <w:style w:type="character" w:customStyle="1" w:styleId="IntenseReference1">
    <w:name w:val="Intense Reference1"/>
    <w:qFormat/>
    <w:rsid w:val="008B0677"/>
    <w:rPr>
      <w:rFonts w:ascii="Arial" w:hAnsi="Arial"/>
      <w:bCs/>
      <w:color w:val="auto"/>
      <w:spacing w:val="5"/>
      <w:sz w:val="20"/>
      <w:u w:val="thick"/>
    </w:rPr>
  </w:style>
  <w:style w:type="character" w:customStyle="1" w:styleId="TagChar3">
    <w:name w:val="Tag Char3"/>
    <w:rsid w:val="008B0677"/>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8B0677"/>
    <w:rPr>
      <w:rFonts w:ascii="Garamond" w:hAnsi="Garamond"/>
      <w:b/>
      <w:sz w:val="24"/>
      <w:szCs w:val="26"/>
      <w:bdr w:val="none" w:sz="0" w:space="0" w:color="auto"/>
      <w:shd w:val="clear" w:color="auto" w:fill="FFFF00"/>
    </w:rPr>
  </w:style>
  <w:style w:type="character" w:customStyle="1" w:styleId="texto1">
    <w:name w:val="texto1"/>
    <w:basedOn w:val="DefaultParagraphFont"/>
    <w:rsid w:val="008B0677"/>
  </w:style>
  <w:style w:type="character" w:customStyle="1" w:styleId="ilad1">
    <w:name w:val="il_ad1"/>
    <w:rsid w:val="008B0677"/>
    <w:rPr>
      <w:vanish/>
      <w:webHidden w:val="0"/>
      <w:color w:val="000000"/>
      <w:u w:val="single"/>
      <w:specVanish/>
    </w:rPr>
  </w:style>
  <w:style w:type="character" w:customStyle="1" w:styleId="ThickUnderlineCharChar">
    <w:name w:val="Thick Underline Char Char"/>
    <w:rsid w:val="008B0677"/>
    <w:rPr>
      <w:sz w:val="24"/>
      <w:szCs w:val="24"/>
      <w:u w:val="thick"/>
      <w:lang w:val="en-US" w:eastAsia="en-US" w:bidi="ar-SA"/>
    </w:rPr>
  </w:style>
  <w:style w:type="character" w:customStyle="1" w:styleId="Underline21">
    <w:name w:val="Underline 2"/>
    <w:basedOn w:val="DefaultParagraphFont"/>
    <w:uiPriority w:val="1"/>
    <w:qFormat/>
    <w:rsid w:val="008B0677"/>
    <w:rPr>
      <w:b/>
      <w:u w:val="single"/>
    </w:rPr>
  </w:style>
  <w:style w:type="paragraph" w:customStyle="1" w:styleId="first">
    <w:name w:val="first"/>
    <w:basedOn w:val="Normal"/>
    <w:qFormat/>
    <w:rsid w:val="008B0677"/>
    <w:pPr>
      <w:spacing w:before="100" w:beforeAutospacing="1" w:after="100" w:afterAutospacing="1" w:line="240" w:lineRule="auto"/>
    </w:pPr>
    <w:rPr>
      <w:rFonts w:eastAsia="Times New Roman"/>
      <w:sz w:val="24"/>
    </w:rPr>
  </w:style>
  <w:style w:type="character" w:customStyle="1" w:styleId="tx">
    <w:name w:val="tx"/>
    <w:basedOn w:val="DefaultParagraphFont"/>
    <w:rsid w:val="008B0677"/>
  </w:style>
  <w:style w:type="character" w:customStyle="1" w:styleId="oneclick-link">
    <w:name w:val="oneclick-link"/>
    <w:basedOn w:val="DefaultParagraphFont"/>
    <w:rsid w:val="008B0677"/>
  </w:style>
  <w:style w:type="paragraph" w:customStyle="1" w:styleId="StyleHeading4TagsmalltextBigcardbodyNormalTagNotBold">
    <w:name w:val="Style Heading 4Tagsmall textBig cardbodyNormal Tag + Not Bold"/>
    <w:basedOn w:val="Heading4"/>
    <w:next w:val="loose"/>
    <w:qFormat/>
    <w:rsid w:val="008B0677"/>
    <w:pPr>
      <w:spacing w:before="200" w:line="240" w:lineRule="auto"/>
    </w:pPr>
    <w:rPr>
      <w:iCs/>
      <w:sz w:val="22"/>
    </w:rPr>
  </w:style>
  <w:style w:type="character" w:styleId="HTMLTypewriter">
    <w:name w:val="HTML Typewriter"/>
    <w:basedOn w:val="DefaultParagraphFont"/>
    <w:unhideWhenUsed/>
    <w:rsid w:val="008B0677"/>
    <w:rPr>
      <w:rFonts w:ascii="Consolas" w:hAnsi="Consolas" w:cs="Consolas"/>
      <w:sz w:val="20"/>
      <w:szCs w:val="20"/>
    </w:rPr>
  </w:style>
  <w:style w:type="character" w:customStyle="1" w:styleId="EndnoteTextChar">
    <w:name w:val="Endnote Text Char"/>
    <w:basedOn w:val="DefaultParagraphFont"/>
    <w:locked/>
    <w:rsid w:val="008B0677"/>
  </w:style>
  <w:style w:type="character" w:customStyle="1" w:styleId="BodyTextFirstIndentChar">
    <w:name w:val="Body Text First Indent Char"/>
    <w:basedOn w:val="Heading8Char"/>
    <w:locked/>
    <w:rsid w:val="008B0677"/>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8B0677"/>
  </w:style>
  <w:style w:type="character" w:customStyle="1" w:styleId="BlockHeadingsCharCharChar">
    <w:name w:val="Block Headings Char Char Char"/>
    <w:locked/>
    <w:rsid w:val="008B0677"/>
  </w:style>
  <w:style w:type="paragraph" w:customStyle="1" w:styleId="BlockHeadingsCharChar">
    <w:name w:val="Block Headings Char Char"/>
    <w:basedOn w:val="Normal"/>
    <w:qFormat/>
    <w:rsid w:val="008B0677"/>
    <w:pPr>
      <w:spacing w:after="0" w:line="240" w:lineRule="auto"/>
    </w:pPr>
  </w:style>
  <w:style w:type="character" w:customStyle="1" w:styleId="CitesCharCharCharChar">
    <w:name w:val="Cites Char Char Char Char"/>
    <w:locked/>
    <w:rsid w:val="008B0677"/>
  </w:style>
  <w:style w:type="character" w:customStyle="1" w:styleId="TagsChar1CharChar">
    <w:name w:val="Tags Char1 Char Char"/>
    <w:locked/>
    <w:rsid w:val="008B0677"/>
  </w:style>
  <w:style w:type="paragraph" w:customStyle="1" w:styleId="TagsChar1Char">
    <w:name w:val="Tags Char1 Char"/>
    <w:basedOn w:val="Normal"/>
    <w:qFormat/>
    <w:rsid w:val="008B0677"/>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B067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B0677"/>
    <w:pPr>
      <w:spacing w:after="0" w:line="240" w:lineRule="auto"/>
    </w:pPr>
  </w:style>
  <w:style w:type="character" w:customStyle="1" w:styleId="CardsFont6ptCharCharChar">
    <w:name w:val="Cards + Font: 6 pt Char Char Char"/>
    <w:locked/>
    <w:rsid w:val="008B0677"/>
  </w:style>
  <w:style w:type="character" w:customStyle="1" w:styleId="blocktitleChar">
    <w:name w:val="block title Char"/>
    <w:locked/>
    <w:rsid w:val="008B0677"/>
  </w:style>
  <w:style w:type="character" w:customStyle="1" w:styleId="Cards1Char">
    <w:name w:val="Cards1 Char"/>
    <w:locked/>
    <w:rsid w:val="008B0677"/>
  </w:style>
  <w:style w:type="paragraph" w:customStyle="1" w:styleId="Cards1">
    <w:name w:val="Cards1"/>
    <w:basedOn w:val="Normal"/>
    <w:qFormat/>
    <w:rsid w:val="008B0677"/>
    <w:pPr>
      <w:spacing w:after="0" w:line="240" w:lineRule="auto"/>
    </w:pPr>
  </w:style>
  <w:style w:type="character" w:customStyle="1" w:styleId="CardsUnderlineChar">
    <w:name w:val="Cards + Underline Char"/>
    <w:locked/>
    <w:rsid w:val="008B0677"/>
  </w:style>
  <w:style w:type="paragraph" w:customStyle="1" w:styleId="CardsUnderline">
    <w:name w:val="Cards + Underline"/>
    <w:basedOn w:val="Normal"/>
    <w:next w:val="Style3"/>
    <w:qFormat/>
    <w:rsid w:val="008B0677"/>
    <w:pPr>
      <w:spacing w:after="0" w:line="240" w:lineRule="auto"/>
    </w:pPr>
  </w:style>
  <w:style w:type="paragraph" w:customStyle="1" w:styleId="StyleNormalWebNormalWebChar1CharNormalWebCharCharC">
    <w:name w:val="Style Normal (Web)Normal (Web) Char1 CharNormal (Web) Char Char C..."/>
    <w:basedOn w:val="Title"/>
    <w:qFormat/>
    <w:rsid w:val="008B0677"/>
    <w:pPr>
      <w:spacing w:before="0" w:after="0" w:line="240" w:lineRule="auto"/>
      <w:ind w:left="0" w:right="0"/>
      <w:jc w:val="left"/>
      <w:outlineLvl w:val="9"/>
    </w:pPr>
    <w:rPr>
      <w:rFonts w:ascii="Georgia" w:hAnsi="Georgia"/>
      <w:sz w:val="22"/>
      <w:u w:val="none"/>
    </w:rPr>
  </w:style>
  <w:style w:type="paragraph" w:customStyle="1" w:styleId="Reference">
    <w:name w:val="Reference"/>
    <w:qFormat/>
    <w:rsid w:val="008B0677"/>
    <w:pPr>
      <w:spacing w:after="200" w:line="276" w:lineRule="auto"/>
    </w:pPr>
    <w:rPr>
      <w:rFonts w:eastAsiaTheme="minorHAnsi"/>
      <w:sz w:val="22"/>
      <w:szCs w:val="22"/>
    </w:rPr>
  </w:style>
  <w:style w:type="character" w:customStyle="1" w:styleId="Debate-CardSmalltextF2Char">
    <w:name w:val="Debate- Card Small text F2 Char"/>
    <w:locked/>
    <w:rsid w:val="008B0677"/>
  </w:style>
  <w:style w:type="paragraph" w:customStyle="1" w:styleId="Debate-CardSmalltextF2">
    <w:name w:val="Debate- Card Small text F2"/>
    <w:basedOn w:val="Normal"/>
    <w:next w:val="Normal"/>
    <w:qFormat/>
    <w:rsid w:val="008B0677"/>
    <w:pPr>
      <w:spacing w:after="0" w:line="240" w:lineRule="auto"/>
    </w:pPr>
  </w:style>
  <w:style w:type="paragraph" w:customStyle="1" w:styleId="StyleHeading2Heading2Char2CharHeading2Char1CharCharHead">
    <w:name w:val="Style Heading 2Heading 2 Char2 CharHeading 2 Char1 Char CharHead..."/>
    <w:basedOn w:val="Heading2"/>
    <w:qFormat/>
    <w:rsid w:val="008B0677"/>
    <w:pPr>
      <w:spacing w:before="480" w:line="240" w:lineRule="auto"/>
    </w:pPr>
  </w:style>
  <w:style w:type="paragraph" w:customStyle="1" w:styleId="Blocktitle0">
    <w:name w:val="Block title"/>
    <w:basedOn w:val="Heading1"/>
    <w:next w:val="Debate-EmphasizedText-F5"/>
    <w:autoRedefine/>
    <w:qFormat/>
    <w:rsid w:val="008B0677"/>
    <w:pPr>
      <w:spacing w:before="480" w:line="240" w:lineRule="auto"/>
    </w:pPr>
  </w:style>
  <w:style w:type="paragraph" w:customStyle="1" w:styleId="BlockHeading1">
    <w:name w:val="Block Heading 1"/>
    <w:basedOn w:val="Normal"/>
    <w:uiPriority w:val="99"/>
    <w:qFormat/>
    <w:rsid w:val="008B0677"/>
    <w:pPr>
      <w:spacing w:after="0" w:line="240" w:lineRule="auto"/>
    </w:pPr>
  </w:style>
  <w:style w:type="paragraph" w:customStyle="1" w:styleId="RepeatBlockHeading">
    <w:name w:val="Repeat Block Heading"/>
    <w:basedOn w:val="Normal"/>
    <w:next w:val="Underlining"/>
    <w:uiPriority w:val="99"/>
    <w:qFormat/>
    <w:rsid w:val="008B0677"/>
    <w:pPr>
      <w:spacing w:after="0" w:line="240" w:lineRule="auto"/>
    </w:pPr>
  </w:style>
  <w:style w:type="character" w:customStyle="1" w:styleId="CardTagChar">
    <w:name w:val="Card Tag Char"/>
    <w:locked/>
    <w:rsid w:val="008B0677"/>
  </w:style>
  <w:style w:type="paragraph" w:customStyle="1" w:styleId="CardTag">
    <w:name w:val="Card Tag"/>
    <w:next w:val="CardNotUnderlined"/>
    <w:qFormat/>
    <w:rsid w:val="008B0677"/>
    <w:pPr>
      <w:spacing w:after="200" w:line="276" w:lineRule="auto"/>
    </w:pPr>
    <w:rPr>
      <w:rFonts w:eastAsiaTheme="minorHAnsi"/>
      <w:sz w:val="22"/>
      <w:szCs w:val="22"/>
    </w:rPr>
  </w:style>
  <w:style w:type="paragraph" w:customStyle="1" w:styleId="textsmall">
    <w:name w:val="textsmall"/>
    <w:basedOn w:val="Normal"/>
    <w:next w:val="MicroText0"/>
    <w:qFormat/>
    <w:rsid w:val="008B0677"/>
    <w:pPr>
      <w:spacing w:after="0" w:line="240" w:lineRule="auto"/>
    </w:pPr>
  </w:style>
  <w:style w:type="paragraph" w:customStyle="1" w:styleId="SmallCite">
    <w:name w:val="Small Cite"/>
    <w:basedOn w:val="Normal"/>
    <w:next w:val="BlockHeading1"/>
    <w:qFormat/>
    <w:rsid w:val="008B0677"/>
    <w:pPr>
      <w:spacing w:after="0" w:line="240" w:lineRule="auto"/>
    </w:pPr>
  </w:style>
  <w:style w:type="paragraph" w:customStyle="1" w:styleId="links1">
    <w:name w:val="links1"/>
    <w:basedOn w:val="Normal"/>
    <w:qFormat/>
    <w:rsid w:val="008B0677"/>
    <w:pPr>
      <w:spacing w:after="0" w:line="240" w:lineRule="auto"/>
    </w:pPr>
  </w:style>
  <w:style w:type="paragraph" w:customStyle="1" w:styleId="endtext">
    <w:name w:val="endtext"/>
    <w:basedOn w:val="Normal"/>
    <w:next w:val="CardTag"/>
    <w:qFormat/>
    <w:rsid w:val="008B0677"/>
    <w:pPr>
      <w:spacing w:after="0" w:line="240" w:lineRule="auto"/>
    </w:pPr>
  </w:style>
  <w:style w:type="paragraph" w:customStyle="1" w:styleId="g">
    <w:name w:val="g"/>
    <w:basedOn w:val="Normal"/>
    <w:next w:val="Paste"/>
    <w:qFormat/>
    <w:rsid w:val="008B0677"/>
    <w:pPr>
      <w:spacing w:after="0" w:line="240" w:lineRule="auto"/>
    </w:pPr>
  </w:style>
  <w:style w:type="paragraph" w:customStyle="1" w:styleId="Repeatheader">
    <w:name w:val="Repeat header"/>
    <w:basedOn w:val="Normal"/>
    <w:next w:val="noindent"/>
    <w:autoRedefine/>
    <w:qFormat/>
    <w:rsid w:val="008B0677"/>
    <w:pPr>
      <w:spacing w:after="0" w:line="240" w:lineRule="auto"/>
    </w:pPr>
  </w:style>
  <w:style w:type="paragraph" w:customStyle="1" w:styleId="StyleCardNotUnderlined8pt">
    <w:name w:val="Style Card Not Underlined + 8 pt"/>
    <w:basedOn w:val="Debate-CardTextUnderlined-F3"/>
    <w:next w:val="endtext"/>
    <w:qFormat/>
    <w:rsid w:val="008B0677"/>
    <w:pPr>
      <w:spacing w:after="0"/>
      <w:contextualSpacing w:val="0"/>
    </w:pPr>
    <w:rPr>
      <w:rFonts w:cstheme="minorBidi"/>
      <w:u w:val="none"/>
    </w:rPr>
  </w:style>
  <w:style w:type="paragraph" w:customStyle="1" w:styleId="CardNotUnderlined3">
    <w:name w:val="Card Not Underlined 3"/>
    <w:basedOn w:val="Debate-CardTextUnderlined-F3"/>
    <w:qFormat/>
    <w:rsid w:val="008B0677"/>
    <w:pPr>
      <w:spacing w:after="0"/>
      <w:contextualSpacing w:val="0"/>
    </w:pPr>
    <w:rPr>
      <w:rFonts w:cstheme="minorBidi"/>
      <w:u w:val="none"/>
    </w:rPr>
  </w:style>
  <w:style w:type="paragraph" w:customStyle="1" w:styleId="CardNotUnderlinedFinal">
    <w:name w:val="Card Not Underlined Final"/>
    <w:next w:val="g"/>
    <w:qFormat/>
    <w:rsid w:val="008B0677"/>
    <w:pPr>
      <w:spacing w:after="160" w:line="259" w:lineRule="auto"/>
    </w:pPr>
    <w:rPr>
      <w:rFonts w:eastAsiaTheme="minorHAnsi"/>
      <w:sz w:val="22"/>
      <w:szCs w:val="22"/>
    </w:rPr>
  </w:style>
  <w:style w:type="paragraph" w:customStyle="1" w:styleId="Numbering">
    <w:name w:val="Numbering"/>
    <w:basedOn w:val="Normal"/>
    <w:next w:val="Normal"/>
    <w:qFormat/>
    <w:rsid w:val="008B0677"/>
    <w:pPr>
      <w:spacing w:after="0" w:line="240" w:lineRule="auto"/>
    </w:pPr>
  </w:style>
  <w:style w:type="paragraph" w:customStyle="1" w:styleId="Un-IndexedHeading">
    <w:name w:val="Un-Indexed Heading"/>
    <w:basedOn w:val="Heading1"/>
    <w:next w:val="Normal"/>
    <w:qFormat/>
    <w:rsid w:val="008B0677"/>
    <w:pPr>
      <w:spacing w:before="480" w:line="240" w:lineRule="auto"/>
    </w:pPr>
  </w:style>
  <w:style w:type="paragraph" w:customStyle="1" w:styleId="Circle">
    <w:name w:val="Circle"/>
    <w:basedOn w:val="Normal"/>
    <w:next w:val="Normal"/>
    <w:qFormat/>
    <w:rsid w:val="008B0677"/>
    <w:pPr>
      <w:spacing w:after="0" w:line="240" w:lineRule="auto"/>
    </w:pPr>
  </w:style>
  <w:style w:type="paragraph" w:customStyle="1" w:styleId="PageHeader">
    <w:name w:val="Page Header"/>
    <w:basedOn w:val="Normal"/>
    <w:next w:val="CardNotUnderlined3"/>
    <w:link w:val="PageHeaderChar"/>
    <w:qFormat/>
    <w:rsid w:val="008B0677"/>
    <w:pPr>
      <w:spacing w:after="0" w:line="240" w:lineRule="auto"/>
    </w:pPr>
  </w:style>
  <w:style w:type="paragraph" w:customStyle="1" w:styleId="IndentedLettering">
    <w:name w:val="Indented Lettering"/>
    <w:next w:val="Normal"/>
    <w:qFormat/>
    <w:rsid w:val="008B0677"/>
    <w:pPr>
      <w:spacing w:after="160" w:line="259" w:lineRule="auto"/>
    </w:pPr>
    <w:rPr>
      <w:rFonts w:eastAsiaTheme="minorHAnsi"/>
      <w:sz w:val="22"/>
      <w:szCs w:val="22"/>
    </w:rPr>
  </w:style>
  <w:style w:type="paragraph" w:customStyle="1" w:styleId="Lettering">
    <w:name w:val="Lettering"/>
    <w:next w:val="Normal"/>
    <w:qFormat/>
    <w:rsid w:val="008B0677"/>
    <w:pPr>
      <w:spacing w:after="160" w:line="259" w:lineRule="auto"/>
    </w:pPr>
    <w:rPr>
      <w:rFonts w:eastAsiaTheme="minorHAnsi"/>
      <w:sz w:val="22"/>
      <w:szCs w:val="22"/>
    </w:rPr>
  </w:style>
  <w:style w:type="paragraph" w:customStyle="1" w:styleId="FileName">
    <w:name w:val="File Name"/>
    <w:basedOn w:val="Normal"/>
    <w:next w:val="Normal"/>
    <w:qFormat/>
    <w:rsid w:val="008B0677"/>
    <w:pPr>
      <w:spacing w:after="0" w:line="240" w:lineRule="auto"/>
    </w:pPr>
  </w:style>
  <w:style w:type="paragraph" w:customStyle="1" w:styleId="Pagination">
    <w:name w:val="Pagination"/>
    <w:basedOn w:val="Normal"/>
    <w:next w:val="Normal"/>
    <w:qFormat/>
    <w:rsid w:val="008B0677"/>
    <w:pPr>
      <w:spacing w:after="0" w:line="240" w:lineRule="auto"/>
    </w:pPr>
  </w:style>
  <w:style w:type="paragraph" w:customStyle="1" w:styleId="IndentedNumbering">
    <w:name w:val="Indented Numbering"/>
    <w:basedOn w:val="CardNotUnderlinedFinal"/>
    <w:next w:val="Normal"/>
    <w:qFormat/>
    <w:rsid w:val="008B0677"/>
  </w:style>
  <w:style w:type="paragraph" w:customStyle="1" w:styleId="CardContinued1">
    <w:name w:val="Card Continued 1"/>
    <w:basedOn w:val="Normal"/>
    <w:next w:val="Normal"/>
    <w:qFormat/>
    <w:rsid w:val="008B0677"/>
    <w:pPr>
      <w:spacing w:after="0" w:line="240" w:lineRule="auto"/>
    </w:pPr>
  </w:style>
  <w:style w:type="paragraph" w:customStyle="1" w:styleId="CardContinued2">
    <w:name w:val="Card Continued 2"/>
    <w:basedOn w:val="Circle"/>
    <w:next w:val="Normal"/>
    <w:qFormat/>
    <w:rsid w:val="008B0677"/>
  </w:style>
  <w:style w:type="paragraph" w:customStyle="1" w:styleId="Clearformatting">
    <w:name w:val="Clear formatting"/>
    <w:basedOn w:val="Normal"/>
    <w:next w:val="IndentedLettering"/>
    <w:qFormat/>
    <w:rsid w:val="008B0677"/>
    <w:pPr>
      <w:spacing w:after="0" w:line="240" w:lineRule="auto"/>
    </w:pPr>
  </w:style>
  <w:style w:type="paragraph" w:customStyle="1" w:styleId="SmallCardText">
    <w:name w:val="Small Card Text"/>
    <w:basedOn w:val="Lettering"/>
    <w:next w:val="FileName"/>
    <w:qFormat/>
    <w:rsid w:val="008B0677"/>
  </w:style>
  <w:style w:type="paragraph" w:customStyle="1" w:styleId="TAGFONT">
    <w:name w:val="TAG FONT"/>
    <w:basedOn w:val="Normal"/>
    <w:next w:val="Pagination"/>
    <w:autoRedefine/>
    <w:qFormat/>
    <w:rsid w:val="008B0677"/>
    <w:pPr>
      <w:spacing w:after="0" w:line="240" w:lineRule="auto"/>
    </w:pPr>
  </w:style>
  <w:style w:type="character" w:customStyle="1" w:styleId="LanguageStrikeChar">
    <w:name w:val="Language Strike Char"/>
    <w:locked/>
    <w:rsid w:val="008B0677"/>
  </w:style>
  <w:style w:type="paragraph" w:customStyle="1" w:styleId="LanguageStrike">
    <w:name w:val="Language Strike"/>
    <w:basedOn w:val="Normal"/>
    <w:next w:val="Normal"/>
    <w:uiPriority w:val="99"/>
    <w:qFormat/>
    <w:rsid w:val="008B0677"/>
    <w:pPr>
      <w:spacing w:after="0" w:line="240" w:lineRule="auto"/>
    </w:pPr>
  </w:style>
  <w:style w:type="character" w:customStyle="1" w:styleId="8pointChar">
    <w:name w:val="8 point Char"/>
    <w:locked/>
    <w:rsid w:val="008B0677"/>
  </w:style>
  <w:style w:type="paragraph" w:customStyle="1" w:styleId="8point">
    <w:name w:val="8 point"/>
    <w:basedOn w:val="Normal"/>
    <w:next w:val="fullstory"/>
    <w:qFormat/>
    <w:rsid w:val="008B0677"/>
    <w:pPr>
      <w:spacing w:after="0" w:line="240" w:lineRule="auto"/>
    </w:pPr>
  </w:style>
  <w:style w:type="character" w:customStyle="1" w:styleId="citationunderlineChar">
    <w:name w:val="citation/underline Char"/>
    <w:locked/>
    <w:rsid w:val="008B0677"/>
  </w:style>
  <w:style w:type="paragraph" w:customStyle="1" w:styleId="citationunderline">
    <w:name w:val="citation/underline"/>
    <w:autoRedefine/>
    <w:qFormat/>
    <w:rsid w:val="008B0677"/>
    <w:pPr>
      <w:spacing w:after="200" w:line="276" w:lineRule="auto"/>
    </w:pPr>
    <w:rPr>
      <w:rFonts w:eastAsiaTheme="minorHAnsi"/>
      <w:sz w:val="22"/>
      <w:szCs w:val="22"/>
    </w:rPr>
  </w:style>
  <w:style w:type="paragraph" w:customStyle="1" w:styleId="Style60">
    <w:name w:val="Style 6"/>
    <w:next w:val="8point"/>
    <w:qFormat/>
    <w:rsid w:val="008B0677"/>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8B0677"/>
    <w:pPr>
      <w:spacing w:after="0" w:line="240" w:lineRule="auto"/>
    </w:pPr>
  </w:style>
  <w:style w:type="paragraph" w:customStyle="1" w:styleId="Citation-FirstLine">
    <w:name w:val="Citation - First Line"/>
    <w:basedOn w:val="Normal"/>
    <w:next w:val="Style4"/>
    <w:autoRedefine/>
    <w:qFormat/>
    <w:rsid w:val="008B0677"/>
    <w:pPr>
      <w:spacing w:after="0" w:line="240" w:lineRule="auto"/>
    </w:pPr>
  </w:style>
  <w:style w:type="character" w:customStyle="1" w:styleId="DateCitesAuthorCharChar">
    <w:name w:val="DateCitesAuthor Char Char"/>
    <w:locked/>
    <w:rsid w:val="008B0677"/>
  </w:style>
  <w:style w:type="paragraph" w:customStyle="1" w:styleId="DateCitesAuthorChar">
    <w:name w:val="DateCitesAuthor Char"/>
    <w:basedOn w:val="Normal"/>
    <w:qFormat/>
    <w:rsid w:val="008B0677"/>
    <w:pPr>
      <w:spacing w:after="0" w:line="240" w:lineRule="auto"/>
    </w:pPr>
  </w:style>
  <w:style w:type="paragraph" w:customStyle="1" w:styleId="articlebodynormaltext">
    <w:name w:val="articlebody_normaltext"/>
    <w:basedOn w:val="Normal"/>
    <w:next w:val="Citation-Complete"/>
    <w:qFormat/>
    <w:rsid w:val="008B0677"/>
    <w:pPr>
      <w:spacing w:after="0" w:line="240" w:lineRule="auto"/>
    </w:pPr>
  </w:style>
  <w:style w:type="paragraph" w:customStyle="1" w:styleId="2909F619802848F09E01365C32F34654">
    <w:name w:val="2909F619802848F09E01365C32F34654"/>
    <w:next w:val="Citation-FirstLine"/>
    <w:uiPriority w:val="99"/>
    <w:qFormat/>
    <w:rsid w:val="008B0677"/>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8B0677"/>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8B0677"/>
    <w:pPr>
      <w:spacing w:after="0" w:line="240" w:lineRule="auto"/>
    </w:pPr>
  </w:style>
  <w:style w:type="paragraph" w:customStyle="1" w:styleId="Tag12">
    <w:name w:val="Tag12"/>
    <w:basedOn w:val="Normal"/>
    <w:next w:val="Smalltext"/>
    <w:qFormat/>
    <w:rsid w:val="008B0677"/>
    <w:pPr>
      <w:spacing w:after="0" w:line="240" w:lineRule="auto"/>
    </w:pPr>
  </w:style>
  <w:style w:type="character" w:customStyle="1" w:styleId="StyleStyle411pt1Char">
    <w:name w:val="Style Style4 + 11 pt1 Char"/>
    <w:locked/>
    <w:rsid w:val="008B0677"/>
  </w:style>
  <w:style w:type="paragraph" w:customStyle="1" w:styleId="StyleStyle411pt1">
    <w:name w:val="Style Style4 + 11 pt1"/>
    <w:basedOn w:val="Normal"/>
    <w:next w:val="cards0"/>
    <w:qFormat/>
    <w:rsid w:val="008B0677"/>
    <w:pPr>
      <w:spacing w:after="0" w:line="240" w:lineRule="auto"/>
    </w:pPr>
  </w:style>
  <w:style w:type="paragraph" w:customStyle="1" w:styleId="CM5">
    <w:name w:val="CM5"/>
    <w:basedOn w:val="Normal"/>
    <w:qFormat/>
    <w:rsid w:val="008B0677"/>
    <w:pPr>
      <w:spacing w:after="0" w:line="240" w:lineRule="auto"/>
    </w:pPr>
  </w:style>
  <w:style w:type="paragraph" w:customStyle="1" w:styleId="CM9">
    <w:name w:val="CM9"/>
    <w:basedOn w:val="Normal"/>
    <w:uiPriority w:val="99"/>
    <w:qFormat/>
    <w:rsid w:val="008B0677"/>
    <w:pPr>
      <w:spacing w:after="0" w:line="240" w:lineRule="auto"/>
    </w:pPr>
  </w:style>
  <w:style w:type="paragraph" w:customStyle="1" w:styleId="CM6">
    <w:name w:val="CM6"/>
    <w:basedOn w:val="Normal"/>
    <w:uiPriority w:val="99"/>
    <w:qFormat/>
    <w:rsid w:val="008B0677"/>
    <w:pPr>
      <w:spacing w:after="0" w:line="240" w:lineRule="auto"/>
    </w:pPr>
  </w:style>
  <w:style w:type="paragraph" w:customStyle="1" w:styleId="boldness">
    <w:name w:val="boldness"/>
    <w:basedOn w:val="Normal"/>
    <w:next w:val="TagCite"/>
    <w:qFormat/>
    <w:rsid w:val="008B0677"/>
    <w:pPr>
      <w:spacing w:after="0" w:line="240" w:lineRule="auto"/>
    </w:pPr>
  </w:style>
  <w:style w:type="character" w:customStyle="1" w:styleId="UnderlineCardChar0">
    <w:name w:val="UnderlineCard Char"/>
    <w:locked/>
    <w:rsid w:val="008B0677"/>
  </w:style>
  <w:style w:type="paragraph" w:customStyle="1" w:styleId="UnderlineCard0">
    <w:name w:val="UnderlineCard"/>
    <w:basedOn w:val="Heading4"/>
    <w:next w:val="CM6"/>
    <w:qFormat/>
    <w:rsid w:val="008B0677"/>
    <w:pPr>
      <w:spacing w:before="200" w:line="240" w:lineRule="auto"/>
    </w:pPr>
    <w:rPr>
      <w:iCs/>
      <w:sz w:val="22"/>
    </w:rPr>
  </w:style>
  <w:style w:type="paragraph" w:customStyle="1" w:styleId="CM21">
    <w:name w:val="CM21"/>
    <w:basedOn w:val="Normal"/>
    <w:uiPriority w:val="99"/>
    <w:qFormat/>
    <w:rsid w:val="008B0677"/>
    <w:pPr>
      <w:spacing w:after="0" w:line="240" w:lineRule="auto"/>
    </w:pPr>
  </w:style>
  <w:style w:type="paragraph" w:customStyle="1" w:styleId="CM22">
    <w:name w:val="CM22"/>
    <w:basedOn w:val="Normal"/>
    <w:uiPriority w:val="99"/>
    <w:qFormat/>
    <w:rsid w:val="008B0677"/>
    <w:pPr>
      <w:spacing w:after="0" w:line="240" w:lineRule="auto"/>
    </w:pPr>
  </w:style>
  <w:style w:type="paragraph" w:customStyle="1" w:styleId="CM4">
    <w:name w:val="CM4"/>
    <w:basedOn w:val="Normal"/>
    <w:uiPriority w:val="99"/>
    <w:qFormat/>
    <w:rsid w:val="008B0677"/>
    <w:pPr>
      <w:spacing w:after="0" w:line="240" w:lineRule="auto"/>
    </w:pPr>
  </w:style>
  <w:style w:type="paragraph" w:customStyle="1" w:styleId="Pa10">
    <w:name w:val="Pa10"/>
    <w:basedOn w:val="Normal"/>
    <w:uiPriority w:val="99"/>
    <w:qFormat/>
    <w:rsid w:val="008B0677"/>
    <w:pPr>
      <w:spacing w:after="0" w:line="240" w:lineRule="auto"/>
    </w:pPr>
  </w:style>
  <w:style w:type="paragraph" w:customStyle="1" w:styleId="Pa31">
    <w:name w:val="Pa3+1"/>
    <w:basedOn w:val="Normal"/>
    <w:uiPriority w:val="99"/>
    <w:qFormat/>
    <w:rsid w:val="008B0677"/>
    <w:pPr>
      <w:spacing w:after="0" w:line="240" w:lineRule="auto"/>
    </w:pPr>
  </w:style>
  <w:style w:type="paragraph" w:customStyle="1" w:styleId="Pa1">
    <w:name w:val="Pa1"/>
    <w:basedOn w:val="Normal"/>
    <w:qFormat/>
    <w:rsid w:val="008B0677"/>
    <w:pPr>
      <w:spacing w:after="0" w:line="240" w:lineRule="auto"/>
    </w:pPr>
  </w:style>
  <w:style w:type="paragraph" w:customStyle="1" w:styleId="Pa2">
    <w:name w:val="Pa2"/>
    <w:basedOn w:val="Normal"/>
    <w:uiPriority w:val="99"/>
    <w:qFormat/>
    <w:rsid w:val="008B0677"/>
    <w:pPr>
      <w:spacing w:after="0" w:line="240" w:lineRule="auto"/>
    </w:pPr>
  </w:style>
  <w:style w:type="paragraph" w:customStyle="1" w:styleId="FreeFormA">
    <w:name w:val="Free Form A"/>
    <w:next w:val="Pa10"/>
    <w:uiPriority w:val="99"/>
    <w:qFormat/>
    <w:rsid w:val="008B0677"/>
    <w:pPr>
      <w:spacing w:after="200" w:line="276" w:lineRule="auto"/>
    </w:pPr>
    <w:rPr>
      <w:rFonts w:eastAsiaTheme="minorHAnsi"/>
      <w:sz w:val="22"/>
      <w:szCs w:val="22"/>
    </w:rPr>
  </w:style>
  <w:style w:type="paragraph" w:customStyle="1" w:styleId="H4Tag">
    <w:name w:val="H4 (Tag)"/>
    <w:basedOn w:val="Normal"/>
    <w:next w:val="Pa31"/>
    <w:qFormat/>
    <w:rsid w:val="008B0677"/>
    <w:pPr>
      <w:spacing w:after="0" w:line="240" w:lineRule="auto"/>
    </w:pPr>
  </w:style>
  <w:style w:type="character" w:customStyle="1" w:styleId="CardUpSize-LightChar">
    <w:name w:val="CardUpSize - Light Char"/>
    <w:basedOn w:val="DefaultParagraphFont"/>
    <w:locked/>
    <w:rsid w:val="008B0677"/>
  </w:style>
  <w:style w:type="paragraph" w:customStyle="1" w:styleId="CardUpSize-Light">
    <w:name w:val="CardUpSize - Light"/>
    <w:basedOn w:val="Normal"/>
    <w:next w:val="Pa2"/>
    <w:qFormat/>
    <w:rsid w:val="008B0677"/>
    <w:pPr>
      <w:spacing w:after="0" w:line="240" w:lineRule="auto"/>
    </w:pPr>
  </w:style>
  <w:style w:type="character" w:customStyle="1" w:styleId="CiteCardUpSize-HeavyChar">
    <w:name w:val="Cite // CardUpSize - Heavy Char"/>
    <w:basedOn w:val="DefaultParagraphFont"/>
    <w:locked/>
    <w:rsid w:val="008B0677"/>
  </w:style>
  <w:style w:type="paragraph" w:customStyle="1" w:styleId="CiteCardUpSize-Heavy">
    <w:name w:val="Cite // CardUpSize - Heavy"/>
    <w:basedOn w:val="Normal"/>
    <w:next w:val="H4Tag"/>
    <w:qFormat/>
    <w:rsid w:val="008B0677"/>
    <w:pPr>
      <w:spacing w:after="0" w:line="240" w:lineRule="auto"/>
    </w:pPr>
  </w:style>
  <w:style w:type="character" w:customStyle="1" w:styleId="HotRouteCharCharCharCharCharChar">
    <w:name w:val="Hot Route! Char Char Char Char Char Char"/>
    <w:locked/>
    <w:rsid w:val="008B0677"/>
  </w:style>
  <w:style w:type="paragraph" w:customStyle="1" w:styleId="HotRouteCharCharCharCharChar">
    <w:name w:val="Hot Route! Char Char Char Char Char"/>
    <w:basedOn w:val="Normal"/>
    <w:next w:val="CardUpSize-Light"/>
    <w:qFormat/>
    <w:rsid w:val="008B0677"/>
    <w:pPr>
      <w:spacing w:after="0" w:line="240" w:lineRule="auto"/>
    </w:pPr>
  </w:style>
  <w:style w:type="character" w:customStyle="1" w:styleId="SmallTextCharCharCharChar">
    <w:name w:val="Small Text Char Char Char Char"/>
    <w:locked/>
    <w:rsid w:val="008B0677"/>
  </w:style>
  <w:style w:type="paragraph" w:customStyle="1" w:styleId="SmallTextCharCharChar">
    <w:name w:val="Small Text Char Char Char"/>
    <w:basedOn w:val="Normal"/>
    <w:next w:val="CiteCardUpSize-Heavy"/>
    <w:qFormat/>
    <w:rsid w:val="008B0677"/>
    <w:pPr>
      <w:spacing w:after="0" w:line="240" w:lineRule="auto"/>
    </w:pPr>
  </w:style>
  <w:style w:type="character" w:customStyle="1" w:styleId="UnderlineCharCharCharCharCharCharCharChar">
    <w:name w:val="Underline Char Char Char Char Char Char Char Char"/>
    <w:basedOn w:val="DefaultParagraphFont"/>
    <w:locked/>
    <w:rsid w:val="008B0677"/>
  </w:style>
  <w:style w:type="paragraph" w:customStyle="1" w:styleId="UnderlineCharCharCharCharCharCharChar">
    <w:name w:val="Underline Char Char Char Char Char Char Char"/>
    <w:basedOn w:val="Normal"/>
    <w:qFormat/>
    <w:rsid w:val="008B0677"/>
    <w:pPr>
      <w:spacing w:after="0" w:line="240" w:lineRule="auto"/>
    </w:pPr>
  </w:style>
  <w:style w:type="character" w:customStyle="1" w:styleId="SmalltextCharCharCharChar0">
    <w:name w:val="Small text Char Char Char Char"/>
    <w:basedOn w:val="DefaultParagraphFont"/>
    <w:locked/>
    <w:rsid w:val="008B0677"/>
  </w:style>
  <w:style w:type="paragraph" w:customStyle="1" w:styleId="SmalltextCharCharChar0">
    <w:name w:val="Small text Char Char Char"/>
    <w:basedOn w:val="Normal"/>
    <w:next w:val="Analytics"/>
    <w:qFormat/>
    <w:rsid w:val="008B0677"/>
    <w:pPr>
      <w:spacing w:after="0" w:line="240" w:lineRule="auto"/>
    </w:pPr>
  </w:style>
  <w:style w:type="paragraph" w:customStyle="1" w:styleId="Tagandcite">
    <w:name w:val="Tag and cite"/>
    <w:basedOn w:val="Normal"/>
    <w:uiPriority w:val="99"/>
    <w:qFormat/>
    <w:rsid w:val="008B0677"/>
    <w:pPr>
      <w:spacing w:after="0" w:line="240" w:lineRule="auto"/>
    </w:pPr>
  </w:style>
  <w:style w:type="paragraph" w:customStyle="1" w:styleId="Textbody">
    <w:name w:val="Text body"/>
    <w:basedOn w:val="SmalltextCharCharChar0"/>
    <w:next w:val="WW-Default"/>
    <w:qFormat/>
    <w:rsid w:val="008B0677"/>
  </w:style>
  <w:style w:type="paragraph" w:customStyle="1" w:styleId="comments">
    <w:name w:val="comments"/>
    <w:basedOn w:val="Normal"/>
    <w:next w:val="Standard"/>
    <w:qFormat/>
    <w:rsid w:val="008B0677"/>
    <w:pPr>
      <w:spacing w:after="0" w:line="240" w:lineRule="auto"/>
    </w:pPr>
  </w:style>
  <w:style w:type="paragraph" w:customStyle="1" w:styleId="Default1">
    <w:name w:val="Default1"/>
    <w:basedOn w:val="Normal"/>
    <w:uiPriority w:val="99"/>
    <w:qFormat/>
    <w:rsid w:val="008B0677"/>
    <w:pPr>
      <w:spacing w:after="0" w:line="240" w:lineRule="auto"/>
    </w:pPr>
  </w:style>
  <w:style w:type="paragraph" w:customStyle="1" w:styleId="NFAPWPheader">
    <w:name w:val="NFAP WP header"/>
    <w:basedOn w:val="Normal"/>
    <w:uiPriority w:val="99"/>
    <w:qFormat/>
    <w:rsid w:val="008B0677"/>
    <w:pPr>
      <w:spacing w:after="0" w:line="240" w:lineRule="auto"/>
    </w:pPr>
  </w:style>
  <w:style w:type="character" w:customStyle="1" w:styleId="UnderlinedCardTextChar">
    <w:name w:val="Underlined Card Text Char"/>
    <w:locked/>
    <w:rsid w:val="008B0677"/>
  </w:style>
  <w:style w:type="paragraph" w:customStyle="1" w:styleId="UnderlinedCardText">
    <w:name w:val="Underlined Card Text"/>
    <w:basedOn w:val="Normal"/>
    <w:next w:val="Circled"/>
    <w:qFormat/>
    <w:rsid w:val="008B0677"/>
    <w:pPr>
      <w:spacing w:after="0" w:line="240" w:lineRule="auto"/>
    </w:pPr>
  </w:style>
  <w:style w:type="character" w:customStyle="1" w:styleId="cardtextemphasisChar">
    <w:name w:val="card text emphasis Char"/>
    <w:locked/>
    <w:rsid w:val="008B0677"/>
  </w:style>
  <w:style w:type="paragraph" w:customStyle="1" w:styleId="cardtextemphasis">
    <w:name w:val="card text emphasis"/>
    <w:basedOn w:val="Circled"/>
    <w:next w:val="MinimizedText"/>
    <w:qFormat/>
    <w:rsid w:val="008B0677"/>
    <w:pPr>
      <w:spacing w:line="240" w:lineRule="auto"/>
    </w:pPr>
    <w:rPr>
      <w:rFonts w:eastAsiaTheme="minorHAnsi"/>
      <w:b w:val="0"/>
      <w:szCs w:val="22"/>
      <w:u w:val="none"/>
    </w:rPr>
  </w:style>
  <w:style w:type="character" w:customStyle="1" w:styleId="CiteCharCharChar">
    <w:name w:val="Cite Char Char Char"/>
    <w:locked/>
    <w:rsid w:val="008B0677"/>
  </w:style>
  <w:style w:type="paragraph" w:customStyle="1" w:styleId="CiteCharChar">
    <w:name w:val="Cite Char Char"/>
    <w:basedOn w:val="Normal"/>
    <w:next w:val="Normal"/>
    <w:qFormat/>
    <w:rsid w:val="008B0677"/>
    <w:pPr>
      <w:spacing w:after="0" w:line="240" w:lineRule="auto"/>
    </w:pPr>
  </w:style>
  <w:style w:type="character" w:customStyle="1" w:styleId="CiteCardChar">
    <w:name w:val="Cite_Card Char"/>
    <w:locked/>
    <w:rsid w:val="008B0677"/>
  </w:style>
  <w:style w:type="paragraph" w:customStyle="1" w:styleId="CiteCard">
    <w:name w:val="Cite_Card"/>
    <w:next w:val="CiteCharChar"/>
    <w:qFormat/>
    <w:rsid w:val="008B0677"/>
    <w:pPr>
      <w:spacing w:after="200" w:line="276" w:lineRule="auto"/>
    </w:pPr>
    <w:rPr>
      <w:rFonts w:eastAsiaTheme="minorHAnsi"/>
      <w:sz w:val="22"/>
      <w:szCs w:val="22"/>
    </w:rPr>
  </w:style>
  <w:style w:type="character" w:customStyle="1" w:styleId="BoldandUnderlineCharChar2">
    <w:name w:val="Bold and Underline Char Char2"/>
    <w:locked/>
    <w:rsid w:val="008B0677"/>
  </w:style>
  <w:style w:type="paragraph" w:customStyle="1" w:styleId="BoldandUnderlineChar">
    <w:name w:val="Bold and Underline Char"/>
    <w:basedOn w:val="Normal"/>
    <w:next w:val="UnreadText"/>
    <w:qFormat/>
    <w:rsid w:val="008B0677"/>
    <w:pPr>
      <w:spacing w:after="0" w:line="240" w:lineRule="auto"/>
    </w:pPr>
  </w:style>
  <w:style w:type="paragraph" w:customStyle="1" w:styleId="CiteCardCharChar">
    <w:name w:val="Cite_Card Char Char"/>
    <w:autoRedefine/>
    <w:qFormat/>
    <w:rsid w:val="008B0677"/>
    <w:pPr>
      <w:spacing w:after="200" w:line="276" w:lineRule="auto"/>
    </w:pPr>
    <w:rPr>
      <w:rFonts w:eastAsiaTheme="minorHAnsi"/>
      <w:sz w:val="22"/>
      <w:szCs w:val="22"/>
    </w:rPr>
  </w:style>
  <w:style w:type="character" w:customStyle="1" w:styleId="CiteCardCharCharCharChar">
    <w:name w:val="Cite_Card Char Char Char Char"/>
    <w:locked/>
    <w:rsid w:val="008B0677"/>
  </w:style>
  <w:style w:type="paragraph" w:customStyle="1" w:styleId="CiteCardCharCharChar">
    <w:name w:val="Cite_Card Char Char Char"/>
    <w:qFormat/>
    <w:rsid w:val="008B0677"/>
    <w:pPr>
      <w:spacing w:after="200" w:line="276" w:lineRule="auto"/>
    </w:pPr>
    <w:rPr>
      <w:rFonts w:eastAsiaTheme="minorHAnsi"/>
      <w:sz w:val="22"/>
      <w:szCs w:val="22"/>
    </w:rPr>
  </w:style>
  <w:style w:type="paragraph" w:customStyle="1" w:styleId="heading0">
    <w:name w:val="heading"/>
    <w:basedOn w:val="Normal"/>
    <w:next w:val="BoldandUnderlineChar"/>
    <w:qFormat/>
    <w:rsid w:val="008B0677"/>
    <w:pPr>
      <w:spacing w:after="0" w:line="240" w:lineRule="auto"/>
    </w:pPr>
  </w:style>
  <w:style w:type="character" w:customStyle="1" w:styleId="LittleChar">
    <w:name w:val="Little Char"/>
    <w:locked/>
    <w:rsid w:val="008B0677"/>
  </w:style>
  <w:style w:type="paragraph" w:customStyle="1" w:styleId="Little">
    <w:name w:val="Little"/>
    <w:basedOn w:val="Normal"/>
    <w:qFormat/>
    <w:rsid w:val="008B0677"/>
    <w:pPr>
      <w:spacing w:after="0" w:line="240" w:lineRule="auto"/>
    </w:pPr>
  </w:style>
  <w:style w:type="character" w:customStyle="1" w:styleId="DebateHeaderChar">
    <w:name w:val="Debate Header Char"/>
    <w:locked/>
    <w:rsid w:val="008B0677"/>
  </w:style>
  <w:style w:type="paragraph" w:customStyle="1" w:styleId="DebateHeader">
    <w:name w:val="Debate Header"/>
    <w:basedOn w:val="Normal"/>
    <w:next w:val="Normal"/>
    <w:autoRedefine/>
    <w:uiPriority w:val="99"/>
    <w:qFormat/>
    <w:rsid w:val="008B0677"/>
    <w:pPr>
      <w:spacing w:after="0" w:line="240" w:lineRule="auto"/>
    </w:pPr>
  </w:style>
  <w:style w:type="paragraph" w:customStyle="1" w:styleId="articletitle0">
    <w:name w:val="article_title"/>
    <w:basedOn w:val="Normal"/>
    <w:qFormat/>
    <w:rsid w:val="008B0677"/>
    <w:pPr>
      <w:spacing w:after="0" w:line="240" w:lineRule="auto"/>
    </w:pPr>
  </w:style>
  <w:style w:type="character" w:customStyle="1" w:styleId="UnhighlightedChar">
    <w:name w:val="Unhighlighted Char"/>
    <w:locked/>
    <w:rsid w:val="008B0677"/>
  </w:style>
  <w:style w:type="paragraph" w:customStyle="1" w:styleId="Unhighlighted">
    <w:name w:val="Unhighlighted"/>
    <w:basedOn w:val="Normal"/>
    <w:next w:val="TagCite1"/>
    <w:autoRedefine/>
    <w:qFormat/>
    <w:rsid w:val="008B0677"/>
    <w:pPr>
      <w:spacing w:after="0" w:line="240" w:lineRule="auto"/>
    </w:pPr>
  </w:style>
  <w:style w:type="paragraph" w:customStyle="1" w:styleId="Caption1">
    <w:name w:val="Caption1"/>
    <w:basedOn w:val="Normal"/>
    <w:qFormat/>
    <w:rsid w:val="008B0677"/>
    <w:pPr>
      <w:spacing w:after="0" w:line="240" w:lineRule="auto"/>
    </w:pPr>
  </w:style>
  <w:style w:type="character" w:customStyle="1" w:styleId="StylecardUnderlineChar">
    <w:name w:val="Style card + Underline Char"/>
    <w:locked/>
    <w:rsid w:val="008B0677"/>
  </w:style>
  <w:style w:type="paragraph" w:customStyle="1" w:styleId="StylecardUnderline">
    <w:name w:val="Style card + Underline"/>
    <w:basedOn w:val="CiteSpacing"/>
    <w:next w:val="Unhighlighted"/>
    <w:qFormat/>
    <w:rsid w:val="008B0677"/>
    <w:pPr>
      <w:spacing w:line="240" w:lineRule="auto"/>
    </w:pPr>
  </w:style>
  <w:style w:type="paragraph" w:customStyle="1" w:styleId="TagF3">
    <w:name w:val="Tag (F3)"/>
    <w:next w:val="Caption1"/>
    <w:qFormat/>
    <w:rsid w:val="008B0677"/>
    <w:pPr>
      <w:spacing w:after="200" w:line="276" w:lineRule="auto"/>
    </w:pPr>
    <w:rPr>
      <w:rFonts w:eastAsiaTheme="minorHAnsi"/>
      <w:sz w:val="22"/>
      <w:szCs w:val="22"/>
    </w:rPr>
  </w:style>
  <w:style w:type="paragraph" w:customStyle="1" w:styleId="i1">
    <w:name w:val="i1"/>
    <w:basedOn w:val="Normal"/>
    <w:uiPriority w:val="99"/>
    <w:qFormat/>
    <w:rsid w:val="008B0677"/>
    <w:pPr>
      <w:spacing w:after="0" w:line="240" w:lineRule="auto"/>
    </w:pPr>
  </w:style>
  <w:style w:type="paragraph" w:customStyle="1" w:styleId="style14">
    <w:name w:val="style14"/>
    <w:basedOn w:val="Normal"/>
    <w:next w:val="Heading1"/>
    <w:qFormat/>
    <w:rsid w:val="008B0677"/>
    <w:pPr>
      <w:spacing w:after="0" w:line="240" w:lineRule="auto"/>
    </w:pPr>
  </w:style>
  <w:style w:type="paragraph" w:customStyle="1" w:styleId="CardTagCite1Char">
    <w:name w:val="Card Tag + Cite #1 Char"/>
    <w:basedOn w:val="Normal"/>
    <w:qFormat/>
    <w:rsid w:val="008B0677"/>
    <w:pPr>
      <w:spacing w:after="0" w:line="240" w:lineRule="auto"/>
    </w:pPr>
  </w:style>
  <w:style w:type="paragraph" w:customStyle="1" w:styleId="articlebody">
    <w:name w:val="articlebody"/>
    <w:basedOn w:val="Normal"/>
    <w:next w:val="i1"/>
    <w:qFormat/>
    <w:rsid w:val="008B0677"/>
    <w:pPr>
      <w:spacing w:after="0" w:line="240" w:lineRule="auto"/>
    </w:pPr>
  </w:style>
  <w:style w:type="character" w:customStyle="1" w:styleId="CiteCardCharCharCharCharCharCharCharChar">
    <w:name w:val="Cite_Card Char Char Char Char Char Char Char Char"/>
    <w:locked/>
    <w:rsid w:val="008B0677"/>
  </w:style>
  <w:style w:type="paragraph" w:customStyle="1" w:styleId="CiteCardCharCharCharCharCharCharChar">
    <w:name w:val="Cite_Card Char Char Char Char Char Char Char"/>
    <w:next w:val="CardTagCite1Char"/>
    <w:autoRedefine/>
    <w:qFormat/>
    <w:rsid w:val="008B0677"/>
    <w:pPr>
      <w:spacing w:after="200" w:line="276" w:lineRule="auto"/>
    </w:pPr>
    <w:rPr>
      <w:rFonts w:eastAsiaTheme="minorHAnsi"/>
      <w:sz w:val="22"/>
      <w:szCs w:val="22"/>
    </w:rPr>
  </w:style>
  <w:style w:type="paragraph" w:customStyle="1" w:styleId="foldie">
    <w:name w:val="foldie"/>
    <w:basedOn w:val="BoldandUnderlineChar"/>
    <w:next w:val="HotRoute0"/>
    <w:qFormat/>
    <w:rsid w:val="008B0677"/>
  </w:style>
  <w:style w:type="paragraph" w:customStyle="1" w:styleId="billtextsection">
    <w:name w:val="bill_text_section"/>
    <w:basedOn w:val="Normal"/>
    <w:next w:val="articlebody"/>
    <w:qFormat/>
    <w:rsid w:val="008B0677"/>
    <w:pPr>
      <w:spacing w:after="0" w:line="240" w:lineRule="auto"/>
    </w:pPr>
  </w:style>
  <w:style w:type="character" w:customStyle="1" w:styleId="CiteNormalChar">
    <w:name w:val="Cite Normal Char"/>
    <w:locked/>
    <w:rsid w:val="008B0677"/>
  </w:style>
  <w:style w:type="paragraph" w:customStyle="1" w:styleId="Pa3">
    <w:name w:val="Pa3"/>
    <w:basedOn w:val="Normal"/>
    <w:uiPriority w:val="99"/>
    <w:qFormat/>
    <w:rsid w:val="008B0677"/>
    <w:pPr>
      <w:spacing w:after="0" w:line="240" w:lineRule="auto"/>
    </w:pPr>
  </w:style>
  <w:style w:type="character" w:customStyle="1" w:styleId="NormaltextCharChar">
    <w:name w:val="Normal text Char Char"/>
    <w:locked/>
    <w:rsid w:val="008B0677"/>
  </w:style>
  <w:style w:type="paragraph" w:customStyle="1" w:styleId="Normaltext0">
    <w:name w:val="Normal text"/>
    <w:basedOn w:val="Normal"/>
    <w:autoRedefine/>
    <w:qFormat/>
    <w:rsid w:val="008B0677"/>
    <w:pPr>
      <w:spacing w:after="0" w:line="240" w:lineRule="auto"/>
    </w:pPr>
  </w:style>
  <w:style w:type="character" w:customStyle="1" w:styleId="underlinedcardChar1">
    <w:name w:val="underlined card Char"/>
    <w:locked/>
    <w:rsid w:val="008B0677"/>
  </w:style>
  <w:style w:type="paragraph" w:customStyle="1" w:styleId="underlinedcard1">
    <w:name w:val="underlined card"/>
    <w:basedOn w:val="Normal"/>
    <w:next w:val="Pa3"/>
    <w:autoRedefine/>
    <w:qFormat/>
    <w:rsid w:val="008B0677"/>
    <w:pPr>
      <w:spacing w:after="0" w:line="240" w:lineRule="auto"/>
    </w:pPr>
  </w:style>
  <w:style w:type="character" w:customStyle="1" w:styleId="Debate-CardTagandCite-F6Char">
    <w:name w:val="Debate- Card Tag and Cite- F6 Char"/>
    <w:locked/>
    <w:rsid w:val="008B0677"/>
  </w:style>
  <w:style w:type="paragraph" w:customStyle="1" w:styleId="Debate-CardTagandCite-F6">
    <w:name w:val="Debate- Card Tag and Cite- F6"/>
    <w:basedOn w:val="Normal"/>
    <w:next w:val="Normaltext0"/>
    <w:qFormat/>
    <w:rsid w:val="008B0677"/>
    <w:pPr>
      <w:spacing w:after="0" w:line="240" w:lineRule="auto"/>
    </w:pPr>
  </w:style>
  <w:style w:type="paragraph" w:customStyle="1" w:styleId="BLOCKTITLE3">
    <w:name w:val="BLOCK TITLE"/>
    <w:basedOn w:val="Normal"/>
    <w:uiPriority w:val="99"/>
    <w:qFormat/>
    <w:rsid w:val="008B0677"/>
    <w:pPr>
      <w:spacing w:after="0" w:line="240" w:lineRule="auto"/>
    </w:pPr>
  </w:style>
  <w:style w:type="paragraph" w:customStyle="1" w:styleId="StyleNormalWeb10pt">
    <w:name w:val="Style Normal (Web) + 10 pt"/>
    <w:basedOn w:val="Title"/>
    <w:next w:val="Boldunderline1"/>
    <w:qFormat/>
    <w:rsid w:val="008B0677"/>
    <w:pPr>
      <w:spacing w:before="0" w:after="0" w:line="240" w:lineRule="auto"/>
      <w:ind w:left="0" w:right="0"/>
      <w:jc w:val="left"/>
      <w:outlineLvl w:val="9"/>
    </w:pPr>
    <w:rPr>
      <w:rFonts w:ascii="Georgia" w:hAnsi="Georgia"/>
      <w:sz w:val="22"/>
      <w:u w:val="none"/>
    </w:rPr>
  </w:style>
  <w:style w:type="character" w:customStyle="1" w:styleId="cardChar0">
    <w:name w:val="%card Char"/>
    <w:locked/>
    <w:rsid w:val="008B0677"/>
  </w:style>
  <w:style w:type="paragraph" w:customStyle="1" w:styleId="card">
    <w:name w:val="%card"/>
    <w:basedOn w:val="Normal"/>
    <w:next w:val="BLOCKTITLE3"/>
    <w:qFormat/>
    <w:rsid w:val="008B0677"/>
    <w:pPr>
      <w:spacing w:after="0" w:line="240" w:lineRule="auto"/>
    </w:pPr>
  </w:style>
  <w:style w:type="character" w:customStyle="1" w:styleId="UnunderlinedTextChar">
    <w:name w:val="Ununderlined Text Char"/>
    <w:locked/>
    <w:rsid w:val="008B0677"/>
  </w:style>
  <w:style w:type="paragraph" w:customStyle="1" w:styleId="UnunderlinedText">
    <w:name w:val="Ununderlined Text"/>
    <w:basedOn w:val="Normal"/>
    <w:next w:val="card"/>
    <w:autoRedefine/>
    <w:qFormat/>
    <w:rsid w:val="008B0677"/>
    <w:pPr>
      <w:spacing w:after="0" w:line="240" w:lineRule="auto"/>
    </w:pPr>
  </w:style>
  <w:style w:type="character" w:customStyle="1" w:styleId="ReallyfuckingsmallCharCharCharChar">
    <w:name w:val="Really fucking small Char Char Char Char"/>
    <w:locked/>
    <w:rsid w:val="008B0677"/>
  </w:style>
  <w:style w:type="paragraph" w:customStyle="1" w:styleId="ReallyfuckingsmallCharCharChar">
    <w:name w:val="Really fucking small Char Char Char"/>
    <w:basedOn w:val="Normal"/>
    <w:next w:val="NoSpacing"/>
    <w:qFormat/>
    <w:rsid w:val="008B0677"/>
    <w:pPr>
      <w:spacing w:after="0" w:line="240" w:lineRule="auto"/>
    </w:pPr>
  </w:style>
  <w:style w:type="character" w:customStyle="1" w:styleId="CardDownx1Char">
    <w:name w:val="CardDown x1 Char"/>
    <w:locked/>
    <w:rsid w:val="008B0677"/>
  </w:style>
  <w:style w:type="paragraph" w:customStyle="1" w:styleId="CardDownx1">
    <w:name w:val="CardDown x1"/>
    <w:basedOn w:val="Normal"/>
    <w:next w:val="Regular"/>
    <w:qFormat/>
    <w:rsid w:val="008B0677"/>
    <w:pPr>
      <w:spacing w:after="0" w:line="240" w:lineRule="auto"/>
    </w:pPr>
  </w:style>
  <w:style w:type="paragraph" w:customStyle="1" w:styleId="CardDownx15">
    <w:name w:val="CardDown x1.5"/>
    <w:basedOn w:val="Normal"/>
    <w:qFormat/>
    <w:rsid w:val="008B0677"/>
    <w:pPr>
      <w:spacing w:after="0" w:line="240" w:lineRule="auto"/>
    </w:pPr>
  </w:style>
  <w:style w:type="paragraph" w:customStyle="1" w:styleId="Reallyfuckingsmall">
    <w:name w:val="Really fucking small"/>
    <w:basedOn w:val="Normal"/>
    <w:qFormat/>
    <w:rsid w:val="008B0677"/>
    <w:pPr>
      <w:spacing w:after="0" w:line="240" w:lineRule="auto"/>
    </w:pPr>
  </w:style>
  <w:style w:type="character" w:customStyle="1" w:styleId="FullCiteChar">
    <w:name w:val="Full Cite Char"/>
    <w:locked/>
    <w:rsid w:val="008B0677"/>
  </w:style>
  <w:style w:type="paragraph" w:customStyle="1" w:styleId="FullCite">
    <w:name w:val="Full Cite"/>
    <w:basedOn w:val="Normal"/>
    <w:next w:val="Normal"/>
    <w:qFormat/>
    <w:rsid w:val="008B0677"/>
    <w:pPr>
      <w:spacing w:after="0" w:line="240" w:lineRule="auto"/>
    </w:pPr>
  </w:style>
  <w:style w:type="paragraph" w:customStyle="1" w:styleId="CiteTag">
    <w:name w:val="Cite/Tag"/>
    <w:basedOn w:val="Normal"/>
    <w:uiPriority w:val="99"/>
    <w:qFormat/>
    <w:rsid w:val="008B0677"/>
    <w:pPr>
      <w:spacing w:after="0" w:line="240" w:lineRule="auto"/>
    </w:pPr>
  </w:style>
  <w:style w:type="paragraph" w:customStyle="1" w:styleId="cardtext4">
    <w:name w:val="cardtext"/>
    <w:basedOn w:val="Normal"/>
    <w:next w:val="Reallyfuckingsmall"/>
    <w:qFormat/>
    <w:rsid w:val="008B0677"/>
    <w:pPr>
      <w:spacing w:after="0" w:line="240" w:lineRule="auto"/>
    </w:pPr>
  </w:style>
  <w:style w:type="paragraph" w:customStyle="1" w:styleId="Heading5SizeDown">
    <w:name w:val="Heading 5 Size Down"/>
    <w:basedOn w:val="Normal"/>
    <w:autoRedefine/>
    <w:qFormat/>
    <w:rsid w:val="008B0677"/>
    <w:pPr>
      <w:spacing w:after="0" w:line="240" w:lineRule="auto"/>
    </w:pPr>
  </w:style>
  <w:style w:type="character" w:customStyle="1" w:styleId="evidencetextChar">
    <w:name w:val="evidence text Char"/>
    <w:locked/>
    <w:rsid w:val="008B0677"/>
  </w:style>
  <w:style w:type="character" w:customStyle="1" w:styleId="StyleStyleArialNarrow9ptLeft-075ArialNarrowChar">
    <w:name w:val="Style Style Arial Narrow 9 pt Left:  -0.75&quot; + Arial Narrow Char"/>
    <w:locked/>
    <w:rsid w:val="008B0677"/>
  </w:style>
  <w:style w:type="paragraph" w:customStyle="1" w:styleId="StyleStyleArialNarrow9ptLeft-075ArialNarrow">
    <w:name w:val="Style Style Arial Narrow 9 pt Left:  -0.75&quot; + Arial Narrow"/>
    <w:basedOn w:val="Normal"/>
    <w:next w:val="Heading5SizeDown"/>
    <w:qFormat/>
    <w:rsid w:val="008B0677"/>
    <w:pPr>
      <w:spacing w:after="0" w:line="240" w:lineRule="auto"/>
    </w:pPr>
  </w:style>
  <w:style w:type="character" w:customStyle="1" w:styleId="StyleStyleCardTextLeft-075Right0Char">
    <w:name w:val="Style Style Card Text + Left:  -0.75&quot; + Right:  0&quot; Char"/>
    <w:locked/>
    <w:rsid w:val="008B0677"/>
  </w:style>
  <w:style w:type="paragraph" w:customStyle="1" w:styleId="StyleStyleCardTextLeft-075Right0">
    <w:name w:val="Style Style Card Text + Left:  -0.75&quot; + Right:  0&quot;"/>
    <w:basedOn w:val="Normal"/>
    <w:next w:val="evidencetext"/>
    <w:autoRedefine/>
    <w:qFormat/>
    <w:rsid w:val="008B0677"/>
    <w:pPr>
      <w:spacing w:after="0" w:line="240" w:lineRule="auto"/>
    </w:pPr>
  </w:style>
  <w:style w:type="paragraph" w:customStyle="1" w:styleId="ecxmsonormal">
    <w:name w:val="ecxmsonormal"/>
    <w:basedOn w:val="Normal"/>
    <w:qFormat/>
    <w:rsid w:val="008B0677"/>
    <w:pPr>
      <w:spacing w:after="0" w:line="240" w:lineRule="auto"/>
    </w:pPr>
  </w:style>
  <w:style w:type="character" w:customStyle="1" w:styleId="DebateUnderlineBoldChar">
    <w:name w:val="Debate Underline Bold Char"/>
    <w:locked/>
    <w:rsid w:val="008B0677"/>
  </w:style>
  <w:style w:type="paragraph" w:customStyle="1" w:styleId="DebateUnderlineBold">
    <w:name w:val="Debate Underline Bold"/>
    <w:basedOn w:val="Cardtext0"/>
    <w:qFormat/>
    <w:rsid w:val="008B0677"/>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8B0677"/>
  </w:style>
  <w:style w:type="paragraph" w:customStyle="1" w:styleId="StyleArialNarrow12ptBoldLeft-075">
    <w:name w:val="Style Arial Narrow 12 pt Bold Left:  -0.75&quot;"/>
    <w:basedOn w:val="Normal"/>
    <w:next w:val="ecxmsonormal"/>
    <w:qFormat/>
    <w:rsid w:val="008B0677"/>
    <w:pPr>
      <w:spacing w:after="0" w:line="240" w:lineRule="auto"/>
    </w:pPr>
  </w:style>
  <w:style w:type="character" w:customStyle="1" w:styleId="StyleStyleevidencetextBorderSinglesolidlineAuto05Char">
    <w:name w:val="Style Style evidence text + Border: : (Single solid line Auto  0.5 ... Char"/>
    <w:locked/>
    <w:rsid w:val="008B0677"/>
  </w:style>
  <w:style w:type="paragraph" w:customStyle="1" w:styleId="StyleStyleevidencetextBorderSinglesolidlineAuto05">
    <w:name w:val="Style Style evidence text + Border: : (Single solid line Auto  0.5 ..."/>
    <w:basedOn w:val="Normal"/>
    <w:next w:val="DebateUnderlineBold"/>
    <w:qFormat/>
    <w:rsid w:val="008B0677"/>
    <w:pPr>
      <w:spacing w:after="0" w:line="240" w:lineRule="auto"/>
    </w:pPr>
  </w:style>
  <w:style w:type="character" w:customStyle="1" w:styleId="StyleevidencetextBorderSinglesolidlineAuto05ptLChar">
    <w:name w:val="Style evidence text + Border: : (Single solid line Auto  0.5 pt L... Char"/>
    <w:locked/>
    <w:rsid w:val="008B0677"/>
  </w:style>
  <w:style w:type="paragraph" w:customStyle="1" w:styleId="StyleevidencetextBorderSinglesolidlineAuto05ptL">
    <w:name w:val="Style evidence text + Border: : (Single solid line Auto  0.5 pt L..."/>
    <w:basedOn w:val="CiteTag"/>
    <w:next w:val="StyleArialNarrow12ptBoldLeft-075"/>
    <w:qFormat/>
    <w:rsid w:val="008B0677"/>
  </w:style>
  <w:style w:type="character" w:customStyle="1" w:styleId="HighlightingChar">
    <w:name w:val="Highlighting Char"/>
    <w:locked/>
    <w:rsid w:val="008B0677"/>
  </w:style>
  <w:style w:type="paragraph" w:customStyle="1" w:styleId="Highlighting">
    <w:name w:val="Highlighting"/>
    <w:basedOn w:val="Normal"/>
    <w:next w:val="StyleStyleevidencetextBorderSinglesolidlineAuto05"/>
    <w:autoRedefine/>
    <w:qFormat/>
    <w:rsid w:val="008B0677"/>
    <w:pPr>
      <w:spacing w:after="0" w:line="240" w:lineRule="auto"/>
    </w:pPr>
  </w:style>
  <w:style w:type="paragraph" w:customStyle="1" w:styleId="CiteCharCharCharChar">
    <w:name w:val="Cite Char Char Char Char"/>
    <w:basedOn w:val="Normal"/>
    <w:next w:val="Normal"/>
    <w:qFormat/>
    <w:rsid w:val="008B0677"/>
    <w:pPr>
      <w:spacing w:after="0" w:line="240" w:lineRule="auto"/>
    </w:pPr>
  </w:style>
  <w:style w:type="character" w:customStyle="1" w:styleId="UnderliningCharChar1CharCharChar">
    <w:name w:val="Underlining Char Char1 Char Char Char"/>
    <w:locked/>
    <w:rsid w:val="008B0677"/>
  </w:style>
  <w:style w:type="paragraph" w:customStyle="1" w:styleId="UnderliningCharChar1CharChar">
    <w:name w:val="Underlining Char Char1 Char Char"/>
    <w:basedOn w:val="Normal"/>
    <w:next w:val="Normal"/>
    <w:qFormat/>
    <w:rsid w:val="008B0677"/>
    <w:pPr>
      <w:spacing w:after="0" w:line="240" w:lineRule="auto"/>
    </w:pPr>
  </w:style>
  <w:style w:type="character" w:customStyle="1" w:styleId="CiteCharCharCharCharCharChar">
    <w:name w:val="Cite Char Char Char Char Char Char"/>
    <w:locked/>
    <w:rsid w:val="008B0677"/>
  </w:style>
  <w:style w:type="paragraph" w:customStyle="1" w:styleId="CiteCharCharCharCharChar">
    <w:name w:val="Cite Char Char Char Char Char"/>
    <w:basedOn w:val="Normal"/>
    <w:next w:val="Normal"/>
    <w:qFormat/>
    <w:rsid w:val="008B0677"/>
    <w:pPr>
      <w:spacing w:after="0" w:line="240" w:lineRule="auto"/>
    </w:pPr>
  </w:style>
  <w:style w:type="character" w:customStyle="1" w:styleId="UnderliningCharCharChar">
    <w:name w:val="Underlining Char Char Char"/>
    <w:locked/>
    <w:rsid w:val="008B0677"/>
  </w:style>
  <w:style w:type="paragraph" w:customStyle="1" w:styleId="UnderliningCharChar">
    <w:name w:val="Underlining Char Char"/>
    <w:basedOn w:val="Normal"/>
    <w:next w:val="Normal"/>
    <w:qFormat/>
    <w:rsid w:val="008B0677"/>
    <w:pPr>
      <w:spacing w:after="0" w:line="240" w:lineRule="auto"/>
    </w:pPr>
  </w:style>
  <w:style w:type="paragraph" w:customStyle="1" w:styleId="Style120">
    <w:name w:val="Style 12"/>
    <w:qFormat/>
    <w:rsid w:val="008B0677"/>
    <w:pPr>
      <w:spacing w:after="200" w:line="276" w:lineRule="auto"/>
    </w:pPr>
    <w:rPr>
      <w:rFonts w:eastAsiaTheme="minorHAnsi"/>
      <w:sz w:val="22"/>
      <w:szCs w:val="22"/>
    </w:rPr>
  </w:style>
  <w:style w:type="paragraph" w:customStyle="1" w:styleId="Style7">
    <w:name w:val="Style 7"/>
    <w:next w:val="CiteCharCharCharCharChar"/>
    <w:qFormat/>
    <w:rsid w:val="008B0677"/>
    <w:pPr>
      <w:spacing w:after="200" w:line="276" w:lineRule="auto"/>
    </w:pPr>
    <w:rPr>
      <w:rFonts w:eastAsiaTheme="minorHAnsi"/>
      <w:sz w:val="22"/>
      <w:szCs w:val="22"/>
    </w:rPr>
  </w:style>
  <w:style w:type="paragraph" w:customStyle="1" w:styleId="Style9">
    <w:name w:val="Style 9"/>
    <w:qFormat/>
    <w:rsid w:val="008B0677"/>
    <w:pPr>
      <w:spacing w:after="200" w:line="276" w:lineRule="auto"/>
    </w:pPr>
    <w:rPr>
      <w:rFonts w:eastAsiaTheme="minorHAnsi"/>
      <w:sz w:val="22"/>
      <w:szCs w:val="22"/>
    </w:rPr>
  </w:style>
  <w:style w:type="paragraph" w:customStyle="1" w:styleId="Emphasis3">
    <w:name w:val="Emphasis3"/>
    <w:next w:val="UnderliningCharChar"/>
    <w:qFormat/>
    <w:rsid w:val="008B0677"/>
    <w:pPr>
      <w:spacing w:after="200" w:line="276" w:lineRule="auto"/>
    </w:pPr>
    <w:rPr>
      <w:rFonts w:eastAsiaTheme="minorHAnsi"/>
      <w:sz w:val="22"/>
      <w:szCs w:val="22"/>
    </w:rPr>
  </w:style>
  <w:style w:type="paragraph" w:customStyle="1" w:styleId="SmallCard">
    <w:name w:val="Small Card"/>
    <w:basedOn w:val="Normal"/>
    <w:next w:val="Style7"/>
    <w:uiPriority w:val="99"/>
    <w:qFormat/>
    <w:rsid w:val="008B0677"/>
    <w:pPr>
      <w:spacing w:after="0" w:line="240" w:lineRule="auto"/>
    </w:pPr>
  </w:style>
  <w:style w:type="paragraph" w:customStyle="1" w:styleId="BreifTitle">
    <w:name w:val="Breif Title"/>
    <w:basedOn w:val="Normal"/>
    <w:next w:val="Style9"/>
    <w:autoRedefine/>
    <w:uiPriority w:val="99"/>
    <w:qFormat/>
    <w:rsid w:val="008B0677"/>
    <w:pPr>
      <w:spacing w:after="0" w:line="240" w:lineRule="auto"/>
    </w:pPr>
  </w:style>
  <w:style w:type="paragraph" w:customStyle="1" w:styleId="Normal10pt">
    <w:name w:val="Normal + 10 pt"/>
    <w:basedOn w:val="Normal"/>
    <w:next w:val="Emphasis3"/>
    <w:uiPriority w:val="99"/>
    <w:qFormat/>
    <w:rsid w:val="008B0677"/>
    <w:pPr>
      <w:spacing w:after="0" w:line="240" w:lineRule="auto"/>
    </w:pPr>
  </w:style>
  <w:style w:type="paragraph" w:customStyle="1" w:styleId="formfldssel">
    <w:name w:val="formfldssel"/>
    <w:basedOn w:val="Normal"/>
    <w:qFormat/>
    <w:rsid w:val="008B0677"/>
    <w:pPr>
      <w:spacing w:after="0" w:line="240" w:lineRule="auto"/>
    </w:pPr>
  </w:style>
  <w:style w:type="paragraph" w:customStyle="1" w:styleId="hpleftlk">
    <w:name w:val="hpleftlk"/>
    <w:basedOn w:val="Normal"/>
    <w:next w:val="SmallCard"/>
    <w:qFormat/>
    <w:rsid w:val="008B0677"/>
    <w:pPr>
      <w:spacing w:after="0" w:line="240" w:lineRule="auto"/>
    </w:pPr>
  </w:style>
  <w:style w:type="paragraph" w:customStyle="1" w:styleId="lblu">
    <w:name w:val="lblu"/>
    <w:basedOn w:val="Normal"/>
    <w:next w:val="BreifTitle"/>
    <w:qFormat/>
    <w:rsid w:val="008B0677"/>
    <w:pPr>
      <w:spacing w:after="0" w:line="240" w:lineRule="auto"/>
    </w:pPr>
  </w:style>
  <w:style w:type="paragraph" w:customStyle="1" w:styleId="Underlinestyle">
    <w:name w:val="Underlinestyle"/>
    <w:basedOn w:val="Normal"/>
    <w:next w:val="Normal10pt"/>
    <w:qFormat/>
    <w:rsid w:val="008B0677"/>
    <w:pPr>
      <w:spacing w:after="0" w:line="240" w:lineRule="auto"/>
    </w:pPr>
  </w:style>
  <w:style w:type="paragraph" w:customStyle="1" w:styleId="DebateCiteCharChar">
    <w:name w:val="Debate Cite Char Char"/>
    <w:basedOn w:val="Normal"/>
    <w:next w:val="formfldssel"/>
    <w:autoRedefine/>
    <w:qFormat/>
    <w:rsid w:val="008B0677"/>
    <w:pPr>
      <w:spacing w:after="0" w:line="240" w:lineRule="auto"/>
    </w:pPr>
  </w:style>
  <w:style w:type="paragraph" w:customStyle="1" w:styleId="StyleTagandCiteFranklinGothicDemi">
    <w:name w:val="Style Tag and Cite + Franklin Gothic Demi"/>
    <w:basedOn w:val="HotRoute"/>
    <w:next w:val="lblu"/>
    <w:autoRedefine/>
    <w:uiPriority w:val="99"/>
    <w:qFormat/>
    <w:rsid w:val="008B067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8B0677"/>
  </w:style>
  <w:style w:type="paragraph" w:customStyle="1" w:styleId="CiteCard0">
    <w:name w:val="Cite/Card"/>
    <w:basedOn w:val="Normal"/>
    <w:next w:val="StyleTagandCiteFranklinGothicDemi"/>
    <w:qFormat/>
    <w:rsid w:val="008B0677"/>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8B0677"/>
    <w:pPr>
      <w:spacing w:after="0" w:line="240" w:lineRule="auto"/>
    </w:pPr>
  </w:style>
  <w:style w:type="paragraph" w:customStyle="1" w:styleId="title-bold-medium">
    <w:name w:val="title-bold-medium"/>
    <w:basedOn w:val="Normal"/>
    <w:next w:val="TagCite2"/>
    <w:uiPriority w:val="99"/>
    <w:qFormat/>
    <w:rsid w:val="008B0677"/>
    <w:pPr>
      <w:spacing w:after="0" w:line="240" w:lineRule="auto"/>
    </w:pPr>
  </w:style>
  <w:style w:type="paragraph" w:customStyle="1" w:styleId="lact">
    <w:name w:val="lact"/>
    <w:basedOn w:val="Normal"/>
    <w:next w:val="CiteCard0"/>
    <w:uiPriority w:val="99"/>
    <w:qFormat/>
    <w:rsid w:val="008B0677"/>
    <w:pPr>
      <w:spacing w:after="0" w:line="240" w:lineRule="auto"/>
    </w:pPr>
  </w:style>
  <w:style w:type="paragraph" w:customStyle="1" w:styleId="shellscontentions">
    <w:name w:val="shells/contentions"/>
    <w:basedOn w:val="DebateCiteCharChar"/>
    <w:next w:val="tagCharCharCharCharCharCharChar"/>
    <w:uiPriority w:val="99"/>
    <w:qFormat/>
    <w:rsid w:val="008B0677"/>
  </w:style>
  <w:style w:type="paragraph" w:customStyle="1" w:styleId="BriefTitle1">
    <w:name w:val="Brief Title 1"/>
    <w:basedOn w:val="Normal"/>
    <w:next w:val="title-bold-medium"/>
    <w:uiPriority w:val="99"/>
    <w:qFormat/>
    <w:rsid w:val="008B0677"/>
    <w:pPr>
      <w:spacing w:after="0" w:line="240" w:lineRule="auto"/>
    </w:pPr>
  </w:style>
  <w:style w:type="paragraph" w:customStyle="1" w:styleId="ShellTitles">
    <w:name w:val="ShellTitles"/>
    <w:basedOn w:val="Normal"/>
    <w:next w:val="shellscontentions"/>
    <w:uiPriority w:val="99"/>
    <w:qFormat/>
    <w:rsid w:val="008B0677"/>
    <w:pPr>
      <w:spacing w:after="0" w:line="240" w:lineRule="auto"/>
    </w:pPr>
  </w:style>
  <w:style w:type="paragraph" w:customStyle="1" w:styleId="ToRead">
    <w:name w:val="To Read"/>
    <w:basedOn w:val="Normal"/>
    <w:uiPriority w:val="99"/>
    <w:qFormat/>
    <w:rsid w:val="008B0677"/>
    <w:pPr>
      <w:spacing w:after="0" w:line="240" w:lineRule="auto"/>
    </w:pPr>
  </w:style>
  <w:style w:type="paragraph" w:customStyle="1" w:styleId="Style21">
    <w:name w:val="Style 2"/>
    <w:basedOn w:val="Normal"/>
    <w:next w:val="ShellTitles"/>
    <w:uiPriority w:val="99"/>
    <w:qFormat/>
    <w:rsid w:val="008B0677"/>
    <w:pPr>
      <w:spacing w:after="0" w:line="240" w:lineRule="auto"/>
    </w:pPr>
  </w:style>
  <w:style w:type="paragraph" w:customStyle="1" w:styleId="Style40">
    <w:name w:val="Style 4"/>
    <w:basedOn w:val="Normal"/>
    <w:uiPriority w:val="99"/>
    <w:qFormat/>
    <w:rsid w:val="008B0677"/>
    <w:pPr>
      <w:spacing w:after="0" w:line="240" w:lineRule="auto"/>
    </w:pPr>
  </w:style>
  <w:style w:type="paragraph" w:customStyle="1" w:styleId="CM10">
    <w:name w:val="CM10"/>
    <w:basedOn w:val="Normal"/>
    <w:uiPriority w:val="99"/>
    <w:qFormat/>
    <w:rsid w:val="008B0677"/>
    <w:pPr>
      <w:spacing w:after="0" w:line="240" w:lineRule="auto"/>
    </w:pPr>
  </w:style>
  <w:style w:type="paragraph" w:customStyle="1" w:styleId="OffensiveLanguage">
    <w:name w:val="Offensive Language"/>
    <w:basedOn w:val="Normal"/>
    <w:next w:val="Normal"/>
    <w:qFormat/>
    <w:rsid w:val="008B0677"/>
    <w:pPr>
      <w:spacing w:after="0" w:line="240" w:lineRule="auto"/>
    </w:pPr>
  </w:style>
  <w:style w:type="paragraph" w:customStyle="1" w:styleId="clearformatting0">
    <w:name w:val="clear formatting"/>
    <w:basedOn w:val="Normal"/>
    <w:next w:val="Style40"/>
    <w:qFormat/>
    <w:rsid w:val="008B0677"/>
    <w:pPr>
      <w:spacing w:after="0" w:line="240" w:lineRule="auto"/>
    </w:pPr>
  </w:style>
  <w:style w:type="paragraph" w:customStyle="1" w:styleId="Style18">
    <w:name w:val="Style 18"/>
    <w:next w:val="CM10"/>
    <w:uiPriority w:val="99"/>
    <w:qFormat/>
    <w:rsid w:val="008B0677"/>
    <w:pPr>
      <w:spacing w:after="200" w:line="276" w:lineRule="auto"/>
    </w:pPr>
    <w:rPr>
      <w:rFonts w:eastAsiaTheme="minorHAnsi"/>
      <w:sz w:val="22"/>
      <w:szCs w:val="22"/>
    </w:rPr>
  </w:style>
  <w:style w:type="paragraph" w:customStyle="1" w:styleId="formfld">
    <w:name w:val="formfld"/>
    <w:basedOn w:val="Normal"/>
    <w:next w:val="OffensiveLanguage"/>
    <w:qFormat/>
    <w:rsid w:val="008B0677"/>
    <w:pPr>
      <w:spacing w:after="0" w:line="240" w:lineRule="auto"/>
    </w:pPr>
  </w:style>
  <w:style w:type="paragraph" w:customStyle="1" w:styleId="Caption3">
    <w:name w:val="Caption3"/>
    <w:basedOn w:val="Normal"/>
    <w:next w:val="clearformatting0"/>
    <w:uiPriority w:val="99"/>
    <w:qFormat/>
    <w:rsid w:val="008B0677"/>
    <w:pPr>
      <w:spacing w:after="0" w:line="240" w:lineRule="auto"/>
    </w:pPr>
  </w:style>
  <w:style w:type="paragraph" w:customStyle="1" w:styleId="teaserpermalink">
    <w:name w:val="teaser_permalink"/>
    <w:basedOn w:val="Normal"/>
    <w:next w:val="Style18"/>
    <w:uiPriority w:val="99"/>
    <w:qFormat/>
    <w:rsid w:val="008B0677"/>
    <w:pPr>
      <w:spacing w:after="0" w:line="240" w:lineRule="auto"/>
    </w:pPr>
  </w:style>
  <w:style w:type="character" w:styleId="BookTitle">
    <w:name w:val="Book Title"/>
    <w:basedOn w:val="DefaultParagraphFont"/>
    <w:qFormat/>
    <w:rsid w:val="008B0677"/>
    <w:rPr>
      <w:b/>
      <w:bCs/>
      <w:i/>
      <w:iCs/>
      <w:spacing w:val="5"/>
    </w:rPr>
  </w:style>
  <w:style w:type="character" w:customStyle="1" w:styleId="Heading7Char1">
    <w:name w:val="Heading 7 Char1"/>
    <w:basedOn w:val="DefaultParagraphFont"/>
    <w:semiHidden/>
    <w:rsid w:val="008B0677"/>
  </w:style>
  <w:style w:type="character" w:customStyle="1" w:styleId="Heading8Char1">
    <w:name w:val="Heading 8 Char1"/>
    <w:basedOn w:val="DefaultParagraphFont"/>
    <w:semiHidden/>
    <w:rsid w:val="008B0677"/>
  </w:style>
  <w:style w:type="character" w:customStyle="1" w:styleId="Heading9Char1">
    <w:name w:val="Heading 9 Char1"/>
    <w:basedOn w:val="DefaultParagraphFont"/>
    <w:semiHidden/>
    <w:rsid w:val="008B0677"/>
  </w:style>
  <w:style w:type="character" w:customStyle="1" w:styleId="sup1">
    <w:name w:val="sup1"/>
    <w:rsid w:val="008B0677"/>
  </w:style>
  <w:style w:type="character" w:customStyle="1" w:styleId="pgnum1">
    <w:name w:val="pgnum1"/>
    <w:rsid w:val="008B0677"/>
  </w:style>
  <w:style w:type="character" w:customStyle="1" w:styleId="nw">
    <w:name w:val="nw"/>
    <w:rsid w:val="008B0677"/>
  </w:style>
  <w:style w:type="character" w:customStyle="1" w:styleId="CardsHighlight">
    <w:name w:val="Cards Highlight"/>
    <w:uiPriority w:val="1"/>
    <w:rsid w:val="008B0677"/>
  </w:style>
  <w:style w:type="character" w:customStyle="1" w:styleId="apple">
    <w:name w:val="apple"/>
    <w:rsid w:val="008B0677"/>
  </w:style>
  <w:style w:type="character" w:customStyle="1" w:styleId="inhoud">
    <w:name w:val="inhoud"/>
    <w:rsid w:val="008B0677"/>
  </w:style>
  <w:style w:type="character" w:customStyle="1" w:styleId="CardsUnderlined">
    <w:name w:val="Cards Underlined"/>
    <w:qFormat/>
    <w:rsid w:val="008B0677"/>
  </w:style>
  <w:style w:type="character" w:customStyle="1" w:styleId="Cites-AuthorDate">
    <w:name w:val="Cites-Author/Date"/>
    <w:qFormat/>
    <w:rsid w:val="008B0677"/>
  </w:style>
  <w:style w:type="character" w:customStyle="1" w:styleId="StyleCardtextChar10pt">
    <w:name w:val="Style Card text Char + 10 pt"/>
    <w:rsid w:val="008B0677"/>
  </w:style>
  <w:style w:type="character" w:customStyle="1" w:styleId="UnderliningChar2">
    <w:name w:val="Underlining Char2"/>
    <w:rsid w:val="008B0677"/>
  </w:style>
  <w:style w:type="character" w:customStyle="1" w:styleId="UnderliningChar1">
    <w:name w:val="Underlining Char1"/>
    <w:rsid w:val="008B0677"/>
  </w:style>
  <w:style w:type="character" w:customStyle="1" w:styleId="smcaps">
    <w:name w:val="smcaps"/>
    <w:rsid w:val="008B0677"/>
  </w:style>
  <w:style w:type="character" w:customStyle="1" w:styleId="Style1Char2">
    <w:name w:val="Style1 Char2"/>
    <w:rsid w:val="008B0677"/>
  </w:style>
  <w:style w:type="character" w:customStyle="1" w:styleId="inside-head1">
    <w:name w:val="inside-head1"/>
    <w:rsid w:val="008B0677"/>
  </w:style>
  <w:style w:type="character" w:customStyle="1" w:styleId="datestamp1">
    <w:name w:val="datestamp1"/>
    <w:rsid w:val="008B0677"/>
  </w:style>
  <w:style w:type="character" w:customStyle="1" w:styleId="pagetools1">
    <w:name w:val="pagetools1"/>
    <w:rsid w:val="008B0677"/>
  </w:style>
  <w:style w:type="character" w:customStyle="1" w:styleId="smallredtext">
    <w:name w:val="smallredtext"/>
    <w:rsid w:val="008B0677"/>
  </w:style>
  <w:style w:type="character" w:customStyle="1" w:styleId="storyheading31">
    <w:name w:val="storyheading31"/>
    <w:rsid w:val="008B0677"/>
  </w:style>
  <w:style w:type="character" w:customStyle="1" w:styleId="storydeck31">
    <w:name w:val="storydeck31"/>
    <w:rsid w:val="008B0677"/>
  </w:style>
  <w:style w:type="character" w:customStyle="1" w:styleId="subtitle1">
    <w:name w:val="subtitle1"/>
    <w:rsid w:val="008B0677"/>
  </w:style>
  <w:style w:type="character" w:customStyle="1" w:styleId="Title10">
    <w:name w:val="Title1"/>
    <w:rsid w:val="008B0677"/>
  </w:style>
  <w:style w:type="character" w:customStyle="1" w:styleId="clsbiolink">
    <w:name w:val="clsbiolink"/>
    <w:rsid w:val="008B0677"/>
  </w:style>
  <w:style w:type="character" w:customStyle="1" w:styleId="clssmaller">
    <w:name w:val="clssmaller"/>
    <w:rsid w:val="008B0677"/>
  </w:style>
  <w:style w:type="character" w:customStyle="1" w:styleId="sm1">
    <w:name w:val="sm1"/>
    <w:rsid w:val="008B0677"/>
  </w:style>
  <w:style w:type="character" w:customStyle="1" w:styleId="noindentChar">
    <w:name w:val="noindent Char"/>
    <w:rsid w:val="008B0677"/>
  </w:style>
  <w:style w:type="character" w:customStyle="1" w:styleId="SmallChar1">
    <w:name w:val="Small Char1"/>
    <w:rsid w:val="008B0677"/>
  </w:style>
  <w:style w:type="character" w:customStyle="1" w:styleId="fullcite0">
    <w:name w:val="fullcite"/>
    <w:rsid w:val="008B0677"/>
  </w:style>
  <w:style w:type="character" w:customStyle="1" w:styleId="Style9ptThickunderline">
    <w:name w:val="Style 9 pt Thick underline"/>
    <w:rsid w:val="008B0677"/>
  </w:style>
  <w:style w:type="character" w:customStyle="1" w:styleId="CardNotUnderlinedChar">
    <w:name w:val="Card Not Underlined Char"/>
    <w:rsid w:val="008B0677"/>
  </w:style>
  <w:style w:type="character" w:customStyle="1" w:styleId="IndexHeadersCharChar">
    <w:name w:val="Index Headers Char Char"/>
    <w:rsid w:val="008B0677"/>
  </w:style>
  <w:style w:type="character" w:customStyle="1" w:styleId="CircleChar1">
    <w:name w:val="Circle Char1"/>
    <w:rsid w:val="008B0677"/>
  </w:style>
  <w:style w:type="character" w:customStyle="1" w:styleId="textmedium">
    <w:name w:val="textmedium"/>
    <w:rsid w:val="008B0677"/>
  </w:style>
  <w:style w:type="character" w:customStyle="1" w:styleId="justify">
    <w:name w:val="justify"/>
    <w:rsid w:val="008B0677"/>
  </w:style>
  <w:style w:type="character" w:customStyle="1" w:styleId="SmallCardTextChar">
    <w:name w:val="Small Card Text Char"/>
    <w:rsid w:val="008B0677"/>
  </w:style>
  <w:style w:type="character" w:customStyle="1" w:styleId="tagChar30">
    <w:name w:val="tag Char3"/>
    <w:rsid w:val="008B0677"/>
  </w:style>
  <w:style w:type="character" w:customStyle="1" w:styleId="medium-normal1">
    <w:name w:val="medium-normal1"/>
    <w:rsid w:val="008B0677"/>
  </w:style>
  <w:style w:type="character" w:customStyle="1" w:styleId="inside-head">
    <w:name w:val="inside-head"/>
    <w:rsid w:val="008B0677"/>
  </w:style>
  <w:style w:type="character" w:customStyle="1" w:styleId="awtw">
    <w:name w:val="awtw"/>
    <w:rsid w:val="008B0677"/>
  </w:style>
  <w:style w:type="character" w:customStyle="1" w:styleId="CardText-Underlined">
    <w:name w:val="Card Text - Underlined"/>
    <w:rsid w:val="008B0677"/>
  </w:style>
  <w:style w:type="character" w:customStyle="1" w:styleId="Citation-AuthorDate">
    <w:name w:val="Citation - Author/Date"/>
    <w:rsid w:val="008B0677"/>
  </w:style>
  <w:style w:type="character" w:customStyle="1" w:styleId="ld3">
    <w:name w:val="ld3"/>
    <w:rsid w:val="008B0677"/>
  </w:style>
  <w:style w:type="character" w:customStyle="1" w:styleId="5Notunderlined">
    <w:name w:val="5 Not underlined"/>
    <w:rsid w:val="008B0677"/>
  </w:style>
  <w:style w:type="character" w:customStyle="1" w:styleId="postbody">
    <w:name w:val="postbody"/>
    <w:rsid w:val="008B0677"/>
  </w:style>
  <w:style w:type="paragraph" w:styleId="EndnoteText">
    <w:name w:val="endnote text"/>
    <w:basedOn w:val="Normal"/>
    <w:link w:val="EndnoteTextChar1"/>
    <w:unhideWhenUsed/>
    <w:rsid w:val="008B0677"/>
    <w:pPr>
      <w:spacing w:after="0" w:line="240" w:lineRule="auto"/>
    </w:pPr>
    <w:rPr>
      <w:sz w:val="20"/>
      <w:szCs w:val="20"/>
    </w:rPr>
  </w:style>
  <w:style w:type="character" w:customStyle="1" w:styleId="EndnoteTextChar1">
    <w:name w:val="Endnote Text Char1"/>
    <w:basedOn w:val="DefaultParagraphFont"/>
    <w:link w:val="EndnoteText"/>
    <w:rsid w:val="008B0677"/>
    <w:rPr>
      <w:rFonts w:ascii="Calibri" w:hAnsi="Calibri"/>
      <w:sz w:val="20"/>
      <w:szCs w:val="20"/>
    </w:rPr>
  </w:style>
  <w:style w:type="character" w:customStyle="1" w:styleId="ssl4">
    <w:name w:val="ss_l4"/>
    <w:rsid w:val="008B0677"/>
  </w:style>
  <w:style w:type="character" w:customStyle="1" w:styleId="stylestylebold12pt">
    <w:name w:val="stylestylebold12pt"/>
    <w:rsid w:val="008B0677"/>
  </w:style>
  <w:style w:type="character" w:customStyle="1" w:styleId="externaledithide">
    <w:name w:val="external_edit_hide"/>
    <w:rsid w:val="008B0677"/>
  </w:style>
  <w:style w:type="character" w:customStyle="1" w:styleId="grey10">
    <w:name w:val="grey10"/>
    <w:rsid w:val="008B0677"/>
  </w:style>
  <w:style w:type="character" w:customStyle="1" w:styleId="CharacterStyle20">
    <w:name w:val="Character Style 20"/>
    <w:rsid w:val="008B0677"/>
  </w:style>
  <w:style w:type="character" w:customStyle="1" w:styleId="Style11ptUnderlineBorderSinglesolidlineAuto05pt">
    <w:name w:val="Style 11 pt Underline Border: : (Single solid line Auto  0.5 pt..."/>
    <w:rsid w:val="008B0677"/>
  </w:style>
  <w:style w:type="character" w:customStyle="1" w:styleId="A9">
    <w:name w:val="A9"/>
    <w:uiPriority w:val="99"/>
    <w:rsid w:val="008B0677"/>
  </w:style>
  <w:style w:type="character" w:customStyle="1" w:styleId="A5">
    <w:name w:val="A5"/>
    <w:uiPriority w:val="99"/>
    <w:rsid w:val="008B0677"/>
  </w:style>
  <w:style w:type="character" w:customStyle="1" w:styleId="underline1">
    <w:name w:val="underline1"/>
    <w:rsid w:val="008B0677"/>
  </w:style>
  <w:style w:type="character" w:customStyle="1" w:styleId="see">
    <w:name w:val="see"/>
    <w:rsid w:val="008B0677"/>
  </w:style>
  <w:style w:type="character" w:customStyle="1" w:styleId="CharacterStyle2">
    <w:name w:val="Character Style 2"/>
    <w:uiPriority w:val="99"/>
    <w:rsid w:val="008B0677"/>
  </w:style>
  <w:style w:type="character" w:customStyle="1" w:styleId="lightblue">
    <w:name w:val="lightblue"/>
    <w:rsid w:val="008B0677"/>
  </w:style>
  <w:style w:type="character" w:customStyle="1" w:styleId="centerheadlines">
    <w:name w:val="centerheadlines"/>
    <w:rsid w:val="008B0677"/>
  </w:style>
  <w:style w:type="character" w:customStyle="1" w:styleId="datetime">
    <w:name w:val="datetime"/>
    <w:rsid w:val="008B0677"/>
  </w:style>
  <w:style w:type="character" w:customStyle="1" w:styleId="info">
    <w:name w:val="info"/>
    <w:rsid w:val="008B0677"/>
  </w:style>
  <w:style w:type="character" w:customStyle="1" w:styleId="datestory">
    <w:name w:val="datestory"/>
    <w:rsid w:val="008B0677"/>
  </w:style>
  <w:style w:type="character" w:customStyle="1" w:styleId="A1">
    <w:name w:val="A1"/>
    <w:uiPriority w:val="99"/>
    <w:rsid w:val="008B0677"/>
  </w:style>
  <w:style w:type="character" w:customStyle="1" w:styleId="-SmallText-">
    <w:name w:val="-Small Text-"/>
    <w:rsid w:val="008B0677"/>
  </w:style>
  <w:style w:type="character" w:customStyle="1" w:styleId="goohl1">
    <w:name w:val="goohl1"/>
    <w:rsid w:val="008B0677"/>
  </w:style>
  <w:style w:type="character" w:customStyle="1" w:styleId="goohl2">
    <w:name w:val="goohl2"/>
    <w:rsid w:val="008B0677"/>
  </w:style>
  <w:style w:type="character" w:customStyle="1" w:styleId="goohl0">
    <w:name w:val="goohl0"/>
    <w:rsid w:val="008B0677"/>
  </w:style>
  <w:style w:type="character" w:customStyle="1" w:styleId="StyleUnderlineBorderSinglesolidlineAuto05ptLinew">
    <w:name w:val="Style Underline Border: : (Single solid line Auto  0.5 pt Line w..."/>
    <w:basedOn w:val="DefaultParagraphFont"/>
    <w:rsid w:val="008B0677"/>
  </w:style>
  <w:style w:type="character" w:customStyle="1" w:styleId="citeschar10">
    <w:name w:val="citeschar1"/>
    <w:basedOn w:val="DefaultParagraphFont"/>
    <w:rsid w:val="008B0677"/>
  </w:style>
  <w:style w:type="character" w:customStyle="1" w:styleId="cardunderlinedchar0">
    <w:name w:val="cardunderlinedchar"/>
    <w:basedOn w:val="DefaultParagraphFont"/>
    <w:rsid w:val="008B0677"/>
  </w:style>
  <w:style w:type="paragraph" w:customStyle="1" w:styleId="Style1CharChar">
    <w:name w:val="Style1 Char Char"/>
    <w:basedOn w:val="Normal"/>
    <w:qFormat/>
    <w:rsid w:val="008B0677"/>
    <w:pPr>
      <w:spacing w:after="0" w:line="240" w:lineRule="auto"/>
    </w:pPr>
  </w:style>
  <w:style w:type="character" w:customStyle="1" w:styleId="Style1CharCharChar">
    <w:name w:val="Style1 Char Char Char"/>
    <w:locked/>
    <w:rsid w:val="008B0677"/>
  </w:style>
  <w:style w:type="character" w:customStyle="1" w:styleId="FootnoteTextChar1">
    <w:name w:val="Footnote Text Char1"/>
    <w:basedOn w:val="DefaultParagraphFont"/>
    <w:rsid w:val="008B0677"/>
    <w:rPr>
      <w:rFonts w:ascii="Georgia" w:hAnsi="Georgia"/>
      <w:sz w:val="20"/>
      <w:szCs w:val="20"/>
    </w:rPr>
  </w:style>
  <w:style w:type="character" w:customStyle="1" w:styleId="headline">
    <w:name w:val="headline"/>
    <w:rsid w:val="008B0677"/>
  </w:style>
  <w:style w:type="character" w:customStyle="1" w:styleId="provider">
    <w:name w:val="provider"/>
    <w:basedOn w:val="DefaultParagraphFont"/>
    <w:rsid w:val="008B0677"/>
  </w:style>
  <w:style w:type="character" w:customStyle="1" w:styleId="ilad">
    <w:name w:val="il_ad"/>
    <w:rsid w:val="008B0677"/>
  </w:style>
  <w:style w:type="character" w:customStyle="1" w:styleId="grame">
    <w:name w:val="grame"/>
    <w:rsid w:val="008B0677"/>
  </w:style>
  <w:style w:type="character" w:customStyle="1" w:styleId="spelle">
    <w:name w:val="spelle"/>
    <w:rsid w:val="008B0677"/>
  </w:style>
  <w:style w:type="character" w:customStyle="1" w:styleId="vitstorybyline">
    <w:name w:val="vitstorybyline"/>
    <w:rsid w:val="008B0677"/>
  </w:style>
  <w:style w:type="character" w:customStyle="1" w:styleId="yahoobuzzbadge-form">
    <w:name w:val="yahoobuzzbadge-form"/>
    <w:rsid w:val="008B0677"/>
  </w:style>
  <w:style w:type="character" w:customStyle="1" w:styleId="tickerlinx">
    <w:name w:val="tickerlinx"/>
    <w:rsid w:val="008B0677"/>
  </w:style>
  <w:style w:type="character" w:customStyle="1" w:styleId="post-author">
    <w:name w:val="post-author"/>
    <w:rsid w:val="008B0677"/>
  </w:style>
  <w:style w:type="character" w:customStyle="1" w:styleId="post-timestamp">
    <w:name w:val="post-timestamp"/>
    <w:rsid w:val="008B0677"/>
  </w:style>
  <w:style w:type="character" w:customStyle="1" w:styleId="mw-headline">
    <w:name w:val="mw-headline"/>
    <w:rsid w:val="008B0677"/>
  </w:style>
  <w:style w:type="character" w:customStyle="1" w:styleId="month">
    <w:name w:val="month"/>
    <w:rsid w:val="008B0677"/>
  </w:style>
  <w:style w:type="character" w:customStyle="1" w:styleId="2xBoldUnderline">
    <w:name w:val="2x_Bold_Underline"/>
    <w:rsid w:val="008B0677"/>
  </w:style>
  <w:style w:type="character" w:customStyle="1" w:styleId="texttitlebigred">
    <w:name w:val="texttitlebigred"/>
    <w:rsid w:val="008B0677"/>
  </w:style>
  <w:style w:type="character" w:customStyle="1" w:styleId="subtitles">
    <w:name w:val="subtitles"/>
    <w:rsid w:val="008B0677"/>
  </w:style>
  <w:style w:type="character" w:customStyle="1" w:styleId="UnderlineCharChar1">
    <w:name w:val="Underline Char Char1"/>
    <w:rsid w:val="008B0677"/>
  </w:style>
  <w:style w:type="character" w:customStyle="1" w:styleId="CiteCardChar1">
    <w:name w:val="Cite_Card Char1"/>
    <w:rsid w:val="008B0677"/>
  </w:style>
  <w:style w:type="character" w:customStyle="1" w:styleId="ptitleinside">
    <w:name w:val="p_title_inside"/>
    <w:rsid w:val="008B0677"/>
  </w:style>
  <w:style w:type="character" w:customStyle="1" w:styleId="paramv">
    <w:name w:val="paramv"/>
    <w:rsid w:val="008B0677"/>
  </w:style>
  <w:style w:type="character" w:customStyle="1" w:styleId="quotepeekbase">
    <w:name w:val="quotepeekbase"/>
    <w:rsid w:val="008B0677"/>
  </w:style>
  <w:style w:type="character" w:customStyle="1" w:styleId="symbol">
    <w:name w:val="symbol"/>
    <w:rsid w:val="008B0677"/>
  </w:style>
  <w:style w:type="character" w:customStyle="1" w:styleId="data">
    <w:name w:val="data"/>
    <w:rsid w:val="008B0677"/>
  </w:style>
  <w:style w:type="character" w:customStyle="1" w:styleId="cross-head">
    <w:name w:val="cross-head"/>
    <w:rsid w:val="008B0677"/>
  </w:style>
  <w:style w:type="character" w:customStyle="1" w:styleId="scaps">
    <w:name w:val="scaps"/>
    <w:rsid w:val="008B0677"/>
  </w:style>
  <w:style w:type="character" w:customStyle="1" w:styleId="pub-date">
    <w:name w:val="pub-date"/>
    <w:rsid w:val="008B0677"/>
  </w:style>
  <w:style w:type="character" w:customStyle="1" w:styleId="StyleTimesNewRoman12ptBold">
    <w:name w:val="Style Times New Roman 12 pt Bold"/>
    <w:rsid w:val="008B0677"/>
  </w:style>
  <w:style w:type="character" w:customStyle="1" w:styleId="AuthorDateF4">
    <w:name w:val="Author Date (F4)"/>
    <w:rsid w:val="008B0677"/>
  </w:style>
  <w:style w:type="character" w:customStyle="1" w:styleId="BoldUnderlineF6">
    <w:name w:val="Bold Underline (F6)"/>
    <w:rsid w:val="008B0677"/>
  </w:style>
  <w:style w:type="character" w:customStyle="1" w:styleId="grouptext">
    <w:name w:val="group_text"/>
    <w:rsid w:val="008B0677"/>
  </w:style>
  <w:style w:type="character" w:customStyle="1" w:styleId="authors">
    <w:name w:val="authors"/>
    <w:rsid w:val="008B0677"/>
  </w:style>
  <w:style w:type="character" w:customStyle="1" w:styleId="StyleArial12ptBoldItalic">
    <w:name w:val="Style Arial 12 pt Bold Italic"/>
    <w:rsid w:val="008B0677"/>
  </w:style>
  <w:style w:type="character" w:customStyle="1" w:styleId="verdana12grey1">
    <w:name w:val="verdana12grey1"/>
    <w:rsid w:val="008B0677"/>
  </w:style>
  <w:style w:type="character" w:customStyle="1" w:styleId="verdana9grey1a">
    <w:name w:val="verdana9grey1a"/>
    <w:rsid w:val="008B0677"/>
  </w:style>
  <w:style w:type="character" w:customStyle="1" w:styleId="nn-twttr-share-btn">
    <w:name w:val="nn-twttr-share-btn"/>
    <w:rsid w:val="008B0677"/>
  </w:style>
  <w:style w:type="character" w:customStyle="1" w:styleId="count">
    <w:name w:val="count"/>
    <w:rsid w:val="008B0677"/>
  </w:style>
  <w:style w:type="character" w:customStyle="1" w:styleId="fbbuttontext">
    <w:name w:val="fb_button_text"/>
    <w:rsid w:val="008B0677"/>
  </w:style>
  <w:style w:type="character" w:customStyle="1" w:styleId="comment-count">
    <w:name w:val="comment-count"/>
    <w:rsid w:val="008B0677"/>
  </w:style>
  <w:style w:type="character" w:customStyle="1" w:styleId="comment-count-text">
    <w:name w:val="comment-count-text"/>
    <w:rsid w:val="008B0677"/>
  </w:style>
  <w:style w:type="character" w:customStyle="1" w:styleId="author-name">
    <w:name w:val="author-name"/>
    <w:rsid w:val="008B0677"/>
  </w:style>
  <w:style w:type="character" w:customStyle="1" w:styleId="lightheader">
    <w:name w:val="lightheader"/>
    <w:rsid w:val="008B0677"/>
  </w:style>
  <w:style w:type="character" w:customStyle="1" w:styleId="CiteCardCharCharCharCharChar">
    <w:name w:val="Cite_Card Char Char Char Char Char"/>
    <w:rsid w:val="008B0677"/>
  </w:style>
  <w:style w:type="character" w:customStyle="1" w:styleId="CiteCardCharCharCharCharCharChar">
    <w:name w:val="Cite_Card Char Char Char Char Char Char"/>
    <w:rsid w:val="008B0677"/>
  </w:style>
  <w:style w:type="character" w:customStyle="1" w:styleId="yahoobuzzbadge">
    <w:name w:val="yahoobuzzbadge"/>
    <w:rsid w:val="008B0677"/>
  </w:style>
  <w:style w:type="character" w:customStyle="1" w:styleId="fbsharecountinner">
    <w:name w:val="fb_share_count_inner"/>
    <w:rsid w:val="008B0677"/>
  </w:style>
  <w:style w:type="character" w:customStyle="1" w:styleId="fbconnectbuttontext">
    <w:name w:val="fbconnectbutton_text"/>
    <w:rsid w:val="008B0677"/>
  </w:style>
  <w:style w:type="paragraph" w:customStyle="1" w:styleId="Sourcename">
    <w:name w:val="Source name"/>
    <w:basedOn w:val="Normal"/>
    <w:qFormat/>
    <w:rsid w:val="008B0677"/>
    <w:pPr>
      <w:spacing w:after="0" w:line="240" w:lineRule="auto"/>
    </w:pPr>
  </w:style>
  <w:style w:type="character" w:customStyle="1" w:styleId="SourcenameChar">
    <w:name w:val="Source name Char"/>
    <w:locked/>
    <w:rsid w:val="008B0677"/>
  </w:style>
  <w:style w:type="character" w:customStyle="1" w:styleId="StrongEmphasis">
    <w:name w:val="Strong Emphasis"/>
    <w:rsid w:val="008B0677"/>
  </w:style>
  <w:style w:type="character" w:customStyle="1" w:styleId="Caption2">
    <w:name w:val="Caption2"/>
    <w:rsid w:val="008B0677"/>
  </w:style>
  <w:style w:type="character" w:customStyle="1" w:styleId="Style11ptItalicUnderline">
    <w:name w:val="Style 11 pt Italic Underline"/>
    <w:rsid w:val="008B0677"/>
  </w:style>
  <w:style w:type="character" w:customStyle="1" w:styleId="Style11ptItalic">
    <w:name w:val="Style 11 pt Italic"/>
    <w:rsid w:val="008B0677"/>
  </w:style>
  <w:style w:type="character" w:customStyle="1" w:styleId="Style6pt">
    <w:name w:val="Style 6 pt"/>
    <w:qFormat/>
    <w:rsid w:val="008B0677"/>
  </w:style>
  <w:style w:type="character" w:customStyle="1" w:styleId="article-articlebody">
    <w:name w:val="article-articlebody"/>
    <w:basedOn w:val="DefaultParagraphFont"/>
    <w:rsid w:val="008B0677"/>
  </w:style>
  <w:style w:type="character" w:customStyle="1" w:styleId="pageheader0">
    <w:name w:val="pageheader"/>
    <w:basedOn w:val="DefaultParagraphFont"/>
    <w:rsid w:val="008B0677"/>
  </w:style>
  <w:style w:type="character" w:customStyle="1" w:styleId="AuthorCharChar">
    <w:name w:val="Author Char Char"/>
    <w:rsid w:val="008B0677"/>
  </w:style>
  <w:style w:type="character" w:customStyle="1" w:styleId="smallchar0">
    <w:name w:val="smallchar"/>
    <w:basedOn w:val="DefaultParagraphFont"/>
    <w:rsid w:val="008B0677"/>
  </w:style>
  <w:style w:type="character" w:customStyle="1" w:styleId="Shortcite">
    <w:name w:val="Shortcite"/>
    <w:rsid w:val="008B0677"/>
  </w:style>
  <w:style w:type="character" w:customStyle="1" w:styleId="Longcite">
    <w:name w:val="Longcite"/>
    <w:rsid w:val="008B0677"/>
  </w:style>
  <w:style w:type="character" w:customStyle="1" w:styleId="StyleStyle7pt8pt">
    <w:name w:val="Style Style 7 pt + 8 pt"/>
    <w:rsid w:val="008B0677"/>
  </w:style>
  <w:style w:type="character" w:customStyle="1" w:styleId="StyleStyleThickunderlineBold1">
    <w:name w:val="Style Style Thick underline + Bold1"/>
    <w:rsid w:val="008B0677"/>
  </w:style>
  <w:style w:type="character" w:customStyle="1" w:styleId="StyleUnderline2">
    <w:name w:val="Style Underline2"/>
    <w:rsid w:val="008B0677"/>
  </w:style>
  <w:style w:type="character" w:customStyle="1" w:styleId="tagchar">
    <w:name w:val="tagchar"/>
    <w:basedOn w:val="DefaultParagraphFont"/>
    <w:rsid w:val="008B0677"/>
  </w:style>
  <w:style w:type="character" w:customStyle="1" w:styleId="address">
    <w:name w:val="address"/>
    <w:rsid w:val="008B0677"/>
  </w:style>
  <w:style w:type="character" w:customStyle="1" w:styleId="NormalizationChar">
    <w:name w:val="Normalization Char"/>
    <w:rsid w:val="008B0677"/>
  </w:style>
  <w:style w:type="character" w:customStyle="1" w:styleId="maintextbldleft">
    <w:name w:val="maintextbldleft"/>
    <w:basedOn w:val="DefaultParagraphFont"/>
    <w:rsid w:val="008B0677"/>
  </w:style>
  <w:style w:type="character" w:customStyle="1" w:styleId="maintextleft">
    <w:name w:val="maintextleft"/>
    <w:basedOn w:val="DefaultParagraphFont"/>
    <w:rsid w:val="008B0677"/>
  </w:style>
  <w:style w:type="character" w:customStyle="1" w:styleId="highlight1">
    <w:name w:val="highlight"/>
    <w:rsid w:val="008B0677"/>
  </w:style>
  <w:style w:type="character" w:customStyle="1" w:styleId="Shrinker">
    <w:name w:val="Shrinker"/>
    <w:rsid w:val="008B0677"/>
  </w:style>
  <w:style w:type="character" w:customStyle="1" w:styleId="heading2char1">
    <w:name w:val="heading2char"/>
    <w:basedOn w:val="DefaultParagraphFont"/>
    <w:rsid w:val="008B0677"/>
  </w:style>
  <w:style w:type="character" w:customStyle="1" w:styleId="heading3char1">
    <w:name w:val="heading3char1"/>
    <w:basedOn w:val="DefaultParagraphFont"/>
    <w:rsid w:val="008B0677"/>
  </w:style>
  <w:style w:type="character" w:customStyle="1" w:styleId="underlinea">
    <w:name w:val="underlinea"/>
    <w:basedOn w:val="DefaultParagraphFont"/>
    <w:rsid w:val="008B0677"/>
  </w:style>
  <w:style w:type="character" w:customStyle="1" w:styleId="StyleUnderlineChar9pt2">
    <w:name w:val="Style Underline Char + 9 pt2"/>
    <w:rsid w:val="008B0677"/>
  </w:style>
  <w:style w:type="character" w:customStyle="1" w:styleId="StyleUnderlineChar9ptBold1">
    <w:name w:val="Style Underline Char + 9 pt Bold1"/>
    <w:rsid w:val="008B0677"/>
  </w:style>
  <w:style w:type="character" w:customStyle="1" w:styleId="FontStyle329">
    <w:name w:val="Font Style329"/>
    <w:uiPriority w:val="99"/>
    <w:rsid w:val="008B0677"/>
  </w:style>
  <w:style w:type="character" w:customStyle="1" w:styleId="styleboldunderline">
    <w:name w:val="styleboldunderline"/>
    <w:rsid w:val="008B0677"/>
  </w:style>
  <w:style w:type="character" w:customStyle="1" w:styleId="FontStyle291">
    <w:name w:val="Font Style291"/>
    <w:uiPriority w:val="99"/>
    <w:rsid w:val="008B0677"/>
  </w:style>
  <w:style w:type="character" w:customStyle="1" w:styleId="FontStyle232">
    <w:name w:val="Font Style232"/>
    <w:uiPriority w:val="99"/>
    <w:rsid w:val="008B0677"/>
  </w:style>
  <w:style w:type="character" w:customStyle="1" w:styleId="MicroTextCharChar">
    <w:name w:val="MicroText Char Char"/>
    <w:rsid w:val="008B0677"/>
  </w:style>
  <w:style w:type="character" w:customStyle="1" w:styleId="Hyperlink6">
    <w:name w:val="Hyperlink6"/>
    <w:rsid w:val="008B0677"/>
  </w:style>
  <w:style w:type="character" w:customStyle="1" w:styleId="pmterms11">
    <w:name w:val="pmterms11"/>
    <w:rsid w:val="008B0677"/>
  </w:style>
  <w:style w:type="character" w:customStyle="1" w:styleId="style61">
    <w:name w:val="style6"/>
    <w:rsid w:val="008B0677"/>
  </w:style>
  <w:style w:type="character" w:customStyle="1" w:styleId="Title2">
    <w:name w:val="Title2"/>
    <w:basedOn w:val="DefaultParagraphFont"/>
    <w:rsid w:val="008B0677"/>
  </w:style>
  <w:style w:type="character" w:customStyle="1" w:styleId="pmterms12">
    <w:name w:val="pmterms12"/>
    <w:basedOn w:val="DefaultParagraphFont"/>
    <w:rsid w:val="008B0677"/>
  </w:style>
  <w:style w:type="character" w:customStyle="1" w:styleId="BoldandUnderlineChar1Char2Char">
    <w:name w:val="Bold and Underline Char1 Char2 Char"/>
    <w:basedOn w:val="DefaultParagraphFont"/>
    <w:rsid w:val="008B0677"/>
  </w:style>
  <w:style w:type="character" w:customStyle="1" w:styleId="cardtextsmallCharCharCharCharCharCharCharCharCharCharCharChar">
    <w:name w:val="card text small Char Char Char Char Char Char Char Char Char Char Char Char"/>
    <w:basedOn w:val="DefaultParagraphFont"/>
    <w:rsid w:val="008B067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B0677"/>
  </w:style>
  <w:style w:type="character" w:customStyle="1" w:styleId="pmterms2">
    <w:name w:val="pmterms2"/>
    <w:basedOn w:val="DefaultParagraphFont"/>
    <w:rsid w:val="008B0677"/>
  </w:style>
  <w:style w:type="character" w:customStyle="1" w:styleId="BoldandUnderlineChar1Char2CharChar">
    <w:name w:val="Bold and Underline Char1 Char2 Char Char"/>
    <w:basedOn w:val="DefaultParagraphFont"/>
    <w:rsid w:val="008B0677"/>
  </w:style>
  <w:style w:type="character" w:customStyle="1" w:styleId="UnderlineChar1Char1">
    <w:name w:val="Underline Char1 Char1"/>
    <w:basedOn w:val="DefaultParagraphFont"/>
    <w:rsid w:val="008B0677"/>
  </w:style>
  <w:style w:type="character" w:customStyle="1" w:styleId="UnderlineChar6CharCharCharCharCharCharCharChar">
    <w:name w:val="Underline Char6 Char Char Char Char Char Char Char Char"/>
    <w:basedOn w:val="DefaultParagraphFont"/>
    <w:rsid w:val="008B0677"/>
  </w:style>
  <w:style w:type="character" w:customStyle="1" w:styleId="BoldText12pt">
    <w:name w:val="Bold Text 12 pt"/>
    <w:autoRedefine/>
    <w:rsid w:val="008B0677"/>
  </w:style>
  <w:style w:type="paragraph" w:styleId="BodyTextIndent2">
    <w:name w:val="Body Text Indent 2"/>
    <w:basedOn w:val="Normal"/>
    <w:link w:val="BodyTextIndent2Char1"/>
    <w:unhideWhenUsed/>
    <w:rsid w:val="008B0677"/>
    <w:pPr>
      <w:spacing w:after="120" w:line="480" w:lineRule="auto"/>
      <w:ind w:left="360"/>
    </w:pPr>
  </w:style>
  <w:style w:type="character" w:customStyle="1" w:styleId="BodyTextIndent2Char1">
    <w:name w:val="Body Text Indent 2 Char1"/>
    <w:basedOn w:val="DefaultParagraphFont"/>
    <w:link w:val="BodyTextIndent2"/>
    <w:rsid w:val="008B0677"/>
    <w:rPr>
      <w:rFonts w:ascii="Calibri" w:hAnsi="Calibri"/>
      <w:sz w:val="22"/>
    </w:rPr>
  </w:style>
  <w:style w:type="character" w:customStyle="1" w:styleId="Style2CharChar">
    <w:name w:val="Style2 Char Char"/>
    <w:basedOn w:val="DefaultParagraphFont"/>
    <w:rsid w:val="008B0677"/>
  </w:style>
  <w:style w:type="character" w:customStyle="1" w:styleId="DebateCiteCharCharChar">
    <w:name w:val="Debate Cite Char Char Char"/>
    <w:basedOn w:val="DefaultParagraphFont"/>
    <w:rsid w:val="008B0677"/>
  </w:style>
  <w:style w:type="paragraph" w:styleId="BodyTextFirstIndent">
    <w:name w:val="Body Text First Indent"/>
    <w:basedOn w:val="BodyText"/>
    <w:link w:val="BodyTextFirstIndentChar1"/>
    <w:rsid w:val="008B0677"/>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8B0677"/>
    <w:rPr>
      <w:rFonts w:ascii="Georgia" w:hAnsi="Georgia"/>
      <w:sz w:val="22"/>
    </w:rPr>
  </w:style>
  <w:style w:type="character" w:customStyle="1" w:styleId="Style10ptBold">
    <w:name w:val="Style 10 pt Bold"/>
    <w:basedOn w:val="DefaultParagraphFont"/>
    <w:rsid w:val="008B0677"/>
  </w:style>
  <w:style w:type="character" w:customStyle="1" w:styleId="text9">
    <w:name w:val="text9"/>
    <w:basedOn w:val="DefaultParagraphFont"/>
    <w:rsid w:val="008B0677"/>
  </w:style>
  <w:style w:type="character" w:customStyle="1" w:styleId="text21">
    <w:name w:val="text21"/>
    <w:basedOn w:val="DefaultParagraphFont"/>
    <w:rsid w:val="008B0677"/>
  </w:style>
  <w:style w:type="character" w:customStyle="1" w:styleId="text19">
    <w:name w:val="text19"/>
    <w:basedOn w:val="DefaultParagraphFont"/>
    <w:rsid w:val="008B0677"/>
  </w:style>
  <w:style w:type="character" w:customStyle="1" w:styleId="term2">
    <w:name w:val="term2"/>
    <w:basedOn w:val="DefaultParagraphFont"/>
    <w:rsid w:val="008B0677"/>
  </w:style>
  <w:style w:type="character" w:customStyle="1" w:styleId="ToReadChar">
    <w:name w:val="To Read Char"/>
    <w:basedOn w:val="DefaultParagraphFont"/>
    <w:rsid w:val="008B0677"/>
  </w:style>
  <w:style w:type="character" w:customStyle="1" w:styleId="ToReadCharChar">
    <w:name w:val="To Read Char Char"/>
    <w:basedOn w:val="DefaultParagraphFont"/>
    <w:rsid w:val="008B0677"/>
  </w:style>
  <w:style w:type="character" w:customStyle="1" w:styleId="storytextstyle">
    <w:name w:val="storytextstyle"/>
    <w:basedOn w:val="DefaultParagraphFont"/>
    <w:rsid w:val="008B0677"/>
  </w:style>
  <w:style w:type="character" w:customStyle="1" w:styleId="cardunderlinedCharChar">
    <w:name w:val="card underlined Char Char"/>
    <w:basedOn w:val="DefaultParagraphFont"/>
    <w:rsid w:val="008B0677"/>
  </w:style>
  <w:style w:type="character" w:customStyle="1" w:styleId="articlehead21">
    <w:name w:val="articlehead21"/>
    <w:basedOn w:val="DefaultParagraphFont"/>
    <w:rsid w:val="008B0677"/>
  </w:style>
  <w:style w:type="character" w:customStyle="1" w:styleId="BoldandUnderlineChar2Char1">
    <w:name w:val="Bold and Underline Char2 Char1"/>
    <w:basedOn w:val="DefaultParagraphFont"/>
    <w:rsid w:val="008B0677"/>
  </w:style>
  <w:style w:type="character" w:customStyle="1" w:styleId="TagCiteChar10">
    <w:name w:val="Tag/Cite Char1"/>
    <w:basedOn w:val="DefaultParagraphFont"/>
    <w:rsid w:val="008B0677"/>
  </w:style>
  <w:style w:type="character" w:customStyle="1" w:styleId="CardCharChar0">
    <w:name w:val="Card Char Char"/>
    <w:basedOn w:val="DefaultParagraphFont"/>
    <w:rsid w:val="008B0677"/>
  </w:style>
  <w:style w:type="character" w:customStyle="1" w:styleId="BriefTitle1Char">
    <w:name w:val="Brief Title 1 Char"/>
    <w:basedOn w:val="DefaultParagraphFont"/>
    <w:rsid w:val="008B0677"/>
  </w:style>
  <w:style w:type="character" w:customStyle="1" w:styleId="TagCiteCharChar">
    <w:name w:val="Tag/Cite Char Char"/>
    <w:basedOn w:val="DefaultParagraphFont"/>
    <w:rsid w:val="008B0677"/>
  </w:style>
  <w:style w:type="character" w:customStyle="1" w:styleId="prodgeneral1">
    <w:name w:val="prodgeneral1"/>
    <w:basedOn w:val="DefaultParagraphFont"/>
    <w:rsid w:val="008B0677"/>
  </w:style>
  <w:style w:type="character" w:customStyle="1" w:styleId="texto11">
    <w:name w:val="texto11"/>
    <w:basedOn w:val="DefaultParagraphFont"/>
    <w:rsid w:val="008B0677"/>
  </w:style>
  <w:style w:type="character" w:customStyle="1" w:styleId="date10">
    <w:name w:val="date1"/>
    <w:basedOn w:val="DefaultParagraphFont"/>
    <w:rsid w:val="008B0677"/>
  </w:style>
  <w:style w:type="character" w:customStyle="1" w:styleId="summary1">
    <w:name w:val="summary1"/>
    <w:basedOn w:val="DefaultParagraphFont"/>
    <w:rsid w:val="008B0677"/>
  </w:style>
  <w:style w:type="character" w:customStyle="1" w:styleId="text3">
    <w:name w:val="text3"/>
    <w:basedOn w:val="DefaultParagraphFont"/>
    <w:rsid w:val="008B0677"/>
  </w:style>
  <w:style w:type="character" w:customStyle="1" w:styleId="featurecontentgray1">
    <w:name w:val="featurecontentgray1"/>
    <w:basedOn w:val="DefaultParagraphFont"/>
    <w:rsid w:val="008B0677"/>
  </w:style>
  <w:style w:type="character" w:customStyle="1" w:styleId="CardCharCharChar0">
    <w:name w:val="Card Char Char Char"/>
    <w:basedOn w:val="DefaultParagraphFont"/>
    <w:rsid w:val="008B0677"/>
  </w:style>
  <w:style w:type="character" w:customStyle="1" w:styleId="big1">
    <w:name w:val="big1"/>
    <w:basedOn w:val="DefaultParagraphFont"/>
    <w:rsid w:val="008B0677"/>
  </w:style>
  <w:style w:type="character" w:customStyle="1" w:styleId="articletitle1">
    <w:name w:val="articletitle1"/>
    <w:basedOn w:val="DefaultParagraphFont"/>
    <w:rsid w:val="008B0677"/>
  </w:style>
  <w:style w:type="character" w:customStyle="1" w:styleId="prodgeneral">
    <w:name w:val="prodgeneral"/>
    <w:basedOn w:val="DefaultParagraphFont"/>
    <w:rsid w:val="008B0677"/>
  </w:style>
  <w:style w:type="character" w:customStyle="1" w:styleId="Style10pt">
    <w:name w:val="Style 10 pt"/>
    <w:basedOn w:val="DefaultParagraphFont"/>
    <w:rsid w:val="008B0677"/>
  </w:style>
  <w:style w:type="character" w:customStyle="1" w:styleId="StyleUnderlineChar0">
    <w:name w:val="Style Underline + Char"/>
    <w:basedOn w:val="DefaultParagraphFont"/>
    <w:rsid w:val="008B0677"/>
  </w:style>
  <w:style w:type="character" w:customStyle="1" w:styleId="highlightChar">
    <w:name w:val="highlight Char"/>
    <w:basedOn w:val="DefaultParagraphFont"/>
    <w:rsid w:val="008B0677"/>
  </w:style>
  <w:style w:type="character" w:customStyle="1" w:styleId="citeChar">
    <w:name w:val="cite Char"/>
    <w:basedOn w:val="DefaultParagraphFont"/>
    <w:rsid w:val="008B0677"/>
  </w:style>
  <w:style w:type="character" w:customStyle="1" w:styleId="OffensiveLanguageChar">
    <w:name w:val="Offensive Language Char"/>
    <w:rsid w:val="008B0677"/>
  </w:style>
  <w:style w:type="character" w:customStyle="1" w:styleId="yellowfadeinnerspan">
    <w:name w:val="yellowfadeinnerspan"/>
    <w:rsid w:val="008B0677"/>
  </w:style>
  <w:style w:type="character" w:customStyle="1" w:styleId="ipa">
    <w:name w:val="ipa"/>
    <w:basedOn w:val="DefaultParagraphFont"/>
    <w:rsid w:val="008B0677"/>
  </w:style>
  <w:style w:type="table" w:customStyle="1" w:styleId="TableGrid1">
    <w:name w:val="Table Grid1"/>
    <w:basedOn w:val="TableNormal"/>
    <w:rsid w:val="008B0677"/>
    <w:pPr>
      <w:spacing w:after="200" w:line="276" w:lineRule="auto"/>
    </w:pPr>
    <w:rPr>
      <w:rFonts w:eastAsiaTheme="minorHAnsi"/>
      <w:sz w:val="22"/>
      <w:szCs w:val="22"/>
    </w:rPr>
    <w:tblPr/>
  </w:style>
  <w:style w:type="character" w:customStyle="1" w:styleId="StyleciteChar">
    <w:name w:val="Style cite + Char"/>
    <w:basedOn w:val="DefaultParagraphFont"/>
    <w:rsid w:val="008B0677"/>
  </w:style>
  <w:style w:type="character" w:customStyle="1" w:styleId="H4TagChar1">
    <w:name w:val="H4 (Tag) Char1"/>
    <w:locked/>
    <w:rsid w:val="008B0677"/>
  </w:style>
  <w:style w:type="paragraph" w:customStyle="1" w:styleId="description">
    <w:name w:val="description"/>
    <w:basedOn w:val="Normal"/>
    <w:uiPriority w:val="99"/>
    <w:qFormat/>
    <w:rsid w:val="008B0677"/>
    <w:pPr>
      <w:spacing w:after="0" w:line="240" w:lineRule="auto"/>
    </w:pPr>
  </w:style>
  <w:style w:type="paragraph" w:customStyle="1" w:styleId="credit">
    <w:name w:val="credit"/>
    <w:basedOn w:val="Normal"/>
    <w:next w:val="BodyText5"/>
    <w:qFormat/>
    <w:rsid w:val="008B0677"/>
    <w:pPr>
      <w:spacing w:after="0" w:line="240" w:lineRule="auto"/>
    </w:pPr>
  </w:style>
  <w:style w:type="character" w:customStyle="1" w:styleId="DebateUnderlinedChar">
    <w:name w:val="Debate Underlined Char"/>
    <w:locked/>
    <w:rsid w:val="008B0677"/>
  </w:style>
  <w:style w:type="paragraph" w:customStyle="1" w:styleId="DebateUnderlined">
    <w:name w:val="Debate Underlined"/>
    <w:basedOn w:val="Normal"/>
    <w:next w:val="about"/>
    <w:qFormat/>
    <w:rsid w:val="008B0677"/>
    <w:pPr>
      <w:spacing w:after="0" w:line="240" w:lineRule="auto"/>
    </w:pPr>
  </w:style>
  <w:style w:type="character" w:customStyle="1" w:styleId="Card10f2Char">
    <w:name w:val="Card.10.f2 Char"/>
    <w:locked/>
    <w:rsid w:val="008B0677"/>
  </w:style>
  <w:style w:type="paragraph" w:customStyle="1" w:styleId="Card10f2">
    <w:name w:val="Card.10.f2"/>
    <w:basedOn w:val="Normal"/>
    <w:next w:val="thumbnail"/>
    <w:autoRedefine/>
    <w:qFormat/>
    <w:rsid w:val="008B0677"/>
    <w:pPr>
      <w:spacing w:after="0" w:line="240" w:lineRule="auto"/>
    </w:pPr>
  </w:style>
  <w:style w:type="character" w:customStyle="1" w:styleId="Bodytext6">
    <w:name w:val="Body text_"/>
    <w:basedOn w:val="DefaultParagraphFont"/>
    <w:link w:val="BodyText20"/>
    <w:locked/>
    <w:rsid w:val="008B0677"/>
    <w:rPr>
      <w:shd w:val="clear" w:color="auto" w:fill="FFFFFF"/>
    </w:rPr>
  </w:style>
  <w:style w:type="paragraph" w:customStyle="1" w:styleId="BodyText5">
    <w:name w:val="Body Text5"/>
    <w:basedOn w:val="Normal"/>
    <w:next w:val="wallacepara"/>
    <w:qFormat/>
    <w:rsid w:val="008B0677"/>
    <w:pPr>
      <w:spacing w:after="0" w:line="240" w:lineRule="auto"/>
    </w:pPr>
  </w:style>
  <w:style w:type="paragraph" w:customStyle="1" w:styleId="user">
    <w:name w:val="user"/>
    <w:basedOn w:val="Normal"/>
    <w:next w:val="morelink"/>
    <w:qFormat/>
    <w:rsid w:val="008B0677"/>
    <w:pPr>
      <w:spacing w:after="0" w:line="240" w:lineRule="auto"/>
    </w:pPr>
  </w:style>
  <w:style w:type="paragraph" w:customStyle="1" w:styleId="about">
    <w:name w:val="about"/>
    <w:basedOn w:val="Normal"/>
    <w:next w:val="audiolink"/>
    <w:qFormat/>
    <w:rsid w:val="008B0677"/>
    <w:pPr>
      <w:spacing w:after="0" w:line="240" w:lineRule="auto"/>
    </w:pPr>
  </w:style>
  <w:style w:type="paragraph" w:customStyle="1" w:styleId="t6">
    <w:name w:val="t6"/>
    <w:basedOn w:val="Normal"/>
    <w:next w:val="nav1"/>
    <w:qFormat/>
    <w:rsid w:val="008B0677"/>
    <w:pPr>
      <w:spacing w:after="0" w:line="240" w:lineRule="auto"/>
    </w:pPr>
  </w:style>
  <w:style w:type="paragraph" w:customStyle="1" w:styleId="thumbnail">
    <w:name w:val="thumbnail"/>
    <w:basedOn w:val="Normal"/>
    <w:next w:val="nav2"/>
    <w:qFormat/>
    <w:rsid w:val="008B0677"/>
    <w:pPr>
      <w:spacing w:after="0" w:line="240" w:lineRule="auto"/>
    </w:pPr>
  </w:style>
  <w:style w:type="paragraph" w:customStyle="1" w:styleId="stand-first-alone">
    <w:name w:val="stand-first-alone"/>
    <w:basedOn w:val="Normal"/>
    <w:next w:val="Pa0"/>
    <w:qFormat/>
    <w:rsid w:val="008B0677"/>
    <w:pPr>
      <w:spacing w:after="0" w:line="240" w:lineRule="auto"/>
    </w:pPr>
  </w:style>
  <w:style w:type="paragraph" w:customStyle="1" w:styleId="wallacepara">
    <w:name w:val="wallacepara"/>
    <w:basedOn w:val="Normal"/>
    <w:next w:val="CM45"/>
    <w:qFormat/>
    <w:rsid w:val="008B0677"/>
    <w:pPr>
      <w:spacing w:after="0" w:line="240" w:lineRule="auto"/>
    </w:pPr>
  </w:style>
  <w:style w:type="paragraph" w:customStyle="1" w:styleId="morelink">
    <w:name w:val="morelink"/>
    <w:basedOn w:val="Normal"/>
    <w:next w:val="CM46"/>
    <w:qFormat/>
    <w:rsid w:val="008B0677"/>
    <w:pPr>
      <w:spacing w:after="0" w:line="240" w:lineRule="auto"/>
    </w:pPr>
  </w:style>
  <w:style w:type="paragraph" w:customStyle="1" w:styleId="audiolink">
    <w:name w:val="audiolink"/>
    <w:basedOn w:val="Normal"/>
    <w:next w:val="F4-NormalText"/>
    <w:qFormat/>
    <w:rsid w:val="008B0677"/>
    <w:pPr>
      <w:spacing w:after="0" w:line="240" w:lineRule="auto"/>
    </w:pPr>
  </w:style>
  <w:style w:type="paragraph" w:customStyle="1" w:styleId="titlestyle1">
    <w:name w:val="titlestyle1"/>
    <w:basedOn w:val="Normal"/>
    <w:next w:val="FullText"/>
    <w:qFormat/>
    <w:rsid w:val="008B0677"/>
    <w:pPr>
      <w:spacing w:after="0" w:line="240" w:lineRule="auto"/>
    </w:pPr>
  </w:style>
  <w:style w:type="paragraph" w:customStyle="1" w:styleId="nav1">
    <w:name w:val="nav1"/>
    <w:basedOn w:val="Normal"/>
    <w:next w:val="TagLine"/>
    <w:qFormat/>
    <w:rsid w:val="008B0677"/>
    <w:pPr>
      <w:spacing w:after="0" w:line="240" w:lineRule="auto"/>
    </w:pPr>
  </w:style>
  <w:style w:type="paragraph" w:customStyle="1" w:styleId="nav2">
    <w:name w:val="nav2"/>
    <w:basedOn w:val="Normal"/>
    <w:qFormat/>
    <w:rsid w:val="008B0677"/>
    <w:pPr>
      <w:spacing w:after="0" w:line="240" w:lineRule="auto"/>
    </w:pPr>
  </w:style>
  <w:style w:type="paragraph" w:customStyle="1" w:styleId="Pa0">
    <w:name w:val="Pa0"/>
    <w:basedOn w:val="Normal"/>
    <w:uiPriority w:val="99"/>
    <w:qFormat/>
    <w:rsid w:val="008B0677"/>
    <w:pPr>
      <w:spacing w:after="0" w:line="240" w:lineRule="auto"/>
    </w:pPr>
  </w:style>
  <w:style w:type="paragraph" w:customStyle="1" w:styleId="CM45">
    <w:name w:val="CM45"/>
    <w:basedOn w:val="Normal"/>
    <w:uiPriority w:val="99"/>
    <w:qFormat/>
    <w:rsid w:val="008B0677"/>
    <w:pPr>
      <w:spacing w:after="0" w:line="240" w:lineRule="auto"/>
    </w:pPr>
  </w:style>
  <w:style w:type="paragraph" w:customStyle="1" w:styleId="CM46">
    <w:name w:val="CM46"/>
    <w:basedOn w:val="Normal"/>
    <w:uiPriority w:val="99"/>
    <w:qFormat/>
    <w:rsid w:val="008B0677"/>
    <w:pPr>
      <w:spacing w:after="0" w:line="240" w:lineRule="auto"/>
    </w:pPr>
  </w:style>
  <w:style w:type="paragraph" w:customStyle="1" w:styleId="F4-NormalText">
    <w:name w:val="F4 - Normal Text"/>
    <w:basedOn w:val="Normal"/>
    <w:uiPriority w:val="99"/>
    <w:qFormat/>
    <w:rsid w:val="008B0677"/>
    <w:pPr>
      <w:spacing w:after="0" w:line="240" w:lineRule="auto"/>
    </w:pPr>
  </w:style>
  <w:style w:type="character" w:customStyle="1" w:styleId="Heading18">
    <w:name w:val="Heading #18_"/>
    <w:basedOn w:val="DefaultParagraphFont"/>
    <w:locked/>
    <w:rsid w:val="008B0677"/>
  </w:style>
  <w:style w:type="paragraph" w:customStyle="1" w:styleId="Heading180">
    <w:name w:val="Heading #18"/>
    <w:basedOn w:val="Normal"/>
    <w:qFormat/>
    <w:rsid w:val="008B0677"/>
    <w:pPr>
      <w:spacing w:after="0" w:line="240" w:lineRule="auto"/>
    </w:pPr>
  </w:style>
  <w:style w:type="character" w:customStyle="1" w:styleId="Picturecaption2">
    <w:name w:val="Picture caption (2)_"/>
    <w:basedOn w:val="DefaultParagraphFont"/>
    <w:locked/>
    <w:rsid w:val="008B0677"/>
  </w:style>
  <w:style w:type="paragraph" w:customStyle="1" w:styleId="Picturecaption20">
    <w:name w:val="Picture caption (2)"/>
    <w:basedOn w:val="Normal"/>
    <w:qFormat/>
    <w:rsid w:val="008B0677"/>
    <w:pPr>
      <w:spacing w:after="0" w:line="240" w:lineRule="auto"/>
    </w:pPr>
  </w:style>
  <w:style w:type="character" w:customStyle="1" w:styleId="Picturecaption">
    <w:name w:val="Picture caption_"/>
    <w:basedOn w:val="DefaultParagraphFont"/>
    <w:locked/>
    <w:rsid w:val="008B0677"/>
  </w:style>
  <w:style w:type="paragraph" w:customStyle="1" w:styleId="Picturecaption0">
    <w:name w:val="Picture caption"/>
    <w:basedOn w:val="Normal"/>
    <w:qFormat/>
    <w:rsid w:val="008B0677"/>
    <w:pPr>
      <w:spacing w:after="0" w:line="240" w:lineRule="auto"/>
    </w:pPr>
  </w:style>
  <w:style w:type="character" w:customStyle="1" w:styleId="Bodytext31">
    <w:name w:val="Body text (31)_"/>
    <w:basedOn w:val="DefaultParagraphFont"/>
    <w:locked/>
    <w:rsid w:val="008B0677"/>
  </w:style>
  <w:style w:type="paragraph" w:customStyle="1" w:styleId="Bodytext310">
    <w:name w:val="Body text (31)"/>
    <w:basedOn w:val="Normal"/>
    <w:qFormat/>
    <w:rsid w:val="008B0677"/>
    <w:pPr>
      <w:spacing w:after="0" w:line="240" w:lineRule="auto"/>
    </w:pPr>
  </w:style>
  <w:style w:type="character" w:customStyle="1" w:styleId="Heading22">
    <w:name w:val="Heading #22_"/>
    <w:basedOn w:val="DefaultParagraphFont"/>
    <w:locked/>
    <w:rsid w:val="008B0677"/>
  </w:style>
  <w:style w:type="paragraph" w:customStyle="1" w:styleId="Heading220">
    <w:name w:val="Heading #22"/>
    <w:basedOn w:val="Normal"/>
    <w:qFormat/>
    <w:rsid w:val="008B0677"/>
    <w:pPr>
      <w:spacing w:after="0" w:line="240" w:lineRule="auto"/>
    </w:pPr>
  </w:style>
  <w:style w:type="character" w:customStyle="1" w:styleId="Bodytext131">
    <w:name w:val="Body text (131)_"/>
    <w:basedOn w:val="DefaultParagraphFont"/>
    <w:locked/>
    <w:rsid w:val="008B0677"/>
  </w:style>
  <w:style w:type="paragraph" w:customStyle="1" w:styleId="Bodytext1310">
    <w:name w:val="Body text (131)"/>
    <w:basedOn w:val="Normal"/>
    <w:qFormat/>
    <w:rsid w:val="008B0677"/>
    <w:pPr>
      <w:spacing w:after="0" w:line="240" w:lineRule="auto"/>
    </w:pPr>
  </w:style>
  <w:style w:type="character" w:customStyle="1" w:styleId="Bodytext140">
    <w:name w:val="Body text (140)_"/>
    <w:basedOn w:val="DefaultParagraphFont"/>
    <w:locked/>
    <w:rsid w:val="008B0677"/>
  </w:style>
  <w:style w:type="paragraph" w:customStyle="1" w:styleId="Bodytext1400">
    <w:name w:val="Body text (140)"/>
    <w:basedOn w:val="Normal"/>
    <w:qFormat/>
    <w:rsid w:val="008B0677"/>
    <w:pPr>
      <w:spacing w:after="0" w:line="240" w:lineRule="auto"/>
    </w:pPr>
  </w:style>
  <w:style w:type="character" w:customStyle="1" w:styleId="Bodytext141">
    <w:name w:val="Body text (141)_"/>
    <w:basedOn w:val="DefaultParagraphFont"/>
    <w:locked/>
    <w:rsid w:val="008B0677"/>
  </w:style>
  <w:style w:type="paragraph" w:customStyle="1" w:styleId="Bodytext1410">
    <w:name w:val="Body text (141)"/>
    <w:basedOn w:val="Normal"/>
    <w:qFormat/>
    <w:rsid w:val="008B0677"/>
    <w:pPr>
      <w:spacing w:after="0" w:line="240" w:lineRule="auto"/>
    </w:pPr>
  </w:style>
  <w:style w:type="character" w:customStyle="1" w:styleId="Tableofcontents20">
    <w:name w:val="Table of contents (20)_"/>
    <w:basedOn w:val="DefaultParagraphFont"/>
    <w:locked/>
    <w:rsid w:val="008B0677"/>
  </w:style>
  <w:style w:type="paragraph" w:customStyle="1" w:styleId="Tableofcontents200">
    <w:name w:val="Table of contents (20)"/>
    <w:basedOn w:val="Normal"/>
    <w:qFormat/>
    <w:rsid w:val="008B0677"/>
    <w:pPr>
      <w:spacing w:after="0" w:line="240" w:lineRule="auto"/>
    </w:pPr>
  </w:style>
  <w:style w:type="character" w:customStyle="1" w:styleId="Tableofcontents21">
    <w:name w:val="Table of contents (21)_"/>
    <w:basedOn w:val="DefaultParagraphFont"/>
    <w:locked/>
    <w:rsid w:val="008B0677"/>
  </w:style>
  <w:style w:type="paragraph" w:customStyle="1" w:styleId="Tableofcontents210">
    <w:name w:val="Table of contents (21)"/>
    <w:basedOn w:val="Normal"/>
    <w:qFormat/>
    <w:rsid w:val="008B0677"/>
    <w:pPr>
      <w:spacing w:after="0" w:line="240" w:lineRule="auto"/>
    </w:pPr>
  </w:style>
  <w:style w:type="character" w:customStyle="1" w:styleId="Tableofcontents22">
    <w:name w:val="Table of contents (22)_"/>
    <w:basedOn w:val="DefaultParagraphFont"/>
    <w:locked/>
    <w:rsid w:val="008B0677"/>
  </w:style>
  <w:style w:type="paragraph" w:customStyle="1" w:styleId="Tableofcontents220">
    <w:name w:val="Table of contents (22)"/>
    <w:basedOn w:val="Normal"/>
    <w:qFormat/>
    <w:rsid w:val="008B0677"/>
    <w:pPr>
      <w:spacing w:after="0" w:line="240" w:lineRule="auto"/>
    </w:pPr>
  </w:style>
  <w:style w:type="character" w:customStyle="1" w:styleId="Bodytext142">
    <w:name w:val="Body text (142)_"/>
    <w:basedOn w:val="DefaultParagraphFont"/>
    <w:locked/>
    <w:rsid w:val="008B0677"/>
  </w:style>
  <w:style w:type="paragraph" w:customStyle="1" w:styleId="Bodytext1420">
    <w:name w:val="Body text (142)"/>
    <w:basedOn w:val="Normal"/>
    <w:qFormat/>
    <w:rsid w:val="008B0677"/>
    <w:pPr>
      <w:spacing w:after="0" w:line="240" w:lineRule="auto"/>
    </w:pPr>
  </w:style>
  <w:style w:type="character" w:customStyle="1" w:styleId="Bodytext143">
    <w:name w:val="Body text (143)_"/>
    <w:basedOn w:val="DefaultParagraphFont"/>
    <w:locked/>
    <w:rsid w:val="008B0677"/>
  </w:style>
  <w:style w:type="paragraph" w:customStyle="1" w:styleId="Bodytext1430">
    <w:name w:val="Body text (143)"/>
    <w:basedOn w:val="Normal"/>
    <w:qFormat/>
    <w:rsid w:val="008B0677"/>
    <w:pPr>
      <w:spacing w:after="0" w:line="240" w:lineRule="auto"/>
    </w:pPr>
  </w:style>
  <w:style w:type="character" w:customStyle="1" w:styleId="Bodytext144Exact">
    <w:name w:val="Body text (144) Exact"/>
    <w:basedOn w:val="DefaultParagraphFont"/>
    <w:locked/>
    <w:rsid w:val="008B0677"/>
  </w:style>
  <w:style w:type="paragraph" w:customStyle="1" w:styleId="Bodytext144">
    <w:name w:val="Body text (144)"/>
    <w:basedOn w:val="Normal"/>
    <w:qFormat/>
    <w:rsid w:val="008B0677"/>
    <w:pPr>
      <w:spacing w:after="0" w:line="240" w:lineRule="auto"/>
    </w:pPr>
  </w:style>
  <w:style w:type="character" w:customStyle="1" w:styleId="Bodytext145Exact">
    <w:name w:val="Body text (145) Exact"/>
    <w:basedOn w:val="DefaultParagraphFont"/>
    <w:locked/>
    <w:rsid w:val="008B0677"/>
  </w:style>
  <w:style w:type="paragraph" w:customStyle="1" w:styleId="Bodytext145">
    <w:name w:val="Body text (145)"/>
    <w:basedOn w:val="Normal"/>
    <w:qFormat/>
    <w:rsid w:val="008B0677"/>
    <w:pPr>
      <w:spacing w:after="0" w:line="240" w:lineRule="auto"/>
    </w:pPr>
  </w:style>
  <w:style w:type="character" w:customStyle="1" w:styleId="Bodytext146">
    <w:name w:val="Body text (146)_"/>
    <w:basedOn w:val="DefaultParagraphFont"/>
    <w:locked/>
    <w:rsid w:val="008B0677"/>
  </w:style>
  <w:style w:type="paragraph" w:customStyle="1" w:styleId="Bodytext1460">
    <w:name w:val="Body text (146)"/>
    <w:basedOn w:val="Normal"/>
    <w:qFormat/>
    <w:rsid w:val="008B0677"/>
    <w:pPr>
      <w:spacing w:after="0" w:line="240" w:lineRule="auto"/>
    </w:pPr>
  </w:style>
  <w:style w:type="character" w:customStyle="1" w:styleId="Heading23">
    <w:name w:val="Heading #23_"/>
    <w:basedOn w:val="DefaultParagraphFont"/>
    <w:locked/>
    <w:rsid w:val="008B0677"/>
  </w:style>
  <w:style w:type="paragraph" w:customStyle="1" w:styleId="Heading230">
    <w:name w:val="Heading #23"/>
    <w:basedOn w:val="Normal"/>
    <w:qFormat/>
    <w:rsid w:val="008B0677"/>
    <w:pPr>
      <w:spacing w:after="0" w:line="240" w:lineRule="auto"/>
    </w:pPr>
  </w:style>
  <w:style w:type="character" w:customStyle="1" w:styleId="Picturecaption36">
    <w:name w:val="Picture caption (36)_"/>
    <w:basedOn w:val="DefaultParagraphFont"/>
    <w:locked/>
    <w:rsid w:val="008B0677"/>
  </w:style>
  <w:style w:type="paragraph" w:customStyle="1" w:styleId="Picturecaption360">
    <w:name w:val="Picture caption (36)"/>
    <w:basedOn w:val="Normal"/>
    <w:qFormat/>
    <w:rsid w:val="008B0677"/>
    <w:pPr>
      <w:spacing w:after="0" w:line="240" w:lineRule="auto"/>
    </w:pPr>
  </w:style>
  <w:style w:type="character" w:customStyle="1" w:styleId="Picturecaption42">
    <w:name w:val="Picture caption (42)_"/>
    <w:basedOn w:val="DefaultParagraphFont"/>
    <w:locked/>
    <w:rsid w:val="008B0677"/>
  </w:style>
  <w:style w:type="paragraph" w:customStyle="1" w:styleId="Picturecaption420">
    <w:name w:val="Picture caption (42)"/>
    <w:basedOn w:val="Normal"/>
    <w:qFormat/>
    <w:rsid w:val="008B0677"/>
    <w:pPr>
      <w:spacing w:after="0" w:line="240" w:lineRule="auto"/>
    </w:pPr>
  </w:style>
  <w:style w:type="character" w:customStyle="1" w:styleId="Bodytext154">
    <w:name w:val="Body text (154)_"/>
    <w:basedOn w:val="DefaultParagraphFont"/>
    <w:locked/>
    <w:rsid w:val="008B0677"/>
  </w:style>
  <w:style w:type="paragraph" w:customStyle="1" w:styleId="Bodytext1540">
    <w:name w:val="Body text (154)"/>
    <w:basedOn w:val="Normal"/>
    <w:qFormat/>
    <w:rsid w:val="008B0677"/>
    <w:pPr>
      <w:spacing w:after="0" w:line="240" w:lineRule="auto"/>
    </w:pPr>
  </w:style>
  <w:style w:type="character" w:customStyle="1" w:styleId="Bodytext155">
    <w:name w:val="Body text (155)_"/>
    <w:basedOn w:val="DefaultParagraphFont"/>
    <w:locked/>
    <w:rsid w:val="008B0677"/>
  </w:style>
  <w:style w:type="paragraph" w:customStyle="1" w:styleId="Bodytext1550">
    <w:name w:val="Body text (155)"/>
    <w:basedOn w:val="Normal"/>
    <w:qFormat/>
    <w:rsid w:val="008B0677"/>
    <w:pPr>
      <w:spacing w:after="0" w:line="240" w:lineRule="auto"/>
    </w:pPr>
  </w:style>
  <w:style w:type="character" w:customStyle="1" w:styleId="Bodytext156">
    <w:name w:val="Body text (156)_"/>
    <w:basedOn w:val="DefaultParagraphFont"/>
    <w:locked/>
    <w:rsid w:val="008B0677"/>
  </w:style>
  <w:style w:type="paragraph" w:customStyle="1" w:styleId="Bodytext1560">
    <w:name w:val="Body text (156)"/>
    <w:basedOn w:val="Normal"/>
    <w:qFormat/>
    <w:rsid w:val="008B0677"/>
    <w:pPr>
      <w:spacing w:after="0" w:line="240" w:lineRule="auto"/>
    </w:pPr>
  </w:style>
  <w:style w:type="character" w:customStyle="1" w:styleId="Bodytext60">
    <w:name w:val="Body text (60)_"/>
    <w:basedOn w:val="DefaultParagraphFont"/>
    <w:locked/>
    <w:rsid w:val="008B0677"/>
  </w:style>
  <w:style w:type="paragraph" w:customStyle="1" w:styleId="Bodytext600">
    <w:name w:val="Body text (60)"/>
    <w:basedOn w:val="Normal"/>
    <w:qFormat/>
    <w:rsid w:val="008B0677"/>
    <w:pPr>
      <w:spacing w:after="0" w:line="240" w:lineRule="auto"/>
    </w:pPr>
  </w:style>
  <w:style w:type="character" w:customStyle="1" w:styleId="Bodytext158">
    <w:name w:val="Body text (158)_"/>
    <w:basedOn w:val="DefaultParagraphFont"/>
    <w:locked/>
    <w:rsid w:val="008B0677"/>
  </w:style>
  <w:style w:type="paragraph" w:customStyle="1" w:styleId="Bodytext1580">
    <w:name w:val="Body text (158)"/>
    <w:basedOn w:val="Normal"/>
    <w:qFormat/>
    <w:rsid w:val="008B0677"/>
    <w:pPr>
      <w:spacing w:after="0" w:line="240" w:lineRule="auto"/>
    </w:pPr>
  </w:style>
  <w:style w:type="character" w:customStyle="1" w:styleId="Bodytext159">
    <w:name w:val="Body text (159)_"/>
    <w:basedOn w:val="DefaultParagraphFont"/>
    <w:locked/>
    <w:rsid w:val="008B0677"/>
  </w:style>
  <w:style w:type="paragraph" w:customStyle="1" w:styleId="Bodytext1590">
    <w:name w:val="Body text (159)"/>
    <w:basedOn w:val="Normal"/>
    <w:qFormat/>
    <w:rsid w:val="008B0677"/>
    <w:pPr>
      <w:spacing w:after="0" w:line="240" w:lineRule="auto"/>
    </w:pPr>
  </w:style>
  <w:style w:type="character" w:customStyle="1" w:styleId="Bodytext160">
    <w:name w:val="Body text (160)_"/>
    <w:basedOn w:val="DefaultParagraphFont"/>
    <w:locked/>
    <w:rsid w:val="008B0677"/>
  </w:style>
  <w:style w:type="paragraph" w:customStyle="1" w:styleId="Bodytext1600">
    <w:name w:val="Body text (160)"/>
    <w:basedOn w:val="Normal"/>
    <w:qFormat/>
    <w:rsid w:val="008B0677"/>
    <w:pPr>
      <w:spacing w:after="0" w:line="240" w:lineRule="auto"/>
    </w:pPr>
  </w:style>
  <w:style w:type="character" w:customStyle="1" w:styleId="Picturecaption4">
    <w:name w:val="Picture caption (4)_"/>
    <w:basedOn w:val="DefaultParagraphFont"/>
    <w:locked/>
    <w:rsid w:val="008B0677"/>
  </w:style>
  <w:style w:type="paragraph" w:customStyle="1" w:styleId="Picturecaption40">
    <w:name w:val="Picture caption (4)"/>
    <w:basedOn w:val="Normal"/>
    <w:qFormat/>
    <w:rsid w:val="008B0677"/>
    <w:pPr>
      <w:spacing w:after="0" w:line="240" w:lineRule="auto"/>
    </w:pPr>
  </w:style>
  <w:style w:type="character" w:customStyle="1" w:styleId="Heading10">
    <w:name w:val="Heading #10_"/>
    <w:basedOn w:val="DefaultParagraphFont"/>
    <w:locked/>
    <w:rsid w:val="008B0677"/>
  </w:style>
  <w:style w:type="paragraph" w:customStyle="1" w:styleId="Heading100">
    <w:name w:val="Heading #10"/>
    <w:basedOn w:val="Normal"/>
    <w:qFormat/>
    <w:rsid w:val="008B0677"/>
    <w:pPr>
      <w:spacing w:after="0" w:line="240" w:lineRule="auto"/>
    </w:pPr>
  </w:style>
  <w:style w:type="character" w:customStyle="1" w:styleId="Picturecaption3">
    <w:name w:val="Picture caption (3)_"/>
    <w:basedOn w:val="DefaultParagraphFont"/>
    <w:locked/>
    <w:rsid w:val="008B0677"/>
  </w:style>
  <w:style w:type="paragraph" w:customStyle="1" w:styleId="Picturecaption30">
    <w:name w:val="Picture caption (3)"/>
    <w:basedOn w:val="Normal"/>
    <w:qFormat/>
    <w:rsid w:val="008B0677"/>
    <w:pPr>
      <w:spacing w:after="0" w:line="240" w:lineRule="auto"/>
    </w:pPr>
  </w:style>
  <w:style w:type="character" w:customStyle="1" w:styleId="Heading13">
    <w:name w:val="Heading #13_"/>
    <w:basedOn w:val="DefaultParagraphFont"/>
    <w:locked/>
    <w:rsid w:val="008B0677"/>
  </w:style>
  <w:style w:type="paragraph" w:customStyle="1" w:styleId="Heading130">
    <w:name w:val="Heading #13"/>
    <w:basedOn w:val="Normal"/>
    <w:qFormat/>
    <w:rsid w:val="008B0677"/>
    <w:pPr>
      <w:spacing w:after="0" w:line="240" w:lineRule="auto"/>
    </w:pPr>
  </w:style>
  <w:style w:type="character" w:customStyle="1" w:styleId="Heading92">
    <w:name w:val="Heading #9 (2)_"/>
    <w:basedOn w:val="DefaultParagraphFont"/>
    <w:locked/>
    <w:rsid w:val="008B0677"/>
  </w:style>
  <w:style w:type="paragraph" w:customStyle="1" w:styleId="Heading920">
    <w:name w:val="Heading #9 (2)"/>
    <w:basedOn w:val="Normal"/>
    <w:qFormat/>
    <w:rsid w:val="008B0677"/>
    <w:pPr>
      <w:spacing w:after="0" w:line="240" w:lineRule="auto"/>
    </w:pPr>
  </w:style>
  <w:style w:type="character" w:customStyle="1" w:styleId="Heading15">
    <w:name w:val="Heading #15_"/>
    <w:basedOn w:val="DefaultParagraphFont"/>
    <w:locked/>
    <w:rsid w:val="008B0677"/>
  </w:style>
  <w:style w:type="paragraph" w:customStyle="1" w:styleId="Heading150">
    <w:name w:val="Heading #15"/>
    <w:basedOn w:val="Normal"/>
    <w:qFormat/>
    <w:rsid w:val="008B0677"/>
    <w:pPr>
      <w:spacing w:after="0" w:line="240" w:lineRule="auto"/>
    </w:pPr>
  </w:style>
  <w:style w:type="character" w:customStyle="1" w:styleId="Bodytext38">
    <w:name w:val="Body text (38)_"/>
    <w:basedOn w:val="DefaultParagraphFont"/>
    <w:locked/>
    <w:rsid w:val="008B0677"/>
  </w:style>
  <w:style w:type="paragraph" w:customStyle="1" w:styleId="Bodytext380">
    <w:name w:val="Body text (38)"/>
    <w:basedOn w:val="Normal"/>
    <w:qFormat/>
    <w:rsid w:val="008B0677"/>
    <w:pPr>
      <w:spacing w:after="0" w:line="240" w:lineRule="auto"/>
    </w:pPr>
  </w:style>
  <w:style w:type="character" w:customStyle="1" w:styleId="Heading17">
    <w:name w:val="Heading #17_"/>
    <w:basedOn w:val="DefaultParagraphFont"/>
    <w:locked/>
    <w:rsid w:val="008B0677"/>
  </w:style>
  <w:style w:type="paragraph" w:customStyle="1" w:styleId="Heading170">
    <w:name w:val="Heading #17"/>
    <w:basedOn w:val="Normal"/>
    <w:qFormat/>
    <w:rsid w:val="008B0677"/>
    <w:pPr>
      <w:spacing w:after="0" w:line="240" w:lineRule="auto"/>
    </w:pPr>
  </w:style>
  <w:style w:type="character" w:customStyle="1" w:styleId="Bodytext97Exact">
    <w:name w:val="Body text (97) Exact"/>
    <w:basedOn w:val="DefaultParagraphFont"/>
    <w:locked/>
    <w:rsid w:val="008B0677"/>
  </w:style>
  <w:style w:type="paragraph" w:customStyle="1" w:styleId="Bodytext97">
    <w:name w:val="Body text (97)"/>
    <w:basedOn w:val="Normal"/>
    <w:qFormat/>
    <w:rsid w:val="008B0677"/>
    <w:pPr>
      <w:spacing w:after="0" w:line="240" w:lineRule="auto"/>
    </w:pPr>
  </w:style>
  <w:style w:type="character" w:customStyle="1" w:styleId="Bodytext42">
    <w:name w:val="Body text (42)_"/>
    <w:basedOn w:val="DefaultParagraphFont"/>
    <w:locked/>
    <w:rsid w:val="008B0677"/>
  </w:style>
  <w:style w:type="paragraph" w:customStyle="1" w:styleId="Bodytext420">
    <w:name w:val="Body text (42)"/>
    <w:basedOn w:val="Normal"/>
    <w:qFormat/>
    <w:rsid w:val="008B0677"/>
    <w:pPr>
      <w:spacing w:after="0" w:line="240" w:lineRule="auto"/>
    </w:pPr>
  </w:style>
  <w:style w:type="character" w:customStyle="1" w:styleId="Picturecaption9">
    <w:name w:val="Picture caption (9)_"/>
    <w:basedOn w:val="DefaultParagraphFont"/>
    <w:locked/>
    <w:rsid w:val="008B0677"/>
  </w:style>
  <w:style w:type="paragraph" w:customStyle="1" w:styleId="Picturecaption90">
    <w:name w:val="Picture caption (9)"/>
    <w:basedOn w:val="Normal"/>
    <w:qFormat/>
    <w:rsid w:val="008B0677"/>
    <w:pPr>
      <w:spacing w:after="0" w:line="240" w:lineRule="auto"/>
    </w:pPr>
  </w:style>
  <w:style w:type="character" w:customStyle="1" w:styleId="Bodytext96Exact">
    <w:name w:val="Body text (96) Exact"/>
    <w:basedOn w:val="DefaultParagraphFont"/>
    <w:locked/>
    <w:rsid w:val="008B0677"/>
  </w:style>
  <w:style w:type="paragraph" w:customStyle="1" w:styleId="Bodytext96">
    <w:name w:val="Body text (96)"/>
    <w:basedOn w:val="Normal"/>
    <w:qFormat/>
    <w:rsid w:val="008B0677"/>
    <w:pPr>
      <w:spacing w:after="0" w:line="240" w:lineRule="auto"/>
    </w:pPr>
  </w:style>
  <w:style w:type="character" w:customStyle="1" w:styleId="Heading142">
    <w:name w:val="Heading #14 (2)_"/>
    <w:basedOn w:val="DefaultParagraphFont"/>
    <w:locked/>
    <w:rsid w:val="008B0677"/>
  </w:style>
  <w:style w:type="paragraph" w:customStyle="1" w:styleId="Heading1420">
    <w:name w:val="Heading #14 (2)"/>
    <w:basedOn w:val="Normal"/>
    <w:qFormat/>
    <w:rsid w:val="008B0677"/>
    <w:pPr>
      <w:spacing w:after="0" w:line="240" w:lineRule="auto"/>
    </w:pPr>
  </w:style>
  <w:style w:type="character" w:customStyle="1" w:styleId="Picturecaption31">
    <w:name w:val="Picture caption (31)_"/>
    <w:basedOn w:val="DefaultParagraphFont"/>
    <w:locked/>
    <w:rsid w:val="008B0677"/>
  </w:style>
  <w:style w:type="paragraph" w:customStyle="1" w:styleId="Picturecaption310">
    <w:name w:val="Picture caption (31)"/>
    <w:basedOn w:val="Normal"/>
    <w:qFormat/>
    <w:rsid w:val="008B0677"/>
    <w:pPr>
      <w:spacing w:after="0" w:line="240" w:lineRule="auto"/>
    </w:pPr>
  </w:style>
  <w:style w:type="character" w:customStyle="1" w:styleId="Picturecaption27">
    <w:name w:val="Picture caption (27)_"/>
    <w:basedOn w:val="DefaultParagraphFont"/>
    <w:locked/>
    <w:rsid w:val="008B0677"/>
  </w:style>
  <w:style w:type="paragraph" w:customStyle="1" w:styleId="Picturecaption270">
    <w:name w:val="Picture caption (27)"/>
    <w:basedOn w:val="Normal"/>
    <w:qFormat/>
    <w:rsid w:val="008B0677"/>
    <w:pPr>
      <w:spacing w:after="0" w:line="240" w:lineRule="auto"/>
    </w:pPr>
  </w:style>
  <w:style w:type="character" w:customStyle="1" w:styleId="Bodytext43Exact">
    <w:name w:val="Body text (43) Exact"/>
    <w:basedOn w:val="DefaultParagraphFont"/>
    <w:locked/>
    <w:rsid w:val="008B0677"/>
  </w:style>
  <w:style w:type="paragraph" w:customStyle="1" w:styleId="Bodytext43">
    <w:name w:val="Body text (43)"/>
    <w:basedOn w:val="Normal"/>
    <w:qFormat/>
    <w:rsid w:val="008B0677"/>
    <w:pPr>
      <w:spacing w:after="0" w:line="240" w:lineRule="auto"/>
    </w:pPr>
  </w:style>
  <w:style w:type="character" w:customStyle="1" w:styleId="Bodytext109">
    <w:name w:val="Body text (109)_"/>
    <w:basedOn w:val="DefaultParagraphFont"/>
    <w:locked/>
    <w:rsid w:val="008B0677"/>
  </w:style>
  <w:style w:type="paragraph" w:customStyle="1" w:styleId="Bodytext1090">
    <w:name w:val="Body text (109)"/>
    <w:basedOn w:val="Normal"/>
    <w:qFormat/>
    <w:rsid w:val="008B0677"/>
    <w:pPr>
      <w:spacing w:after="0" w:line="240" w:lineRule="auto"/>
    </w:pPr>
  </w:style>
  <w:style w:type="character" w:customStyle="1" w:styleId="Bodytext110">
    <w:name w:val="Body text (110)_"/>
    <w:basedOn w:val="DefaultParagraphFont"/>
    <w:locked/>
    <w:rsid w:val="008B0677"/>
  </w:style>
  <w:style w:type="paragraph" w:customStyle="1" w:styleId="Bodytext1100">
    <w:name w:val="Body text (110)"/>
    <w:basedOn w:val="Normal"/>
    <w:qFormat/>
    <w:rsid w:val="008B0677"/>
    <w:pPr>
      <w:spacing w:after="0" w:line="240" w:lineRule="auto"/>
    </w:pPr>
  </w:style>
  <w:style w:type="character" w:customStyle="1" w:styleId="Bodytext111">
    <w:name w:val="Body text (111)_"/>
    <w:basedOn w:val="DefaultParagraphFont"/>
    <w:locked/>
    <w:rsid w:val="008B0677"/>
  </w:style>
  <w:style w:type="paragraph" w:customStyle="1" w:styleId="Bodytext1110">
    <w:name w:val="Body text (111)"/>
    <w:basedOn w:val="Normal"/>
    <w:qFormat/>
    <w:rsid w:val="008B0677"/>
    <w:pPr>
      <w:spacing w:after="0" w:line="240" w:lineRule="auto"/>
    </w:pPr>
  </w:style>
  <w:style w:type="character" w:customStyle="1" w:styleId="Tablecaption7">
    <w:name w:val="Table caption (7)_"/>
    <w:basedOn w:val="DefaultParagraphFont"/>
    <w:locked/>
    <w:rsid w:val="008B0677"/>
  </w:style>
  <w:style w:type="paragraph" w:customStyle="1" w:styleId="Tablecaption70">
    <w:name w:val="Table caption (7)"/>
    <w:basedOn w:val="Normal"/>
    <w:qFormat/>
    <w:rsid w:val="008B0677"/>
    <w:pPr>
      <w:spacing w:after="0" w:line="240" w:lineRule="auto"/>
    </w:pPr>
  </w:style>
  <w:style w:type="character" w:customStyle="1" w:styleId="Bodytext112">
    <w:name w:val="Body text (112)_"/>
    <w:basedOn w:val="DefaultParagraphFont"/>
    <w:locked/>
    <w:rsid w:val="008B0677"/>
  </w:style>
  <w:style w:type="paragraph" w:customStyle="1" w:styleId="Bodytext1120">
    <w:name w:val="Body text (112)"/>
    <w:basedOn w:val="Normal"/>
    <w:qFormat/>
    <w:rsid w:val="008B0677"/>
    <w:pPr>
      <w:spacing w:after="0" w:line="240" w:lineRule="auto"/>
    </w:pPr>
  </w:style>
  <w:style w:type="character" w:customStyle="1" w:styleId="Bodytext113">
    <w:name w:val="Body text (113)_"/>
    <w:basedOn w:val="DefaultParagraphFont"/>
    <w:locked/>
    <w:rsid w:val="008B0677"/>
  </w:style>
  <w:style w:type="paragraph" w:customStyle="1" w:styleId="Bodytext1130">
    <w:name w:val="Body text (113)"/>
    <w:basedOn w:val="Normal"/>
    <w:qFormat/>
    <w:rsid w:val="008B0677"/>
    <w:pPr>
      <w:spacing w:after="0" w:line="240" w:lineRule="auto"/>
    </w:pPr>
  </w:style>
  <w:style w:type="character" w:customStyle="1" w:styleId="Tableofcontents10">
    <w:name w:val="Table of contents (10)_"/>
    <w:basedOn w:val="DefaultParagraphFont"/>
    <w:locked/>
    <w:rsid w:val="008B0677"/>
  </w:style>
  <w:style w:type="paragraph" w:customStyle="1" w:styleId="Tableofcontents100">
    <w:name w:val="Table of contents (10)"/>
    <w:basedOn w:val="Normal"/>
    <w:qFormat/>
    <w:rsid w:val="008B0677"/>
    <w:pPr>
      <w:spacing w:after="0" w:line="240" w:lineRule="auto"/>
    </w:pPr>
  </w:style>
  <w:style w:type="character" w:customStyle="1" w:styleId="Tableofcontents12">
    <w:name w:val="Table of contents (12)_"/>
    <w:basedOn w:val="DefaultParagraphFont"/>
    <w:locked/>
    <w:rsid w:val="008B0677"/>
  </w:style>
  <w:style w:type="paragraph" w:customStyle="1" w:styleId="Tableofcontents120">
    <w:name w:val="Table of contents (12)"/>
    <w:basedOn w:val="Normal"/>
    <w:qFormat/>
    <w:rsid w:val="008B0677"/>
    <w:pPr>
      <w:spacing w:after="0" w:line="240" w:lineRule="auto"/>
    </w:pPr>
  </w:style>
  <w:style w:type="character" w:customStyle="1" w:styleId="Tableofcontents14">
    <w:name w:val="Table of contents (14)_"/>
    <w:basedOn w:val="DefaultParagraphFont"/>
    <w:locked/>
    <w:rsid w:val="008B0677"/>
  </w:style>
  <w:style w:type="paragraph" w:customStyle="1" w:styleId="Tableofcontents140">
    <w:name w:val="Table of contents (14)"/>
    <w:basedOn w:val="Normal"/>
    <w:qFormat/>
    <w:rsid w:val="008B0677"/>
    <w:pPr>
      <w:spacing w:after="0" w:line="240" w:lineRule="auto"/>
    </w:pPr>
  </w:style>
  <w:style w:type="character" w:customStyle="1" w:styleId="Heading162">
    <w:name w:val="Heading #16 (2)_"/>
    <w:basedOn w:val="DefaultParagraphFont"/>
    <w:locked/>
    <w:rsid w:val="008B0677"/>
  </w:style>
  <w:style w:type="paragraph" w:customStyle="1" w:styleId="Heading1620">
    <w:name w:val="Heading #16 (2)"/>
    <w:basedOn w:val="Normal"/>
    <w:qFormat/>
    <w:rsid w:val="008B0677"/>
    <w:pPr>
      <w:spacing w:after="0" w:line="240" w:lineRule="auto"/>
    </w:pPr>
  </w:style>
  <w:style w:type="character" w:customStyle="1" w:styleId="StyleStyle4LatinTimesNewRomanAsianSimSunChar">
    <w:name w:val="Style Style4 + (Latin) Times New Roman (Asian) SimSun Char"/>
    <w:locked/>
    <w:rsid w:val="008B0677"/>
  </w:style>
  <w:style w:type="paragraph" w:customStyle="1" w:styleId="StyleStyle4LatinTimesNewRomanAsianSimSun">
    <w:name w:val="Style Style4 + (Latin) Times New Roman (Asian) SimSun"/>
    <w:basedOn w:val="medium-normal"/>
    <w:qFormat/>
    <w:rsid w:val="008B0677"/>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8B0677"/>
  </w:style>
  <w:style w:type="paragraph" w:customStyle="1" w:styleId="StyleUnderlineCharLatinTimesNewRomanAsianSimSun">
    <w:name w:val="Style Underline Char + (Latin) Times New Roman (Asian) SimSun"/>
    <w:basedOn w:val="Normal"/>
    <w:qFormat/>
    <w:rsid w:val="008B0677"/>
    <w:pPr>
      <w:spacing w:after="0" w:line="240" w:lineRule="auto"/>
    </w:pPr>
  </w:style>
  <w:style w:type="character" w:customStyle="1" w:styleId="StyleUnderlineCharLatinTimesNewRomanAsianSimSunBoldChar">
    <w:name w:val="Style Underline Char + (Latin) Times New Roman (Asian) SimSun Bold Char"/>
    <w:locked/>
    <w:rsid w:val="008B0677"/>
  </w:style>
  <w:style w:type="paragraph" w:customStyle="1" w:styleId="StyleUnderlineCharLatinTimesNewRomanAsianSimSunBold">
    <w:name w:val="Style Underline Char + (Latin) Times New Roman (Asian) SimSun Bold"/>
    <w:basedOn w:val="Normal"/>
    <w:qFormat/>
    <w:rsid w:val="008B0677"/>
    <w:pPr>
      <w:spacing w:after="0" w:line="240" w:lineRule="auto"/>
    </w:pPr>
  </w:style>
  <w:style w:type="character" w:customStyle="1" w:styleId="StyleStyle1BoldChar">
    <w:name w:val="Style Style1 + Bold Char"/>
    <w:locked/>
    <w:rsid w:val="008B0677"/>
  </w:style>
  <w:style w:type="paragraph" w:customStyle="1" w:styleId="StyleStyle1Bold">
    <w:name w:val="Style Style1 + Bold"/>
    <w:basedOn w:val="Cites"/>
    <w:qFormat/>
    <w:rsid w:val="008B0677"/>
    <w:pPr>
      <w:widowControl/>
    </w:pPr>
    <w:rPr>
      <w:noProof/>
      <w:szCs w:val="20"/>
    </w:rPr>
  </w:style>
  <w:style w:type="character" w:customStyle="1" w:styleId="StyleBoldandUnderlineChar11ptChar">
    <w:name w:val="Style Bold and Underline Char + 11 pt Char"/>
    <w:locked/>
    <w:rsid w:val="008B0677"/>
  </w:style>
  <w:style w:type="paragraph" w:customStyle="1" w:styleId="StyleBoldandUnderlineChar11pt">
    <w:name w:val="Style Bold and Underline Char + 11 pt"/>
    <w:basedOn w:val="UnreadText"/>
    <w:qFormat/>
    <w:rsid w:val="008B0677"/>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8B0677"/>
  </w:style>
  <w:style w:type="paragraph" w:customStyle="1" w:styleId="StyleStyleStyle4LatinTimesNewRomanAsianSimSunBold">
    <w:name w:val="Style Style Style4 + (Latin) Times New Roman (Asian) SimSun Bold +"/>
    <w:basedOn w:val="Normal"/>
    <w:qFormat/>
    <w:rsid w:val="008B0677"/>
    <w:pPr>
      <w:spacing w:after="0" w:line="240" w:lineRule="auto"/>
    </w:pPr>
  </w:style>
  <w:style w:type="character" w:customStyle="1" w:styleId="StyleStyle4BoldChar">
    <w:name w:val="Style Style4 + Bold Char"/>
    <w:locked/>
    <w:rsid w:val="008B0677"/>
  </w:style>
  <w:style w:type="paragraph" w:customStyle="1" w:styleId="StyleStyle4Bold">
    <w:name w:val="Style Style4 + Bold"/>
    <w:basedOn w:val="medium-normal"/>
    <w:qFormat/>
    <w:rsid w:val="008B0677"/>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8B0677"/>
  </w:style>
  <w:style w:type="paragraph" w:customStyle="1" w:styleId="StyleStyle411ptBorderSinglesolidlineAuto05ptL">
    <w:name w:val="Style Style4 + 11 pt Border: : (Single solid line Auto  0.5 pt L..."/>
    <w:basedOn w:val="medium-normal"/>
    <w:qFormat/>
    <w:rsid w:val="008B0677"/>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8B0677"/>
  </w:style>
  <w:style w:type="paragraph" w:customStyle="1" w:styleId="StyleStyle49ptBoldBorderSinglesolidlineAuto05">
    <w:name w:val="Style Style4 + 9 pt Bold Border: : (Single solid line Auto  0.5..."/>
    <w:basedOn w:val="medium-normal"/>
    <w:qFormat/>
    <w:rsid w:val="008B0677"/>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8B0677"/>
  </w:style>
  <w:style w:type="paragraph" w:customStyle="1" w:styleId="StyleStyle49ptBorderSinglesolidlineAuto05ptLi">
    <w:name w:val="Style Style4 + 9 pt Border: : (Single solid line Auto  0.5 pt Li..."/>
    <w:basedOn w:val="medium-normal"/>
    <w:next w:val="hotroute1"/>
    <w:qFormat/>
    <w:rsid w:val="008B0677"/>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8B0677"/>
  </w:style>
  <w:style w:type="paragraph" w:customStyle="1" w:styleId="UnderlineCharCharCharCharChar">
    <w:name w:val="Underline Char Char Char Char Char"/>
    <w:basedOn w:val="Normal"/>
    <w:next w:val="BlockHeaderHidden"/>
    <w:qFormat/>
    <w:rsid w:val="008B0677"/>
    <w:pPr>
      <w:spacing w:after="0" w:line="240" w:lineRule="auto"/>
    </w:pPr>
  </w:style>
  <w:style w:type="character" w:customStyle="1" w:styleId="TextsmallChar">
    <w:name w:val="Textsmall Char"/>
    <w:locked/>
    <w:rsid w:val="008B0677"/>
  </w:style>
  <w:style w:type="paragraph" w:customStyle="1" w:styleId="Textsmall0">
    <w:name w:val="Textsmall"/>
    <w:basedOn w:val="Normal"/>
    <w:next w:val="Normal"/>
    <w:qFormat/>
    <w:rsid w:val="008B0677"/>
    <w:pPr>
      <w:spacing w:after="0" w:line="240" w:lineRule="auto"/>
    </w:pPr>
  </w:style>
  <w:style w:type="paragraph" w:customStyle="1" w:styleId="hotroute1">
    <w:name w:val="hot route!"/>
    <w:basedOn w:val="Normal"/>
    <w:next w:val="UnderlinePara"/>
    <w:qFormat/>
    <w:rsid w:val="008B0677"/>
    <w:pPr>
      <w:spacing w:after="0" w:line="240" w:lineRule="auto"/>
    </w:pPr>
  </w:style>
  <w:style w:type="character" w:customStyle="1" w:styleId="BlockHeaderHiddenChar">
    <w:name w:val="Block Header Hidden Char"/>
    <w:basedOn w:val="DefaultParagraphFont"/>
    <w:locked/>
    <w:rsid w:val="008B0677"/>
  </w:style>
  <w:style w:type="paragraph" w:customStyle="1" w:styleId="BlockHeaderHidden">
    <w:name w:val="Block Header Hidden"/>
    <w:basedOn w:val="Normal"/>
    <w:next w:val="Stylecardtext8pt"/>
    <w:autoRedefine/>
    <w:qFormat/>
    <w:rsid w:val="008B0677"/>
    <w:pPr>
      <w:spacing w:after="0" w:line="240" w:lineRule="auto"/>
    </w:pPr>
  </w:style>
  <w:style w:type="paragraph" w:customStyle="1" w:styleId="txgreen">
    <w:name w:val="txgreen"/>
    <w:basedOn w:val="Normal"/>
    <w:uiPriority w:val="99"/>
    <w:qFormat/>
    <w:rsid w:val="008B0677"/>
    <w:pPr>
      <w:spacing w:after="0" w:line="240" w:lineRule="auto"/>
    </w:pPr>
  </w:style>
  <w:style w:type="paragraph" w:customStyle="1" w:styleId="rtecenter">
    <w:name w:val="rtecenter"/>
    <w:basedOn w:val="Normal"/>
    <w:uiPriority w:val="99"/>
    <w:qFormat/>
    <w:rsid w:val="008B0677"/>
    <w:pPr>
      <w:spacing w:after="0" w:line="240" w:lineRule="auto"/>
    </w:pPr>
  </w:style>
  <w:style w:type="paragraph" w:customStyle="1" w:styleId="StyleHeading4TagBigcardNotBold">
    <w:name w:val="Style Heading 4TagBig card + Not Bold"/>
    <w:basedOn w:val="Heading4"/>
    <w:qFormat/>
    <w:rsid w:val="008B0677"/>
    <w:pPr>
      <w:spacing w:before="200" w:line="240" w:lineRule="auto"/>
    </w:pPr>
    <w:rPr>
      <w:iCs/>
      <w:sz w:val="22"/>
    </w:rPr>
  </w:style>
  <w:style w:type="paragraph" w:customStyle="1" w:styleId="Stylecardtext5pt">
    <w:name w:val="Style card text + 5 pt"/>
    <w:basedOn w:val="Normal"/>
    <w:qFormat/>
    <w:rsid w:val="008B0677"/>
    <w:pPr>
      <w:spacing w:after="0" w:line="240" w:lineRule="auto"/>
    </w:pPr>
  </w:style>
  <w:style w:type="character" w:customStyle="1" w:styleId="F7-SmallFont">
    <w:name w:val="F7 - Small Font"/>
    <w:rsid w:val="008B0677"/>
  </w:style>
  <w:style w:type="character" w:customStyle="1" w:styleId="StyleLatinGaramond9ptUnderline">
    <w:name w:val="Style (Latin) Garamond 9 pt Underline"/>
    <w:rsid w:val="008B0677"/>
  </w:style>
  <w:style w:type="character" w:customStyle="1" w:styleId="tkrname">
    <w:name w:val="tkrname"/>
    <w:basedOn w:val="DefaultParagraphFont"/>
    <w:rsid w:val="008B0677"/>
  </w:style>
  <w:style w:type="character" w:customStyle="1" w:styleId="tkrchange">
    <w:name w:val="tkrchange"/>
    <w:basedOn w:val="DefaultParagraphFont"/>
    <w:rsid w:val="008B0677"/>
  </w:style>
  <w:style w:type="character" w:customStyle="1" w:styleId="l9">
    <w:name w:val="l9"/>
    <w:basedOn w:val="DefaultParagraphFont"/>
    <w:rsid w:val="008B0677"/>
  </w:style>
  <w:style w:type="character" w:customStyle="1" w:styleId="l8">
    <w:name w:val="l8"/>
    <w:basedOn w:val="DefaultParagraphFont"/>
    <w:rsid w:val="008B0677"/>
  </w:style>
  <w:style w:type="character" w:customStyle="1" w:styleId="l6">
    <w:name w:val="l6"/>
    <w:basedOn w:val="DefaultParagraphFont"/>
    <w:rsid w:val="008B0677"/>
  </w:style>
  <w:style w:type="character" w:customStyle="1" w:styleId="l7">
    <w:name w:val="l7"/>
    <w:basedOn w:val="DefaultParagraphFont"/>
    <w:rsid w:val="008B0677"/>
  </w:style>
  <w:style w:type="character" w:customStyle="1" w:styleId="ellipsistext">
    <w:name w:val="ellipsis_text"/>
    <w:basedOn w:val="DefaultParagraphFont"/>
    <w:rsid w:val="008B0677"/>
  </w:style>
  <w:style w:type="character" w:customStyle="1" w:styleId="referencediv">
    <w:name w:val="referencediv"/>
    <w:basedOn w:val="DefaultParagraphFont"/>
    <w:rsid w:val="008B0677"/>
  </w:style>
  <w:style w:type="character" w:customStyle="1" w:styleId="A3">
    <w:name w:val="A3"/>
    <w:uiPriority w:val="99"/>
    <w:rsid w:val="008B0677"/>
  </w:style>
  <w:style w:type="character" w:customStyle="1" w:styleId="cite0">
    <w:name w:val="cite0"/>
    <w:rsid w:val="008B0677"/>
  </w:style>
  <w:style w:type="character" w:customStyle="1" w:styleId="hilite1">
    <w:name w:val="hilite1"/>
    <w:rsid w:val="008B0677"/>
  </w:style>
  <w:style w:type="character" w:customStyle="1" w:styleId="Style8pt1">
    <w:name w:val="Style 8 pt1"/>
    <w:basedOn w:val="DefaultParagraphFont"/>
    <w:rsid w:val="008B0677"/>
  </w:style>
  <w:style w:type="character" w:customStyle="1" w:styleId="qlabel">
    <w:name w:val="q_label"/>
    <w:rsid w:val="008B0677"/>
  </w:style>
  <w:style w:type="character" w:customStyle="1" w:styleId="alabel">
    <w:name w:val="a_label"/>
    <w:rsid w:val="008B0677"/>
  </w:style>
  <w:style w:type="character" w:customStyle="1" w:styleId="StyleStyle4CharTimesNewRoman11pt">
    <w:name w:val="Style Style4 Char + Times New Roman 11 pt"/>
    <w:rsid w:val="008B0677"/>
  </w:style>
  <w:style w:type="character" w:customStyle="1" w:styleId="Aunderline">
    <w:name w:val="Aunderline"/>
    <w:qFormat/>
    <w:rsid w:val="008B0677"/>
  </w:style>
  <w:style w:type="character" w:customStyle="1" w:styleId="desc">
    <w:name w:val="desc"/>
    <w:basedOn w:val="DefaultParagraphFont"/>
    <w:rsid w:val="008B0677"/>
  </w:style>
  <w:style w:type="character" w:customStyle="1" w:styleId="titleauthoretc">
    <w:name w:val="titleauthoretc"/>
    <w:rsid w:val="008B0677"/>
  </w:style>
  <w:style w:type="character" w:customStyle="1" w:styleId="in-top">
    <w:name w:val="in-top"/>
    <w:rsid w:val="008B0677"/>
  </w:style>
  <w:style w:type="character" w:customStyle="1" w:styleId="nukeled">
    <w:name w:val="nukeled"/>
    <w:rsid w:val="008B0677"/>
  </w:style>
  <w:style w:type="character" w:customStyle="1" w:styleId="contextlyrelated">
    <w:name w:val="contextly_related"/>
    <w:rsid w:val="008B0677"/>
  </w:style>
  <w:style w:type="character" w:customStyle="1" w:styleId="in-right">
    <w:name w:val="in-right"/>
    <w:rsid w:val="008B0677"/>
  </w:style>
  <w:style w:type="character" w:customStyle="1" w:styleId="adtext">
    <w:name w:val="ad_text"/>
    <w:rsid w:val="008B0677"/>
  </w:style>
  <w:style w:type="character" w:customStyle="1" w:styleId="linkrow">
    <w:name w:val="link_row"/>
    <w:rsid w:val="008B0677"/>
  </w:style>
  <w:style w:type="character" w:customStyle="1" w:styleId="revision-date">
    <w:name w:val="revision-date"/>
    <w:rsid w:val="008B0677"/>
  </w:style>
  <w:style w:type="character" w:customStyle="1" w:styleId="facebook-share">
    <w:name w:val="facebook-share"/>
    <w:rsid w:val="008B0677"/>
  </w:style>
  <w:style w:type="character" w:customStyle="1" w:styleId="facebook-share-label">
    <w:name w:val="facebook-share-label"/>
    <w:rsid w:val="008B0677"/>
  </w:style>
  <w:style w:type="character" w:customStyle="1" w:styleId="cap">
    <w:name w:val="cap"/>
    <w:rsid w:val="008B0677"/>
  </w:style>
  <w:style w:type="character" w:customStyle="1" w:styleId="share">
    <w:name w:val="share"/>
    <w:rsid w:val="008B0677"/>
  </w:style>
  <w:style w:type="character" w:customStyle="1" w:styleId="ata11y">
    <w:name w:val="at_a11y"/>
    <w:rsid w:val="008B0677"/>
  </w:style>
  <w:style w:type="character" w:customStyle="1" w:styleId="tpk">
    <w:name w:val="tpk"/>
    <w:rsid w:val="008B0677"/>
  </w:style>
  <w:style w:type="character" w:customStyle="1" w:styleId="A24">
    <w:name w:val="A24"/>
    <w:uiPriority w:val="99"/>
    <w:rsid w:val="008B0677"/>
  </w:style>
  <w:style w:type="character" w:customStyle="1" w:styleId="A25">
    <w:name w:val="A25"/>
    <w:uiPriority w:val="99"/>
    <w:rsid w:val="008B0677"/>
  </w:style>
  <w:style w:type="character" w:customStyle="1" w:styleId="Headerorfooter">
    <w:name w:val="Header or footer_"/>
    <w:basedOn w:val="DefaultParagraphFont"/>
    <w:rsid w:val="008B0677"/>
  </w:style>
  <w:style w:type="character" w:customStyle="1" w:styleId="Bodytext21">
    <w:name w:val="Body text (2)_"/>
    <w:basedOn w:val="DefaultParagraphFont"/>
    <w:rsid w:val="008B0677"/>
  </w:style>
  <w:style w:type="character" w:customStyle="1" w:styleId="Bodytext22">
    <w:name w:val="Body text (2)"/>
    <w:basedOn w:val="Bodytext30"/>
    <w:rsid w:val="008B0677"/>
  </w:style>
  <w:style w:type="character" w:customStyle="1" w:styleId="Headerorfooter0">
    <w:name w:val="Header or footer"/>
    <w:basedOn w:val="Bodytext100"/>
    <w:rsid w:val="008B0677"/>
    <w:rPr>
      <w:shd w:val="clear" w:color="auto" w:fill="FFFFFF"/>
    </w:rPr>
  </w:style>
  <w:style w:type="character" w:customStyle="1" w:styleId="Bodytext32">
    <w:name w:val="Body text (3)_"/>
    <w:basedOn w:val="DefaultParagraphFont"/>
    <w:rsid w:val="008B0677"/>
  </w:style>
  <w:style w:type="character" w:customStyle="1" w:styleId="Bodytext31Exact">
    <w:name w:val="Body text (31) Exact"/>
    <w:basedOn w:val="DefaultParagraphFont"/>
    <w:rsid w:val="008B0677"/>
  </w:style>
  <w:style w:type="character" w:customStyle="1" w:styleId="Bodytext100">
    <w:name w:val="Body text (10)_"/>
    <w:basedOn w:val="DefaultParagraphFont"/>
    <w:link w:val="Bodytext101"/>
    <w:uiPriority w:val="99"/>
    <w:rsid w:val="008B0677"/>
    <w:rPr>
      <w:shd w:val="clear" w:color="auto" w:fill="FFFFFF"/>
    </w:rPr>
  </w:style>
  <w:style w:type="character" w:customStyle="1" w:styleId="Bodytext30">
    <w:name w:val="Body text (3)"/>
    <w:basedOn w:val="Bodytext3Spacing0ptExact"/>
    <w:rsid w:val="008B0677"/>
  </w:style>
  <w:style w:type="character" w:customStyle="1" w:styleId="Bodytext46">
    <w:name w:val="Body text (46)_"/>
    <w:basedOn w:val="DefaultParagraphFont"/>
    <w:rsid w:val="008B0677"/>
  </w:style>
  <w:style w:type="character" w:customStyle="1" w:styleId="Bodytext51">
    <w:name w:val="Body text (51)_"/>
    <w:basedOn w:val="DefaultParagraphFont"/>
    <w:rsid w:val="008B0677"/>
  </w:style>
  <w:style w:type="character" w:customStyle="1" w:styleId="Bodytext34">
    <w:name w:val="Body text (34)_"/>
    <w:basedOn w:val="DefaultParagraphFont"/>
    <w:rsid w:val="008B0677"/>
  </w:style>
  <w:style w:type="character" w:customStyle="1" w:styleId="Bodytext3Spacing0ptExact">
    <w:name w:val="Body text (3) + Spacing 0 pt Exact"/>
    <w:rsid w:val="008B0677"/>
  </w:style>
  <w:style w:type="character" w:customStyle="1" w:styleId="Bodytext82">
    <w:name w:val="Body text (82)_"/>
    <w:basedOn w:val="DefaultParagraphFont"/>
    <w:rsid w:val="008B0677"/>
  </w:style>
  <w:style w:type="character" w:customStyle="1" w:styleId="PicturecaptionSpacing0ptExact">
    <w:name w:val="Picture caption + Spacing 0 pt Exact"/>
    <w:basedOn w:val="DefaultParagraphFont"/>
    <w:rsid w:val="008B0677"/>
  </w:style>
  <w:style w:type="character" w:customStyle="1" w:styleId="Tableofcontents13">
    <w:name w:val="Table of contents (13)_"/>
    <w:basedOn w:val="DefaultParagraphFont"/>
    <w:rsid w:val="008B0677"/>
  </w:style>
  <w:style w:type="character" w:customStyle="1" w:styleId="Bodytext114">
    <w:name w:val="Body text (114)_"/>
    <w:basedOn w:val="DefaultParagraphFont"/>
    <w:rsid w:val="008B0677"/>
  </w:style>
  <w:style w:type="character" w:customStyle="1" w:styleId="Bodytext115">
    <w:name w:val="Body text (115)_"/>
    <w:basedOn w:val="DefaultParagraphFont"/>
    <w:rsid w:val="008B0677"/>
  </w:style>
  <w:style w:type="character" w:customStyle="1" w:styleId="BodyText40">
    <w:name w:val="Body Text4"/>
    <w:basedOn w:val="DefaultParagraphFont"/>
    <w:rsid w:val="008B0677"/>
  </w:style>
  <w:style w:type="character" w:customStyle="1" w:styleId="Bodytext1150">
    <w:name w:val="Body text (115)"/>
    <w:basedOn w:val="Picturecaption2Spacing0ptExact"/>
    <w:rsid w:val="008B0677"/>
  </w:style>
  <w:style w:type="character" w:customStyle="1" w:styleId="Bodytext820">
    <w:name w:val="Body text (82)"/>
    <w:rsid w:val="008B0677"/>
  </w:style>
  <w:style w:type="character" w:customStyle="1" w:styleId="Bodytext102">
    <w:name w:val="Body text (10)"/>
    <w:basedOn w:val="PicturecaptionSpacing0ptExact"/>
    <w:rsid w:val="008B0677"/>
  </w:style>
  <w:style w:type="character" w:customStyle="1" w:styleId="Bodytext82Spacing0ptExact">
    <w:name w:val="Body text (82) + Spacing 0 pt Exact"/>
    <w:basedOn w:val="Bodytext820"/>
    <w:rsid w:val="008B0677"/>
  </w:style>
  <w:style w:type="character" w:customStyle="1" w:styleId="Bodytext131Exact">
    <w:name w:val="Body text (131) Exact"/>
    <w:basedOn w:val="DefaultParagraphFont"/>
    <w:rsid w:val="008B0677"/>
  </w:style>
  <w:style w:type="character" w:customStyle="1" w:styleId="Picturecaption2Spacing0ptExact">
    <w:name w:val="Picture caption (2) + Spacing 0 pt Exact"/>
    <w:basedOn w:val="DefaultParagraphFont"/>
    <w:rsid w:val="008B0677"/>
  </w:style>
  <w:style w:type="character" w:customStyle="1" w:styleId="Bodytext114Exact">
    <w:name w:val="Body text (114) Exact"/>
    <w:basedOn w:val="Bodytext131Exact"/>
    <w:rsid w:val="008B0677"/>
  </w:style>
  <w:style w:type="character" w:customStyle="1" w:styleId="Bodytext340">
    <w:name w:val="Body text (34)"/>
    <w:basedOn w:val="BodyText40"/>
    <w:rsid w:val="008B0677"/>
  </w:style>
  <w:style w:type="character" w:customStyle="1" w:styleId="Bodytext1409pt">
    <w:name w:val="Body text (140) + 9 pt"/>
    <w:aliases w:val="Not Italic,Table of contents (12) + FrankRuehl,11 pt"/>
    <w:basedOn w:val="DefaultParagraphFont"/>
    <w:rsid w:val="008B0677"/>
  </w:style>
  <w:style w:type="character" w:customStyle="1" w:styleId="Bodytext510">
    <w:name w:val="Body text (51)"/>
    <w:basedOn w:val="Bodytext115"/>
    <w:rsid w:val="008B0677"/>
  </w:style>
  <w:style w:type="character" w:customStyle="1" w:styleId="Bodytext1140">
    <w:name w:val="Body text (114)"/>
    <w:basedOn w:val="Bodytext131Exact"/>
    <w:rsid w:val="008B0677"/>
  </w:style>
  <w:style w:type="character" w:customStyle="1" w:styleId="Tableofcontents130">
    <w:name w:val="Table of contents (13)"/>
    <w:basedOn w:val="Bodytext82Spacing0ptExact"/>
    <w:rsid w:val="008B067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8B0677"/>
  </w:style>
  <w:style w:type="character" w:customStyle="1" w:styleId="Bodytext460">
    <w:name w:val="Body text (46)"/>
    <w:basedOn w:val="Bodytext114"/>
    <w:rsid w:val="008B0677"/>
  </w:style>
  <w:style w:type="character" w:customStyle="1" w:styleId="Bodytext46NotBold">
    <w:name w:val="Body text (46) + Not Bold"/>
    <w:basedOn w:val="Bodytext114"/>
    <w:rsid w:val="008B0677"/>
  </w:style>
  <w:style w:type="character" w:customStyle="1" w:styleId="Bodytext46SegoeUI">
    <w:name w:val="Body text (46) + Segoe UI"/>
    <w:basedOn w:val="Bodytext114"/>
    <w:rsid w:val="008B0677"/>
  </w:style>
  <w:style w:type="character" w:customStyle="1" w:styleId="Bodytext115Spacing0ptExact">
    <w:name w:val="Body text (115) + Spacing 0 pt Exact"/>
    <w:basedOn w:val="Picturecaption2Spacing0ptExact"/>
    <w:rsid w:val="008B0677"/>
  </w:style>
  <w:style w:type="character" w:customStyle="1" w:styleId="Picturecaption42SmallCaps">
    <w:name w:val="Picture caption (42) + Small Caps"/>
    <w:basedOn w:val="DefaultParagraphFont"/>
    <w:rsid w:val="008B0677"/>
  </w:style>
  <w:style w:type="character" w:customStyle="1" w:styleId="Bodytext155Exact">
    <w:name w:val="Body text (155) Exact"/>
    <w:basedOn w:val="DefaultParagraphFont"/>
    <w:rsid w:val="008B0677"/>
  </w:style>
  <w:style w:type="character" w:customStyle="1" w:styleId="Bodytext157">
    <w:name w:val="Body text (157)_"/>
    <w:basedOn w:val="DefaultParagraphFont"/>
    <w:rsid w:val="008B0677"/>
  </w:style>
  <w:style w:type="character" w:customStyle="1" w:styleId="Bodytext157Spacing0pt">
    <w:name w:val="Body text (157) + Spacing 0 pt"/>
    <w:basedOn w:val="Bodytext39"/>
    <w:rsid w:val="008B0677"/>
  </w:style>
  <w:style w:type="character" w:customStyle="1" w:styleId="Bodytext1570">
    <w:name w:val="Body text (157)"/>
    <w:basedOn w:val="Bodytext39"/>
    <w:rsid w:val="008B0677"/>
  </w:style>
  <w:style w:type="character" w:customStyle="1" w:styleId="Heading2213pt">
    <w:name w:val="Heading #22 + 13 pt"/>
    <w:basedOn w:val="DefaultParagraphFont"/>
    <w:rsid w:val="008B0677"/>
  </w:style>
  <w:style w:type="character" w:customStyle="1" w:styleId="Heading22125pt">
    <w:name w:val="Heading #22 + 12.5 pt"/>
    <w:basedOn w:val="DefaultParagraphFont"/>
    <w:rsid w:val="008B0677"/>
  </w:style>
  <w:style w:type="character" w:customStyle="1" w:styleId="Bodytext300">
    <w:name w:val="Body text (30)_"/>
    <w:basedOn w:val="DefaultParagraphFont"/>
    <w:rsid w:val="008B0677"/>
  </w:style>
  <w:style w:type="character" w:customStyle="1" w:styleId="Bodytext301">
    <w:name w:val="Body text (30)"/>
    <w:basedOn w:val="Bodytext3TimesNewRoman"/>
    <w:rsid w:val="008B0677"/>
  </w:style>
  <w:style w:type="character" w:customStyle="1" w:styleId="Bodytext39">
    <w:name w:val="Body text (39)_"/>
    <w:basedOn w:val="DefaultParagraphFont"/>
    <w:rsid w:val="008B0677"/>
  </w:style>
  <w:style w:type="character" w:customStyle="1" w:styleId="Bodytext390">
    <w:name w:val="Body text (39)"/>
    <w:basedOn w:val="BodytextExact"/>
    <w:rsid w:val="008B0677"/>
  </w:style>
  <w:style w:type="character" w:customStyle="1" w:styleId="Bodytext159Exact">
    <w:name w:val="Body text (159) Exact"/>
    <w:basedOn w:val="DefaultParagraphFont"/>
    <w:rsid w:val="008B0677"/>
  </w:style>
  <w:style w:type="character" w:customStyle="1" w:styleId="Bodytext60Spacing0pt">
    <w:name w:val="Body text (60) + Spacing 0 pt"/>
    <w:basedOn w:val="DefaultParagraphFont"/>
    <w:rsid w:val="008B0677"/>
  </w:style>
  <w:style w:type="character" w:customStyle="1" w:styleId="Bodytext3Spacing-1pt">
    <w:name w:val="Body text (3) + Spacing -1 pt"/>
    <w:basedOn w:val="Bodytext3Spacing0ptExact"/>
    <w:rsid w:val="008B0677"/>
  </w:style>
  <w:style w:type="character" w:customStyle="1" w:styleId="Bodytext3TimesNewRoman">
    <w:name w:val="Body text (3) + Times New Roman"/>
    <w:aliases w:val="11.5 pt"/>
    <w:basedOn w:val="Bodytext3Spacing0ptExact"/>
    <w:rsid w:val="008B0677"/>
  </w:style>
  <w:style w:type="character" w:customStyle="1" w:styleId="Bodytext2NotBold">
    <w:name w:val="Body text (2) + Not Bold"/>
    <w:basedOn w:val="Bodytext30"/>
    <w:rsid w:val="008B0677"/>
  </w:style>
  <w:style w:type="character" w:customStyle="1" w:styleId="BodytextExact">
    <w:name w:val="Body text Exact"/>
    <w:basedOn w:val="DefaultParagraphFont"/>
    <w:rsid w:val="008B0677"/>
  </w:style>
  <w:style w:type="character" w:customStyle="1" w:styleId="Heading13Italic">
    <w:name w:val="Heading #13 + Italic"/>
    <w:basedOn w:val="DefaultParagraphFont"/>
    <w:rsid w:val="008B0677"/>
  </w:style>
  <w:style w:type="character" w:customStyle="1" w:styleId="Heading92Spacing2pt">
    <w:name w:val="Heading #9 (2) + Spacing 2 pt"/>
    <w:basedOn w:val="DefaultParagraphFont"/>
    <w:rsid w:val="008B0677"/>
  </w:style>
  <w:style w:type="character" w:customStyle="1" w:styleId="Bodytext38Spacing0pt">
    <w:name w:val="Body text (38) + Spacing 0 pt"/>
    <w:basedOn w:val="DefaultParagraphFont"/>
    <w:rsid w:val="008B0677"/>
  </w:style>
  <w:style w:type="character" w:customStyle="1" w:styleId="Bodytext42Spacing-1pt">
    <w:name w:val="Body text (42) + Spacing -1 pt"/>
    <w:basedOn w:val="DefaultParagraphFont"/>
    <w:rsid w:val="008B0677"/>
  </w:style>
  <w:style w:type="character" w:customStyle="1" w:styleId="Bodytext35">
    <w:name w:val="Body text (35)_"/>
    <w:basedOn w:val="DefaultParagraphFont"/>
    <w:rsid w:val="008B0677"/>
  </w:style>
  <w:style w:type="character" w:customStyle="1" w:styleId="Picturecaption19">
    <w:name w:val="Picture caption (19)_"/>
    <w:basedOn w:val="DefaultParagraphFont"/>
    <w:rsid w:val="008B0677"/>
  </w:style>
  <w:style w:type="character" w:customStyle="1" w:styleId="Picturecaption9Exact">
    <w:name w:val="Picture caption (9) Exact"/>
    <w:basedOn w:val="DefaultParagraphFont"/>
    <w:rsid w:val="008B0677"/>
  </w:style>
  <w:style w:type="character" w:customStyle="1" w:styleId="Bodytext87">
    <w:name w:val="Body text (87)_"/>
    <w:basedOn w:val="DefaultParagraphFont"/>
    <w:rsid w:val="008B0677"/>
  </w:style>
  <w:style w:type="character" w:customStyle="1" w:styleId="Bodytext61">
    <w:name w:val="Body text (6)_"/>
    <w:basedOn w:val="DefaultParagraphFont"/>
    <w:rsid w:val="008B0677"/>
  </w:style>
  <w:style w:type="character" w:customStyle="1" w:styleId="Heading142SmallCaps">
    <w:name w:val="Heading #14 (2) + Small Caps"/>
    <w:basedOn w:val="DefaultParagraphFont"/>
    <w:rsid w:val="008B0677"/>
  </w:style>
  <w:style w:type="character" w:customStyle="1" w:styleId="Bodytext350">
    <w:name w:val="Body text (35)"/>
    <w:basedOn w:val="Picturecaption190"/>
    <w:rsid w:val="008B0677"/>
  </w:style>
  <w:style w:type="character" w:customStyle="1" w:styleId="Picturecaption190">
    <w:name w:val="Picture caption (19)"/>
    <w:basedOn w:val="Picturecaption27Spacing0pt"/>
    <w:rsid w:val="008B0677"/>
  </w:style>
  <w:style w:type="character" w:customStyle="1" w:styleId="Picturecaption27Spacing0pt">
    <w:name w:val="Picture caption (27) + Spacing 0 pt"/>
    <w:basedOn w:val="DefaultParagraphFont"/>
    <w:rsid w:val="008B0677"/>
  </w:style>
  <w:style w:type="character" w:customStyle="1" w:styleId="Bodytext43Spacing0ptExact">
    <w:name w:val="Body text (43) + Spacing 0 pt Exact"/>
    <w:basedOn w:val="DefaultParagraphFont"/>
    <w:rsid w:val="008B0677"/>
  </w:style>
  <w:style w:type="character" w:customStyle="1" w:styleId="Bodytext62">
    <w:name w:val="Body text (6)"/>
    <w:basedOn w:val="Bodytext870"/>
    <w:rsid w:val="008B0677"/>
  </w:style>
  <w:style w:type="character" w:customStyle="1" w:styleId="Bodytext870">
    <w:name w:val="Body text (87)"/>
    <w:basedOn w:val="DefaultParagraphFont"/>
    <w:rsid w:val="008B0677"/>
  </w:style>
  <w:style w:type="character" w:customStyle="1" w:styleId="BodytextSegoeUI">
    <w:name w:val="Body text + Segoe UI"/>
    <w:aliases w:val="21.5 pt"/>
    <w:basedOn w:val="DefaultParagraphFont"/>
    <w:rsid w:val="008B0677"/>
  </w:style>
  <w:style w:type="character" w:customStyle="1" w:styleId="Bodytext68">
    <w:name w:val="Body text (68)_"/>
    <w:basedOn w:val="DefaultParagraphFont"/>
    <w:rsid w:val="008B0677"/>
  </w:style>
  <w:style w:type="character" w:customStyle="1" w:styleId="Bodytext112SmallCaps">
    <w:name w:val="Body text (112) + Small Caps"/>
    <w:basedOn w:val="DefaultParagraphFont"/>
    <w:rsid w:val="008B0677"/>
  </w:style>
  <w:style w:type="character" w:customStyle="1" w:styleId="Bodytext680">
    <w:name w:val="Body text (68)"/>
    <w:basedOn w:val="Heading162SmallCaps"/>
    <w:rsid w:val="008B0677"/>
  </w:style>
  <w:style w:type="character" w:customStyle="1" w:styleId="Tableofcontents11">
    <w:name w:val="Table of contents (11)_"/>
    <w:basedOn w:val="DefaultParagraphFont"/>
    <w:rsid w:val="008B0677"/>
  </w:style>
  <w:style w:type="character" w:customStyle="1" w:styleId="Tableofcontents110">
    <w:name w:val="Table of contents (11)"/>
    <w:basedOn w:val="article-quote-right"/>
    <w:rsid w:val="008B0677"/>
  </w:style>
  <w:style w:type="character" w:customStyle="1" w:styleId="Tableofcontents15">
    <w:name w:val="Table of contents (15)_"/>
    <w:basedOn w:val="DefaultParagraphFont"/>
    <w:rsid w:val="008B0677"/>
  </w:style>
  <w:style w:type="character" w:customStyle="1" w:styleId="Tableofcontents150">
    <w:name w:val="Table of contents (15)"/>
    <w:basedOn w:val="StyleBox12pt"/>
    <w:rsid w:val="008B0677"/>
  </w:style>
  <w:style w:type="character" w:customStyle="1" w:styleId="Heading162SmallCaps">
    <w:name w:val="Heading #16 (2) + Small Caps"/>
    <w:basedOn w:val="DefaultParagraphFont"/>
    <w:rsid w:val="008B0677"/>
  </w:style>
  <w:style w:type="character" w:customStyle="1" w:styleId="ft6">
    <w:name w:val="ft6"/>
    <w:basedOn w:val="DefaultParagraphFont"/>
    <w:rsid w:val="008B0677"/>
  </w:style>
  <w:style w:type="character" w:customStyle="1" w:styleId="amp">
    <w:name w:val="amp"/>
    <w:basedOn w:val="DefaultParagraphFont"/>
    <w:rsid w:val="008B0677"/>
  </w:style>
  <w:style w:type="character" w:customStyle="1" w:styleId="article-quote-right">
    <w:name w:val="article-quote-right"/>
    <w:basedOn w:val="DefaultParagraphFont"/>
    <w:rsid w:val="008B0677"/>
  </w:style>
  <w:style w:type="character" w:customStyle="1" w:styleId="StyleBox12ptBold">
    <w:name w:val="Style Box + 12 pt Bold"/>
    <w:basedOn w:val="DefaultParagraphFont"/>
    <w:rsid w:val="008B0677"/>
  </w:style>
  <w:style w:type="character" w:customStyle="1" w:styleId="StyleBox12pt">
    <w:name w:val="Style Box + 12 pt"/>
    <w:basedOn w:val="DefaultParagraphFont"/>
    <w:rsid w:val="008B0677"/>
  </w:style>
  <w:style w:type="character" w:customStyle="1" w:styleId="BoldandUnderlineCharCharCharChar">
    <w:name w:val="Bold and Underline Char Char Char Char"/>
    <w:rsid w:val="008B0677"/>
  </w:style>
  <w:style w:type="character" w:customStyle="1" w:styleId="BoldandUnderlineCharChar">
    <w:name w:val="Bold and Underline Char Char"/>
    <w:rsid w:val="008B0677"/>
  </w:style>
  <w:style w:type="character" w:customStyle="1" w:styleId="commentstext">
    <w:name w:val="commentstext"/>
    <w:rsid w:val="008B0677"/>
  </w:style>
  <w:style w:type="character" w:customStyle="1" w:styleId="dd">
    <w:name w:val="dd"/>
    <w:rsid w:val="008B0677"/>
  </w:style>
  <w:style w:type="character" w:customStyle="1" w:styleId="underLight">
    <w:name w:val="underLight"/>
    <w:uiPriority w:val="1"/>
    <w:qFormat/>
    <w:rsid w:val="008B0677"/>
  </w:style>
  <w:style w:type="character" w:customStyle="1" w:styleId="author-rss">
    <w:name w:val="author-rss"/>
    <w:rsid w:val="008B0677"/>
  </w:style>
  <w:style w:type="character" w:customStyle="1" w:styleId="at">
    <w:name w:val="at"/>
    <w:basedOn w:val="DefaultParagraphFont"/>
    <w:rsid w:val="008B0677"/>
  </w:style>
  <w:style w:type="character" w:customStyle="1" w:styleId="source">
    <w:name w:val="source"/>
    <w:rsid w:val="008B0677"/>
  </w:style>
  <w:style w:type="character" w:customStyle="1" w:styleId="bioline">
    <w:name w:val="bioline"/>
    <w:rsid w:val="008B0677"/>
  </w:style>
  <w:style w:type="character" w:customStyle="1" w:styleId="wikicreatelink">
    <w:name w:val="wikicreatelink"/>
    <w:basedOn w:val="DefaultParagraphFont"/>
    <w:rsid w:val="008B0677"/>
  </w:style>
  <w:style w:type="character" w:customStyle="1" w:styleId="facebook-share-count">
    <w:name w:val="facebook-share-count"/>
    <w:basedOn w:val="DefaultParagraphFont"/>
    <w:rsid w:val="008B0677"/>
  </w:style>
  <w:style w:type="character" w:customStyle="1" w:styleId="tickerwrap">
    <w:name w:val="ticker_wrap"/>
    <w:basedOn w:val="DefaultParagraphFont"/>
    <w:rsid w:val="008B0677"/>
  </w:style>
  <w:style w:type="character" w:customStyle="1" w:styleId="smallcaps0">
    <w:name w:val="small_caps"/>
    <w:basedOn w:val="DefaultParagraphFont"/>
    <w:rsid w:val="008B0677"/>
  </w:style>
  <w:style w:type="character" w:customStyle="1" w:styleId="bodycopy">
    <w:name w:val="bodycopy"/>
    <w:basedOn w:val="DefaultParagraphFont"/>
    <w:rsid w:val="008B067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8B0677"/>
  </w:style>
  <w:style w:type="character" w:customStyle="1" w:styleId="StyleGaramondText1">
    <w:name w:val="Style Garamond Text 1"/>
    <w:basedOn w:val="DefaultParagraphFont"/>
    <w:rsid w:val="008B0677"/>
  </w:style>
  <w:style w:type="character" w:customStyle="1" w:styleId="StyleGaramondText1Underline">
    <w:name w:val="Style Garamond Text 1 Underline"/>
    <w:basedOn w:val="DefaultParagraphFont"/>
    <w:rsid w:val="008B0677"/>
  </w:style>
  <w:style w:type="character" w:customStyle="1" w:styleId="StyleBoldUnderlineBorderSinglesolidlineAuto05pt">
    <w:name w:val="Style Bold Underline Border: : (Single solid line Auto  0.5 pt ..."/>
    <w:basedOn w:val="DefaultParagraphFont"/>
    <w:rsid w:val="008B0677"/>
  </w:style>
  <w:style w:type="character" w:customStyle="1" w:styleId="StyleStyleBoldUnderlineUnderlineIntenseEmphasisIntenseEmpha">
    <w:name w:val="Style Style Bold UnderlineUnderlineIntense EmphasisIntense Empha..."/>
    <w:basedOn w:val="DefaultParagraphFont"/>
    <w:rsid w:val="008B0677"/>
  </w:style>
  <w:style w:type="character" w:customStyle="1" w:styleId="Style7ptBold">
    <w:name w:val="Style 7 pt Bold"/>
    <w:basedOn w:val="DefaultParagraphFont"/>
    <w:rsid w:val="008B0677"/>
  </w:style>
  <w:style w:type="character" w:styleId="HTMLAcronym">
    <w:name w:val="HTML Acronym"/>
    <w:basedOn w:val="DefaultParagraphFont"/>
    <w:unhideWhenUsed/>
    <w:rsid w:val="008B0677"/>
  </w:style>
  <w:style w:type="paragraph" w:styleId="BlockText">
    <w:name w:val="Block Text"/>
    <w:basedOn w:val="Normal"/>
    <w:unhideWhenUsed/>
    <w:rsid w:val="008B067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8B0677"/>
    <w:pPr>
      <w:spacing w:after="0" w:line="240" w:lineRule="auto"/>
      <w:ind w:left="720"/>
    </w:pPr>
  </w:style>
  <w:style w:type="paragraph" w:styleId="EnvelopeReturn">
    <w:name w:val="envelope return"/>
    <w:basedOn w:val="Normal"/>
    <w:unhideWhenUsed/>
    <w:rsid w:val="008B0677"/>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8B0677"/>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8B0677"/>
    <w:pPr>
      <w:spacing w:after="0" w:line="240" w:lineRule="auto"/>
    </w:pPr>
    <w:rPr>
      <w:i/>
      <w:iCs/>
    </w:rPr>
  </w:style>
  <w:style w:type="character" w:customStyle="1" w:styleId="HTMLAddressChar">
    <w:name w:val="HTML Address Char"/>
    <w:basedOn w:val="DefaultParagraphFont"/>
    <w:link w:val="HTMLAddress"/>
    <w:uiPriority w:val="99"/>
    <w:rsid w:val="008B0677"/>
    <w:rPr>
      <w:rFonts w:ascii="Calibri" w:hAnsi="Calibri"/>
      <w:i/>
      <w:iCs/>
      <w:sz w:val="22"/>
    </w:rPr>
  </w:style>
  <w:style w:type="paragraph" w:styleId="Index1">
    <w:name w:val="index 1"/>
    <w:basedOn w:val="Normal"/>
    <w:next w:val="Normal"/>
    <w:autoRedefine/>
    <w:unhideWhenUsed/>
    <w:rsid w:val="008B0677"/>
    <w:pPr>
      <w:spacing w:after="0" w:line="240" w:lineRule="auto"/>
      <w:ind w:left="220" w:hanging="220"/>
    </w:pPr>
  </w:style>
  <w:style w:type="character" w:customStyle="1" w:styleId="BodyTextIndent3Char">
    <w:name w:val="Body Text Indent 3 Char"/>
    <w:basedOn w:val="DefaultParagraphFont"/>
    <w:uiPriority w:val="99"/>
    <w:locked/>
    <w:rsid w:val="008B0677"/>
  </w:style>
  <w:style w:type="character" w:customStyle="1" w:styleId="cardunderlineChar">
    <w:name w:val="card underline Char"/>
    <w:locked/>
    <w:rsid w:val="008B0677"/>
  </w:style>
  <w:style w:type="paragraph" w:customStyle="1" w:styleId="cardunderline">
    <w:name w:val="card underline"/>
    <w:basedOn w:val="Normal"/>
    <w:next w:val="GAUnderline"/>
    <w:qFormat/>
    <w:rsid w:val="008B0677"/>
    <w:pPr>
      <w:spacing w:after="0" w:line="240" w:lineRule="auto"/>
    </w:pPr>
  </w:style>
  <w:style w:type="character" w:customStyle="1" w:styleId="StyleHeading4UnderlinedsmalltextGaramondChar">
    <w:name w:val="Style Heading 4Underlinedsmall text + Garamond Char"/>
    <w:locked/>
    <w:rsid w:val="008B0677"/>
  </w:style>
  <w:style w:type="paragraph" w:customStyle="1" w:styleId="StyleHeading4UnderlinedsmalltextGaramond">
    <w:name w:val="Style Heading 4Underlinedsmall text + Garamond"/>
    <w:basedOn w:val="Heading4"/>
    <w:qFormat/>
    <w:rsid w:val="008B0677"/>
    <w:pPr>
      <w:spacing w:before="200" w:line="240" w:lineRule="auto"/>
    </w:pPr>
    <w:rPr>
      <w:iCs/>
      <w:sz w:val="22"/>
    </w:rPr>
  </w:style>
  <w:style w:type="paragraph" w:customStyle="1" w:styleId="Heading2-NotBold">
    <w:name w:val="Heading 2 - Not Bold"/>
    <w:basedOn w:val="Heading2"/>
    <w:autoRedefine/>
    <w:uiPriority w:val="99"/>
    <w:qFormat/>
    <w:rsid w:val="008B0677"/>
    <w:pPr>
      <w:spacing w:before="480" w:line="240" w:lineRule="auto"/>
    </w:pPr>
  </w:style>
  <w:style w:type="paragraph" w:customStyle="1" w:styleId="Heading2-Bold">
    <w:name w:val="Heading 2 - Bold"/>
    <w:basedOn w:val="Normal"/>
    <w:next w:val="Micro"/>
    <w:autoRedefine/>
    <w:uiPriority w:val="99"/>
    <w:qFormat/>
    <w:rsid w:val="008B0677"/>
    <w:pPr>
      <w:spacing w:after="0" w:line="240" w:lineRule="auto"/>
    </w:pPr>
  </w:style>
  <w:style w:type="paragraph" w:customStyle="1" w:styleId="tag">
    <w:name w:val="%tag"/>
    <w:basedOn w:val="Normal"/>
    <w:next w:val="Normal"/>
    <w:link w:val="tagChar0"/>
    <w:uiPriority w:val="99"/>
    <w:qFormat/>
    <w:rsid w:val="008B0677"/>
    <w:pPr>
      <w:spacing w:after="0" w:line="240" w:lineRule="auto"/>
    </w:pPr>
  </w:style>
  <w:style w:type="character" w:customStyle="1" w:styleId="Style2Char0">
    <w:name w:val="Style 2 Char"/>
    <w:uiPriority w:val="99"/>
    <w:locked/>
    <w:rsid w:val="008B0677"/>
  </w:style>
  <w:style w:type="character" w:customStyle="1" w:styleId="GAUnderlineChar">
    <w:name w:val="GA Underline Char"/>
    <w:locked/>
    <w:rsid w:val="008B0677"/>
  </w:style>
  <w:style w:type="paragraph" w:customStyle="1" w:styleId="GAUnderline">
    <w:name w:val="GA Underline"/>
    <w:basedOn w:val="Normal"/>
    <w:next w:val="StyleHeading2TagHEADING2TagCite11pt"/>
    <w:qFormat/>
    <w:rsid w:val="008B0677"/>
    <w:pPr>
      <w:spacing w:after="0" w:line="240" w:lineRule="auto"/>
    </w:pPr>
  </w:style>
  <w:style w:type="character" w:customStyle="1" w:styleId="textsmallChar0">
    <w:name w:val="textsmall Char"/>
    <w:locked/>
    <w:rsid w:val="008B0677"/>
  </w:style>
  <w:style w:type="character" w:customStyle="1" w:styleId="cardtextChar3">
    <w:name w:val="cardtext Char"/>
    <w:locked/>
    <w:rsid w:val="008B0677"/>
  </w:style>
  <w:style w:type="paragraph" w:customStyle="1" w:styleId="h-lead">
    <w:name w:val="h-lead"/>
    <w:basedOn w:val="Normal"/>
    <w:next w:val="Brief"/>
    <w:uiPriority w:val="99"/>
    <w:qFormat/>
    <w:rsid w:val="008B0677"/>
    <w:pPr>
      <w:spacing w:after="0" w:line="240" w:lineRule="auto"/>
    </w:pPr>
  </w:style>
  <w:style w:type="paragraph" w:customStyle="1" w:styleId="intro">
    <w:name w:val="intro"/>
    <w:basedOn w:val="Normal"/>
    <w:next w:val="CM2"/>
    <w:uiPriority w:val="99"/>
    <w:qFormat/>
    <w:rsid w:val="008B0677"/>
    <w:pPr>
      <w:spacing w:after="0" w:line="240" w:lineRule="auto"/>
    </w:pPr>
  </w:style>
  <w:style w:type="character" w:customStyle="1" w:styleId="StyleHeading2TagHEADING2TagCite11ptChar">
    <w:name w:val="Style Heading 2TagHEADING 2Tag&amp;Cite + 11 pt Char"/>
    <w:locked/>
    <w:rsid w:val="008B0677"/>
  </w:style>
  <w:style w:type="paragraph" w:customStyle="1" w:styleId="StyleHeading2TagHEADING2TagCite11pt">
    <w:name w:val="Style Heading 2TagHEADING 2Tag&amp;Cite + 11 pt"/>
    <w:basedOn w:val="Heading2"/>
    <w:next w:val="CM16"/>
    <w:qFormat/>
    <w:rsid w:val="008B0677"/>
    <w:pPr>
      <w:spacing w:before="480" w:line="240" w:lineRule="auto"/>
    </w:pPr>
  </w:style>
  <w:style w:type="paragraph" w:customStyle="1" w:styleId="F3-TagAuthor">
    <w:name w:val="F3 - Tag/Author"/>
    <w:basedOn w:val="Normal"/>
    <w:next w:val="CM19"/>
    <w:uiPriority w:val="99"/>
    <w:qFormat/>
    <w:rsid w:val="008B0677"/>
    <w:pPr>
      <w:spacing w:after="0" w:line="240" w:lineRule="auto"/>
    </w:pPr>
  </w:style>
  <w:style w:type="paragraph" w:customStyle="1" w:styleId="F5-UnderlineNormal">
    <w:name w:val="F5 - Underline Normal"/>
    <w:basedOn w:val="Normal"/>
    <w:next w:val="CM34"/>
    <w:uiPriority w:val="99"/>
    <w:qFormat/>
    <w:rsid w:val="008B0677"/>
    <w:pPr>
      <w:spacing w:after="0" w:line="240" w:lineRule="auto"/>
    </w:pPr>
  </w:style>
  <w:style w:type="paragraph" w:customStyle="1" w:styleId="Brief-PrimarySource">
    <w:name w:val="Brief - Primary Source"/>
    <w:basedOn w:val="Normal"/>
    <w:next w:val="CM56"/>
    <w:uiPriority w:val="99"/>
    <w:qFormat/>
    <w:rsid w:val="008B0677"/>
    <w:pPr>
      <w:spacing w:after="0" w:line="240" w:lineRule="auto"/>
    </w:pPr>
  </w:style>
  <w:style w:type="paragraph" w:customStyle="1" w:styleId="Brief-Underline">
    <w:name w:val="Brief - Underline"/>
    <w:basedOn w:val="Normal"/>
    <w:next w:val="CM58"/>
    <w:uiPriority w:val="99"/>
    <w:qFormat/>
    <w:rsid w:val="008B0677"/>
    <w:pPr>
      <w:spacing w:after="0" w:line="240" w:lineRule="auto"/>
    </w:pPr>
  </w:style>
  <w:style w:type="paragraph" w:customStyle="1" w:styleId="Brief">
    <w:name w:val="Brief"/>
    <w:basedOn w:val="CM56"/>
    <w:next w:val="CM57"/>
    <w:uiPriority w:val="99"/>
    <w:qFormat/>
    <w:rsid w:val="008B0677"/>
  </w:style>
  <w:style w:type="paragraph" w:customStyle="1" w:styleId="CM2">
    <w:name w:val="CM2"/>
    <w:basedOn w:val="Normal"/>
    <w:next w:val="Normal"/>
    <w:uiPriority w:val="99"/>
    <w:qFormat/>
    <w:rsid w:val="008B0677"/>
    <w:pPr>
      <w:spacing w:after="0" w:line="240" w:lineRule="auto"/>
    </w:pPr>
  </w:style>
  <w:style w:type="paragraph" w:customStyle="1" w:styleId="CM11">
    <w:name w:val="CM11"/>
    <w:basedOn w:val="Normal"/>
    <w:next w:val="Normal"/>
    <w:uiPriority w:val="99"/>
    <w:qFormat/>
    <w:rsid w:val="008B0677"/>
    <w:pPr>
      <w:spacing w:after="0" w:line="240" w:lineRule="auto"/>
    </w:pPr>
  </w:style>
  <w:style w:type="paragraph" w:customStyle="1" w:styleId="CM16">
    <w:name w:val="CM16"/>
    <w:basedOn w:val="Normal"/>
    <w:next w:val="Normal"/>
    <w:uiPriority w:val="99"/>
    <w:qFormat/>
    <w:rsid w:val="008B0677"/>
    <w:pPr>
      <w:spacing w:after="0" w:line="240" w:lineRule="auto"/>
    </w:pPr>
  </w:style>
  <w:style w:type="paragraph" w:customStyle="1" w:styleId="CM19">
    <w:name w:val="CM19"/>
    <w:basedOn w:val="Normal"/>
    <w:uiPriority w:val="99"/>
    <w:qFormat/>
    <w:rsid w:val="008B0677"/>
    <w:pPr>
      <w:spacing w:after="0" w:line="240" w:lineRule="auto"/>
    </w:pPr>
  </w:style>
  <w:style w:type="paragraph" w:customStyle="1" w:styleId="CM34">
    <w:name w:val="CM34"/>
    <w:basedOn w:val="Normal"/>
    <w:uiPriority w:val="99"/>
    <w:qFormat/>
    <w:rsid w:val="008B0677"/>
    <w:pPr>
      <w:spacing w:after="0" w:line="240" w:lineRule="auto"/>
    </w:pPr>
  </w:style>
  <w:style w:type="paragraph" w:customStyle="1" w:styleId="CM56">
    <w:name w:val="CM56"/>
    <w:basedOn w:val="Normal"/>
    <w:uiPriority w:val="99"/>
    <w:qFormat/>
    <w:rsid w:val="008B0677"/>
    <w:pPr>
      <w:spacing w:after="0" w:line="240" w:lineRule="auto"/>
    </w:pPr>
  </w:style>
  <w:style w:type="paragraph" w:customStyle="1" w:styleId="CM58">
    <w:name w:val="CM58"/>
    <w:basedOn w:val="Normal"/>
    <w:uiPriority w:val="99"/>
    <w:qFormat/>
    <w:rsid w:val="008B0677"/>
    <w:pPr>
      <w:spacing w:after="0" w:line="240" w:lineRule="auto"/>
    </w:pPr>
  </w:style>
  <w:style w:type="paragraph" w:customStyle="1" w:styleId="CM57">
    <w:name w:val="CM57"/>
    <w:basedOn w:val="Normal"/>
    <w:uiPriority w:val="99"/>
    <w:qFormat/>
    <w:rsid w:val="008B0677"/>
    <w:pPr>
      <w:spacing w:after="0" w:line="240" w:lineRule="auto"/>
    </w:pPr>
  </w:style>
  <w:style w:type="paragraph" w:customStyle="1" w:styleId="CM1">
    <w:name w:val="CM1"/>
    <w:basedOn w:val="Normal"/>
    <w:uiPriority w:val="99"/>
    <w:qFormat/>
    <w:rsid w:val="008B0677"/>
    <w:pPr>
      <w:spacing w:after="0" w:line="240" w:lineRule="auto"/>
    </w:pPr>
  </w:style>
  <w:style w:type="paragraph" w:customStyle="1" w:styleId="CM49">
    <w:name w:val="CM49"/>
    <w:basedOn w:val="Normal"/>
    <w:uiPriority w:val="99"/>
    <w:qFormat/>
    <w:rsid w:val="008B0677"/>
    <w:pPr>
      <w:spacing w:after="0" w:line="240" w:lineRule="auto"/>
    </w:pPr>
  </w:style>
  <w:style w:type="paragraph" w:customStyle="1" w:styleId="CM41">
    <w:name w:val="CM41"/>
    <w:basedOn w:val="Normal"/>
    <w:uiPriority w:val="99"/>
    <w:qFormat/>
    <w:rsid w:val="008B0677"/>
    <w:pPr>
      <w:spacing w:after="0" w:line="240" w:lineRule="auto"/>
    </w:pPr>
  </w:style>
  <w:style w:type="paragraph" w:customStyle="1" w:styleId="3rdOrderPara">
    <w:name w:val="3rd Order Para"/>
    <w:basedOn w:val="Normal"/>
    <w:qFormat/>
    <w:rsid w:val="008B0677"/>
    <w:pPr>
      <w:spacing w:after="0" w:line="240" w:lineRule="auto"/>
    </w:pPr>
  </w:style>
  <w:style w:type="paragraph" w:customStyle="1" w:styleId="2ndOrderPara">
    <w:name w:val="2nd Order Para"/>
    <w:basedOn w:val="Normal"/>
    <w:qFormat/>
    <w:rsid w:val="008B0677"/>
    <w:pPr>
      <w:spacing w:after="0" w:line="240" w:lineRule="auto"/>
    </w:pPr>
  </w:style>
  <w:style w:type="paragraph" w:customStyle="1" w:styleId="Normal-SIGN2">
    <w:name w:val="Normal-SIGN2"/>
    <w:basedOn w:val="Normal"/>
    <w:qFormat/>
    <w:rsid w:val="008B0677"/>
    <w:pPr>
      <w:spacing w:after="0" w:line="240" w:lineRule="auto"/>
    </w:pPr>
  </w:style>
  <w:style w:type="paragraph" w:customStyle="1" w:styleId="Normal-SIGN1">
    <w:name w:val="Normal-SIGN1"/>
    <w:basedOn w:val="Normal"/>
    <w:uiPriority w:val="99"/>
    <w:qFormat/>
    <w:rsid w:val="008B0677"/>
    <w:pPr>
      <w:spacing w:after="0" w:line="240" w:lineRule="auto"/>
    </w:pPr>
  </w:style>
  <w:style w:type="paragraph" w:customStyle="1" w:styleId="CM3">
    <w:name w:val="CM3"/>
    <w:basedOn w:val="Normal"/>
    <w:uiPriority w:val="99"/>
    <w:qFormat/>
    <w:rsid w:val="008B0677"/>
    <w:pPr>
      <w:spacing w:after="0" w:line="240" w:lineRule="auto"/>
    </w:pPr>
  </w:style>
  <w:style w:type="paragraph" w:customStyle="1" w:styleId="CM33">
    <w:name w:val="CM33"/>
    <w:basedOn w:val="Normal"/>
    <w:uiPriority w:val="99"/>
    <w:qFormat/>
    <w:rsid w:val="008B0677"/>
    <w:pPr>
      <w:spacing w:after="0" w:line="240" w:lineRule="auto"/>
    </w:pPr>
  </w:style>
  <w:style w:type="paragraph" w:customStyle="1" w:styleId="CM37">
    <w:name w:val="CM37"/>
    <w:basedOn w:val="Normal"/>
    <w:uiPriority w:val="99"/>
    <w:qFormat/>
    <w:rsid w:val="008B0677"/>
    <w:pPr>
      <w:spacing w:after="0" w:line="240" w:lineRule="auto"/>
    </w:pPr>
  </w:style>
  <w:style w:type="paragraph" w:customStyle="1" w:styleId="CM7">
    <w:name w:val="CM7"/>
    <w:basedOn w:val="Normal"/>
    <w:uiPriority w:val="99"/>
    <w:qFormat/>
    <w:rsid w:val="008B0677"/>
    <w:pPr>
      <w:spacing w:after="0" w:line="240" w:lineRule="auto"/>
    </w:pPr>
  </w:style>
  <w:style w:type="paragraph" w:customStyle="1" w:styleId="Brief-SecondarySource">
    <w:name w:val="Brief - Secondary Source"/>
    <w:basedOn w:val="Normal"/>
    <w:next w:val="ReportDate"/>
    <w:qFormat/>
    <w:rsid w:val="008B0677"/>
    <w:pPr>
      <w:spacing w:after="0" w:line="240" w:lineRule="auto"/>
    </w:pPr>
  </w:style>
  <w:style w:type="paragraph" w:customStyle="1" w:styleId="Brief-Card">
    <w:name w:val="Brief - Card"/>
    <w:basedOn w:val="Normal"/>
    <w:next w:val="Pa11"/>
    <w:uiPriority w:val="99"/>
    <w:qFormat/>
    <w:rsid w:val="008B0677"/>
    <w:pPr>
      <w:spacing w:after="0" w:line="240" w:lineRule="auto"/>
    </w:pPr>
  </w:style>
  <w:style w:type="paragraph" w:customStyle="1" w:styleId="Normal3">
    <w:name w:val="Normal+3"/>
    <w:basedOn w:val="Normal"/>
    <w:next w:val="Normal"/>
    <w:uiPriority w:val="99"/>
    <w:qFormat/>
    <w:rsid w:val="008B0677"/>
    <w:pPr>
      <w:spacing w:after="0" w:line="240" w:lineRule="auto"/>
    </w:pPr>
  </w:style>
  <w:style w:type="paragraph" w:customStyle="1" w:styleId="Normal11">
    <w:name w:val="Normal+1"/>
    <w:basedOn w:val="Normal"/>
    <w:next w:val="Normal"/>
    <w:uiPriority w:val="99"/>
    <w:qFormat/>
    <w:rsid w:val="008B0677"/>
    <w:pPr>
      <w:spacing w:after="0" w:line="240" w:lineRule="auto"/>
    </w:pPr>
  </w:style>
  <w:style w:type="paragraph" w:customStyle="1" w:styleId="Heading231">
    <w:name w:val="Heading 2+3"/>
    <w:basedOn w:val="Normal"/>
    <w:next w:val="Normal"/>
    <w:uiPriority w:val="99"/>
    <w:qFormat/>
    <w:rsid w:val="008B0677"/>
    <w:pPr>
      <w:spacing w:after="0" w:line="240" w:lineRule="auto"/>
    </w:pPr>
  </w:style>
  <w:style w:type="paragraph" w:customStyle="1" w:styleId="Normal5">
    <w:name w:val="Normal+5"/>
    <w:basedOn w:val="Normal"/>
    <w:uiPriority w:val="99"/>
    <w:qFormat/>
    <w:rsid w:val="008B0677"/>
    <w:pPr>
      <w:spacing w:after="0" w:line="240" w:lineRule="auto"/>
    </w:pPr>
  </w:style>
  <w:style w:type="paragraph" w:customStyle="1" w:styleId="Cover1">
    <w:name w:val="Cover 1"/>
    <w:basedOn w:val="Normal"/>
    <w:next w:val="Normal"/>
    <w:uiPriority w:val="99"/>
    <w:qFormat/>
    <w:rsid w:val="008B0677"/>
    <w:pPr>
      <w:spacing w:after="0" w:line="240" w:lineRule="auto"/>
    </w:pPr>
  </w:style>
  <w:style w:type="paragraph" w:customStyle="1" w:styleId="Cover2">
    <w:name w:val="Cover 2"/>
    <w:basedOn w:val="Normal"/>
    <w:next w:val="Normal"/>
    <w:uiPriority w:val="99"/>
    <w:qFormat/>
    <w:rsid w:val="008B0677"/>
    <w:pPr>
      <w:spacing w:after="0" w:line="240" w:lineRule="auto"/>
    </w:pPr>
  </w:style>
  <w:style w:type="paragraph" w:customStyle="1" w:styleId="ReportDate">
    <w:name w:val="ReportDate"/>
    <w:basedOn w:val="Normal"/>
    <w:uiPriority w:val="99"/>
    <w:qFormat/>
    <w:rsid w:val="008B0677"/>
    <w:pPr>
      <w:spacing w:after="0" w:line="240" w:lineRule="auto"/>
    </w:pPr>
  </w:style>
  <w:style w:type="paragraph" w:customStyle="1" w:styleId="Pa11">
    <w:name w:val="Pa11"/>
    <w:basedOn w:val="Normal"/>
    <w:next w:val="Normal"/>
    <w:uiPriority w:val="99"/>
    <w:qFormat/>
    <w:rsid w:val="008B0677"/>
    <w:pPr>
      <w:spacing w:after="0" w:line="240" w:lineRule="auto"/>
    </w:pPr>
  </w:style>
  <w:style w:type="paragraph" w:customStyle="1" w:styleId="CM30">
    <w:name w:val="CM30"/>
    <w:basedOn w:val="Normal"/>
    <w:uiPriority w:val="99"/>
    <w:qFormat/>
    <w:rsid w:val="008B0677"/>
    <w:pPr>
      <w:spacing w:after="0" w:line="240" w:lineRule="auto"/>
    </w:pPr>
  </w:style>
  <w:style w:type="paragraph" w:customStyle="1" w:styleId="CM28">
    <w:name w:val="CM28"/>
    <w:basedOn w:val="Normal"/>
    <w:uiPriority w:val="99"/>
    <w:qFormat/>
    <w:rsid w:val="008B0677"/>
    <w:pPr>
      <w:spacing w:after="0" w:line="240" w:lineRule="auto"/>
    </w:pPr>
  </w:style>
  <w:style w:type="paragraph" w:customStyle="1" w:styleId="CM8">
    <w:name w:val="CM8"/>
    <w:basedOn w:val="Normal"/>
    <w:uiPriority w:val="99"/>
    <w:qFormat/>
    <w:rsid w:val="008B0677"/>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8B0677"/>
    <w:pPr>
      <w:spacing w:before="480" w:line="240" w:lineRule="auto"/>
    </w:pPr>
  </w:style>
  <w:style w:type="paragraph" w:customStyle="1" w:styleId="IndexFixer">
    <w:name w:val="Index Fixer"/>
    <w:basedOn w:val="Heading1"/>
    <w:next w:val="StyleBoldUnderliningKernat16pt"/>
    <w:uiPriority w:val="99"/>
    <w:qFormat/>
    <w:rsid w:val="008B0677"/>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8B0677"/>
    <w:pPr>
      <w:spacing w:after="0" w:line="240" w:lineRule="auto"/>
    </w:pPr>
  </w:style>
  <w:style w:type="paragraph" w:customStyle="1" w:styleId="PageHeader-Underline18pt">
    <w:name w:val="Page Header - Underline 18 pt"/>
    <w:next w:val="TxBr6p1"/>
    <w:uiPriority w:val="99"/>
    <w:qFormat/>
    <w:rsid w:val="008B0677"/>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8B0677"/>
    <w:pPr>
      <w:spacing w:before="480" w:line="240" w:lineRule="auto"/>
    </w:pPr>
  </w:style>
  <w:style w:type="paragraph" w:customStyle="1" w:styleId="subhead">
    <w:name w:val="subhead"/>
    <w:basedOn w:val="Normal"/>
    <w:qFormat/>
    <w:rsid w:val="008B0677"/>
    <w:pPr>
      <w:spacing w:after="0" w:line="240" w:lineRule="auto"/>
    </w:pPr>
  </w:style>
  <w:style w:type="paragraph" w:customStyle="1" w:styleId="boldy">
    <w:name w:val="boldy"/>
    <w:basedOn w:val="Heading2"/>
    <w:next w:val="Card1"/>
    <w:uiPriority w:val="99"/>
    <w:qFormat/>
    <w:rsid w:val="008B0677"/>
    <w:pPr>
      <w:spacing w:before="480" w:line="240" w:lineRule="auto"/>
    </w:pPr>
  </w:style>
  <w:style w:type="paragraph" w:customStyle="1" w:styleId="TxBr6p1">
    <w:name w:val="TxBr_6p1"/>
    <w:basedOn w:val="Normal"/>
    <w:next w:val="Cite21"/>
    <w:uiPriority w:val="99"/>
    <w:qFormat/>
    <w:rsid w:val="008B0677"/>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8B0677"/>
    <w:pPr>
      <w:spacing w:after="0" w:line="240" w:lineRule="auto"/>
    </w:pPr>
  </w:style>
  <w:style w:type="character" w:customStyle="1" w:styleId="UnderlineStyleChar">
    <w:name w:val="Underline Style Char"/>
    <w:link w:val="UnderlineStyle0"/>
    <w:locked/>
    <w:rsid w:val="008B0677"/>
  </w:style>
  <w:style w:type="paragraph" w:customStyle="1" w:styleId="Normalization">
    <w:name w:val="Normalization"/>
    <w:basedOn w:val="Normal"/>
    <w:next w:val="articletext"/>
    <w:uiPriority w:val="99"/>
    <w:qFormat/>
    <w:rsid w:val="008B0677"/>
    <w:pPr>
      <w:spacing w:after="0" w:line="240" w:lineRule="auto"/>
    </w:pPr>
  </w:style>
  <w:style w:type="paragraph" w:customStyle="1" w:styleId="listlevel1">
    <w:name w:val="list level 1"/>
    <w:basedOn w:val="Normal"/>
    <w:next w:val="cardtextsmall"/>
    <w:uiPriority w:val="99"/>
    <w:qFormat/>
    <w:rsid w:val="008B0677"/>
    <w:pPr>
      <w:spacing w:after="0" w:line="240" w:lineRule="auto"/>
    </w:pPr>
  </w:style>
  <w:style w:type="paragraph" w:customStyle="1" w:styleId="listlevel2">
    <w:name w:val="list level 2"/>
    <w:basedOn w:val="Normal"/>
    <w:next w:val="CaseListNormal"/>
    <w:uiPriority w:val="99"/>
    <w:qFormat/>
    <w:rsid w:val="008B0677"/>
    <w:pPr>
      <w:spacing w:after="0" w:line="240" w:lineRule="auto"/>
    </w:pPr>
  </w:style>
  <w:style w:type="paragraph" w:customStyle="1" w:styleId="listlevel3">
    <w:name w:val="list level 3"/>
    <w:basedOn w:val="CaseListNormal"/>
    <w:next w:val="Body"/>
    <w:uiPriority w:val="99"/>
    <w:qFormat/>
    <w:rsid w:val="008B0677"/>
  </w:style>
  <w:style w:type="paragraph" w:customStyle="1" w:styleId="PageNumber1">
    <w:name w:val="Page Number1"/>
    <w:basedOn w:val="Normal"/>
    <w:next w:val="Normal"/>
    <w:uiPriority w:val="99"/>
    <w:qFormat/>
    <w:rsid w:val="008B0677"/>
    <w:pPr>
      <w:spacing w:after="0" w:line="240" w:lineRule="auto"/>
    </w:pPr>
  </w:style>
  <w:style w:type="paragraph" w:customStyle="1" w:styleId="Card1">
    <w:name w:val="Card1"/>
    <w:next w:val="TimesNewRoman12"/>
    <w:uiPriority w:val="99"/>
    <w:qFormat/>
    <w:rsid w:val="008B0677"/>
    <w:pPr>
      <w:spacing w:after="200" w:line="276" w:lineRule="auto"/>
    </w:pPr>
    <w:rPr>
      <w:rFonts w:eastAsiaTheme="minorHAnsi"/>
      <w:sz w:val="22"/>
      <w:szCs w:val="22"/>
    </w:rPr>
  </w:style>
  <w:style w:type="paragraph" w:customStyle="1" w:styleId="Cite21">
    <w:name w:val="Cite2"/>
    <w:next w:val="htmlbody"/>
    <w:uiPriority w:val="99"/>
    <w:qFormat/>
    <w:rsid w:val="008B0677"/>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8B0677"/>
    <w:pPr>
      <w:spacing w:after="0" w:line="240" w:lineRule="auto"/>
    </w:pPr>
  </w:style>
  <w:style w:type="paragraph" w:customStyle="1" w:styleId="articletext">
    <w:name w:val="articletext"/>
    <w:basedOn w:val="Normal"/>
    <w:next w:val="story-headline"/>
    <w:qFormat/>
    <w:rsid w:val="008B0677"/>
    <w:pPr>
      <w:spacing w:after="0" w:line="240" w:lineRule="auto"/>
    </w:pPr>
  </w:style>
  <w:style w:type="paragraph" w:customStyle="1" w:styleId="cardtextsmall">
    <w:name w:val="card text small"/>
    <w:basedOn w:val="Normal"/>
    <w:next w:val="story-body"/>
    <w:qFormat/>
    <w:rsid w:val="008B0677"/>
    <w:pPr>
      <w:spacing w:after="0" w:line="240" w:lineRule="auto"/>
    </w:pPr>
  </w:style>
  <w:style w:type="paragraph" w:customStyle="1" w:styleId="CaseListNormal">
    <w:name w:val="Case List Normal"/>
    <w:basedOn w:val="Normal"/>
    <w:next w:val="story-dateline"/>
    <w:uiPriority w:val="99"/>
    <w:qFormat/>
    <w:rsid w:val="008B0677"/>
    <w:pPr>
      <w:spacing w:after="0" w:line="240" w:lineRule="auto"/>
    </w:pPr>
  </w:style>
  <w:style w:type="paragraph" w:customStyle="1" w:styleId="3text">
    <w:name w:val="3text"/>
    <w:basedOn w:val="Normal"/>
    <w:next w:val="Corpotesto"/>
    <w:uiPriority w:val="99"/>
    <w:qFormat/>
    <w:rsid w:val="008B0677"/>
    <w:pPr>
      <w:spacing w:after="0" w:line="240" w:lineRule="auto"/>
    </w:pPr>
  </w:style>
  <w:style w:type="paragraph" w:customStyle="1" w:styleId="TimesNewRoman12">
    <w:name w:val="TimesNewRoman12"/>
    <w:next w:val="tagCharChar1Char"/>
    <w:uiPriority w:val="99"/>
    <w:qFormat/>
    <w:rsid w:val="008B0677"/>
    <w:pPr>
      <w:spacing w:after="200" w:line="276" w:lineRule="auto"/>
    </w:pPr>
    <w:rPr>
      <w:rFonts w:eastAsiaTheme="minorHAnsi"/>
      <w:sz w:val="22"/>
      <w:szCs w:val="22"/>
    </w:rPr>
  </w:style>
  <w:style w:type="paragraph" w:customStyle="1" w:styleId="htmlbody">
    <w:name w:val="htmlbody"/>
    <w:basedOn w:val="Normal"/>
    <w:next w:val="OmniPage1"/>
    <w:uiPriority w:val="99"/>
    <w:qFormat/>
    <w:rsid w:val="008B0677"/>
    <w:pPr>
      <w:spacing w:after="0" w:line="240" w:lineRule="auto"/>
    </w:pPr>
  </w:style>
  <w:style w:type="paragraph" w:customStyle="1" w:styleId="textChar">
    <w:name w:val="text Char"/>
    <w:basedOn w:val="Normal"/>
    <w:next w:val="TitlePageCenter"/>
    <w:autoRedefine/>
    <w:uiPriority w:val="99"/>
    <w:qFormat/>
    <w:rsid w:val="008B0677"/>
    <w:pPr>
      <w:spacing w:after="0" w:line="240" w:lineRule="auto"/>
    </w:pPr>
  </w:style>
  <w:style w:type="paragraph" w:customStyle="1" w:styleId="story-headline">
    <w:name w:val="story-headline"/>
    <w:basedOn w:val="Normal"/>
    <w:next w:val="ProjectTitleLine"/>
    <w:uiPriority w:val="99"/>
    <w:qFormat/>
    <w:rsid w:val="008B0677"/>
    <w:pPr>
      <w:spacing w:after="0" w:line="240" w:lineRule="auto"/>
    </w:pPr>
  </w:style>
  <w:style w:type="paragraph" w:customStyle="1" w:styleId="story-dateline">
    <w:name w:val="story-dateline"/>
    <w:basedOn w:val="Normal"/>
    <w:next w:val="cardChar1Char"/>
    <w:uiPriority w:val="99"/>
    <w:qFormat/>
    <w:rsid w:val="008B0677"/>
    <w:pPr>
      <w:spacing w:after="0" w:line="240" w:lineRule="auto"/>
    </w:pPr>
  </w:style>
  <w:style w:type="paragraph" w:customStyle="1" w:styleId="TextofCards">
    <w:name w:val="Text of Cards"/>
    <w:basedOn w:val="Normal"/>
    <w:next w:val="CM12"/>
    <w:uiPriority w:val="99"/>
    <w:qFormat/>
    <w:rsid w:val="008B0677"/>
    <w:pPr>
      <w:spacing w:after="0" w:line="240" w:lineRule="auto"/>
    </w:pPr>
  </w:style>
  <w:style w:type="paragraph" w:customStyle="1" w:styleId="Corpotesto">
    <w:name w:val="Corpo testo"/>
    <w:basedOn w:val="Normal"/>
    <w:next w:val="CM44"/>
    <w:uiPriority w:val="99"/>
    <w:qFormat/>
    <w:rsid w:val="008B0677"/>
    <w:pPr>
      <w:spacing w:after="0" w:line="240" w:lineRule="auto"/>
    </w:pPr>
  </w:style>
  <w:style w:type="paragraph" w:customStyle="1" w:styleId="tagCharChar1Char">
    <w:name w:val="tag Char Char1 Char"/>
    <w:uiPriority w:val="99"/>
    <w:qFormat/>
    <w:rsid w:val="008B0677"/>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8B0677"/>
    <w:pPr>
      <w:spacing w:after="0" w:line="240" w:lineRule="auto"/>
    </w:pPr>
  </w:style>
  <w:style w:type="paragraph" w:customStyle="1" w:styleId="TitlePageCenter">
    <w:name w:val="Title Page Center"/>
    <w:basedOn w:val="Normal"/>
    <w:next w:val="textbodyblack"/>
    <w:autoRedefine/>
    <w:uiPriority w:val="99"/>
    <w:qFormat/>
    <w:rsid w:val="008B0677"/>
    <w:pPr>
      <w:spacing w:after="0" w:line="240" w:lineRule="auto"/>
    </w:pPr>
  </w:style>
  <w:style w:type="paragraph" w:customStyle="1" w:styleId="TitlePageBy">
    <w:name w:val="Title Page By"/>
    <w:basedOn w:val="textbodyblack"/>
    <w:next w:val="Normal"/>
    <w:autoRedefine/>
    <w:uiPriority w:val="99"/>
    <w:qFormat/>
    <w:rsid w:val="008B0677"/>
  </w:style>
  <w:style w:type="paragraph" w:customStyle="1" w:styleId="ProjectTitleLine">
    <w:name w:val="Project Title Line"/>
    <w:basedOn w:val="Normal"/>
    <w:next w:val="Normal"/>
    <w:autoRedefine/>
    <w:uiPriority w:val="99"/>
    <w:qFormat/>
    <w:rsid w:val="008B0677"/>
    <w:pPr>
      <w:spacing w:after="0" w:line="240" w:lineRule="auto"/>
    </w:pPr>
  </w:style>
  <w:style w:type="paragraph" w:customStyle="1" w:styleId="NormalVerdana">
    <w:name w:val="Normal + Verdana"/>
    <w:aliases w:val="White,Normal + Arial,10 pt"/>
    <w:basedOn w:val="Normal"/>
    <w:next w:val="CiteCorrected"/>
    <w:uiPriority w:val="99"/>
    <w:qFormat/>
    <w:rsid w:val="008B0677"/>
    <w:pPr>
      <w:spacing w:after="0" w:line="240" w:lineRule="auto"/>
    </w:pPr>
  </w:style>
  <w:style w:type="paragraph" w:customStyle="1" w:styleId="cardChar1Char">
    <w:name w:val="card Char1 Char"/>
    <w:basedOn w:val="Normal"/>
    <w:next w:val="StyleLeft02"/>
    <w:uiPriority w:val="99"/>
    <w:qFormat/>
    <w:rsid w:val="008B0677"/>
    <w:pPr>
      <w:spacing w:after="0" w:line="240" w:lineRule="auto"/>
    </w:pPr>
  </w:style>
  <w:style w:type="paragraph" w:customStyle="1" w:styleId="CM12">
    <w:name w:val="CM12"/>
    <w:basedOn w:val="Normal"/>
    <w:uiPriority w:val="99"/>
    <w:qFormat/>
    <w:rsid w:val="008B0677"/>
    <w:pPr>
      <w:spacing w:after="0" w:line="240" w:lineRule="auto"/>
    </w:pPr>
  </w:style>
  <w:style w:type="paragraph" w:customStyle="1" w:styleId="CM44">
    <w:name w:val="CM44"/>
    <w:basedOn w:val="Normal"/>
    <w:uiPriority w:val="99"/>
    <w:qFormat/>
    <w:rsid w:val="008B0677"/>
    <w:pPr>
      <w:spacing w:after="0" w:line="240" w:lineRule="auto"/>
    </w:pPr>
  </w:style>
  <w:style w:type="paragraph" w:customStyle="1" w:styleId="StrikeThrough">
    <w:name w:val="Strike Through"/>
    <w:basedOn w:val="Normal"/>
    <w:next w:val="Normal"/>
    <w:uiPriority w:val="99"/>
    <w:qFormat/>
    <w:rsid w:val="008B0677"/>
    <w:pPr>
      <w:spacing w:after="0" w:line="240" w:lineRule="auto"/>
    </w:pPr>
  </w:style>
  <w:style w:type="paragraph" w:customStyle="1" w:styleId="textbodyblack">
    <w:name w:val="textbodyblack"/>
    <w:basedOn w:val="Normal"/>
    <w:next w:val="Pa5"/>
    <w:uiPriority w:val="99"/>
    <w:qFormat/>
    <w:rsid w:val="008B0677"/>
    <w:pPr>
      <w:spacing w:after="0" w:line="240" w:lineRule="auto"/>
    </w:pPr>
  </w:style>
  <w:style w:type="character" w:customStyle="1" w:styleId="CiteCorrectedChar">
    <w:name w:val="Cite Corrected Char"/>
    <w:locked/>
    <w:rsid w:val="008B0677"/>
  </w:style>
  <w:style w:type="paragraph" w:customStyle="1" w:styleId="CiteCorrected">
    <w:name w:val="Cite Corrected"/>
    <w:basedOn w:val="Normal"/>
    <w:next w:val="tagline1"/>
    <w:qFormat/>
    <w:rsid w:val="008B0677"/>
    <w:pPr>
      <w:spacing w:after="0" w:line="240" w:lineRule="auto"/>
    </w:pPr>
  </w:style>
  <w:style w:type="paragraph" w:customStyle="1" w:styleId="StyleLeft02">
    <w:name w:val="Style Left:  0.2&quot;"/>
    <w:basedOn w:val="Normal"/>
    <w:next w:val="Block1"/>
    <w:uiPriority w:val="99"/>
    <w:qFormat/>
    <w:rsid w:val="008B0677"/>
    <w:pPr>
      <w:spacing w:after="0" w:line="240" w:lineRule="auto"/>
    </w:pPr>
  </w:style>
  <w:style w:type="paragraph" w:customStyle="1" w:styleId="Hat1">
    <w:name w:val="Hat1"/>
    <w:basedOn w:val="Normal"/>
    <w:next w:val="Normal"/>
    <w:uiPriority w:val="2"/>
    <w:qFormat/>
    <w:rsid w:val="008B0677"/>
    <w:pPr>
      <w:spacing w:after="0" w:line="240" w:lineRule="auto"/>
    </w:pPr>
  </w:style>
  <w:style w:type="paragraph" w:customStyle="1" w:styleId="post-subtitle">
    <w:name w:val="post-subtitle"/>
    <w:basedOn w:val="Normal"/>
    <w:qFormat/>
    <w:rsid w:val="008B0677"/>
    <w:pPr>
      <w:spacing w:after="0" w:line="240" w:lineRule="auto"/>
    </w:pPr>
  </w:style>
  <w:style w:type="paragraph" w:customStyle="1" w:styleId="Pa5">
    <w:name w:val="Pa5"/>
    <w:basedOn w:val="Normal"/>
    <w:uiPriority w:val="99"/>
    <w:qFormat/>
    <w:rsid w:val="008B0677"/>
    <w:pPr>
      <w:spacing w:after="0" w:line="240" w:lineRule="auto"/>
    </w:pPr>
  </w:style>
  <w:style w:type="paragraph" w:customStyle="1" w:styleId="Pa6">
    <w:name w:val="Pa6"/>
    <w:basedOn w:val="Normal"/>
    <w:uiPriority w:val="99"/>
    <w:qFormat/>
    <w:rsid w:val="008B0677"/>
    <w:pPr>
      <w:spacing w:after="0" w:line="240" w:lineRule="auto"/>
    </w:pPr>
  </w:style>
  <w:style w:type="paragraph" w:customStyle="1" w:styleId="noindent0">
    <w:name w:val="no_indent"/>
    <w:basedOn w:val="Normal"/>
    <w:next w:val="NormalWeb3"/>
    <w:qFormat/>
    <w:rsid w:val="008B0677"/>
    <w:pPr>
      <w:spacing w:after="0" w:line="240" w:lineRule="auto"/>
    </w:pPr>
  </w:style>
  <w:style w:type="paragraph" w:customStyle="1" w:styleId="tagline1">
    <w:name w:val="tagline"/>
    <w:basedOn w:val="Normal"/>
    <w:next w:val="cardCharCharCharCharChar"/>
    <w:qFormat/>
    <w:rsid w:val="008B0677"/>
    <w:pPr>
      <w:spacing w:after="0" w:line="240" w:lineRule="auto"/>
    </w:pPr>
  </w:style>
  <w:style w:type="paragraph" w:customStyle="1" w:styleId="Block1">
    <w:name w:val="Block1"/>
    <w:basedOn w:val="Normal"/>
    <w:next w:val="Normal"/>
    <w:uiPriority w:val="3"/>
    <w:qFormat/>
    <w:rsid w:val="008B0677"/>
    <w:pPr>
      <w:spacing w:after="0" w:line="240" w:lineRule="auto"/>
    </w:pPr>
  </w:style>
  <w:style w:type="paragraph" w:customStyle="1" w:styleId="TOCHeading1">
    <w:name w:val="TOC Heading1"/>
    <w:basedOn w:val="Heading1"/>
    <w:next w:val="Normal"/>
    <w:uiPriority w:val="39"/>
    <w:qFormat/>
    <w:rsid w:val="008B0677"/>
    <w:pPr>
      <w:spacing w:before="480" w:line="240" w:lineRule="auto"/>
    </w:pPr>
  </w:style>
  <w:style w:type="paragraph" w:customStyle="1" w:styleId="NoteLevel11">
    <w:name w:val="Note Level 11"/>
    <w:basedOn w:val="Normal"/>
    <w:next w:val="HeaderFooter"/>
    <w:uiPriority w:val="99"/>
    <w:qFormat/>
    <w:rsid w:val="008B0677"/>
    <w:pPr>
      <w:spacing w:after="0" w:line="240" w:lineRule="auto"/>
    </w:pPr>
  </w:style>
  <w:style w:type="character" w:customStyle="1" w:styleId="ReallySamllTextChar">
    <w:name w:val="ReallySamllText Char"/>
    <w:locked/>
    <w:rsid w:val="008B0677"/>
  </w:style>
  <w:style w:type="paragraph" w:customStyle="1" w:styleId="ReallySamllText">
    <w:name w:val="ReallySamllText"/>
    <w:basedOn w:val="Normal"/>
    <w:next w:val="CardTextUnderlined"/>
    <w:autoRedefine/>
    <w:qFormat/>
    <w:rsid w:val="008B0677"/>
    <w:pPr>
      <w:spacing w:after="0" w:line="240" w:lineRule="auto"/>
    </w:pPr>
  </w:style>
  <w:style w:type="paragraph" w:customStyle="1" w:styleId="Card6pt">
    <w:name w:val="Card 6pt"/>
    <w:basedOn w:val="Normal"/>
    <w:next w:val="HeaderDebate"/>
    <w:uiPriority w:val="99"/>
    <w:qFormat/>
    <w:rsid w:val="008B0677"/>
    <w:pPr>
      <w:spacing w:after="0" w:line="240" w:lineRule="auto"/>
    </w:pPr>
  </w:style>
  <w:style w:type="paragraph" w:customStyle="1" w:styleId="NormalWeb3">
    <w:name w:val="Normal (Web)3"/>
    <w:basedOn w:val="Normal"/>
    <w:next w:val="CardTagCharChar"/>
    <w:qFormat/>
    <w:rsid w:val="008B0677"/>
    <w:pPr>
      <w:spacing w:after="0" w:line="240" w:lineRule="auto"/>
    </w:pPr>
  </w:style>
  <w:style w:type="paragraph" w:customStyle="1" w:styleId="cardCharCharCharCharChar">
    <w:name w:val="card Char Char Char Char Char"/>
    <w:basedOn w:val="Normal"/>
    <w:next w:val="fixed"/>
    <w:qFormat/>
    <w:rsid w:val="008B0677"/>
    <w:pPr>
      <w:spacing w:after="0" w:line="240" w:lineRule="auto"/>
    </w:pPr>
  </w:style>
  <w:style w:type="paragraph" w:customStyle="1" w:styleId="TagCiteChar2">
    <w:name w:val="Tag / Cite Char"/>
    <w:basedOn w:val="Normal"/>
    <w:next w:val="textonormal"/>
    <w:qFormat/>
    <w:rsid w:val="008B0677"/>
    <w:pPr>
      <w:spacing w:after="0" w:line="240" w:lineRule="auto"/>
    </w:pPr>
  </w:style>
  <w:style w:type="paragraph" w:customStyle="1" w:styleId="PageNumber2">
    <w:name w:val="Page Number2"/>
    <w:basedOn w:val="Normal"/>
    <w:next w:val="Normal"/>
    <w:qFormat/>
    <w:rsid w:val="008B0677"/>
    <w:pPr>
      <w:spacing w:after="0" w:line="240" w:lineRule="auto"/>
    </w:pPr>
  </w:style>
  <w:style w:type="paragraph" w:customStyle="1" w:styleId="HeaderFooter">
    <w:name w:val="Header &amp; Footer"/>
    <w:next w:val="ExecutiveSummarytext"/>
    <w:qFormat/>
    <w:rsid w:val="008B0677"/>
    <w:pPr>
      <w:spacing w:after="200" w:line="276" w:lineRule="auto"/>
    </w:pPr>
    <w:rPr>
      <w:rFonts w:eastAsiaTheme="minorHAnsi"/>
      <w:sz w:val="22"/>
      <w:szCs w:val="22"/>
    </w:rPr>
  </w:style>
  <w:style w:type="paragraph" w:customStyle="1" w:styleId="CardTextSmall0">
    <w:name w:val="Card Text Small"/>
    <w:basedOn w:val="Normal"/>
    <w:qFormat/>
    <w:rsid w:val="008B0677"/>
    <w:pPr>
      <w:spacing w:after="0" w:line="240" w:lineRule="auto"/>
    </w:pPr>
  </w:style>
  <w:style w:type="paragraph" w:customStyle="1" w:styleId="CardTextUnderlined">
    <w:name w:val="Card Text Underlined"/>
    <w:basedOn w:val="Normal"/>
    <w:next w:val="NormalUnderline"/>
    <w:qFormat/>
    <w:rsid w:val="008B0677"/>
    <w:pPr>
      <w:spacing w:after="0" w:line="240" w:lineRule="auto"/>
    </w:pPr>
  </w:style>
  <w:style w:type="paragraph" w:customStyle="1" w:styleId="HeaderDebate">
    <w:name w:val="Header Debate"/>
    <w:basedOn w:val="Normal"/>
    <w:next w:val="byline1"/>
    <w:qFormat/>
    <w:rsid w:val="008B0677"/>
    <w:pPr>
      <w:spacing w:after="0" w:line="240" w:lineRule="auto"/>
    </w:pPr>
  </w:style>
  <w:style w:type="paragraph" w:customStyle="1" w:styleId="NormalWeb1">
    <w:name w:val="Normal (Web)1"/>
    <w:basedOn w:val="Normal"/>
    <w:next w:val="PlaceholderText1"/>
    <w:qFormat/>
    <w:rsid w:val="008B0677"/>
    <w:pPr>
      <w:spacing w:after="0" w:line="240" w:lineRule="auto"/>
    </w:pPr>
  </w:style>
  <w:style w:type="paragraph" w:customStyle="1" w:styleId="CardTagCharChar">
    <w:name w:val="Card Tag Char Char"/>
    <w:basedOn w:val="Normal"/>
    <w:next w:val="NoteLevel31"/>
    <w:qFormat/>
    <w:rsid w:val="008B0677"/>
    <w:pPr>
      <w:spacing w:after="0" w:line="240" w:lineRule="auto"/>
    </w:pPr>
  </w:style>
  <w:style w:type="paragraph" w:customStyle="1" w:styleId="fixed">
    <w:name w:val="fixed"/>
    <w:basedOn w:val="Normal"/>
    <w:next w:val="NoteLevel41"/>
    <w:qFormat/>
    <w:rsid w:val="008B0677"/>
    <w:pPr>
      <w:spacing w:after="0" w:line="240" w:lineRule="auto"/>
    </w:pPr>
  </w:style>
  <w:style w:type="paragraph" w:customStyle="1" w:styleId="textonormal">
    <w:name w:val="textonormal"/>
    <w:basedOn w:val="Normal"/>
    <w:next w:val="NoteLevel51"/>
    <w:qFormat/>
    <w:rsid w:val="008B0677"/>
    <w:pPr>
      <w:spacing w:after="0" w:line="240" w:lineRule="auto"/>
    </w:pPr>
  </w:style>
  <w:style w:type="paragraph" w:customStyle="1" w:styleId="Subtitle10">
    <w:name w:val="Subtitle1"/>
    <w:basedOn w:val="Normal"/>
    <w:next w:val="NoteLevel61"/>
    <w:qFormat/>
    <w:rsid w:val="008B0677"/>
    <w:pPr>
      <w:spacing w:after="0" w:line="240" w:lineRule="auto"/>
    </w:pPr>
  </w:style>
  <w:style w:type="paragraph" w:customStyle="1" w:styleId="ExecutiveSummarytext">
    <w:name w:val="Executive Summary text"/>
    <w:basedOn w:val="Normal"/>
    <w:next w:val="Normal"/>
    <w:qFormat/>
    <w:rsid w:val="008B0677"/>
    <w:pPr>
      <w:spacing w:after="0" w:line="240" w:lineRule="auto"/>
    </w:pPr>
  </w:style>
  <w:style w:type="character" w:customStyle="1" w:styleId="NormalUnderlineChar1">
    <w:name w:val="Normal Underline Char1"/>
    <w:locked/>
    <w:rsid w:val="008B0677"/>
  </w:style>
  <w:style w:type="paragraph" w:customStyle="1" w:styleId="NormalUnderline">
    <w:name w:val="Normal Underline"/>
    <w:basedOn w:val="Normal"/>
    <w:next w:val="NoteLevel91"/>
    <w:qFormat/>
    <w:rsid w:val="008B0677"/>
    <w:pPr>
      <w:spacing w:after="0" w:line="240" w:lineRule="auto"/>
    </w:pPr>
  </w:style>
  <w:style w:type="paragraph" w:customStyle="1" w:styleId="byline1">
    <w:name w:val="byline1"/>
    <w:basedOn w:val="Normal"/>
    <w:qFormat/>
    <w:rsid w:val="008B0677"/>
    <w:pPr>
      <w:spacing w:after="0" w:line="240" w:lineRule="auto"/>
    </w:pPr>
  </w:style>
  <w:style w:type="paragraph" w:customStyle="1" w:styleId="PlaceholderText1">
    <w:name w:val="Placeholder Text1"/>
    <w:basedOn w:val="Normal"/>
    <w:next w:val="ImportantText"/>
    <w:qFormat/>
    <w:rsid w:val="008B0677"/>
    <w:pPr>
      <w:spacing w:after="0" w:line="240" w:lineRule="auto"/>
    </w:pPr>
  </w:style>
  <w:style w:type="paragraph" w:customStyle="1" w:styleId="NoteLevel31">
    <w:name w:val="Note Level 31"/>
    <w:basedOn w:val="Normal"/>
    <w:qFormat/>
    <w:rsid w:val="008B0677"/>
    <w:pPr>
      <w:spacing w:after="0" w:line="240" w:lineRule="auto"/>
    </w:pPr>
  </w:style>
  <w:style w:type="paragraph" w:customStyle="1" w:styleId="NoteLevel41">
    <w:name w:val="Note Level 41"/>
    <w:basedOn w:val="Normal"/>
    <w:next w:val="StyleBodyText11ptBlackUnderline"/>
    <w:qFormat/>
    <w:rsid w:val="008B0677"/>
    <w:pPr>
      <w:spacing w:after="0" w:line="240" w:lineRule="auto"/>
    </w:pPr>
  </w:style>
  <w:style w:type="paragraph" w:customStyle="1" w:styleId="NoteLevel51">
    <w:name w:val="Note Level 51"/>
    <w:basedOn w:val="Normal"/>
    <w:qFormat/>
    <w:rsid w:val="008B0677"/>
    <w:pPr>
      <w:spacing w:after="0" w:line="240" w:lineRule="auto"/>
    </w:pPr>
  </w:style>
  <w:style w:type="paragraph" w:customStyle="1" w:styleId="NoteLevel61">
    <w:name w:val="Note Level 61"/>
    <w:basedOn w:val="Normal"/>
    <w:next w:val="StyleBodyText11ptBoldBlack"/>
    <w:qFormat/>
    <w:rsid w:val="008B0677"/>
    <w:pPr>
      <w:spacing w:after="0" w:line="240" w:lineRule="auto"/>
    </w:pPr>
  </w:style>
  <w:style w:type="paragraph" w:customStyle="1" w:styleId="NoteLevel71">
    <w:name w:val="Note Level 71"/>
    <w:basedOn w:val="Normal"/>
    <w:qFormat/>
    <w:rsid w:val="008B0677"/>
    <w:pPr>
      <w:spacing w:after="0" w:line="240" w:lineRule="auto"/>
    </w:pPr>
  </w:style>
  <w:style w:type="paragraph" w:customStyle="1" w:styleId="NoteLevel81">
    <w:name w:val="Note Level 81"/>
    <w:basedOn w:val="Normal"/>
    <w:next w:val="StyletinyBold"/>
    <w:qFormat/>
    <w:rsid w:val="008B0677"/>
    <w:pPr>
      <w:spacing w:after="0" w:line="240" w:lineRule="auto"/>
    </w:pPr>
  </w:style>
  <w:style w:type="paragraph" w:customStyle="1" w:styleId="NoteLevel91">
    <w:name w:val="Note Level 91"/>
    <w:basedOn w:val="Normal"/>
    <w:qFormat/>
    <w:rsid w:val="008B0677"/>
    <w:pPr>
      <w:spacing w:after="0" w:line="240" w:lineRule="auto"/>
    </w:pPr>
  </w:style>
  <w:style w:type="character" w:customStyle="1" w:styleId="ImportantTextChar">
    <w:name w:val="Important Text Char"/>
    <w:locked/>
    <w:rsid w:val="008B0677"/>
  </w:style>
  <w:style w:type="paragraph" w:customStyle="1" w:styleId="ImportantText">
    <w:name w:val="Important Text"/>
    <w:basedOn w:val="Normal"/>
    <w:next w:val="Normal"/>
    <w:qFormat/>
    <w:rsid w:val="008B0677"/>
    <w:pPr>
      <w:spacing w:after="0" w:line="240" w:lineRule="auto"/>
    </w:pPr>
  </w:style>
  <w:style w:type="character" w:customStyle="1" w:styleId="StyleBodyText11ptBlackUnderlineChar">
    <w:name w:val="Style Body Text + 11 pt Black Underline Char"/>
    <w:locked/>
    <w:rsid w:val="008B0677"/>
  </w:style>
  <w:style w:type="paragraph" w:customStyle="1" w:styleId="StyleBodyText11ptBlackUnderline">
    <w:name w:val="Style Body Text + 11 pt Black Underline"/>
    <w:basedOn w:val="Normal"/>
    <w:next w:val="ListContents"/>
    <w:qFormat/>
    <w:rsid w:val="008B0677"/>
    <w:pPr>
      <w:spacing w:after="0" w:line="240" w:lineRule="auto"/>
    </w:pPr>
  </w:style>
  <w:style w:type="character" w:customStyle="1" w:styleId="StyleBodyText11ptBoldBlackChar">
    <w:name w:val="Style Body Text + 11 pt Bold Black Char"/>
    <w:locked/>
    <w:rsid w:val="008B0677"/>
  </w:style>
  <w:style w:type="paragraph" w:customStyle="1" w:styleId="StyleBodyText11ptBoldBlack">
    <w:name w:val="Style Body Text + 11 pt Bold Black"/>
    <w:basedOn w:val="Normal"/>
    <w:next w:val="StyleListContents11ptCustomColorRGB353132Underline"/>
    <w:qFormat/>
    <w:rsid w:val="008B0677"/>
    <w:pPr>
      <w:spacing w:after="0" w:line="240" w:lineRule="auto"/>
    </w:pPr>
  </w:style>
  <w:style w:type="character" w:customStyle="1" w:styleId="StyletinyBoldChar">
    <w:name w:val="Style tiny + Bold Char"/>
    <w:locked/>
    <w:rsid w:val="008B0677"/>
  </w:style>
  <w:style w:type="paragraph" w:customStyle="1" w:styleId="StyletinyBold">
    <w:name w:val="Style tiny + Bold"/>
    <w:basedOn w:val="TagF3"/>
    <w:qFormat/>
    <w:rsid w:val="008B0677"/>
  </w:style>
  <w:style w:type="character" w:customStyle="1" w:styleId="Heading5SizeDownChar">
    <w:name w:val="Heading 5 Size Down Char"/>
    <w:locked/>
    <w:rsid w:val="008B0677"/>
  </w:style>
  <w:style w:type="character" w:customStyle="1" w:styleId="Normal2BoldChar">
    <w:name w:val="Normal2 + Bold Char"/>
    <w:locked/>
    <w:rsid w:val="008B0677"/>
  </w:style>
  <w:style w:type="paragraph" w:customStyle="1" w:styleId="Normal2Bold">
    <w:name w:val="Normal2 + Bold"/>
    <w:basedOn w:val="Normal"/>
    <w:next w:val="Unimportant"/>
    <w:qFormat/>
    <w:rsid w:val="008B0677"/>
    <w:pPr>
      <w:spacing w:after="0" w:line="240" w:lineRule="auto"/>
    </w:pPr>
  </w:style>
  <w:style w:type="character" w:customStyle="1" w:styleId="ListContentsChar">
    <w:name w:val="List Contents Char"/>
    <w:locked/>
    <w:rsid w:val="008B0677"/>
  </w:style>
  <w:style w:type="paragraph" w:customStyle="1" w:styleId="ListContents">
    <w:name w:val="List Contents"/>
    <w:basedOn w:val="Normal"/>
    <w:next w:val="Ununderlined"/>
    <w:qFormat/>
    <w:rsid w:val="008B0677"/>
    <w:pPr>
      <w:spacing w:after="0" w:line="240" w:lineRule="auto"/>
    </w:pPr>
  </w:style>
  <w:style w:type="character" w:customStyle="1" w:styleId="StyleListContents11ptCustomColorRGB353132UnderlineChar">
    <w:name w:val="Style List Contents + 11 pt Custom Color(RGB(353132)) Underline Char"/>
    <w:locked/>
    <w:rsid w:val="008B0677"/>
  </w:style>
  <w:style w:type="paragraph" w:customStyle="1" w:styleId="StyleListContents11ptCustomColorRGB353132Underline">
    <w:name w:val="Style List Contents + 11 pt Custom Color(RGB(353132)) Underline"/>
    <w:basedOn w:val="Ununderlined"/>
    <w:qFormat/>
    <w:rsid w:val="008B0677"/>
  </w:style>
  <w:style w:type="character" w:customStyle="1" w:styleId="StyleCards12ptThickunderlineChar2">
    <w:name w:val="Style Cards + 12 pt Thick underline Char2"/>
    <w:locked/>
    <w:rsid w:val="008B0677"/>
  </w:style>
  <w:style w:type="paragraph" w:customStyle="1" w:styleId="StyleCards12ptThickunderline">
    <w:name w:val="Style Cards + 12 pt Thick underline"/>
    <w:basedOn w:val="Normal"/>
    <w:qFormat/>
    <w:rsid w:val="008B0677"/>
    <w:pPr>
      <w:spacing w:after="0" w:line="240" w:lineRule="auto"/>
    </w:pPr>
  </w:style>
  <w:style w:type="character" w:customStyle="1" w:styleId="UnimportantCharChar">
    <w:name w:val="Unimportant Char Char"/>
    <w:locked/>
    <w:rsid w:val="008B0677"/>
  </w:style>
  <w:style w:type="paragraph" w:customStyle="1" w:styleId="Unimportant">
    <w:name w:val="Unimportant"/>
    <w:basedOn w:val="Normal"/>
    <w:next w:val="DebateCite"/>
    <w:qFormat/>
    <w:rsid w:val="008B0677"/>
    <w:pPr>
      <w:spacing w:after="0" w:line="240" w:lineRule="auto"/>
    </w:pPr>
  </w:style>
  <w:style w:type="character" w:customStyle="1" w:styleId="UnunderlinedChar">
    <w:name w:val="Ununderlined Char"/>
    <w:locked/>
    <w:rsid w:val="008B0677"/>
  </w:style>
  <w:style w:type="paragraph" w:customStyle="1" w:styleId="Ununderlined">
    <w:name w:val="Ununderlined"/>
    <w:basedOn w:val="Normal"/>
    <w:next w:val="PreformattedText"/>
    <w:qFormat/>
    <w:rsid w:val="008B0677"/>
    <w:pPr>
      <w:spacing w:after="0" w:line="240" w:lineRule="auto"/>
    </w:pPr>
  </w:style>
  <w:style w:type="paragraph" w:customStyle="1" w:styleId="StyleHeading1Justified">
    <w:name w:val="Style Heading 1 + Justified"/>
    <w:basedOn w:val="Normal"/>
    <w:next w:val="Normal"/>
    <w:qFormat/>
    <w:rsid w:val="008B0677"/>
    <w:pPr>
      <w:spacing w:after="0" w:line="240" w:lineRule="auto"/>
    </w:pPr>
  </w:style>
  <w:style w:type="character" w:customStyle="1" w:styleId="textunderlineChar0">
    <w:name w:val="text underline Char"/>
    <w:locked/>
    <w:rsid w:val="008B0677"/>
  </w:style>
  <w:style w:type="paragraph" w:customStyle="1" w:styleId="textunderline0">
    <w:name w:val="text underline"/>
    <w:basedOn w:val="Normal"/>
    <w:next w:val="Heading4Cite"/>
    <w:autoRedefine/>
    <w:qFormat/>
    <w:rsid w:val="008B0677"/>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8B0677"/>
  </w:style>
  <w:style w:type="paragraph" w:customStyle="1" w:styleId="DebateTag">
    <w:name w:val="Debate Tag"/>
    <w:basedOn w:val="Normal"/>
    <w:autoRedefine/>
    <w:qFormat/>
    <w:rsid w:val="008B0677"/>
    <w:pPr>
      <w:spacing w:after="0" w:line="240" w:lineRule="auto"/>
    </w:pPr>
  </w:style>
  <w:style w:type="paragraph" w:customStyle="1" w:styleId="DebateCite">
    <w:name w:val="Debate Cite"/>
    <w:basedOn w:val="Normal"/>
    <w:next w:val="Normaltag"/>
    <w:autoRedefine/>
    <w:qFormat/>
    <w:rsid w:val="008B0677"/>
    <w:pPr>
      <w:spacing w:after="0" w:line="240" w:lineRule="auto"/>
    </w:pPr>
  </w:style>
  <w:style w:type="paragraph" w:customStyle="1" w:styleId="PreformattedText">
    <w:name w:val="Preformatted Text"/>
    <w:basedOn w:val="Normal"/>
    <w:next w:val="Cardnon-underlined"/>
    <w:qFormat/>
    <w:rsid w:val="008B0677"/>
    <w:pPr>
      <w:spacing w:after="0" w:line="240" w:lineRule="auto"/>
    </w:pPr>
  </w:style>
  <w:style w:type="paragraph" w:customStyle="1" w:styleId="MaggieTag">
    <w:name w:val="MaggieTag"/>
    <w:basedOn w:val="Heading2"/>
    <w:next w:val="BlockTitle4"/>
    <w:qFormat/>
    <w:rsid w:val="008B0677"/>
    <w:pPr>
      <w:spacing w:before="480" w:line="240" w:lineRule="auto"/>
    </w:pPr>
  </w:style>
  <w:style w:type="paragraph" w:customStyle="1" w:styleId="NoteLevel21">
    <w:name w:val="Note Level 21"/>
    <w:basedOn w:val="Normal"/>
    <w:next w:val="CARD0"/>
    <w:uiPriority w:val="99"/>
    <w:qFormat/>
    <w:rsid w:val="008B0677"/>
    <w:pPr>
      <w:spacing w:after="0" w:line="240" w:lineRule="auto"/>
    </w:pPr>
  </w:style>
  <w:style w:type="paragraph" w:customStyle="1" w:styleId="4">
    <w:name w:val="4"/>
    <w:basedOn w:val="Normal"/>
    <w:next w:val="DottedUnderline0"/>
    <w:qFormat/>
    <w:rsid w:val="008B0677"/>
    <w:pPr>
      <w:spacing w:after="0" w:line="240" w:lineRule="auto"/>
    </w:pPr>
  </w:style>
  <w:style w:type="character" w:customStyle="1" w:styleId="Cardnon-underlinedChar">
    <w:name w:val="Card non-underlined Char"/>
    <w:uiPriority w:val="99"/>
    <w:locked/>
    <w:rsid w:val="008B0677"/>
  </w:style>
  <w:style w:type="paragraph" w:customStyle="1" w:styleId="BlockTitle4">
    <w:name w:val="%Block Title"/>
    <w:basedOn w:val="Heading1"/>
    <w:next w:val="PageNumber4"/>
    <w:qFormat/>
    <w:rsid w:val="008B0677"/>
    <w:pPr>
      <w:spacing w:before="480" w:line="240" w:lineRule="auto"/>
    </w:pPr>
  </w:style>
  <w:style w:type="paragraph" w:customStyle="1" w:styleId="CARD0">
    <w:name w:val="CARD"/>
    <w:basedOn w:val="Normal"/>
    <w:next w:val="PageNumber5"/>
    <w:link w:val="CARDChar2"/>
    <w:qFormat/>
    <w:rsid w:val="008B0677"/>
    <w:pPr>
      <w:spacing w:after="0" w:line="240" w:lineRule="auto"/>
    </w:pPr>
  </w:style>
  <w:style w:type="paragraph" w:customStyle="1" w:styleId="HiddenBlockHeader">
    <w:name w:val="Hidden Block Header"/>
    <w:basedOn w:val="Normal"/>
    <w:next w:val="Cardtext0"/>
    <w:link w:val="HiddenBlockHeaderChar"/>
    <w:qFormat/>
    <w:rsid w:val="008B0677"/>
    <w:pPr>
      <w:spacing w:after="0" w:line="240" w:lineRule="auto"/>
    </w:pPr>
  </w:style>
  <w:style w:type="paragraph" w:customStyle="1" w:styleId="ThickUnderline">
    <w:name w:val="ThickUnderline"/>
    <w:qFormat/>
    <w:rsid w:val="008B0677"/>
    <w:pPr>
      <w:spacing w:after="200" w:line="276" w:lineRule="auto"/>
    </w:pPr>
    <w:rPr>
      <w:rFonts w:eastAsiaTheme="minorHAnsi"/>
      <w:sz w:val="22"/>
      <w:szCs w:val="22"/>
    </w:rPr>
  </w:style>
  <w:style w:type="paragraph" w:customStyle="1" w:styleId="DottedUnderline0">
    <w:name w:val="DottedUnderline"/>
    <w:basedOn w:val="Normal"/>
    <w:qFormat/>
    <w:rsid w:val="008B0677"/>
    <w:pPr>
      <w:spacing w:after="0" w:line="240" w:lineRule="auto"/>
    </w:pPr>
  </w:style>
  <w:style w:type="paragraph" w:customStyle="1" w:styleId="AAAcard">
    <w:name w:val="AAAcard"/>
    <w:basedOn w:val="Normal"/>
    <w:next w:val="citeunread"/>
    <w:link w:val="AAAcardChar"/>
    <w:uiPriority w:val="99"/>
    <w:qFormat/>
    <w:rsid w:val="008B0677"/>
    <w:pPr>
      <w:spacing w:after="0" w:line="240" w:lineRule="auto"/>
    </w:pPr>
  </w:style>
  <w:style w:type="character" w:customStyle="1" w:styleId="Card-UnderlineChar">
    <w:name w:val="Card-Underline Char"/>
    <w:locked/>
    <w:rsid w:val="008B0677"/>
  </w:style>
  <w:style w:type="paragraph" w:customStyle="1" w:styleId="Card-Underline">
    <w:name w:val="Card-Underline"/>
    <w:basedOn w:val="Normal"/>
    <w:next w:val="read"/>
    <w:qFormat/>
    <w:rsid w:val="008B0677"/>
    <w:pPr>
      <w:spacing w:after="0" w:line="240" w:lineRule="auto"/>
    </w:pPr>
  </w:style>
  <w:style w:type="paragraph" w:customStyle="1" w:styleId="PageNumber3">
    <w:name w:val="Page Number3"/>
    <w:basedOn w:val="Normal"/>
    <w:next w:val="Normal"/>
    <w:qFormat/>
    <w:rsid w:val="008B0677"/>
    <w:pPr>
      <w:spacing w:after="0" w:line="240" w:lineRule="auto"/>
    </w:pPr>
  </w:style>
  <w:style w:type="paragraph" w:customStyle="1" w:styleId="PageNumber4">
    <w:name w:val="Page Number4"/>
    <w:basedOn w:val="Normal"/>
    <w:next w:val="Normal"/>
    <w:qFormat/>
    <w:rsid w:val="008B0677"/>
    <w:pPr>
      <w:spacing w:after="0" w:line="240" w:lineRule="auto"/>
    </w:pPr>
  </w:style>
  <w:style w:type="paragraph" w:customStyle="1" w:styleId="PageNumber5">
    <w:name w:val="Page Number5"/>
    <w:basedOn w:val="Normal"/>
    <w:next w:val="Normal"/>
    <w:qFormat/>
    <w:rsid w:val="008B0677"/>
    <w:pPr>
      <w:spacing w:after="0" w:line="240" w:lineRule="auto"/>
    </w:pPr>
  </w:style>
  <w:style w:type="paragraph" w:customStyle="1" w:styleId="smalltext1">
    <w:name w:val="small text1"/>
    <w:basedOn w:val="Normal"/>
    <w:next w:val="Normal"/>
    <w:uiPriority w:val="4"/>
    <w:qFormat/>
    <w:rsid w:val="008B0677"/>
    <w:pPr>
      <w:spacing w:after="0" w:line="240" w:lineRule="auto"/>
    </w:pPr>
  </w:style>
  <w:style w:type="character" w:customStyle="1" w:styleId="CircleChar">
    <w:name w:val="Circle Char"/>
    <w:locked/>
    <w:rsid w:val="008B0677"/>
  </w:style>
  <w:style w:type="character" w:customStyle="1" w:styleId="citeunreadChar">
    <w:name w:val="cite unread Char"/>
    <w:locked/>
    <w:rsid w:val="008B0677"/>
  </w:style>
  <w:style w:type="paragraph" w:customStyle="1" w:styleId="citeunread">
    <w:name w:val="cite unread"/>
    <w:basedOn w:val="Normal"/>
    <w:next w:val="StyleStyle16pt"/>
    <w:qFormat/>
    <w:rsid w:val="008B0677"/>
    <w:pPr>
      <w:spacing w:after="0" w:line="240" w:lineRule="auto"/>
    </w:pPr>
  </w:style>
  <w:style w:type="character" w:customStyle="1" w:styleId="readCharChar">
    <w:name w:val="read Char Char"/>
    <w:locked/>
    <w:rsid w:val="008B0677"/>
  </w:style>
  <w:style w:type="paragraph" w:customStyle="1" w:styleId="read">
    <w:name w:val="read"/>
    <w:basedOn w:val="Normal"/>
    <w:next w:val="Normal"/>
    <w:qFormat/>
    <w:rsid w:val="008B0677"/>
    <w:pPr>
      <w:spacing w:after="0" w:line="240" w:lineRule="auto"/>
    </w:pPr>
  </w:style>
  <w:style w:type="paragraph" w:customStyle="1" w:styleId="CiteReal0">
    <w:name w:val="Cite Real"/>
    <w:basedOn w:val="Normal"/>
    <w:next w:val="Normal"/>
    <w:qFormat/>
    <w:rsid w:val="008B0677"/>
    <w:pPr>
      <w:spacing w:after="0" w:line="240" w:lineRule="auto"/>
    </w:pPr>
  </w:style>
  <w:style w:type="paragraph" w:customStyle="1" w:styleId="PageNumber6">
    <w:name w:val="Page Number6"/>
    <w:basedOn w:val="Normal"/>
    <w:next w:val="Normal"/>
    <w:qFormat/>
    <w:rsid w:val="008B0677"/>
    <w:pPr>
      <w:spacing w:after="0" w:line="240" w:lineRule="auto"/>
    </w:pPr>
  </w:style>
  <w:style w:type="paragraph" w:customStyle="1" w:styleId="lastupdated">
    <w:name w:val="lastupdated"/>
    <w:basedOn w:val="Normal"/>
    <w:next w:val="Subtitle2"/>
    <w:qFormat/>
    <w:rsid w:val="008B0677"/>
    <w:pPr>
      <w:spacing w:after="0" w:line="240" w:lineRule="auto"/>
    </w:pPr>
  </w:style>
  <w:style w:type="paragraph" w:customStyle="1" w:styleId="hn-byline">
    <w:name w:val="hn-byline"/>
    <w:basedOn w:val="Normal"/>
    <w:next w:val="bodyintro"/>
    <w:qFormat/>
    <w:rsid w:val="008B0677"/>
    <w:pPr>
      <w:spacing w:after="0" w:line="240" w:lineRule="auto"/>
    </w:pPr>
  </w:style>
  <w:style w:type="paragraph" w:customStyle="1" w:styleId="articleinfo">
    <w:name w:val="articleinfo"/>
    <w:basedOn w:val="Normal"/>
    <w:next w:val="indent"/>
    <w:qFormat/>
    <w:rsid w:val="008B0677"/>
    <w:pPr>
      <w:spacing w:after="0" w:line="240" w:lineRule="auto"/>
    </w:pPr>
  </w:style>
  <w:style w:type="character" w:customStyle="1" w:styleId="StyleStyle16ptChar">
    <w:name w:val="Style Style1 + 6 pt Char"/>
    <w:locked/>
    <w:rsid w:val="008B0677"/>
  </w:style>
  <w:style w:type="paragraph" w:customStyle="1" w:styleId="StyleStyle16pt">
    <w:name w:val="Style Style1 + 6 pt"/>
    <w:basedOn w:val="Normal"/>
    <w:qFormat/>
    <w:rsid w:val="008B0677"/>
    <w:pPr>
      <w:spacing w:after="0" w:line="240" w:lineRule="auto"/>
    </w:pPr>
  </w:style>
  <w:style w:type="paragraph" w:customStyle="1" w:styleId="PageNumber7">
    <w:name w:val="Page Number7"/>
    <w:basedOn w:val="Normal"/>
    <w:next w:val="Normal"/>
    <w:qFormat/>
    <w:rsid w:val="008B0677"/>
    <w:pPr>
      <w:spacing w:after="0" w:line="240" w:lineRule="auto"/>
    </w:pPr>
  </w:style>
  <w:style w:type="paragraph" w:customStyle="1" w:styleId="OmniPage4">
    <w:name w:val="OmniPage #4"/>
    <w:basedOn w:val="Normal"/>
    <w:qFormat/>
    <w:rsid w:val="008B0677"/>
    <w:pPr>
      <w:spacing w:after="0" w:line="240" w:lineRule="auto"/>
    </w:pPr>
  </w:style>
  <w:style w:type="paragraph" w:customStyle="1" w:styleId="OmniPage10">
    <w:name w:val="OmniPage #10"/>
    <w:basedOn w:val="Normal"/>
    <w:qFormat/>
    <w:rsid w:val="008B0677"/>
    <w:pPr>
      <w:spacing w:after="0" w:line="240" w:lineRule="auto"/>
    </w:pPr>
  </w:style>
  <w:style w:type="paragraph" w:customStyle="1" w:styleId="PageNumber8">
    <w:name w:val="Page Number8"/>
    <w:basedOn w:val="Normal"/>
    <w:next w:val="Normal"/>
    <w:uiPriority w:val="99"/>
    <w:qFormat/>
    <w:rsid w:val="008B0677"/>
    <w:pPr>
      <w:spacing w:after="0" w:line="240" w:lineRule="auto"/>
    </w:pPr>
  </w:style>
  <w:style w:type="paragraph" w:customStyle="1" w:styleId="Subtitle2">
    <w:name w:val="Subtitle2"/>
    <w:basedOn w:val="Normal"/>
    <w:qFormat/>
    <w:rsid w:val="008B0677"/>
    <w:pPr>
      <w:spacing w:after="0" w:line="240" w:lineRule="auto"/>
    </w:pPr>
  </w:style>
  <w:style w:type="paragraph" w:customStyle="1" w:styleId="bodyintro">
    <w:name w:val="bodyintro"/>
    <w:basedOn w:val="Normal"/>
    <w:uiPriority w:val="99"/>
    <w:qFormat/>
    <w:rsid w:val="008B0677"/>
    <w:pPr>
      <w:spacing w:after="0" w:line="240" w:lineRule="auto"/>
    </w:pPr>
  </w:style>
  <w:style w:type="paragraph" w:customStyle="1" w:styleId="indent">
    <w:name w:val="indent"/>
    <w:basedOn w:val="Normal"/>
    <w:qFormat/>
    <w:rsid w:val="008B0677"/>
    <w:pPr>
      <w:spacing w:after="0" w:line="240" w:lineRule="auto"/>
    </w:pPr>
  </w:style>
  <w:style w:type="paragraph" w:customStyle="1" w:styleId="center">
    <w:name w:val="center"/>
    <w:basedOn w:val="Normal"/>
    <w:uiPriority w:val="99"/>
    <w:qFormat/>
    <w:rsid w:val="008B0677"/>
    <w:pPr>
      <w:spacing w:after="0" w:line="240" w:lineRule="auto"/>
    </w:pPr>
  </w:style>
  <w:style w:type="character" w:customStyle="1" w:styleId="tagChar2">
    <w:name w:val="tag Char2"/>
    <w:qFormat/>
    <w:rsid w:val="008B0677"/>
  </w:style>
  <w:style w:type="character" w:customStyle="1" w:styleId="cardchar00">
    <w:name w:val="cardchar0"/>
    <w:basedOn w:val="DefaultParagraphFont"/>
    <w:rsid w:val="008B0677"/>
  </w:style>
  <w:style w:type="character" w:customStyle="1" w:styleId="UnderlineNon-bold">
    <w:name w:val="Underline Non - bold"/>
    <w:rsid w:val="008B0677"/>
  </w:style>
  <w:style w:type="character" w:customStyle="1" w:styleId="UnderlineBold0">
    <w:name w:val="Underline Bold"/>
    <w:uiPriority w:val="6"/>
    <w:qFormat/>
    <w:rsid w:val="008B0677"/>
  </w:style>
  <w:style w:type="character" w:customStyle="1" w:styleId="Heading5Char2">
    <w:name w:val="Heading 5 Char2"/>
    <w:rsid w:val="008B0677"/>
  </w:style>
  <w:style w:type="character" w:customStyle="1" w:styleId="underlinechar0">
    <w:name w:val="underlinechar"/>
    <w:rsid w:val="008B0677"/>
  </w:style>
  <w:style w:type="character" w:customStyle="1" w:styleId="authordate2">
    <w:name w:val="authordate"/>
    <w:rsid w:val="008B0677"/>
  </w:style>
  <w:style w:type="character" w:customStyle="1" w:styleId="underline4">
    <w:name w:val="%underline"/>
    <w:qFormat/>
    <w:rsid w:val="008B0677"/>
  </w:style>
  <w:style w:type="character" w:customStyle="1" w:styleId="AUNDERLINE0">
    <w:name w:val="AUNDERLINE"/>
    <w:qFormat/>
    <w:rsid w:val="008B0677"/>
  </w:style>
  <w:style w:type="character" w:customStyle="1" w:styleId="slug-doi">
    <w:name w:val="slug-doi"/>
    <w:basedOn w:val="DefaultParagraphFont"/>
    <w:rsid w:val="008B0677"/>
  </w:style>
  <w:style w:type="character" w:customStyle="1" w:styleId="af">
    <w:name w:val="af"/>
    <w:basedOn w:val="DefaultParagraphFont"/>
    <w:rsid w:val="008B0677"/>
  </w:style>
  <w:style w:type="character" w:customStyle="1" w:styleId="ab">
    <w:name w:val="ab"/>
    <w:basedOn w:val="DefaultParagraphFont"/>
    <w:rsid w:val="008B0677"/>
  </w:style>
  <w:style w:type="character" w:customStyle="1" w:styleId="em">
    <w:name w:val="em"/>
    <w:basedOn w:val="DefaultParagraphFont"/>
    <w:rsid w:val="008B0677"/>
  </w:style>
  <w:style w:type="character" w:customStyle="1" w:styleId="au">
    <w:name w:val="au"/>
    <w:basedOn w:val="DefaultParagraphFont"/>
    <w:rsid w:val="008B0677"/>
  </w:style>
  <w:style w:type="character" w:customStyle="1" w:styleId="ti">
    <w:name w:val="ti"/>
    <w:basedOn w:val="DefaultParagraphFont"/>
    <w:rsid w:val="008B0677"/>
  </w:style>
  <w:style w:type="character" w:customStyle="1" w:styleId="subheadblue">
    <w:name w:val="subhead_blue"/>
    <w:basedOn w:val="DefaultParagraphFont"/>
    <w:rsid w:val="008B0677"/>
  </w:style>
  <w:style w:type="character" w:customStyle="1" w:styleId="affiliation">
    <w:name w:val="affiliation"/>
    <w:basedOn w:val="DefaultParagraphFont"/>
    <w:rsid w:val="008B0677"/>
  </w:style>
  <w:style w:type="character" w:customStyle="1" w:styleId="slug-doi-wrapper">
    <w:name w:val="slug-doi-wrapper"/>
    <w:basedOn w:val="DefaultParagraphFont"/>
    <w:rsid w:val="008B0677"/>
  </w:style>
  <w:style w:type="character" w:customStyle="1" w:styleId="slug-metadata-noteahead-of-print">
    <w:name w:val="slug-metadata-note ahead-of-print"/>
    <w:basedOn w:val="DefaultParagraphFont"/>
    <w:rsid w:val="008B0677"/>
  </w:style>
  <w:style w:type="character" w:customStyle="1" w:styleId="slug-ahead-of-print-date">
    <w:name w:val="slug-ahead-of-print-date"/>
    <w:basedOn w:val="DefaultParagraphFont"/>
    <w:rsid w:val="008B0677"/>
  </w:style>
  <w:style w:type="character" w:customStyle="1" w:styleId="medium-bold">
    <w:name w:val="medium-bold"/>
    <w:basedOn w:val="DefaultParagraphFont"/>
    <w:rsid w:val="008B0677"/>
  </w:style>
  <w:style w:type="character" w:customStyle="1" w:styleId="updated-short-citation">
    <w:name w:val="updated-short-citation"/>
    <w:basedOn w:val="DefaultParagraphFont"/>
    <w:rsid w:val="008B0677"/>
  </w:style>
  <w:style w:type="character" w:customStyle="1" w:styleId="TagCharChar1">
    <w:name w:val="Tag Char Char1"/>
    <w:rsid w:val="008B0677"/>
  </w:style>
  <w:style w:type="character" w:customStyle="1" w:styleId="berief">
    <w:name w:val="berief"/>
    <w:rsid w:val="008B0677"/>
  </w:style>
  <w:style w:type="character" w:customStyle="1" w:styleId="Brief-Smalltext">
    <w:name w:val="Brief - Small text"/>
    <w:rsid w:val="008B0677"/>
  </w:style>
  <w:style w:type="character" w:customStyle="1" w:styleId="F8-UnderlineBold">
    <w:name w:val="F8 - Underline/Bold"/>
    <w:rsid w:val="008B0677"/>
  </w:style>
  <w:style w:type="character" w:customStyle="1" w:styleId="Brief-Bold">
    <w:name w:val="Brief - Bold"/>
    <w:rsid w:val="008B0677"/>
  </w:style>
  <w:style w:type="character" w:customStyle="1" w:styleId="Card-Underline0">
    <w:name w:val="Card - Underline"/>
    <w:rsid w:val="008B0677"/>
  </w:style>
  <w:style w:type="character" w:customStyle="1" w:styleId="beriefunderline">
    <w:name w:val="berief = underline"/>
    <w:rsid w:val="008B0677"/>
  </w:style>
  <w:style w:type="character" w:customStyle="1" w:styleId="BoldText10pt">
    <w:name w:val="Bold Text 10 pt"/>
    <w:rsid w:val="008B0677"/>
  </w:style>
  <w:style w:type="character" w:customStyle="1" w:styleId="eoeaheader">
    <w:name w:val="eoea_header"/>
    <w:basedOn w:val="DefaultParagraphFont"/>
    <w:rsid w:val="008B0677"/>
  </w:style>
  <w:style w:type="character" w:customStyle="1" w:styleId="SC4208902">
    <w:name w:val="SC.4.208902"/>
    <w:rsid w:val="008B0677"/>
  </w:style>
  <w:style w:type="character" w:customStyle="1" w:styleId="SC4208915">
    <w:name w:val="SC.4.208915"/>
    <w:rsid w:val="008B0677"/>
  </w:style>
  <w:style w:type="character" w:customStyle="1" w:styleId="SC273764">
    <w:name w:val="SC.2.73764"/>
    <w:rsid w:val="008B0677"/>
  </w:style>
  <w:style w:type="character" w:customStyle="1" w:styleId="SC273779">
    <w:name w:val="SC.2.73779"/>
    <w:rsid w:val="008B0677"/>
  </w:style>
  <w:style w:type="character" w:customStyle="1" w:styleId="SC273763">
    <w:name w:val="SC.2.73763"/>
    <w:rsid w:val="008B0677"/>
  </w:style>
  <w:style w:type="character" w:customStyle="1" w:styleId="SC4208910">
    <w:name w:val="SC.4.208910"/>
    <w:rsid w:val="008B0677"/>
  </w:style>
  <w:style w:type="character" w:customStyle="1" w:styleId="SC4208911">
    <w:name w:val="SC.4.208911"/>
    <w:rsid w:val="008B0677"/>
  </w:style>
  <w:style w:type="character" w:customStyle="1" w:styleId="articlesubtitle">
    <w:name w:val="article_sub_title"/>
    <w:basedOn w:val="DefaultParagraphFont"/>
    <w:rsid w:val="008B0677"/>
  </w:style>
  <w:style w:type="character" w:customStyle="1" w:styleId="newsdate2">
    <w:name w:val="news_date2"/>
    <w:basedOn w:val="DefaultParagraphFont"/>
    <w:rsid w:val="008B0677"/>
  </w:style>
  <w:style w:type="character" w:customStyle="1" w:styleId="readarticleheader">
    <w:name w:val="readarticleheader"/>
    <w:basedOn w:val="DefaultParagraphFont"/>
    <w:rsid w:val="008B0677"/>
  </w:style>
  <w:style w:type="character" w:customStyle="1" w:styleId="char">
    <w:name w:val="char"/>
    <w:basedOn w:val="DefaultParagraphFont"/>
    <w:rsid w:val="008B0677"/>
  </w:style>
  <w:style w:type="character" w:customStyle="1" w:styleId="hdr">
    <w:name w:val="hdr"/>
    <w:basedOn w:val="DefaultParagraphFont"/>
    <w:rsid w:val="008B0677"/>
  </w:style>
  <w:style w:type="character" w:customStyle="1" w:styleId="bolding1">
    <w:name w:val="bolding1"/>
    <w:rsid w:val="008B0677"/>
  </w:style>
  <w:style w:type="character" w:customStyle="1" w:styleId="bookoptions1">
    <w:name w:val="book_options1"/>
    <w:rsid w:val="008B0677"/>
  </w:style>
  <w:style w:type="character" w:customStyle="1" w:styleId="descriptionblock">
    <w:name w:val="description block"/>
    <w:basedOn w:val="DefaultParagraphFont"/>
    <w:rsid w:val="008B0677"/>
  </w:style>
  <w:style w:type="character" w:customStyle="1" w:styleId="detailsboxblock">
    <w:name w:val="detailsbox block"/>
    <w:basedOn w:val="DefaultParagraphFont"/>
    <w:rsid w:val="008B0677"/>
  </w:style>
  <w:style w:type="character" w:customStyle="1" w:styleId="CardTextUnderlinedChar">
    <w:name w:val="Card Text Underlined Char"/>
    <w:rsid w:val="008B0677"/>
  </w:style>
  <w:style w:type="character" w:customStyle="1" w:styleId="cardtextsmallChar">
    <w:name w:val="card text small Char"/>
    <w:rsid w:val="008B0677"/>
  </w:style>
  <w:style w:type="character" w:customStyle="1" w:styleId="countrytitle1">
    <w:name w:val="countrytitle1"/>
    <w:rsid w:val="008B0677"/>
  </w:style>
  <w:style w:type="character" w:customStyle="1" w:styleId="storyheader1">
    <w:name w:val="storyheader1"/>
    <w:rsid w:val="008B0677"/>
  </w:style>
  <w:style w:type="character" w:customStyle="1" w:styleId="cardunderlinedChar1">
    <w:name w:val="card underlined Char"/>
    <w:rsid w:val="008B0677"/>
  </w:style>
  <w:style w:type="character" w:customStyle="1" w:styleId="article1">
    <w:name w:val="article1"/>
    <w:rsid w:val="008B0677"/>
  </w:style>
  <w:style w:type="character" w:customStyle="1" w:styleId="story-posted-date1">
    <w:name w:val="story-posted-date1"/>
    <w:rsid w:val="008B0677"/>
  </w:style>
  <w:style w:type="character" w:customStyle="1" w:styleId="Heading2CharCharCharCharCharCharCharCharCharCharCharCharCharChar">
    <w:name w:val="Heading 2 Char Char Char Char Char Char Char Char Char Char Char Char Char Char"/>
    <w:rsid w:val="008B0677"/>
  </w:style>
  <w:style w:type="character" w:customStyle="1" w:styleId="citation1">
    <w:name w:val="citation1"/>
    <w:rsid w:val="008B0677"/>
  </w:style>
  <w:style w:type="character" w:customStyle="1" w:styleId="hithighlite">
    <w:name w:val="hithighlite"/>
    <w:basedOn w:val="DefaultParagraphFont"/>
    <w:rsid w:val="008B0677"/>
  </w:style>
  <w:style w:type="character" w:customStyle="1" w:styleId="articlecontent">
    <w:name w:val="articlecontent"/>
    <w:basedOn w:val="DefaultParagraphFont"/>
    <w:rsid w:val="008B0677"/>
  </w:style>
  <w:style w:type="character" w:customStyle="1" w:styleId="fource1">
    <w:name w:val="fource1"/>
    <w:rsid w:val="008B0677"/>
  </w:style>
  <w:style w:type="character" w:customStyle="1" w:styleId="ds">
    <w:name w:val="ds"/>
    <w:basedOn w:val="DefaultParagraphFont"/>
    <w:rsid w:val="008B0677"/>
  </w:style>
  <w:style w:type="character" w:customStyle="1" w:styleId="MicroTextChar1">
    <w:name w:val="MicroText Char1"/>
    <w:rsid w:val="008B0677"/>
  </w:style>
  <w:style w:type="character" w:customStyle="1" w:styleId="DefaultPara">
    <w:name w:val="Default Para"/>
    <w:rsid w:val="008B0677"/>
  </w:style>
  <w:style w:type="character" w:customStyle="1" w:styleId="SYSHYPERTEXT">
    <w:name w:val="SYS_HYPERTEXT"/>
    <w:rsid w:val="008B0677"/>
  </w:style>
  <w:style w:type="character" w:customStyle="1" w:styleId="BlockHeading1Char">
    <w:name w:val="Block Heading 1 Char"/>
    <w:rsid w:val="008B0677"/>
  </w:style>
  <w:style w:type="character" w:customStyle="1" w:styleId="StyleTagTimesNewRomanChar">
    <w:name w:val="Style Tag + Times New Roman Char"/>
    <w:rsid w:val="008B067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B0677"/>
  </w:style>
  <w:style w:type="character" w:customStyle="1" w:styleId="StyleArialNarrow12ptBold">
    <w:name w:val="Style Arial Narrow 12 pt Bold"/>
    <w:rsid w:val="008B0677"/>
  </w:style>
  <w:style w:type="character" w:customStyle="1" w:styleId="UnderlinedCharChar1">
    <w:name w:val="Underlined Char Char1"/>
    <w:rsid w:val="008B0677"/>
  </w:style>
  <w:style w:type="character" w:customStyle="1" w:styleId="Heading2CharChar2">
    <w:name w:val="Heading 2 Char Char2"/>
    <w:rsid w:val="008B0677"/>
  </w:style>
  <w:style w:type="character" w:customStyle="1" w:styleId="doctitle">
    <w:name w:val="doctitle"/>
    <w:rsid w:val="008B0677"/>
  </w:style>
  <w:style w:type="character" w:customStyle="1" w:styleId="cardtext-underlined0">
    <w:name w:val="card text- underlined"/>
    <w:rsid w:val="008B0677"/>
  </w:style>
  <w:style w:type="character" w:customStyle="1" w:styleId="Style8ptChar">
    <w:name w:val="Style 8 pt Char"/>
    <w:rsid w:val="008B0677"/>
  </w:style>
  <w:style w:type="character" w:customStyle="1" w:styleId="message-item">
    <w:name w:val="message-item"/>
    <w:rsid w:val="008B0677"/>
  </w:style>
  <w:style w:type="character" w:customStyle="1" w:styleId="A0">
    <w:name w:val="A0"/>
    <w:uiPriority w:val="99"/>
    <w:rsid w:val="008B0677"/>
  </w:style>
  <w:style w:type="character" w:customStyle="1" w:styleId="datestamp">
    <w:name w:val="datestamp"/>
    <w:rsid w:val="008B0677"/>
  </w:style>
  <w:style w:type="character" w:customStyle="1" w:styleId="i">
    <w:name w:val="i"/>
    <w:uiPriority w:val="99"/>
    <w:rsid w:val="008B0677"/>
  </w:style>
  <w:style w:type="character" w:customStyle="1" w:styleId="name">
    <w:name w:val="name"/>
    <w:rsid w:val="008B0677"/>
  </w:style>
  <w:style w:type="character" w:customStyle="1" w:styleId="forenames">
    <w:name w:val="forenames"/>
    <w:rsid w:val="008B0677"/>
  </w:style>
  <w:style w:type="character" w:customStyle="1" w:styleId="surname">
    <w:name w:val="surname"/>
    <w:rsid w:val="008B0677"/>
  </w:style>
  <w:style w:type="character" w:customStyle="1" w:styleId="sifr-alternate">
    <w:name w:val="sifr-alternate"/>
    <w:rsid w:val="008B0677"/>
  </w:style>
  <w:style w:type="character" w:customStyle="1" w:styleId="medium-font">
    <w:name w:val="medium-font"/>
    <w:rsid w:val="008B0677"/>
  </w:style>
  <w:style w:type="character" w:customStyle="1" w:styleId="title-link-wrapper">
    <w:name w:val="title-link-wrapper"/>
    <w:rsid w:val="008B0677"/>
  </w:style>
  <w:style w:type="character" w:customStyle="1" w:styleId="A7">
    <w:name w:val="A7"/>
    <w:uiPriority w:val="99"/>
    <w:rsid w:val="008B0677"/>
  </w:style>
  <w:style w:type="character" w:customStyle="1" w:styleId="refpreview">
    <w:name w:val="refpreview"/>
    <w:rsid w:val="008B0677"/>
  </w:style>
  <w:style w:type="character" w:customStyle="1" w:styleId="loose1">
    <w:name w:val="loose1"/>
    <w:rsid w:val="008B0677"/>
  </w:style>
  <w:style w:type="character" w:customStyle="1" w:styleId="email">
    <w:name w:val="email"/>
    <w:rsid w:val="008B0677"/>
  </w:style>
  <w:style w:type="character" w:customStyle="1" w:styleId="gsa">
    <w:name w:val="gs_a"/>
    <w:rsid w:val="008B0677"/>
  </w:style>
  <w:style w:type="character" w:customStyle="1" w:styleId="mainarttitle">
    <w:name w:val="mainarttitle"/>
    <w:rsid w:val="008B0677"/>
  </w:style>
  <w:style w:type="character" w:customStyle="1" w:styleId="mainartauthor">
    <w:name w:val="mainartauthor"/>
    <w:rsid w:val="008B0677"/>
  </w:style>
  <w:style w:type="character" w:customStyle="1" w:styleId="mainartdate">
    <w:name w:val="mainartdate"/>
    <w:rsid w:val="008B0677"/>
  </w:style>
  <w:style w:type="character" w:customStyle="1" w:styleId="gsggs">
    <w:name w:val="gs_ggs"/>
    <w:rsid w:val="008B0677"/>
  </w:style>
  <w:style w:type="character" w:customStyle="1" w:styleId="ahead">
    <w:name w:val="a_head"/>
    <w:rsid w:val="008B0677"/>
  </w:style>
  <w:style w:type="character" w:customStyle="1" w:styleId="footnote1">
    <w:name w:val="footnote"/>
    <w:rsid w:val="008B0677"/>
  </w:style>
  <w:style w:type="character" w:customStyle="1" w:styleId="docbody">
    <w:name w:val="docbody"/>
    <w:rsid w:val="008B0677"/>
  </w:style>
  <w:style w:type="paragraph" w:styleId="BodyTextIndent3">
    <w:name w:val="Body Text Indent 3"/>
    <w:basedOn w:val="Normal"/>
    <w:link w:val="BodyTextIndent3Char1"/>
    <w:uiPriority w:val="99"/>
    <w:unhideWhenUsed/>
    <w:rsid w:val="008B0677"/>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8B0677"/>
    <w:rPr>
      <w:rFonts w:ascii="Calibri" w:hAnsi="Calibri"/>
      <w:sz w:val="22"/>
      <w:szCs w:val="16"/>
    </w:rPr>
  </w:style>
  <w:style w:type="character" w:customStyle="1" w:styleId="superscript">
    <w:name w:val="superscript"/>
    <w:rsid w:val="008B0677"/>
  </w:style>
  <w:style w:type="character" w:customStyle="1" w:styleId="bwxsm">
    <w:name w:val="b w xsm"/>
    <w:rsid w:val="008B0677"/>
  </w:style>
  <w:style w:type="character" w:customStyle="1" w:styleId="fstd">
    <w:name w:val="f std"/>
    <w:rsid w:val="008B0677"/>
  </w:style>
  <w:style w:type="character" w:customStyle="1" w:styleId="gl">
    <w:name w:val="gl"/>
    <w:rsid w:val="008B0677"/>
  </w:style>
  <w:style w:type="character" w:customStyle="1" w:styleId="bio1">
    <w:name w:val="bio1"/>
    <w:rsid w:val="008B0677"/>
  </w:style>
  <w:style w:type="character" w:customStyle="1" w:styleId="BoldChar">
    <w:name w:val="Bold Char"/>
    <w:rsid w:val="008B0677"/>
  </w:style>
  <w:style w:type="character" w:customStyle="1" w:styleId="cardCharCharCharCharCharChar">
    <w:name w:val="card Char Char Char Char Char Char"/>
    <w:rsid w:val="008B0677"/>
  </w:style>
  <w:style w:type="character" w:customStyle="1" w:styleId="Style24ptBoldUnderlineCenteredCharChar">
    <w:name w:val="Style 24 pt Bold Underline Centered Char Char"/>
    <w:rsid w:val="008B0677"/>
  </w:style>
  <w:style w:type="character" w:customStyle="1" w:styleId="TagCiteCharChar0">
    <w:name w:val="Tag / Cite Char Char"/>
    <w:rsid w:val="008B0677"/>
  </w:style>
  <w:style w:type="character" w:customStyle="1" w:styleId="CardTextChar10">
    <w:name w:val="Card Text Char1"/>
    <w:rsid w:val="008B0677"/>
  </w:style>
  <w:style w:type="character" w:customStyle="1" w:styleId="CardTextUnderlinedCharChar">
    <w:name w:val="Card Text Underlined Char Char"/>
    <w:rsid w:val="008B0677"/>
  </w:style>
  <w:style w:type="character" w:customStyle="1" w:styleId="CardTagCharCharChar">
    <w:name w:val="Card Tag Char Char Char"/>
    <w:rsid w:val="008B0677"/>
  </w:style>
  <w:style w:type="character" w:customStyle="1" w:styleId="mainbody">
    <w:name w:val="mainbody"/>
    <w:basedOn w:val="DefaultParagraphFont"/>
    <w:rsid w:val="008B0677"/>
  </w:style>
  <w:style w:type="character" w:customStyle="1" w:styleId="UnderlineStyleChar2">
    <w:name w:val="Underline Style Char2"/>
    <w:rsid w:val="008B0677"/>
  </w:style>
  <w:style w:type="character" w:customStyle="1" w:styleId="t13">
    <w:name w:val="t13"/>
    <w:basedOn w:val="DefaultParagraphFont"/>
    <w:rsid w:val="008B0677"/>
  </w:style>
  <w:style w:type="character" w:customStyle="1" w:styleId="SmallFont7pt">
    <w:name w:val="Small Font (7 pt)"/>
    <w:qFormat/>
    <w:rsid w:val="008B0677"/>
  </w:style>
  <w:style w:type="character" w:customStyle="1" w:styleId="timestamp">
    <w:name w:val="timestamp"/>
    <w:basedOn w:val="DefaultParagraphFont"/>
    <w:rsid w:val="008B0677"/>
  </w:style>
  <w:style w:type="character" w:customStyle="1" w:styleId="CharChar17">
    <w:name w:val="Char Char17"/>
    <w:locked/>
    <w:rsid w:val="008B0677"/>
  </w:style>
  <w:style w:type="character" w:customStyle="1" w:styleId="ilspan">
    <w:name w:val="il_span"/>
    <w:basedOn w:val="DefaultParagraphFont"/>
    <w:rsid w:val="008B0677"/>
  </w:style>
  <w:style w:type="character" w:customStyle="1" w:styleId="leftidx1">
    <w:name w:val="leftidx1"/>
    <w:rsid w:val="008B0677"/>
  </w:style>
  <w:style w:type="character" w:customStyle="1" w:styleId="blue1">
    <w:name w:val="blue1"/>
    <w:rsid w:val="008B0677"/>
  </w:style>
  <w:style w:type="character" w:customStyle="1" w:styleId="author-link1">
    <w:name w:val="author-link1"/>
    <w:rsid w:val="008B0677"/>
  </w:style>
  <w:style w:type="character" w:customStyle="1" w:styleId="black1">
    <w:name w:val="black1"/>
    <w:rsid w:val="008B0677"/>
  </w:style>
  <w:style w:type="character" w:customStyle="1" w:styleId="StyleunderlinedCharBold">
    <w:name w:val="Style underlined Char + Bold"/>
    <w:rsid w:val="008B0677"/>
  </w:style>
  <w:style w:type="character" w:customStyle="1" w:styleId="CardUnderline0">
    <w:name w:val="Card Underline"/>
    <w:rsid w:val="008B0677"/>
  </w:style>
  <w:style w:type="character" w:customStyle="1" w:styleId="lingoregion">
    <w:name w:val="lingo_region"/>
    <w:basedOn w:val="DefaultParagraphFont"/>
    <w:rsid w:val="008B0677"/>
  </w:style>
  <w:style w:type="character" w:customStyle="1" w:styleId="cite">
    <w:name w:val="%cite"/>
    <w:rsid w:val="008B0677"/>
  </w:style>
  <w:style w:type="character" w:customStyle="1" w:styleId="Emphasis21">
    <w:name w:val="%Emphasis2"/>
    <w:rsid w:val="008B0677"/>
  </w:style>
  <w:style w:type="character" w:customStyle="1" w:styleId="bodycontentlink">
    <w:name w:val="bodycontentlink"/>
    <w:basedOn w:val="DefaultParagraphFont"/>
    <w:rsid w:val="008B0677"/>
  </w:style>
  <w:style w:type="character" w:customStyle="1" w:styleId="AAAcite">
    <w:name w:val="AAAcite"/>
    <w:rsid w:val="008B0677"/>
  </w:style>
  <w:style w:type="character" w:customStyle="1" w:styleId="tmplheaderlink">
    <w:name w:val="tmplheaderlink"/>
    <w:rsid w:val="008B0677"/>
  </w:style>
  <w:style w:type="character" w:customStyle="1" w:styleId="SubtleEmphasis1">
    <w:name w:val="Subtle Emphasis1"/>
    <w:uiPriority w:val="19"/>
    <w:qFormat/>
    <w:rsid w:val="008B0677"/>
  </w:style>
  <w:style w:type="table" w:styleId="ColorfulGrid-Accent1">
    <w:name w:val="Colorful Grid Accent 1"/>
    <w:basedOn w:val="TableNormal"/>
    <w:uiPriority w:val="29"/>
    <w:unhideWhenUsed/>
    <w:rsid w:val="008B0677"/>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8B0677"/>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8B067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B0677"/>
    <w:rPr>
      <w:b w:val="0"/>
      <w:sz w:val="24"/>
      <w:u w:val="single"/>
      <w:bdr w:val="none" w:sz="0" w:space="0" w:color="auto"/>
    </w:rPr>
  </w:style>
  <w:style w:type="character" w:customStyle="1" w:styleId="Bodytext11">
    <w:name w:val="Body text (11)"/>
    <w:rsid w:val="008B067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B067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B0677"/>
  </w:style>
  <w:style w:type="paragraph" w:customStyle="1" w:styleId="Style5">
    <w:name w:val="Style5"/>
    <w:basedOn w:val="Normal"/>
    <w:link w:val="Style5Char"/>
    <w:uiPriority w:val="4"/>
    <w:qFormat/>
    <w:rsid w:val="008B0677"/>
    <w:pPr>
      <w:spacing w:after="0" w:line="240" w:lineRule="auto"/>
      <w:ind w:left="432" w:right="432"/>
      <w:jc w:val="both"/>
    </w:pPr>
    <w:rPr>
      <w:rFonts w:eastAsia="Times New Roman"/>
      <w:sz w:val="20"/>
    </w:rPr>
  </w:style>
  <w:style w:type="character" w:customStyle="1" w:styleId="Style5Char">
    <w:name w:val="Style5 Char"/>
    <w:link w:val="Style5"/>
    <w:uiPriority w:val="4"/>
    <w:rsid w:val="008B0677"/>
    <w:rPr>
      <w:rFonts w:ascii="Calibri" w:eastAsia="Times New Roman" w:hAnsi="Calibri"/>
      <w:sz w:val="20"/>
    </w:rPr>
  </w:style>
  <w:style w:type="paragraph" w:customStyle="1" w:styleId="Style100">
    <w:name w:val="Style10"/>
    <w:basedOn w:val="Normal"/>
    <w:link w:val="Style10Char"/>
    <w:qFormat/>
    <w:rsid w:val="008B0677"/>
    <w:pPr>
      <w:spacing w:after="0" w:line="240" w:lineRule="auto"/>
      <w:ind w:right="432"/>
    </w:pPr>
    <w:rPr>
      <w:rFonts w:eastAsia="Times New Roman"/>
      <w:b/>
      <w:sz w:val="24"/>
    </w:rPr>
  </w:style>
  <w:style w:type="character" w:customStyle="1" w:styleId="Style10Char">
    <w:name w:val="Style10 Char"/>
    <w:link w:val="Style100"/>
    <w:rsid w:val="008B0677"/>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8B0677"/>
    <w:rPr>
      <w:b w:val="0"/>
      <w:bCs w:val="0"/>
      <w:sz w:val="22"/>
      <w:u w:val="single"/>
      <w:bdr w:val="none" w:sz="0" w:space="0" w:color="auto"/>
    </w:rPr>
  </w:style>
  <w:style w:type="paragraph" w:customStyle="1" w:styleId="UnderlinedEv">
    <w:name w:val="Underlined Ev"/>
    <w:basedOn w:val="Normal"/>
    <w:next w:val="Normal"/>
    <w:link w:val="UnderlinedEvChar"/>
    <w:qFormat/>
    <w:rsid w:val="008B0677"/>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8B0677"/>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8B0677"/>
    <w:rPr>
      <w:u w:val="single"/>
      <w:bdr w:val="none" w:sz="0" w:space="0" w:color="auto"/>
    </w:rPr>
  </w:style>
  <w:style w:type="paragraph" w:customStyle="1" w:styleId="BodyText20">
    <w:name w:val="Body Text2"/>
    <w:basedOn w:val="Normal"/>
    <w:link w:val="Bodytext6"/>
    <w:rsid w:val="008B0677"/>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8B067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8B0677"/>
    <w:rPr>
      <w:rFonts w:ascii="Verdana" w:hAnsi="Verdana" w:hint="default"/>
      <w:sz w:val="21"/>
      <w:szCs w:val="21"/>
      <w:u w:val="thick"/>
      <w:lang w:val="en-US" w:eastAsia="en-US" w:bidi="ar-SA"/>
    </w:rPr>
  </w:style>
  <w:style w:type="character" w:customStyle="1" w:styleId="role">
    <w:name w:val="role"/>
    <w:rsid w:val="008B0677"/>
  </w:style>
  <w:style w:type="character" w:customStyle="1" w:styleId="pagination0">
    <w:name w:val="pagination"/>
    <w:basedOn w:val="DefaultParagraphFont"/>
    <w:rsid w:val="008B0677"/>
  </w:style>
  <w:style w:type="character" w:customStyle="1" w:styleId="doi">
    <w:name w:val="doi"/>
    <w:basedOn w:val="DefaultParagraphFont"/>
    <w:rsid w:val="008B0677"/>
  </w:style>
  <w:style w:type="character" w:customStyle="1" w:styleId="bodycontents">
    <w:name w:val="bodycontents"/>
    <w:basedOn w:val="DefaultParagraphFont"/>
    <w:rsid w:val="008B0677"/>
  </w:style>
  <w:style w:type="character" w:customStyle="1" w:styleId="comma">
    <w:name w:val="comma"/>
    <w:basedOn w:val="DefaultParagraphFont"/>
    <w:rsid w:val="008B0677"/>
  </w:style>
  <w:style w:type="character" w:customStyle="1" w:styleId="pad5right">
    <w:name w:val="pad5right"/>
    <w:basedOn w:val="DefaultParagraphFont"/>
    <w:rsid w:val="008B0677"/>
  </w:style>
  <w:style w:type="character" w:customStyle="1" w:styleId="pnumber">
    <w:name w:val="pnumber"/>
    <w:rsid w:val="008B0677"/>
  </w:style>
  <w:style w:type="character" w:customStyle="1" w:styleId="ital">
    <w:name w:val="ital"/>
    <w:rsid w:val="008B0677"/>
  </w:style>
  <w:style w:type="character" w:customStyle="1" w:styleId="orgdiv">
    <w:name w:val="orgdiv"/>
    <w:rsid w:val="008B0677"/>
  </w:style>
  <w:style w:type="character" w:customStyle="1" w:styleId="orgname">
    <w:name w:val="orgname"/>
    <w:rsid w:val="008B0677"/>
  </w:style>
  <w:style w:type="character" w:customStyle="1" w:styleId="city">
    <w:name w:val="city"/>
    <w:rsid w:val="008B0677"/>
  </w:style>
  <w:style w:type="character" w:customStyle="1" w:styleId="state">
    <w:name w:val="state"/>
    <w:rsid w:val="008B0677"/>
  </w:style>
  <w:style w:type="character" w:customStyle="1" w:styleId="country">
    <w:name w:val="country"/>
    <w:rsid w:val="008B0677"/>
  </w:style>
  <w:style w:type="character" w:customStyle="1" w:styleId="readChar">
    <w:name w:val="read Char"/>
    <w:rsid w:val="008B0677"/>
    <w:rPr>
      <w:szCs w:val="22"/>
      <w:u w:val="single"/>
      <w:lang w:val="en-US" w:eastAsia="en-US" w:bidi="ar-SA"/>
    </w:rPr>
  </w:style>
  <w:style w:type="character" w:customStyle="1" w:styleId="divider">
    <w:name w:val="divider"/>
    <w:basedOn w:val="DefaultParagraphFont"/>
    <w:rsid w:val="008B0677"/>
  </w:style>
  <w:style w:type="character" w:customStyle="1" w:styleId="blogdate">
    <w:name w:val="blogdate"/>
    <w:basedOn w:val="DefaultParagraphFont"/>
    <w:rsid w:val="008B0677"/>
  </w:style>
  <w:style w:type="character" w:customStyle="1" w:styleId="ticker">
    <w:name w:val="ticker"/>
    <w:basedOn w:val="DefaultParagraphFont"/>
    <w:rsid w:val="008B0677"/>
  </w:style>
  <w:style w:type="character" w:customStyle="1" w:styleId="posted">
    <w:name w:val="posted"/>
    <w:basedOn w:val="DefaultParagraphFont"/>
    <w:rsid w:val="008B0677"/>
  </w:style>
  <w:style w:type="character" w:customStyle="1" w:styleId="time">
    <w:name w:val="time"/>
    <w:basedOn w:val="DefaultParagraphFont"/>
    <w:rsid w:val="008B0677"/>
  </w:style>
  <w:style w:type="character" w:customStyle="1" w:styleId="dot">
    <w:name w:val="dot"/>
    <w:basedOn w:val="DefaultParagraphFont"/>
    <w:rsid w:val="008B0677"/>
  </w:style>
  <w:style w:type="character" w:customStyle="1" w:styleId="hn-date">
    <w:name w:val="hn-date"/>
    <w:basedOn w:val="DefaultParagraphFont"/>
    <w:rsid w:val="008B0677"/>
  </w:style>
  <w:style w:type="character" w:customStyle="1" w:styleId="location">
    <w:name w:val="location"/>
    <w:basedOn w:val="DefaultParagraphFont"/>
    <w:rsid w:val="008B0677"/>
  </w:style>
  <w:style w:type="character" w:customStyle="1" w:styleId="dropcap-letter">
    <w:name w:val="dropcap-letter"/>
    <w:basedOn w:val="DefaultParagraphFont"/>
    <w:rsid w:val="008B0677"/>
  </w:style>
  <w:style w:type="character" w:customStyle="1" w:styleId="offscreen">
    <w:name w:val="offscreen"/>
    <w:basedOn w:val="DefaultParagraphFont"/>
    <w:rsid w:val="008B0677"/>
  </w:style>
  <w:style w:type="character" w:customStyle="1" w:styleId="linked-in">
    <w:name w:val="linked-in"/>
    <w:basedOn w:val="DefaultParagraphFont"/>
    <w:rsid w:val="008B0677"/>
  </w:style>
  <w:style w:type="character" w:customStyle="1" w:styleId="divs">
    <w:name w:val="divs"/>
    <w:basedOn w:val="DefaultParagraphFont"/>
    <w:rsid w:val="008B0677"/>
  </w:style>
  <w:style w:type="character" w:customStyle="1" w:styleId="CardUnderlineChar0">
    <w:name w:val="Card Underline Char"/>
    <w:locked/>
    <w:rsid w:val="008B0677"/>
    <w:rPr>
      <w:szCs w:val="24"/>
      <w:u w:val="single"/>
    </w:rPr>
  </w:style>
  <w:style w:type="character" w:customStyle="1" w:styleId="h4">
    <w:name w:val="h4"/>
    <w:rsid w:val="008B0677"/>
  </w:style>
  <w:style w:type="character" w:customStyle="1" w:styleId="Date2">
    <w:name w:val="Date2"/>
    <w:rsid w:val="008B0677"/>
  </w:style>
  <w:style w:type="character" w:customStyle="1" w:styleId="entry-title">
    <w:name w:val="entry-title"/>
    <w:basedOn w:val="DefaultParagraphFont"/>
    <w:rsid w:val="008B0677"/>
  </w:style>
  <w:style w:type="character" w:customStyle="1" w:styleId="postheader">
    <w:name w:val="postheader"/>
    <w:basedOn w:val="DefaultParagraphFont"/>
    <w:rsid w:val="008B0677"/>
  </w:style>
  <w:style w:type="numbering" w:customStyle="1" w:styleId="1ai1">
    <w:name w:val="1 / a / i1"/>
    <w:rsid w:val="008B0677"/>
    <w:pPr>
      <w:numPr>
        <w:numId w:val="23"/>
      </w:numPr>
    </w:pPr>
  </w:style>
  <w:style w:type="numbering" w:styleId="1ai">
    <w:name w:val="Outline List 1"/>
    <w:basedOn w:val="NoList"/>
    <w:unhideWhenUsed/>
    <w:rsid w:val="008B0677"/>
    <w:pPr>
      <w:numPr>
        <w:numId w:val="24"/>
      </w:numPr>
    </w:pPr>
  </w:style>
  <w:style w:type="numbering" w:customStyle="1" w:styleId="NoList6">
    <w:name w:val="No List6"/>
    <w:next w:val="NoList"/>
    <w:uiPriority w:val="99"/>
    <w:semiHidden/>
    <w:unhideWhenUsed/>
    <w:rsid w:val="008B0677"/>
  </w:style>
  <w:style w:type="numbering" w:customStyle="1" w:styleId="NoList7">
    <w:name w:val="No List7"/>
    <w:next w:val="NoList"/>
    <w:semiHidden/>
    <w:unhideWhenUsed/>
    <w:rsid w:val="008B0677"/>
  </w:style>
  <w:style w:type="paragraph" w:styleId="Index2">
    <w:name w:val="index 2"/>
    <w:basedOn w:val="Normal"/>
    <w:next w:val="Normal"/>
    <w:autoRedefine/>
    <w:rsid w:val="008B0677"/>
    <w:pPr>
      <w:spacing w:after="200" w:line="276" w:lineRule="auto"/>
      <w:ind w:left="400" w:hanging="200"/>
    </w:pPr>
    <w:rPr>
      <w:bCs/>
    </w:rPr>
  </w:style>
  <w:style w:type="paragraph" w:styleId="Index3">
    <w:name w:val="index 3"/>
    <w:basedOn w:val="Normal"/>
    <w:next w:val="Normal"/>
    <w:autoRedefine/>
    <w:rsid w:val="008B0677"/>
    <w:pPr>
      <w:spacing w:after="200" w:line="276" w:lineRule="auto"/>
      <w:ind w:left="600" w:hanging="200"/>
    </w:pPr>
    <w:rPr>
      <w:bCs/>
    </w:rPr>
  </w:style>
  <w:style w:type="paragraph" w:styleId="Index4">
    <w:name w:val="index 4"/>
    <w:basedOn w:val="Normal"/>
    <w:next w:val="Normal"/>
    <w:autoRedefine/>
    <w:rsid w:val="008B0677"/>
    <w:pPr>
      <w:spacing w:after="200" w:line="276" w:lineRule="auto"/>
      <w:ind w:left="800" w:hanging="200"/>
    </w:pPr>
    <w:rPr>
      <w:bCs/>
    </w:rPr>
  </w:style>
  <w:style w:type="paragraph" w:styleId="Index5">
    <w:name w:val="index 5"/>
    <w:basedOn w:val="Normal"/>
    <w:next w:val="Normal"/>
    <w:autoRedefine/>
    <w:rsid w:val="008B0677"/>
    <w:pPr>
      <w:spacing w:after="200" w:line="276" w:lineRule="auto"/>
      <w:ind w:left="1000" w:hanging="200"/>
    </w:pPr>
    <w:rPr>
      <w:bCs/>
    </w:rPr>
  </w:style>
  <w:style w:type="paragraph" w:styleId="Index6">
    <w:name w:val="index 6"/>
    <w:basedOn w:val="Normal"/>
    <w:next w:val="Normal"/>
    <w:autoRedefine/>
    <w:rsid w:val="008B0677"/>
    <w:pPr>
      <w:spacing w:after="200" w:line="276" w:lineRule="auto"/>
      <w:ind w:left="1200" w:hanging="200"/>
    </w:pPr>
    <w:rPr>
      <w:bCs/>
    </w:rPr>
  </w:style>
  <w:style w:type="paragraph" w:styleId="Index7">
    <w:name w:val="index 7"/>
    <w:basedOn w:val="Normal"/>
    <w:next w:val="Normal"/>
    <w:autoRedefine/>
    <w:rsid w:val="008B0677"/>
    <w:pPr>
      <w:spacing w:after="200" w:line="276" w:lineRule="auto"/>
      <w:ind w:left="1400" w:hanging="200"/>
    </w:pPr>
    <w:rPr>
      <w:bCs/>
    </w:rPr>
  </w:style>
  <w:style w:type="paragraph" w:styleId="Index8">
    <w:name w:val="index 8"/>
    <w:basedOn w:val="Normal"/>
    <w:next w:val="Normal"/>
    <w:autoRedefine/>
    <w:rsid w:val="008B0677"/>
    <w:pPr>
      <w:spacing w:after="200" w:line="276" w:lineRule="auto"/>
      <w:ind w:left="1600" w:hanging="200"/>
    </w:pPr>
    <w:rPr>
      <w:bCs/>
    </w:rPr>
  </w:style>
  <w:style w:type="paragraph" w:styleId="Index9">
    <w:name w:val="index 9"/>
    <w:basedOn w:val="Normal"/>
    <w:next w:val="Normal"/>
    <w:autoRedefine/>
    <w:rsid w:val="008B0677"/>
    <w:pPr>
      <w:spacing w:after="200" w:line="276" w:lineRule="auto"/>
      <w:ind w:left="1800" w:hanging="200"/>
    </w:pPr>
    <w:rPr>
      <w:bCs/>
    </w:rPr>
  </w:style>
  <w:style w:type="paragraph" w:styleId="IndexHeading">
    <w:name w:val="index heading"/>
    <w:basedOn w:val="Normal"/>
    <w:next w:val="Index1"/>
    <w:rsid w:val="008B0677"/>
    <w:pPr>
      <w:spacing w:after="200" w:line="276" w:lineRule="auto"/>
    </w:pPr>
    <w:rPr>
      <w:bCs/>
    </w:rPr>
  </w:style>
  <w:style w:type="numbering" w:customStyle="1" w:styleId="NoList8">
    <w:name w:val="No List8"/>
    <w:next w:val="NoList"/>
    <w:semiHidden/>
    <w:unhideWhenUsed/>
    <w:rsid w:val="008B0677"/>
  </w:style>
  <w:style w:type="numbering" w:customStyle="1" w:styleId="NoList9">
    <w:name w:val="No List9"/>
    <w:next w:val="NoList"/>
    <w:semiHidden/>
    <w:unhideWhenUsed/>
    <w:rsid w:val="008B0677"/>
  </w:style>
  <w:style w:type="numbering" w:customStyle="1" w:styleId="NoList10">
    <w:name w:val="No List10"/>
    <w:next w:val="NoList"/>
    <w:semiHidden/>
    <w:unhideWhenUsed/>
    <w:rsid w:val="008B0677"/>
  </w:style>
  <w:style w:type="numbering" w:customStyle="1" w:styleId="NoList13">
    <w:name w:val="No List13"/>
    <w:next w:val="NoList"/>
    <w:semiHidden/>
    <w:unhideWhenUsed/>
    <w:rsid w:val="008B0677"/>
  </w:style>
  <w:style w:type="numbering" w:customStyle="1" w:styleId="NoList14">
    <w:name w:val="No List14"/>
    <w:next w:val="NoList"/>
    <w:semiHidden/>
    <w:unhideWhenUsed/>
    <w:rsid w:val="008B0677"/>
  </w:style>
  <w:style w:type="numbering" w:customStyle="1" w:styleId="NoList15">
    <w:name w:val="No List15"/>
    <w:next w:val="NoList"/>
    <w:uiPriority w:val="99"/>
    <w:semiHidden/>
    <w:unhideWhenUsed/>
    <w:rsid w:val="008B0677"/>
  </w:style>
  <w:style w:type="numbering" w:customStyle="1" w:styleId="NoList16">
    <w:name w:val="No List16"/>
    <w:next w:val="NoList"/>
    <w:uiPriority w:val="99"/>
    <w:semiHidden/>
    <w:unhideWhenUsed/>
    <w:rsid w:val="008B0677"/>
  </w:style>
  <w:style w:type="numbering" w:customStyle="1" w:styleId="NoList17">
    <w:name w:val="No List17"/>
    <w:next w:val="NoList"/>
    <w:semiHidden/>
    <w:unhideWhenUsed/>
    <w:rsid w:val="008B0677"/>
  </w:style>
  <w:style w:type="numbering" w:customStyle="1" w:styleId="NoList18">
    <w:name w:val="No List18"/>
    <w:next w:val="NoList"/>
    <w:uiPriority w:val="99"/>
    <w:semiHidden/>
    <w:unhideWhenUsed/>
    <w:rsid w:val="008B0677"/>
  </w:style>
  <w:style w:type="numbering" w:customStyle="1" w:styleId="NoList19">
    <w:name w:val="No List19"/>
    <w:next w:val="NoList"/>
    <w:uiPriority w:val="99"/>
    <w:semiHidden/>
    <w:unhideWhenUsed/>
    <w:rsid w:val="008B0677"/>
  </w:style>
  <w:style w:type="numbering" w:customStyle="1" w:styleId="NoList20">
    <w:name w:val="No List20"/>
    <w:next w:val="NoList"/>
    <w:semiHidden/>
    <w:unhideWhenUsed/>
    <w:rsid w:val="008B0677"/>
  </w:style>
  <w:style w:type="numbering" w:customStyle="1" w:styleId="NoList31">
    <w:name w:val="No List31"/>
    <w:next w:val="NoList"/>
    <w:semiHidden/>
    <w:unhideWhenUsed/>
    <w:rsid w:val="008B0677"/>
  </w:style>
  <w:style w:type="numbering" w:customStyle="1" w:styleId="NoList41">
    <w:name w:val="No List41"/>
    <w:next w:val="NoList"/>
    <w:semiHidden/>
    <w:unhideWhenUsed/>
    <w:rsid w:val="008B0677"/>
  </w:style>
  <w:style w:type="numbering" w:customStyle="1" w:styleId="NoList51">
    <w:name w:val="No List51"/>
    <w:next w:val="NoList"/>
    <w:semiHidden/>
    <w:unhideWhenUsed/>
    <w:rsid w:val="008B0677"/>
  </w:style>
  <w:style w:type="numbering" w:customStyle="1" w:styleId="NoList61">
    <w:name w:val="No List61"/>
    <w:next w:val="NoList"/>
    <w:semiHidden/>
    <w:unhideWhenUsed/>
    <w:rsid w:val="008B0677"/>
  </w:style>
  <w:style w:type="numbering" w:customStyle="1" w:styleId="NoList71">
    <w:name w:val="No List71"/>
    <w:next w:val="NoList"/>
    <w:semiHidden/>
    <w:unhideWhenUsed/>
    <w:rsid w:val="008B0677"/>
  </w:style>
  <w:style w:type="numbering" w:customStyle="1" w:styleId="NoList81">
    <w:name w:val="No List81"/>
    <w:next w:val="NoList"/>
    <w:semiHidden/>
    <w:unhideWhenUsed/>
    <w:rsid w:val="008B0677"/>
  </w:style>
  <w:style w:type="numbering" w:customStyle="1" w:styleId="NoList91">
    <w:name w:val="No List91"/>
    <w:next w:val="NoList"/>
    <w:semiHidden/>
    <w:unhideWhenUsed/>
    <w:rsid w:val="008B0677"/>
  </w:style>
  <w:style w:type="numbering" w:customStyle="1" w:styleId="NoList101">
    <w:name w:val="No List101"/>
    <w:next w:val="NoList"/>
    <w:uiPriority w:val="99"/>
    <w:semiHidden/>
    <w:unhideWhenUsed/>
    <w:rsid w:val="008B0677"/>
  </w:style>
  <w:style w:type="numbering" w:customStyle="1" w:styleId="NoList121">
    <w:name w:val="No List121"/>
    <w:next w:val="NoList"/>
    <w:semiHidden/>
    <w:unhideWhenUsed/>
    <w:rsid w:val="008B0677"/>
  </w:style>
  <w:style w:type="numbering" w:customStyle="1" w:styleId="NoList131">
    <w:name w:val="No List131"/>
    <w:next w:val="NoList"/>
    <w:semiHidden/>
    <w:unhideWhenUsed/>
    <w:rsid w:val="008B0677"/>
  </w:style>
  <w:style w:type="numbering" w:customStyle="1" w:styleId="NoList141">
    <w:name w:val="No List141"/>
    <w:next w:val="NoList"/>
    <w:semiHidden/>
    <w:unhideWhenUsed/>
    <w:rsid w:val="008B0677"/>
  </w:style>
  <w:style w:type="paragraph" w:customStyle="1" w:styleId="Quote20">
    <w:name w:val="Quote2"/>
    <w:basedOn w:val="Default"/>
    <w:next w:val="Default"/>
    <w:qFormat/>
    <w:rsid w:val="008B0677"/>
    <w:rPr>
      <w:rFonts w:eastAsia="Calibri"/>
      <w:color w:val="auto"/>
      <w:szCs w:val="22"/>
    </w:rPr>
  </w:style>
  <w:style w:type="character" w:customStyle="1" w:styleId="StyleLatinBaskervilleUnderline">
    <w:name w:val="Style (Latin) Baskerville Underline"/>
    <w:rsid w:val="008B0677"/>
    <w:rPr>
      <w:rFonts w:ascii="Baskerville" w:hAnsi="Baskerville"/>
      <w:sz w:val="26"/>
      <w:u w:val="single"/>
    </w:rPr>
  </w:style>
  <w:style w:type="numbering" w:customStyle="1" w:styleId="NoList22">
    <w:name w:val="No List22"/>
    <w:next w:val="NoList"/>
    <w:semiHidden/>
    <w:unhideWhenUsed/>
    <w:rsid w:val="008B0677"/>
  </w:style>
  <w:style w:type="numbering" w:customStyle="1" w:styleId="NoList23">
    <w:name w:val="No List23"/>
    <w:next w:val="NoList"/>
    <w:semiHidden/>
    <w:unhideWhenUsed/>
    <w:rsid w:val="008B0677"/>
  </w:style>
  <w:style w:type="numbering" w:customStyle="1" w:styleId="NoList24">
    <w:name w:val="No List24"/>
    <w:next w:val="NoList"/>
    <w:semiHidden/>
    <w:unhideWhenUsed/>
    <w:rsid w:val="008B0677"/>
  </w:style>
  <w:style w:type="numbering" w:customStyle="1" w:styleId="NoList25">
    <w:name w:val="No List25"/>
    <w:next w:val="NoList"/>
    <w:semiHidden/>
    <w:unhideWhenUsed/>
    <w:rsid w:val="008B0677"/>
  </w:style>
  <w:style w:type="character" w:customStyle="1" w:styleId="StyleStyleUnderline411pt">
    <w:name w:val="Style Style Underline4 + 11 pt"/>
    <w:basedOn w:val="DefaultParagraphFont"/>
    <w:rsid w:val="008B0677"/>
    <w:rPr>
      <w:sz w:val="20"/>
      <w:u w:val="single"/>
    </w:rPr>
  </w:style>
  <w:style w:type="character" w:customStyle="1" w:styleId="StyleStyleUnderline411ptBold">
    <w:name w:val="Style Style Underline4 + 11 pt Bold"/>
    <w:basedOn w:val="DefaultParagraphFont"/>
    <w:rsid w:val="008B0677"/>
    <w:rPr>
      <w:b/>
      <w:bCs/>
      <w:sz w:val="20"/>
      <w:u w:val="single"/>
    </w:rPr>
  </w:style>
  <w:style w:type="character" w:customStyle="1" w:styleId="StyleStyleUnderline311pt">
    <w:name w:val="Style Style Underline3 + 11 pt"/>
    <w:basedOn w:val="DefaultParagraphFont"/>
    <w:rsid w:val="008B0677"/>
    <w:rPr>
      <w:sz w:val="20"/>
      <w:u w:val="single"/>
    </w:rPr>
  </w:style>
  <w:style w:type="character" w:customStyle="1" w:styleId="StyleStyleUnderline311ptBold">
    <w:name w:val="Style Style Underline3 + 11 pt Bold"/>
    <w:basedOn w:val="DefaultParagraphFont"/>
    <w:rsid w:val="008B0677"/>
    <w:rPr>
      <w:b/>
      <w:bCs/>
      <w:sz w:val="20"/>
      <w:u w:val="single"/>
    </w:rPr>
  </w:style>
  <w:style w:type="character" w:customStyle="1" w:styleId="dropcap1">
    <w:name w:val="dropcap1"/>
    <w:rsid w:val="008B0677"/>
  </w:style>
  <w:style w:type="character" w:customStyle="1" w:styleId="HighlightedUnderlineEmphasis">
    <w:name w:val="Highlighted Underline Emphasis"/>
    <w:rsid w:val="008B067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8B067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B067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B0677"/>
    <w:rPr>
      <w:rFonts w:ascii="Georgia" w:hAnsi="Georgia"/>
      <w:u w:val="single"/>
    </w:rPr>
  </w:style>
  <w:style w:type="paragraph" w:customStyle="1" w:styleId="StyleCardsGeorgia12ptBoldThickunderlineBorderSin">
    <w:name w:val="Style Cards + Georgia 12 pt Bold Thick underline Border: : (Sin..."/>
    <w:basedOn w:val="Normal"/>
    <w:qFormat/>
    <w:rsid w:val="008B0677"/>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B0677"/>
    <w:rPr>
      <w:rFonts w:ascii="Georgia" w:hAnsi="Georgia"/>
      <w:sz w:val="24"/>
      <w:u w:val="single"/>
    </w:rPr>
  </w:style>
  <w:style w:type="paragraph" w:customStyle="1" w:styleId="StyleCardsGeorgia">
    <w:name w:val="Style Cards + Georgia"/>
    <w:basedOn w:val="Normal"/>
    <w:qFormat/>
    <w:rsid w:val="008B0677"/>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8B067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8B0677"/>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8B0677"/>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8B0677"/>
    <w:rPr>
      <w:b w:val="0"/>
      <w:bCs w:val="0"/>
      <w:sz w:val="22"/>
      <w:u w:val="single"/>
      <w:bdr w:val="none" w:sz="0" w:space="0" w:color="auto"/>
    </w:rPr>
  </w:style>
  <w:style w:type="character" w:customStyle="1" w:styleId="maintitle">
    <w:name w:val="maintitle"/>
    <w:basedOn w:val="DefaultParagraphFont"/>
    <w:rsid w:val="008B0677"/>
  </w:style>
  <w:style w:type="character" w:customStyle="1" w:styleId="cit-title">
    <w:name w:val="cit-title"/>
    <w:basedOn w:val="DefaultParagraphFont"/>
    <w:rsid w:val="008B0677"/>
  </w:style>
  <w:style w:type="paragraph" w:customStyle="1" w:styleId="txttitle">
    <w:name w:val="txttitle"/>
    <w:basedOn w:val="Normal"/>
    <w:rsid w:val="008B0677"/>
    <w:pPr>
      <w:spacing w:before="100" w:beforeAutospacing="1" w:after="100" w:afterAutospacing="1" w:line="240" w:lineRule="auto"/>
    </w:pPr>
    <w:rPr>
      <w:sz w:val="24"/>
    </w:rPr>
  </w:style>
  <w:style w:type="character" w:customStyle="1" w:styleId="volume">
    <w:name w:val="volume"/>
    <w:basedOn w:val="DefaultParagraphFont"/>
    <w:rsid w:val="008B0677"/>
  </w:style>
  <w:style w:type="character" w:customStyle="1" w:styleId="z3988">
    <w:name w:val="z3988"/>
    <w:basedOn w:val="DefaultParagraphFont"/>
    <w:rsid w:val="008B0677"/>
  </w:style>
  <w:style w:type="paragraph" w:customStyle="1" w:styleId="SmallCards">
    <w:name w:val="Small Cards"/>
    <w:basedOn w:val="Normal"/>
    <w:autoRedefine/>
    <w:rsid w:val="008B0677"/>
    <w:pPr>
      <w:spacing w:after="0" w:line="240" w:lineRule="auto"/>
    </w:pPr>
    <w:rPr>
      <w:rFonts w:eastAsia="Times New Roman"/>
      <w:szCs w:val="20"/>
    </w:rPr>
  </w:style>
  <w:style w:type="character" w:customStyle="1" w:styleId="freeaccess">
    <w:name w:val="freeaccess"/>
    <w:basedOn w:val="DefaultParagraphFont"/>
    <w:rsid w:val="008B0677"/>
  </w:style>
  <w:style w:type="character" w:customStyle="1" w:styleId="person-name">
    <w:name w:val="person-name"/>
    <w:basedOn w:val="DefaultParagraphFont"/>
    <w:rsid w:val="008B0677"/>
  </w:style>
  <w:style w:type="character" w:customStyle="1" w:styleId="articoloinside">
    <w:name w:val="articolo_inside"/>
    <w:rsid w:val="008B0677"/>
  </w:style>
  <w:style w:type="paragraph" w:customStyle="1" w:styleId="pagetools">
    <w:name w:val="pagetools"/>
    <w:basedOn w:val="Normal"/>
    <w:qFormat/>
    <w:rsid w:val="008B0677"/>
    <w:pPr>
      <w:spacing w:before="100" w:beforeAutospacing="1" w:after="100" w:afterAutospacing="1" w:line="240" w:lineRule="auto"/>
    </w:pPr>
    <w:rPr>
      <w:rFonts w:eastAsia="Times New Roman"/>
      <w:sz w:val="24"/>
    </w:rPr>
  </w:style>
  <w:style w:type="character" w:customStyle="1" w:styleId="job">
    <w:name w:val="job"/>
    <w:basedOn w:val="DefaultParagraphFont"/>
    <w:rsid w:val="008B0677"/>
  </w:style>
  <w:style w:type="character" w:customStyle="1" w:styleId="company">
    <w:name w:val="company"/>
    <w:basedOn w:val="DefaultParagraphFont"/>
    <w:rsid w:val="008B0677"/>
  </w:style>
  <w:style w:type="character" w:customStyle="1" w:styleId="publisher">
    <w:name w:val="publisher"/>
    <w:basedOn w:val="DefaultParagraphFont"/>
    <w:rsid w:val="008B0677"/>
  </w:style>
  <w:style w:type="character" w:customStyle="1" w:styleId="pubyear">
    <w:name w:val="pubyear"/>
    <w:basedOn w:val="DefaultParagraphFont"/>
    <w:rsid w:val="008B0677"/>
  </w:style>
  <w:style w:type="character" w:customStyle="1" w:styleId="pubcity">
    <w:name w:val="pubcity"/>
    <w:basedOn w:val="DefaultParagraphFont"/>
    <w:rsid w:val="008B0677"/>
  </w:style>
  <w:style w:type="paragraph" w:customStyle="1" w:styleId="C-Text">
    <w:name w:val="C-Text"/>
    <w:basedOn w:val="Normal"/>
    <w:qFormat/>
    <w:rsid w:val="008B067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8B0677"/>
    <w:pPr>
      <w:spacing w:before="100" w:beforeAutospacing="1" w:after="100" w:afterAutospacing="1" w:line="240" w:lineRule="auto"/>
    </w:pPr>
    <w:rPr>
      <w:sz w:val="24"/>
    </w:rPr>
  </w:style>
  <w:style w:type="character" w:customStyle="1" w:styleId="ecdate">
    <w:name w:val="ec_date"/>
    <w:basedOn w:val="DefaultParagraphFont"/>
    <w:rsid w:val="008B0677"/>
    <w:rPr>
      <w:rFonts w:ascii="Verdana" w:hAnsi="Verdana" w:hint="default"/>
      <w:sz w:val="20"/>
      <w:szCs w:val="20"/>
      <w:shd w:val="clear" w:color="auto" w:fill="FFFFFF"/>
    </w:rPr>
  </w:style>
  <w:style w:type="paragraph" w:customStyle="1" w:styleId="ecmsonormal">
    <w:name w:val="ec_msonormal"/>
    <w:basedOn w:val="Normal"/>
    <w:qFormat/>
    <w:rsid w:val="008B0677"/>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8B0677"/>
  </w:style>
  <w:style w:type="character" w:customStyle="1" w:styleId="hittermhilite">
    <w:name w:val="hittermhilite"/>
    <w:basedOn w:val="DefaultParagraphFont"/>
    <w:rsid w:val="008B0677"/>
  </w:style>
  <w:style w:type="character" w:customStyle="1" w:styleId="articleheadline">
    <w:name w:val="articleheadline"/>
    <w:basedOn w:val="DefaultParagraphFont"/>
    <w:rsid w:val="008B0677"/>
  </w:style>
  <w:style w:type="paragraph" w:customStyle="1" w:styleId="u-intro">
    <w:name w:val="u-intro"/>
    <w:basedOn w:val="Normal"/>
    <w:qFormat/>
    <w:rsid w:val="008B0677"/>
    <w:pPr>
      <w:spacing w:before="100" w:beforeAutospacing="1" w:after="100" w:afterAutospacing="1" w:line="240" w:lineRule="auto"/>
    </w:pPr>
    <w:rPr>
      <w:sz w:val="24"/>
    </w:rPr>
  </w:style>
  <w:style w:type="character" w:customStyle="1" w:styleId="u-byline">
    <w:name w:val="u-byline"/>
    <w:basedOn w:val="DefaultParagraphFont"/>
    <w:rsid w:val="008B0677"/>
  </w:style>
  <w:style w:type="character" w:customStyle="1" w:styleId="articlebya">
    <w:name w:val="articleby_a"/>
    <w:basedOn w:val="DefaultParagraphFont"/>
    <w:rsid w:val="008B0677"/>
  </w:style>
  <w:style w:type="character" w:customStyle="1" w:styleId="popupwinby">
    <w:name w:val="popupwinby"/>
    <w:basedOn w:val="DefaultParagraphFont"/>
    <w:rsid w:val="008B0677"/>
  </w:style>
  <w:style w:type="character" w:customStyle="1" w:styleId="storyheader">
    <w:name w:val="storyheader"/>
    <w:basedOn w:val="DefaultParagraphFont"/>
    <w:rsid w:val="008B0677"/>
  </w:style>
  <w:style w:type="character" w:customStyle="1" w:styleId="marron">
    <w:name w:val="marron"/>
    <w:basedOn w:val="DefaultParagraphFont"/>
    <w:rsid w:val="008B0677"/>
  </w:style>
  <w:style w:type="character" w:customStyle="1" w:styleId="UnderlineChar4Char">
    <w:name w:val="Underline Char4 Char"/>
    <w:basedOn w:val="DefaultParagraphFont"/>
    <w:link w:val="UnderlineChar4"/>
    <w:rsid w:val="008B0677"/>
    <w:rPr>
      <w:u w:val="single"/>
    </w:rPr>
  </w:style>
  <w:style w:type="character" w:customStyle="1" w:styleId="BoldandUnderlineChar3Char2">
    <w:name w:val="Bold and Underline Char3 Char2"/>
    <w:basedOn w:val="DefaultParagraphFont"/>
    <w:link w:val="BoldandUnderlineChar3"/>
    <w:rsid w:val="008B0677"/>
    <w:rPr>
      <w:b/>
      <w:u w:val="single"/>
    </w:rPr>
  </w:style>
  <w:style w:type="character" w:customStyle="1" w:styleId="LanguageChar">
    <w:name w:val="Language Char"/>
    <w:basedOn w:val="DefaultParagraphFont"/>
    <w:link w:val="Language"/>
    <w:rsid w:val="008B0677"/>
    <w:rPr>
      <w:strike/>
      <w:sz w:val="16"/>
      <w:szCs w:val="16"/>
    </w:rPr>
  </w:style>
  <w:style w:type="character" w:customStyle="1" w:styleId="StyleNormalWeb10ptChar">
    <w:name w:val="Style Normal (Web) + 10 pt Char"/>
    <w:basedOn w:val="DefaultParagraphFont"/>
    <w:rsid w:val="008B0677"/>
    <w:rPr>
      <w:szCs w:val="24"/>
      <w:lang w:val="en-US" w:eastAsia="en-US" w:bidi="ar-SA"/>
    </w:rPr>
  </w:style>
  <w:style w:type="paragraph" w:customStyle="1" w:styleId="TagCiteShells">
    <w:name w:val="Tag/Cite/Shells"/>
    <w:basedOn w:val="Normal"/>
    <w:qFormat/>
    <w:rsid w:val="008B0677"/>
    <w:pPr>
      <w:spacing w:after="0" w:line="240" w:lineRule="auto"/>
    </w:pPr>
    <w:rPr>
      <w:b/>
    </w:rPr>
  </w:style>
  <w:style w:type="paragraph" w:customStyle="1" w:styleId="DefinitionTerm">
    <w:name w:val="Definition Term"/>
    <w:basedOn w:val="Normal"/>
    <w:next w:val="Normal"/>
    <w:qFormat/>
    <w:rsid w:val="008B0677"/>
    <w:pPr>
      <w:spacing w:after="0" w:line="240" w:lineRule="auto"/>
    </w:pPr>
    <w:rPr>
      <w:snapToGrid w:val="0"/>
      <w:sz w:val="24"/>
    </w:rPr>
  </w:style>
  <w:style w:type="character" w:customStyle="1" w:styleId="Style3CharChar">
    <w:name w:val="Style3 Char Char"/>
    <w:basedOn w:val="DefaultParagraphFont"/>
    <w:rsid w:val="008B067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B0677"/>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8B0677"/>
    <w:rPr>
      <w:lang w:eastAsia="en-US"/>
    </w:rPr>
  </w:style>
  <w:style w:type="character" w:customStyle="1" w:styleId="BoldUnderlineChar3">
    <w:name w:val="Bold + Underline Char"/>
    <w:basedOn w:val="DefaultParagraphFont"/>
    <w:rsid w:val="008B0677"/>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8B0677"/>
  </w:style>
  <w:style w:type="character" w:customStyle="1" w:styleId="CharacterStyle7">
    <w:name w:val="Character Style 7"/>
    <w:rsid w:val="008B0677"/>
    <w:rPr>
      <w:rFonts w:ascii="Arial Narrow" w:hAnsi="Arial Narrow" w:cs="Arial Narrow"/>
      <w:sz w:val="20"/>
      <w:szCs w:val="20"/>
      <w:u w:val="single"/>
    </w:rPr>
  </w:style>
  <w:style w:type="character" w:customStyle="1" w:styleId="StyleStyle4Char">
    <w:name w:val="Style Style4 + Char"/>
    <w:basedOn w:val="DefaultParagraphFont"/>
    <w:rsid w:val="008B067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B067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8B0677"/>
    <w:pPr>
      <w:spacing w:after="0" w:line="240" w:lineRule="auto"/>
    </w:pPr>
    <w:rPr>
      <w:rFonts w:ascii="Verdana" w:hAnsi="Verdana"/>
      <w:sz w:val="21"/>
      <w:szCs w:val="21"/>
      <w:u w:val="thick"/>
    </w:rPr>
  </w:style>
  <w:style w:type="character" w:styleId="PlaceholderText">
    <w:name w:val="Placeholder Text"/>
    <w:basedOn w:val="DefaultParagraphFont"/>
    <w:uiPriority w:val="99"/>
    <w:rsid w:val="008B0677"/>
    <w:rPr>
      <w:color w:val="808080"/>
    </w:rPr>
  </w:style>
  <w:style w:type="paragraph" w:customStyle="1" w:styleId="Cite8">
    <w:name w:val="Cite8"/>
    <w:basedOn w:val="Normal"/>
    <w:autoRedefine/>
    <w:qFormat/>
    <w:rsid w:val="008B0677"/>
    <w:pPr>
      <w:spacing w:after="0" w:line="240" w:lineRule="auto"/>
    </w:pPr>
    <w:rPr>
      <w:rFonts w:ascii="Arial Narrow" w:eastAsia="Calibri" w:hAnsi="Arial Narrow"/>
    </w:rPr>
  </w:style>
  <w:style w:type="character" w:customStyle="1" w:styleId="BoxX2">
    <w:name w:val="BoxX2"/>
    <w:qFormat/>
    <w:rsid w:val="008B0677"/>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8B0677"/>
    <w:rPr>
      <w:rFonts w:ascii="Garamond" w:hAnsi="Garamond" w:hint="default"/>
      <w:sz w:val="16"/>
    </w:rPr>
  </w:style>
  <w:style w:type="paragraph" w:customStyle="1" w:styleId="StyleStyle49pt9">
    <w:name w:val="Style Style4 + 9 pt9"/>
    <w:basedOn w:val="Style4"/>
    <w:link w:val="StyleStyle49pt9Char"/>
    <w:rsid w:val="008B0677"/>
    <w:pPr>
      <w:numPr>
        <w:numId w:val="0"/>
      </w:numPr>
    </w:pPr>
    <w:rPr>
      <w:rFonts w:eastAsia="SimSun"/>
      <w:lang w:eastAsia="zh-CN"/>
    </w:rPr>
  </w:style>
  <w:style w:type="character" w:customStyle="1" w:styleId="StyleStyle49pt9Char">
    <w:name w:val="Style Style4 + 9 pt9 Char"/>
    <w:link w:val="StyleStyle49pt9"/>
    <w:rsid w:val="008B0677"/>
    <w:rPr>
      <w:rFonts w:ascii="Arial Narrow" w:eastAsia="SimSun" w:hAnsi="Arial Narrow"/>
      <w:u w:val="single"/>
      <w:lang w:eastAsia="zh-CN"/>
    </w:rPr>
  </w:style>
  <w:style w:type="character" w:customStyle="1" w:styleId="UnderlineCard1">
    <w:name w:val="Underline Card"/>
    <w:uiPriority w:val="6"/>
    <w:qFormat/>
    <w:rsid w:val="008B0677"/>
    <w:rPr>
      <w:rFonts w:ascii="Arial" w:hAnsi="Arial"/>
      <w:b w:val="0"/>
      <w:bCs/>
      <w:sz w:val="20"/>
      <w:u w:val="single"/>
    </w:rPr>
  </w:style>
  <w:style w:type="paragraph" w:customStyle="1" w:styleId="2ndLevel-TAG">
    <w:name w:val="2nd Level - TAG"/>
    <w:basedOn w:val="Normal"/>
    <w:next w:val="Normal"/>
    <w:uiPriority w:val="99"/>
    <w:qFormat/>
    <w:rsid w:val="008B0677"/>
    <w:pPr>
      <w:spacing w:after="0" w:line="240" w:lineRule="auto"/>
    </w:pPr>
  </w:style>
  <w:style w:type="character" w:customStyle="1" w:styleId="underlining0">
    <w:name w:val="underlining"/>
    <w:rsid w:val="008B0677"/>
  </w:style>
  <w:style w:type="character" w:customStyle="1" w:styleId="btitle">
    <w:name w:val="btitle"/>
    <w:rsid w:val="008B0677"/>
  </w:style>
  <w:style w:type="character" w:customStyle="1" w:styleId="green">
    <w:name w:val="green"/>
    <w:rsid w:val="008B0677"/>
  </w:style>
  <w:style w:type="paragraph" w:customStyle="1" w:styleId="CM14">
    <w:name w:val="CM14"/>
    <w:basedOn w:val="Normal"/>
    <w:uiPriority w:val="99"/>
    <w:qFormat/>
    <w:rsid w:val="008B0677"/>
    <w:pPr>
      <w:spacing w:after="0" w:line="240" w:lineRule="auto"/>
    </w:pPr>
  </w:style>
  <w:style w:type="character" w:customStyle="1" w:styleId="BodyText33">
    <w:name w:val="Body Text3"/>
    <w:rsid w:val="008B0677"/>
  </w:style>
  <w:style w:type="character" w:customStyle="1" w:styleId="BodytextBold">
    <w:name w:val="Body text + Bold"/>
    <w:rsid w:val="008B0677"/>
  </w:style>
  <w:style w:type="character" w:customStyle="1" w:styleId="Bodytext6pt">
    <w:name w:val="Body text + 6 pt"/>
    <w:rsid w:val="008B0677"/>
  </w:style>
  <w:style w:type="paragraph" w:customStyle="1" w:styleId="DebateBlocking">
    <w:name w:val="DebateBlocking"/>
    <w:basedOn w:val="Normal"/>
    <w:next w:val="Nothing"/>
    <w:uiPriority w:val="99"/>
    <w:qFormat/>
    <w:rsid w:val="008B0677"/>
    <w:pPr>
      <w:spacing w:after="0" w:line="240" w:lineRule="auto"/>
    </w:pPr>
  </w:style>
  <w:style w:type="character" w:customStyle="1" w:styleId="BodytextItalic1">
    <w:name w:val="Body text + Italic1"/>
    <w:aliases w:val="Spacing 0 pt1"/>
    <w:uiPriority w:val="99"/>
    <w:rsid w:val="008B0677"/>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8B0677"/>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B0677"/>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8B0677"/>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8B0677"/>
  </w:style>
  <w:style w:type="paragraph" w:customStyle="1" w:styleId="8font">
    <w:name w:val="8font"/>
    <w:basedOn w:val="Normal"/>
    <w:next w:val="Normal"/>
    <w:autoRedefine/>
    <w:qFormat/>
    <w:rsid w:val="008B0677"/>
    <w:pPr>
      <w:spacing w:after="0" w:line="240" w:lineRule="auto"/>
    </w:pPr>
    <w:rPr>
      <w:rFonts w:eastAsia="Cambria"/>
      <w:szCs w:val="16"/>
    </w:rPr>
  </w:style>
  <w:style w:type="paragraph" w:customStyle="1" w:styleId="CiteLittle">
    <w:name w:val="Cite Little"/>
    <w:next w:val="Normal"/>
    <w:qFormat/>
    <w:rsid w:val="008B0677"/>
    <w:rPr>
      <w:rFonts w:ascii="Arial" w:eastAsia="Times New Roman" w:hAnsi="Arial" w:cs="Times New Roman"/>
      <w:bCs/>
      <w:kern w:val="32"/>
      <w:sz w:val="16"/>
      <w:szCs w:val="32"/>
    </w:rPr>
  </w:style>
  <w:style w:type="character" w:customStyle="1" w:styleId="StyleAsianMSMinchoBold">
    <w:name w:val="Style (Asian) MS Mincho Bold"/>
    <w:rsid w:val="008B0677"/>
    <w:rPr>
      <w:rFonts w:ascii="Times New Roman" w:eastAsia="MS Mincho" w:hAnsi="Times New Roman"/>
      <w:b/>
      <w:bCs/>
      <w:u w:val="thick"/>
    </w:rPr>
  </w:style>
  <w:style w:type="character" w:customStyle="1" w:styleId="StyleAsianMSMincho">
    <w:name w:val="Style (Asian) MS Mincho"/>
    <w:rsid w:val="008B0677"/>
    <w:rPr>
      <w:rFonts w:ascii="Times New Roman" w:eastAsia="MS Mincho" w:hAnsi="Times New Roman"/>
      <w:u w:val="thick"/>
    </w:rPr>
  </w:style>
  <w:style w:type="paragraph" w:customStyle="1" w:styleId="docheader">
    <w:name w:val="doc header"/>
    <w:autoRedefine/>
    <w:qFormat/>
    <w:rsid w:val="008B0677"/>
    <w:rPr>
      <w:rFonts w:ascii="Times New Roman" w:eastAsia="Malgun Gothic" w:hAnsi="Times New Roman" w:cs="Times New Roman"/>
      <w:b/>
      <w:sz w:val="20"/>
    </w:rPr>
  </w:style>
  <w:style w:type="paragraph" w:customStyle="1" w:styleId="docfooter">
    <w:name w:val="doc footer"/>
    <w:autoRedefine/>
    <w:qFormat/>
    <w:rsid w:val="008B0677"/>
    <w:pPr>
      <w:jc w:val="right"/>
    </w:pPr>
    <w:rPr>
      <w:rFonts w:ascii="Times New Roman" w:eastAsia="Malgun Gothic" w:hAnsi="Times New Roman" w:cs="Times New Roman"/>
      <w:b/>
      <w:sz w:val="22"/>
    </w:rPr>
  </w:style>
  <w:style w:type="character" w:customStyle="1" w:styleId="crosslinkpopup">
    <w:name w:val="crosslinkpopup"/>
    <w:rsid w:val="008B0677"/>
  </w:style>
  <w:style w:type="character" w:customStyle="1" w:styleId="CardCharChar1">
    <w:name w:val="Card Char Char1"/>
    <w:rsid w:val="008B0677"/>
    <w:rPr>
      <w:b/>
      <w:bCs/>
      <w:sz w:val="28"/>
      <w:szCs w:val="28"/>
    </w:rPr>
  </w:style>
  <w:style w:type="character" w:customStyle="1" w:styleId="CharacterStyle3">
    <w:name w:val="Character Style 3"/>
    <w:uiPriority w:val="99"/>
    <w:rsid w:val="008B0677"/>
    <w:rPr>
      <w:sz w:val="18"/>
      <w:szCs w:val="18"/>
    </w:rPr>
  </w:style>
  <w:style w:type="paragraph" w:customStyle="1" w:styleId="bloctitles">
    <w:name w:val="bloc titles"/>
    <w:basedOn w:val="Heading1"/>
    <w:next w:val="Normal"/>
    <w:link w:val="bloctitlesChar"/>
    <w:autoRedefine/>
    <w:qFormat/>
    <w:rsid w:val="008B067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8B0677"/>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8B067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8B0677"/>
    <w:rPr>
      <w:rFonts w:ascii="Calibri" w:eastAsia="Times New Roman" w:hAnsi="Calibri" w:cs="Times New Roman"/>
      <w:b/>
      <w:bCs/>
      <w:sz w:val="4"/>
      <w:szCs w:val="32"/>
      <w:u w:val="single"/>
    </w:rPr>
  </w:style>
  <w:style w:type="character" w:customStyle="1" w:styleId="UnderlineBoldChar">
    <w:name w:val="Underline Bold Char"/>
    <w:locked/>
    <w:rsid w:val="008B0677"/>
    <w:rPr>
      <w:rFonts w:ascii="Times New Roman" w:eastAsia="Times New Roman" w:hAnsi="Times New Roman" w:cs="Calibri"/>
      <w:b/>
      <w:sz w:val="24"/>
      <w:szCs w:val="20"/>
      <w:u w:val="single"/>
    </w:rPr>
  </w:style>
  <w:style w:type="character" w:customStyle="1" w:styleId="tagChar0">
    <w:name w:val="%tag Char"/>
    <w:link w:val="tag"/>
    <w:uiPriority w:val="99"/>
    <w:rsid w:val="008B0677"/>
    <w:rPr>
      <w:rFonts w:ascii="Calibri" w:hAnsi="Calibri"/>
      <w:sz w:val="22"/>
    </w:rPr>
  </w:style>
  <w:style w:type="character" w:customStyle="1" w:styleId="AAAcardChar">
    <w:name w:val="AAAcard Char"/>
    <w:link w:val="AAAcard"/>
    <w:uiPriority w:val="99"/>
    <w:rsid w:val="008B0677"/>
    <w:rPr>
      <w:rFonts w:ascii="Calibri" w:hAnsi="Calibri"/>
      <w:sz w:val="22"/>
    </w:rPr>
  </w:style>
  <w:style w:type="character" w:customStyle="1" w:styleId="underlineCharChar0">
    <w:name w:val="underline Char Char"/>
    <w:rsid w:val="008B0677"/>
    <w:rPr>
      <w:rFonts w:ascii="Arial Narrow" w:eastAsia="Times New Roman" w:hAnsi="Arial Narrow" w:cs="Calibri"/>
      <w:sz w:val="24"/>
      <w:u w:val="single"/>
    </w:rPr>
  </w:style>
  <w:style w:type="paragraph" w:customStyle="1" w:styleId="tagstyle0">
    <w:name w:val="tagstyle"/>
    <w:basedOn w:val="Normal"/>
    <w:rsid w:val="008B0677"/>
    <w:pPr>
      <w:spacing w:before="100" w:beforeAutospacing="1" w:after="100" w:afterAutospacing="1" w:line="240" w:lineRule="auto"/>
    </w:pPr>
    <w:rPr>
      <w:rFonts w:eastAsia="Times New Roman"/>
      <w:sz w:val="24"/>
    </w:rPr>
  </w:style>
  <w:style w:type="character" w:customStyle="1" w:styleId="newsstorytitle">
    <w:name w:val="news_story_title"/>
    <w:rsid w:val="008B0677"/>
  </w:style>
  <w:style w:type="character" w:customStyle="1" w:styleId="yqlink">
    <w:name w:val="yqlink"/>
    <w:rsid w:val="008B0677"/>
  </w:style>
  <w:style w:type="character" w:customStyle="1" w:styleId="clbody">
    <w:name w:val="clbody"/>
    <w:rsid w:val="008B0677"/>
  </w:style>
  <w:style w:type="character" w:customStyle="1" w:styleId="Boxing">
    <w:name w:val="Boxing"/>
    <w:rsid w:val="008B0677"/>
    <w:rPr>
      <w:rFonts w:ascii="Arial Narrow" w:hAnsi="Arial Narrow"/>
      <w:dstrike w:val="0"/>
      <w:sz w:val="20"/>
      <w:bdr w:val="single" w:sz="2" w:space="0" w:color="auto"/>
      <w:vertAlign w:val="baseline"/>
    </w:rPr>
  </w:style>
  <w:style w:type="paragraph" w:customStyle="1" w:styleId="Analyticals">
    <w:name w:val="Analyticals"/>
    <w:basedOn w:val="Normal"/>
    <w:rsid w:val="008B0677"/>
    <w:pPr>
      <w:spacing w:after="0" w:line="240" w:lineRule="auto"/>
    </w:pPr>
    <w:rPr>
      <w:rFonts w:eastAsia="Times New Roman"/>
      <w:sz w:val="24"/>
    </w:rPr>
  </w:style>
  <w:style w:type="character" w:customStyle="1" w:styleId="norm">
    <w:name w:val="norm"/>
    <w:rsid w:val="008B0677"/>
  </w:style>
  <w:style w:type="character" w:customStyle="1" w:styleId="boldandunderlinecharcharcharcharcharcharcharcharcharcharcharcharcharcharcharchar0">
    <w:name w:val="boldandunderlinecharcharcharcharcharcharcharcharcharcharcharcharcharcharcharchar"/>
    <w:rsid w:val="008B0677"/>
  </w:style>
  <w:style w:type="character" w:customStyle="1" w:styleId="underlinecharcharcharcharcharcharcharcharcharcharcharcharcharchar0">
    <w:name w:val="underlinecharcharcharcharcharcharcharcharcharcharcharcharcharchar"/>
    <w:rsid w:val="008B0677"/>
  </w:style>
  <w:style w:type="character" w:customStyle="1" w:styleId="CharCharCharCharCharChar1Char">
    <w:name w:val="Char Char Char Char Char Char1 Char"/>
    <w:rsid w:val="008B0677"/>
    <w:rPr>
      <w:rFonts w:ascii="Times New Roman" w:eastAsia="Times New Roman" w:hAnsi="Times New Roman" w:cs="Times New Roman"/>
      <w:b/>
      <w:sz w:val="24"/>
      <w:szCs w:val="24"/>
    </w:rPr>
  </w:style>
  <w:style w:type="character" w:customStyle="1" w:styleId="Taggin-New">
    <w:name w:val="Taggin - New"/>
    <w:rsid w:val="008B0677"/>
    <w:rPr>
      <w:rFonts w:ascii="Arial Narrow" w:hAnsi="Arial Narrow"/>
      <w:b/>
      <w:sz w:val="22"/>
    </w:rPr>
  </w:style>
  <w:style w:type="character" w:customStyle="1" w:styleId="emphasis22">
    <w:name w:val="emphasis2"/>
    <w:rsid w:val="008B0677"/>
  </w:style>
  <w:style w:type="character" w:customStyle="1" w:styleId="citechar0">
    <w:name w:val="citechar"/>
    <w:rsid w:val="008B067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B0677"/>
    <w:rPr>
      <w:sz w:val="24"/>
      <w:szCs w:val="24"/>
      <w:lang w:val="en-US" w:eastAsia="en-US" w:bidi="ar-SA"/>
    </w:rPr>
  </w:style>
  <w:style w:type="character" w:customStyle="1" w:styleId="NewTag">
    <w:name w:val="NewTag"/>
    <w:uiPriority w:val="1"/>
    <w:qFormat/>
    <w:rsid w:val="008B0677"/>
    <w:rPr>
      <w:rFonts w:ascii="Georgia" w:hAnsi="Georgia"/>
      <w:b/>
      <w:sz w:val="24"/>
    </w:rPr>
  </w:style>
  <w:style w:type="character" w:customStyle="1" w:styleId="searchtools-record-title">
    <w:name w:val="searchtools-record-title"/>
    <w:basedOn w:val="DefaultParagraphFont"/>
    <w:rsid w:val="008B0677"/>
  </w:style>
  <w:style w:type="character" w:customStyle="1" w:styleId="HighlightedUnderline0">
    <w:name w:val="Highlighted Underline"/>
    <w:basedOn w:val="DefaultParagraphFont"/>
    <w:uiPriority w:val="1"/>
    <w:qFormat/>
    <w:rsid w:val="008B0677"/>
    <w:rPr>
      <w:rFonts w:ascii="Arial Narrow" w:hAnsi="Arial Narrow"/>
      <w:b w:val="0"/>
      <w:sz w:val="22"/>
      <w:u w:val="single"/>
      <w:bdr w:val="none" w:sz="0" w:space="0" w:color="auto"/>
      <w:shd w:val="clear" w:color="auto" w:fill="C76361"/>
    </w:rPr>
  </w:style>
  <w:style w:type="character" w:customStyle="1" w:styleId="rightside">
    <w:name w:val="rightside"/>
    <w:rsid w:val="008B0677"/>
  </w:style>
  <w:style w:type="character" w:customStyle="1" w:styleId="flourish">
    <w:name w:val="flourish"/>
    <w:rsid w:val="008B0677"/>
  </w:style>
  <w:style w:type="character" w:customStyle="1" w:styleId="style150">
    <w:name w:val="style150"/>
    <w:rsid w:val="008B0677"/>
  </w:style>
  <w:style w:type="character" w:customStyle="1" w:styleId="head">
    <w:name w:val="head"/>
    <w:rsid w:val="008B0677"/>
  </w:style>
  <w:style w:type="character" w:customStyle="1" w:styleId="first-letter">
    <w:name w:val="first-letter"/>
    <w:rsid w:val="008B0677"/>
  </w:style>
  <w:style w:type="character" w:customStyle="1" w:styleId="focusparagraph">
    <w:name w:val="focusparagraph"/>
    <w:rsid w:val="008B0677"/>
  </w:style>
  <w:style w:type="character" w:customStyle="1" w:styleId="StyleUnderlineCharChar111pt">
    <w:name w:val="Style Underline Char Char1 + 11 pt"/>
    <w:rsid w:val="008B0677"/>
    <w:rPr>
      <w:rFonts w:ascii="Times New Roman" w:hAnsi="Times New Roman"/>
      <w:sz w:val="20"/>
      <w:u w:val="single"/>
      <w:lang w:val="en-US" w:eastAsia="en-US" w:bidi="ar-SA"/>
    </w:rPr>
  </w:style>
  <w:style w:type="character" w:customStyle="1" w:styleId="CharChar31">
    <w:name w:val="Char Char31"/>
    <w:rsid w:val="008B0677"/>
    <w:rPr>
      <w:rFonts w:cs="Arial"/>
      <w:b/>
      <w:bCs/>
      <w:szCs w:val="32"/>
      <w:lang w:val="en-US" w:eastAsia="en-US" w:bidi="ar-SA"/>
    </w:rPr>
  </w:style>
  <w:style w:type="character" w:customStyle="1" w:styleId="citationgenerated">
    <w:name w:val="citation generated"/>
    <w:rsid w:val="008B0677"/>
  </w:style>
  <w:style w:type="character" w:customStyle="1" w:styleId="commentstext0">
    <w:name w:val="comments_text"/>
    <w:uiPriority w:val="99"/>
    <w:rsid w:val="008B0677"/>
    <w:rPr>
      <w:rFonts w:cs="Times New Roman"/>
    </w:rPr>
  </w:style>
  <w:style w:type="paragraph" w:customStyle="1" w:styleId="CM25">
    <w:name w:val="CM25"/>
    <w:basedOn w:val="Default"/>
    <w:next w:val="Default"/>
    <w:qFormat/>
    <w:rsid w:val="008B0677"/>
    <w:pPr>
      <w:spacing w:after="233" w:line="276" w:lineRule="auto"/>
    </w:pPr>
    <w:rPr>
      <w:rFonts w:ascii="Georgia" w:eastAsia="Calibri" w:hAnsi="Georgia"/>
      <w:color w:val="auto"/>
      <w:sz w:val="22"/>
    </w:rPr>
  </w:style>
  <w:style w:type="character" w:customStyle="1" w:styleId="FontStyle29">
    <w:name w:val="Font Style29"/>
    <w:uiPriority w:val="99"/>
    <w:rsid w:val="008B0677"/>
    <w:rPr>
      <w:rFonts w:ascii="Arial" w:hAnsi="Arial" w:cs="Arial"/>
      <w:sz w:val="14"/>
      <w:szCs w:val="14"/>
    </w:rPr>
  </w:style>
  <w:style w:type="character" w:customStyle="1" w:styleId="A8">
    <w:name w:val="A8"/>
    <w:rsid w:val="008B0677"/>
    <w:rPr>
      <w:color w:val="000000"/>
      <w:sz w:val="12"/>
      <w:szCs w:val="12"/>
    </w:rPr>
  </w:style>
  <w:style w:type="character" w:customStyle="1" w:styleId="apturelink">
    <w:name w:val="apturelink"/>
    <w:rsid w:val="008B0677"/>
  </w:style>
  <w:style w:type="character" w:customStyle="1" w:styleId="apturelinkicon">
    <w:name w:val="apturelinkicon"/>
    <w:rsid w:val="008B0677"/>
  </w:style>
  <w:style w:type="character" w:customStyle="1" w:styleId="titletxt">
    <w:name w:val="titletxt"/>
    <w:rsid w:val="008B0677"/>
  </w:style>
  <w:style w:type="character" w:customStyle="1" w:styleId="colbcopy">
    <w:name w:val="colbcopy"/>
    <w:rsid w:val="008B0677"/>
  </w:style>
  <w:style w:type="character" w:customStyle="1" w:styleId="hcard">
    <w:name w:val="hcard"/>
    <w:rsid w:val="008B0677"/>
  </w:style>
  <w:style w:type="table" w:styleId="MediumGrid2">
    <w:name w:val="Medium Grid 2"/>
    <w:basedOn w:val="TableNormal"/>
    <w:uiPriority w:val="68"/>
    <w:rsid w:val="008B0677"/>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8B0677"/>
    <w:rPr>
      <w:rFonts w:ascii="Courier" w:eastAsia="Cambria" w:hAnsi="Courier"/>
      <w:sz w:val="21"/>
      <w:szCs w:val="21"/>
    </w:rPr>
  </w:style>
  <w:style w:type="paragraph" w:customStyle="1" w:styleId="hotroute2">
    <w:name w:val="hotroute"/>
    <w:basedOn w:val="Normal"/>
    <w:qFormat/>
    <w:rsid w:val="008B0677"/>
    <w:pPr>
      <w:spacing w:after="0" w:line="240" w:lineRule="auto"/>
      <w:ind w:left="288"/>
    </w:pPr>
  </w:style>
  <w:style w:type="paragraph" w:customStyle="1" w:styleId="DeleteAnalytics">
    <w:name w:val="Delete Analytics"/>
    <w:basedOn w:val="Heading4"/>
    <w:qFormat/>
    <w:rsid w:val="008B0677"/>
    <w:pPr>
      <w:spacing w:before="200" w:line="240" w:lineRule="auto"/>
    </w:pPr>
    <w:rPr>
      <w:iCs/>
      <w:color w:val="800000"/>
      <w:sz w:val="22"/>
    </w:rPr>
  </w:style>
  <w:style w:type="paragraph" w:customStyle="1" w:styleId="ReallyFuckingSmall0">
    <w:name w:val="Really Fucking Small"/>
    <w:basedOn w:val="Normal"/>
    <w:link w:val="ReallyFuckingSmallChar0"/>
    <w:rsid w:val="008B0677"/>
    <w:pPr>
      <w:spacing w:after="0" w:line="240" w:lineRule="auto"/>
      <w:ind w:left="144"/>
    </w:pPr>
    <w:rPr>
      <w:rFonts w:eastAsia="Times New Roman"/>
      <w:sz w:val="12"/>
    </w:rPr>
  </w:style>
  <w:style w:type="character" w:customStyle="1" w:styleId="ReallyFuckingSmallChar0">
    <w:name w:val="Really Fucking Small Char"/>
    <w:link w:val="ReallyFuckingSmall0"/>
    <w:rsid w:val="008B0677"/>
    <w:rPr>
      <w:rFonts w:ascii="Calibri" w:eastAsia="Times New Roman" w:hAnsi="Calibri"/>
      <w:sz w:val="12"/>
    </w:rPr>
  </w:style>
  <w:style w:type="paragraph" w:customStyle="1" w:styleId="Boxempahsis">
    <w:name w:val="Box empahsis"/>
    <w:basedOn w:val="Normal"/>
    <w:link w:val="BoxempahsisChar"/>
    <w:qFormat/>
    <w:rsid w:val="008B0677"/>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8B0677"/>
    <w:rPr>
      <w:rFonts w:ascii="Franklin Gothic Heavy" w:hAnsi="Franklin Gothic Heavy"/>
      <w:u w:val="single"/>
      <w:bdr w:val="single" w:sz="4" w:space="0" w:color="auto"/>
    </w:rPr>
  </w:style>
  <w:style w:type="character" w:customStyle="1" w:styleId="Qualified">
    <w:name w:val="Qualified"/>
    <w:rsid w:val="008B0677"/>
    <w:rPr>
      <w:rFonts w:asciiTheme="majorHAnsi" w:hAnsiTheme="majorHAnsi"/>
      <w:b/>
      <w:bCs/>
      <w:sz w:val="16"/>
    </w:rPr>
  </w:style>
  <w:style w:type="character" w:customStyle="1" w:styleId="Underline-Highlighted-WFU">
    <w:name w:val="Underline-Highlighted-WFU"/>
    <w:basedOn w:val="DefaultParagraphFont"/>
    <w:uiPriority w:val="1"/>
    <w:qFormat/>
    <w:rsid w:val="008B067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B067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8B0677"/>
    <w:rPr>
      <w:rFonts w:ascii="Arial" w:eastAsia="Times New Roman" w:hAnsi="Arial" w:cs="Arial"/>
      <w:b/>
      <w:bCs/>
      <w:kern w:val="32"/>
      <w:sz w:val="28"/>
      <w:szCs w:val="32"/>
    </w:rPr>
  </w:style>
  <w:style w:type="character" w:customStyle="1" w:styleId="columntexthead">
    <w:name w:val="columntexthead"/>
    <w:rsid w:val="008B0677"/>
  </w:style>
  <w:style w:type="character" w:customStyle="1" w:styleId="instruction">
    <w:name w:val="instruction"/>
    <w:rsid w:val="008B0677"/>
  </w:style>
  <w:style w:type="character" w:customStyle="1" w:styleId="listpipe">
    <w:name w:val="listpipe"/>
    <w:rsid w:val="008B0677"/>
  </w:style>
  <w:style w:type="character" w:customStyle="1" w:styleId="imagelink">
    <w:name w:val="imagelink"/>
    <w:rsid w:val="008B0677"/>
  </w:style>
  <w:style w:type="character" w:customStyle="1" w:styleId="leadin">
    <w:name w:val="leadin"/>
    <w:rsid w:val="008B0677"/>
  </w:style>
  <w:style w:type="character" w:customStyle="1" w:styleId="A4">
    <w:name w:val="A4"/>
    <w:uiPriority w:val="99"/>
    <w:rsid w:val="008B0677"/>
    <w:rPr>
      <w:rFonts w:ascii="Baskerville" w:hAnsi="Baskerville" w:cs="Baskerville"/>
      <w:b/>
      <w:bCs/>
      <w:color w:val="000000"/>
      <w:sz w:val="22"/>
      <w:szCs w:val="22"/>
    </w:rPr>
  </w:style>
  <w:style w:type="character" w:customStyle="1" w:styleId="noticiabyline">
    <w:name w:val="noticia_byline"/>
    <w:rsid w:val="008B0677"/>
  </w:style>
  <w:style w:type="character" w:customStyle="1" w:styleId="sep">
    <w:name w:val="sep"/>
    <w:rsid w:val="008B0677"/>
  </w:style>
  <w:style w:type="character" w:customStyle="1" w:styleId="rightnowyahoo">
    <w:name w:val="right_now_yahoo"/>
    <w:rsid w:val="008B0677"/>
  </w:style>
  <w:style w:type="character" w:customStyle="1" w:styleId="submittedmeta">
    <w:name w:val="submitted meta"/>
    <w:rsid w:val="008B0677"/>
  </w:style>
  <w:style w:type="character" w:customStyle="1" w:styleId="A10">
    <w:name w:val="A10"/>
    <w:uiPriority w:val="99"/>
    <w:rsid w:val="008B0677"/>
    <w:rPr>
      <w:color w:val="000000"/>
      <w:sz w:val="12"/>
      <w:szCs w:val="12"/>
    </w:rPr>
  </w:style>
  <w:style w:type="paragraph" w:customStyle="1" w:styleId="Pa7">
    <w:name w:val="Pa7"/>
    <w:basedOn w:val="Default"/>
    <w:next w:val="Default"/>
    <w:uiPriority w:val="99"/>
    <w:qFormat/>
    <w:rsid w:val="008B0677"/>
    <w:pPr>
      <w:spacing w:before="280" w:line="221" w:lineRule="atLeast"/>
    </w:pPr>
    <w:rPr>
      <w:rFonts w:ascii="Baskerville" w:eastAsia="Times New Roman" w:hAnsi="Baskerville"/>
      <w:color w:val="auto"/>
    </w:rPr>
  </w:style>
  <w:style w:type="character" w:customStyle="1" w:styleId="AAAunderline">
    <w:name w:val="AAAunderline"/>
    <w:qFormat/>
    <w:rsid w:val="008B0677"/>
    <w:rPr>
      <w:b/>
      <w:u w:val="single"/>
    </w:rPr>
  </w:style>
  <w:style w:type="paragraph" w:customStyle="1" w:styleId="IndexHeader">
    <w:name w:val="Index Header"/>
    <w:basedOn w:val="Normal"/>
    <w:rsid w:val="008B0677"/>
    <w:pPr>
      <w:spacing w:after="0" w:line="240" w:lineRule="auto"/>
      <w:ind w:left="-720"/>
      <w:outlineLvl w:val="0"/>
    </w:pPr>
    <w:rPr>
      <w:rFonts w:eastAsia="Times New Roman"/>
      <w:b/>
      <w:bCs/>
      <w:sz w:val="36"/>
      <w:szCs w:val="20"/>
    </w:rPr>
  </w:style>
  <w:style w:type="character" w:customStyle="1" w:styleId="IndexHeaderChar">
    <w:name w:val="Index Header Char"/>
    <w:rsid w:val="008B0677"/>
    <w:rPr>
      <w:rFonts w:ascii="Times New Roman" w:eastAsia="Times New Roman" w:hAnsi="Times New Roman"/>
      <w:b/>
      <w:bCs/>
      <w:sz w:val="36"/>
    </w:rPr>
  </w:style>
  <w:style w:type="paragraph" w:customStyle="1" w:styleId="CardRead">
    <w:name w:val="Card_Read"/>
    <w:basedOn w:val="Normal"/>
    <w:rsid w:val="008B0677"/>
    <w:pPr>
      <w:spacing w:after="0" w:line="240" w:lineRule="auto"/>
    </w:pPr>
    <w:rPr>
      <w:rFonts w:ascii="Times" w:eastAsia="Times" w:hAnsi="Times"/>
      <w:szCs w:val="20"/>
    </w:rPr>
  </w:style>
  <w:style w:type="paragraph" w:customStyle="1" w:styleId="CardNU">
    <w:name w:val="CardNU"/>
    <w:basedOn w:val="Normal"/>
    <w:rsid w:val="008B0677"/>
    <w:pPr>
      <w:spacing w:after="0" w:line="240" w:lineRule="auto"/>
    </w:pPr>
    <w:rPr>
      <w:rFonts w:ascii="Times" w:eastAsia="Times" w:hAnsi="Times"/>
      <w:sz w:val="14"/>
      <w:szCs w:val="20"/>
    </w:rPr>
  </w:style>
  <w:style w:type="paragraph" w:customStyle="1" w:styleId="StyleHeading310pt">
    <w:name w:val="Style Heading 3 + 10 pt"/>
    <w:basedOn w:val="Heading3"/>
    <w:rsid w:val="008B0677"/>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8B0677"/>
    <w:rPr>
      <w:rFonts w:ascii="Times New Roman" w:eastAsia="Times New Roman" w:hAnsi="Times New Roman" w:cs="Arial"/>
      <w:b/>
      <w:bCs/>
      <w:sz w:val="26"/>
      <w:szCs w:val="26"/>
    </w:rPr>
  </w:style>
  <w:style w:type="paragraph" w:customStyle="1" w:styleId="Style30">
    <w:name w:val="Style 3"/>
    <w:basedOn w:val="Normal"/>
    <w:rsid w:val="008B0677"/>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8B0677"/>
    <w:rPr>
      <w:b/>
      <w:sz w:val="22"/>
      <w:szCs w:val="24"/>
      <w:u w:val="single"/>
      <w:lang w:val="en-US" w:eastAsia="en-US" w:bidi="ar-SA"/>
    </w:rPr>
  </w:style>
  <w:style w:type="paragraph" w:customStyle="1" w:styleId="CardText-NotUnderlined">
    <w:name w:val="Card Text - Not Underlined"/>
    <w:basedOn w:val="Normal"/>
    <w:rsid w:val="008B0677"/>
    <w:pPr>
      <w:spacing w:after="60" w:line="240" w:lineRule="auto"/>
    </w:pPr>
    <w:rPr>
      <w:rFonts w:eastAsia="Times New Roman"/>
      <w:sz w:val="18"/>
    </w:rPr>
  </w:style>
  <w:style w:type="paragraph" w:customStyle="1" w:styleId="OmniPage8">
    <w:name w:val="OmniPage #8"/>
    <w:basedOn w:val="Normal"/>
    <w:rsid w:val="008B0677"/>
    <w:pPr>
      <w:spacing w:after="0" w:line="240" w:lineRule="auto"/>
    </w:pPr>
    <w:rPr>
      <w:rFonts w:eastAsia="Times New Roman"/>
      <w:color w:val="000000"/>
      <w:sz w:val="20"/>
      <w:szCs w:val="20"/>
    </w:rPr>
  </w:style>
  <w:style w:type="paragraph" w:customStyle="1" w:styleId="OmniPage2">
    <w:name w:val="OmniPage #2"/>
    <w:basedOn w:val="Normal"/>
    <w:rsid w:val="008B0677"/>
    <w:pPr>
      <w:spacing w:after="0" w:line="240" w:lineRule="auto"/>
    </w:pPr>
    <w:rPr>
      <w:rFonts w:eastAsia="Times New Roman"/>
      <w:color w:val="000000"/>
      <w:sz w:val="20"/>
      <w:szCs w:val="20"/>
    </w:rPr>
  </w:style>
  <w:style w:type="paragraph" w:customStyle="1" w:styleId="OmniPage6">
    <w:name w:val="OmniPage #6"/>
    <w:basedOn w:val="Normal"/>
    <w:rsid w:val="008B0677"/>
    <w:pPr>
      <w:spacing w:after="0" w:line="240" w:lineRule="auto"/>
    </w:pPr>
    <w:rPr>
      <w:rFonts w:eastAsia="Times New Roman"/>
      <w:color w:val="000000"/>
      <w:sz w:val="20"/>
      <w:szCs w:val="20"/>
    </w:rPr>
  </w:style>
  <w:style w:type="paragraph" w:customStyle="1" w:styleId="OmniPage7">
    <w:name w:val="OmniPage #7"/>
    <w:basedOn w:val="Normal"/>
    <w:rsid w:val="008B0677"/>
    <w:pPr>
      <w:spacing w:after="0" w:line="240" w:lineRule="auto"/>
    </w:pPr>
    <w:rPr>
      <w:rFonts w:eastAsia="Times New Roman"/>
      <w:color w:val="000000"/>
      <w:sz w:val="20"/>
      <w:szCs w:val="20"/>
    </w:rPr>
  </w:style>
  <w:style w:type="paragraph" w:customStyle="1" w:styleId="OmniPage11">
    <w:name w:val="OmniPage #11"/>
    <w:basedOn w:val="Normal"/>
    <w:rsid w:val="008B0677"/>
    <w:pPr>
      <w:spacing w:after="0" w:line="240" w:lineRule="auto"/>
    </w:pPr>
    <w:rPr>
      <w:rFonts w:eastAsia="Times New Roman"/>
      <w:color w:val="000000"/>
      <w:sz w:val="20"/>
      <w:szCs w:val="20"/>
    </w:rPr>
  </w:style>
  <w:style w:type="paragraph" w:customStyle="1" w:styleId="OmniPage12">
    <w:name w:val="OmniPage #12"/>
    <w:basedOn w:val="Normal"/>
    <w:rsid w:val="008B0677"/>
    <w:pPr>
      <w:spacing w:after="0" w:line="240" w:lineRule="auto"/>
    </w:pPr>
    <w:rPr>
      <w:rFonts w:eastAsia="Times New Roman"/>
      <w:color w:val="000000"/>
      <w:sz w:val="20"/>
      <w:szCs w:val="20"/>
    </w:rPr>
  </w:style>
  <w:style w:type="paragraph" w:customStyle="1" w:styleId="OmniPage13">
    <w:name w:val="OmniPage #13"/>
    <w:basedOn w:val="Normal"/>
    <w:rsid w:val="008B0677"/>
    <w:pPr>
      <w:spacing w:after="0" w:line="240" w:lineRule="auto"/>
    </w:pPr>
    <w:rPr>
      <w:rFonts w:eastAsia="Times New Roman"/>
      <w:color w:val="000000"/>
      <w:sz w:val="20"/>
      <w:szCs w:val="20"/>
    </w:rPr>
  </w:style>
  <w:style w:type="paragraph" w:customStyle="1" w:styleId="OmniPage14">
    <w:name w:val="OmniPage #14"/>
    <w:basedOn w:val="Normal"/>
    <w:rsid w:val="008B0677"/>
    <w:pPr>
      <w:spacing w:after="0" w:line="240" w:lineRule="auto"/>
    </w:pPr>
    <w:rPr>
      <w:rFonts w:eastAsia="Times New Roman"/>
      <w:color w:val="000000"/>
      <w:sz w:val="20"/>
      <w:szCs w:val="20"/>
    </w:rPr>
  </w:style>
  <w:style w:type="paragraph" w:customStyle="1" w:styleId="OmniPage15">
    <w:name w:val="OmniPage #15"/>
    <w:basedOn w:val="Normal"/>
    <w:rsid w:val="008B0677"/>
    <w:pPr>
      <w:spacing w:after="0" w:line="240" w:lineRule="auto"/>
    </w:pPr>
    <w:rPr>
      <w:rFonts w:eastAsia="Times New Roman"/>
      <w:color w:val="000000"/>
      <w:sz w:val="20"/>
      <w:szCs w:val="20"/>
    </w:rPr>
  </w:style>
  <w:style w:type="paragraph" w:customStyle="1" w:styleId="OmniPage17">
    <w:name w:val="OmniPage #17"/>
    <w:basedOn w:val="Normal"/>
    <w:rsid w:val="008B0677"/>
    <w:pPr>
      <w:spacing w:after="0" w:line="240" w:lineRule="auto"/>
    </w:pPr>
    <w:rPr>
      <w:rFonts w:eastAsia="Times New Roman"/>
      <w:color w:val="000000"/>
      <w:sz w:val="20"/>
      <w:szCs w:val="20"/>
    </w:rPr>
  </w:style>
  <w:style w:type="paragraph" w:customStyle="1" w:styleId="OmniPage19">
    <w:name w:val="OmniPage #19"/>
    <w:basedOn w:val="Normal"/>
    <w:rsid w:val="008B0677"/>
    <w:pPr>
      <w:spacing w:after="0" w:line="240" w:lineRule="auto"/>
    </w:pPr>
    <w:rPr>
      <w:rFonts w:eastAsia="Times New Roman"/>
      <w:color w:val="000000"/>
      <w:sz w:val="20"/>
      <w:szCs w:val="20"/>
    </w:rPr>
  </w:style>
  <w:style w:type="paragraph" w:customStyle="1" w:styleId="OmniPage20">
    <w:name w:val="OmniPage #20"/>
    <w:basedOn w:val="Normal"/>
    <w:rsid w:val="008B0677"/>
    <w:pPr>
      <w:spacing w:after="0" w:line="240" w:lineRule="auto"/>
    </w:pPr>
    <w:rPr>
      <w:rFonts w:eastAsia="Times New Roman"/>
      <w:color w:val="000000"/>
      <w:sz w:val="20"/>
      <w:szCs w:val="20"/>
    </w:rPr>
  </w:style>
  <w:style w:type="paragraph" w:customStyle="1" w:styleId="OmniPage21">
    <w:name w:val="OmniPage #21"/>
    <w:basedOn w:val="Normal"/>
    <w:rsid w:val="008B0677"/>
    <w:pPr>
      <w:spacing w:after="0" w:line="240" w:lineRule="auto"/>
    </w:pPr>
    <w:rPr>
      <w:rFonts w:eastAsia="Times New Roman"/>
      <w:color w:val="000000"/>
      <w:sz w:val="20"/>
      <w:szCs w:val="20"/>
    </w:rPr>
  </w:style>
  <w:style w:type="paragraph" w:customStyle="1" w:styleId="OmniPage22">
    <w:name w:val="OmniPage #22"/>
    <w:basedOn w:val="Normal"/>
    <w:rsid w:val="008B0677"/>
    <w:pPr>
      <w:spacing w:after="0" w:line="240" w:lineRule="auto"/>
    </w:pPr>
    <w:rPr>
      <w:rFonts w:eastAsia="Times New Roman"/>
      <w:color w:val="000000"/>
      <w:sz w:val="20"/>
      <w:szCs w:val="20"/>
    </w:rPr>
  </w:style>
  <w:style w:type="paragraph" w:customStyle="1" w:styleId="OmniPage25">
    <w:name w:val="OmniPage #25"/>
    <w:basedOn w:val="Normal"/>
    <w:rsid w:val="008B0677"/>
    <w:pPr>
      <w:spacing w:after="0" w:line="240" w:lineRule="auto"/>
    </w:pPr>
    <w:rPr>
      <w:rFonts w:eastAsia="Times New Roman"/>
      <w:color w:val="000000"/>
      <w:sz w:val="20"/>
      <w:szCs w:val="20"/>
    </w:rPr>
  </w:style>
  <w:style w:type="paragraph" w:customStyle="1" w:styleId="OmniPage18">
    <w:name w:val="OmniPage #18"/>
    <w:basedOn w:val="Normal"/>
    <w:rsid w:val="008B0677"/>
    <w:pPr>
      <w:spacing w:after="0" w:line="240" w:lineRule="auto"/>
    </w:pPr>
    <w:rPr>
      <w:rFonts w:eastAsia="Times New Roman"/>
      <w:color w:val="000000"/>
      <w:sz w:val="20"/>
      <w:szCs w:val="20"/>
    </w:rPr>
  </w:style>
  <w:style w:type="paragraph" w:customStyle="1" w:styleId="OmniPage26">
    <w:name w:val="OmniPage #26"/>
    <w:basedOn w:val="Normal"/>
    <w:rsid w:val="008B0677"/>
    <w:pPr>
      <w:spacing w:after="0" w:line="240" w:lineRule="auto"/>
    </w:pPr>
    <w:rPr>
      <w:rFonts w:eastAsia="Times New Roman"/>
      <w:color w:val="000000"/>
      <w:sz w:val="20"/>
      <w:szCs w:val="20"/>
    </w:rPr>
  </w:style>
  <w:style w:type="character" w:customStyle="1" w:styleId="iagsheaderlarge">
    <w:name w:val="iags_header_large"/>
    <w:rsid w:val="008B0677"/>
  </w:style>
  <w:style w:type="paragraph" w:customStyle="1" w:styleId="OmniPage9">
    <w:name w:val="OmniPage #9"/>
    <w:basedOn w:val="Normal"/>
    <w:rsid w:val="008B0677"/>
    <w:pPr>
      <w:spacing w:after="0" w:line="240" w:lineRule="auto"/>
    </w:pPr>
    <w:rPr>
      <w:rFonts w:eastAsia="Times New Roman"/>
      <w:color w:val="000000"/>
      <w:sz w:val="20"/>
      <w:szCs w:val="20"/>
    </w:rPr>
  </w:style>
  <w:style w:type="paragraph" w:customStyle="1" w:styleId="OmniPage5">
    <w:name w:val="OmniPage #5"/>
    <w:basedOn w:val="Normal"/>
    <w:rsid w:val="008B0677"/>
    <w:pPr>
      <w:spacing w:after="0" w:line="240" w:lineRule="auto"/>
    </w:pPr>
    <w:rPr>
      <w:rFonts w:eastAsia="Times New Roman"/>
      <w:color w:val="000000"/>
      <w:sz w:val="20"/>
      <w:szCs w:val="20"/>
    </w:rPr>
  </w:style>
  <w:style w:type="character" w:customStyle="1" w:styleId="style12char0">
    <w:name w:val="style12char"/>
    <w:rsid w:val="008B0677"/>
  </w:style>
  <w:style w:type="character" w:customStyle="1" w:styleId="charchar2">
    <w:name w:val="charchar2"/>
    <w:rsid w:val="008B0677"/>
  </w:style>
  <w:style w:type="character" w:customStyle="1" w:styleId="style11char0">
    <w:name w:val="style11char"/>
    <w:rsid w:val="008B0677"/>
  </w:style>
  <w:style w:type="paragraph" w:customStyle="1" w:styleId="CitesandCardText">
    <w:name w:val="Cites and Card Text"/>
    <w:basedOn w:val="Normal"/>
    <w:rsid w:val="008B0677"/>
    <w:pPr>
      <w:spacing w:after="0" w:line="240" w:lineRule="auto"/>
    </w:pPr>
    <w:rPr>
      <w:rFonts w:eastAsia="Times New Roman"/>
      <w:sz w:val="20"/>
    </w:rPr>
  </w:style>
  <w:style w:type="paragraph" w:styleId="List2">
    <w:name w:val="List 2"/>
    <w:basedOn w:val="Default"/>
    <w:next w:val="Default"/>
    <w:rsid w:val="008B0677"/>
    <w:rPr>
      <w:rFonts w:eastAsia="Times New Roman"/>
      <w:color w:val="auto"/>
    </w:rPr>
  </w:style>
  <w:style w:type="paragraph" w:customStyle="1" w:styleId="Style16">
    <w:name w:val="Style 16"/>
    <w:basedOn w:val="Normal"/>
    <w:rsid w:val="008B0677"/>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8B0677"/>
    <w:pPr>
      <w:spacing w:after="0" w:line="240" w:lineRule="auto"/>
    </w:pPr>
    <w:rPr>
      <w:rFonts w:eastAsia="Times New Roman"/>
    </w:rPr>
  </w:style>
  <w:style w:type="character" w:customStyle="1" w:styleId="smalltextChar0">
    <w:name w:val="smalltext Char"/>
    <w:link w:val="smalltext2"/>
    <w:rsid w:val="008B0677"/>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8B0677"/>
    <w:pPr>
      <w:spacing w:after="120"/>
    </w:pPr>
    <w:rPr>
      <w:rFonts w:eastAsia="Times New Roman"/>
      <w:color w:val="auto"/>
    </w:rPr>
  </w:style>
  <w:style w:type="paragraph" w:customStyle="1" w:styleId="headingChar">
    <w:name w:val="heading Char"/>
    <w:basedOn w:val="Normal"/>
    <w:rsid w:val="008B0677"/>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8B0677"/>
    <w:rPr>
      <w:b/>
      <w:sz w:val="22"/>
      <w:szCs w:val="24"/>
      <w:u w:val="single"/>
      <w:lang w:val="en-US" w:eastAsia="en-US" w:bidi="ar-SA"/>
    </w:rPr>
  </w:style>
  <w:style w:type="paragraph" w:customStyle="1" w:styleId="Bullets-squares">
    <w:name w:val="Bullets - squares"/>
    <w:basedOn w:val="Normal"/>
    <w:next w:val="Normal"/>
    <w:rsid w:val="008B0677"/>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8B0677"/>
    <w:pPr>
      <w:spacing w:after="0" w:line="240" w:lineRule="auto"/>
      <w:ind w:left="288"/>
    </w:pPr>
    <w:rPr>
      <w:rFonts w:asciiTheme="minorHAnsi" w:hAnsiTheme="minorHAnsi"/>
      <w:sz w:val="24"/>
      <w:u w:val="single"/>
    </w:rPr>
  </w:style>
  <w:style w:type="paragraph" w:customStyle="1" w:styleId="Size8">
    <w:name w:val="Size 8"/>
    <w:link w:val="Size8Char"/>
    <w:rsid w:val="008B0677"/>
    <w:rPr>
      <w:rFonts w:ascii="Times New Roman" w:eastAsia="Times New Roman" w:hAnsi="Times New Roman" w:cs="Times New Roman"/>
      <w:sz w:val="16"/>
      <w:szCs w:val="22"/>
    </w:rPr>
  </w:style>
  <w:style w:type="character" w:customStyle="1" w:styleId="Size8Char">
    <w:name w:val="Size 8 Char"/>
    <w:link w:val="Size8"/>
    <w:rsid w:val="008B0677"/>
    <w:rPr>
      <w:rFonts w:ascii="Times New Roman" w:eastAsia="Times New Roman" w:hAnsi="Times New Roman" w:cs="Times New Roman"/>
      <w:sz w:val="16"/>
      <w:szCs w:val="22"/>
    </w:rPr>
  </w:style>
  <w:style w:type="paragraph" w:customStyle="1" w:styleId="RegularCite">
    <w:name w:val="Regular Cite"/>
    <w:qFormat/>
    <w:rsid w:val="008B0677"/>
    <w:rPr>
      <w:rFonts w:ascii="Times New Roman" w:eastAsia="Times New Roman" w:hAnsi="Times New Roman" w:cs="Times New Roman"/>
      <w:sz w:val="20"/>
      <w:szCs w:val="22"/>
    </w:rPr>
  </w:style>
  <w:style w:type="character" w:customStyle="1" w:styleId="eudoraheader">
    <w:name w:val="eudoraheader"/>
    <w:rsid w:val="008B0677"/>
  </w:style>
  <w:style w:type="character" w:customStyle="1" w:styleId="emailstyle26">
    <w:name w:val="emailstyle26"/>
    <w:rsid w:val="008B0677"/>
  </w:style>
  <w:style w:type="paragraph" w:customStyle="1" w:styleId="context">
    <w:name w:val="context"/>
    <w:basedOn w:val="Normal"/>
    <w:rsid w:val="008B0677"/>
    <w:pPr>
      <w:spacing w:before="100" w:beforeAutospacing="1" w:after="100" w:afterAutospacing="1" w:line="240" w:lineRule="auto"/>
    </w:pPr>
    <w:rPr>
      <w:rFonts w:eastAsia="Times New Roman"/>
      <w:sz w:val="24"/>
    </w:rPr>
  </w:style>
  <w:style w:type="character" w:customStyle="1" w:styleId="newstitle1">
    <w:name w:val="newstitle1"/>
    <w:rsid w:val="008B0677"/>
  </w:style>
  <w:style w:type="character" w:customStyle="1" w:styleId="dateline">
    <w:name w:val="dateline"/>
    <w:rsid w:val="008B0677"/>
  </w:style>
  <w:style w:type="character" w:customStyle="1" w:styleId="sendtofriend">
    <w:name w:val="sendtofriend"/>
    <w:rsid w:val="008B0677"/>
  </w:style>
  <w:style w:type="character" w:customStyle="1" w:styleId="pagetype">
    <w:name w:val="pagetype"/>
    <w:rsid w:val="008B0677"/>
  </w:style>
  <w:style w:type="character" w:customStyle="1" w:styleId="byl">
    <w:name w:val="byl"/>
    <w:rsid w:val="008B0677"/>
  </w:style>
  <w:style w:type="character" w:customStyle="1" w:styleId="byd">
    <w:name w:val="byd"/>
    <w:rsid w:val="008B0677"/>
  </w:style>
  <w:style w:type="paragraph" w:customStyle="1" w:styleId="Size6">
    <w:name w:val="Size 6"/>
    <w:link w:val="Size6Char"/>
    <w:qFormat/>
    <w:rsid w:val="008B0677"/>
    <w:rPr>
      <w:rFonts w:ascii="Times New Roman" w:eastAsia="Times New Roman" w:hAnsi="Times New Roman" w:cs="Times New Roman"/>
      <w:sz w:val="16"/>
      <w:szCs w:val="22"/>
    </w:rPr>
  </w:style>
  <w:style w:type="character" w:customStyle="1" w:styleId="Size6Char">
    <w:name w:val="Size 6 Char"/>
    <w:link w:val="Size6"/>
    <w:rsid w:val="008B0677"/>
    <w:rPr>
      <w:rFonts w:ascii="Times New Roman" w:eastAsia="Times New Roman" w:hAnsi="Times New Roman" w:cs="Times New Roman"/>
      <w:sz w:val="16"/>
      <w:szCs w:val="22"/>
    </w:rPr>
  </w:style>
  <w:style w:type="character" w:customStyle="1" w:styleId="underliningchar0">
    <w:name w:val="underliningchar"/>
    <w:rsid w:val="008B0677"/>
  </w:style>
  <w:style w:type="paragraph" w:customStyle="1" w:styleId="TxBrp11">
    <w:name w:val="TxBr_p11"/>
    <w:basedOn w:val="Normal"/>
    <w:rsid w:val="008B0677"/>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8B0677"/>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8B0677"/>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8B0677"/>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8B0677"/>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8B0677"/>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8B0677"/>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8B0677"/>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8B0677"/>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8B0677"/>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8B0677"/>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8B0677"/>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8B0677"/>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8B0677"/>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8B0677"/>
    <w:rPr>
      <w:vanish w:val="0"/>
      <w:webHidden w:val="0"/>
      <w:color w:val="999999"/>
      <w:sz w:val="12"/>
      <w:szCs w:val="12"/>
      <w:specVanish/>
    </w:rPr>
  </w:style>
  <w:style w:type="paragraph" w:customStyle="1" w:styleId="CardsFont8pt">
    <w:name w:val="Cards + Font: 8 pt"/>
    <w:basedOn w:val="Normal"/>
    <w:rsid w:val="008B0677"/>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8B0677"/>
    <w:rPr>
      <w:sz w:val="16"/>
    </w:rPr>
  </w:style>
  <w:style w:type="character" w:customStyle="1" w:styleId="TagLineCharChar">
    <w:name w:val="Tag Line Char Char"/>
    <w:rsid w:val="008B0677"/>
    <w:rPr>
      <w:rFonts w:cs="Arial"/>
      <w:b/>
      <w:bCs/>
      <w:iCs/>
      <w:sz w:val="24"/>
      <w:szCs w:val="28"/>
      <w:lang w:val="en-US" w:eastAsia="en-US" w:bidi="ar-SA"/>
    </w:rPr>
  </w:style>
  <w:style w:type="paragraph" w:customStyle="1" w:styleId="published">
    <w:name w:val="published"/>
    <w:basedOn w:val="Normal"/>
    <w:rsid w:val="008B0677"/>
    <w:pPr>
      <w:spacing w:before="100" w:beforeAutospacing="1" w:after="100" w:afterAutospacing="1" w:line="240" w:lineRule="auto"/>
    </w:pPr>
    <w:rPr>
      <w:rFonts w:eastAsia="Times New Roman"/>
      <w:sz w:val="24"/>
    </w:rPr>
  </w:style>
  <w:style w:type="paragraph" w:customStyle="1" w:styleId="updated">
    <w:name w:val="updated"/>
    <w:basedOn w:val="Normal"/>
    <w:rsid w:val="008B0677"/>
    <w:pPr>
      <w:spacing w:before="100" w:beforeAutospacing="1" w:after="100" w:afterAutospacing="1" w:line="240" w:lineRule="auto"/>
    </w:pPr>
    <w:rPr>
      <w:rFonts w:eastAsia="Times New Roman"/>
      <w:sz w:val="24"/>
    </w:rPr>
  </w:style>
  <w:style w:type="character" w:customStyle="1" w:styleId="articlecommentcount">
    <w:name w:val="article_comment_count"/>
    <w:rsid w:val="008B0677"/>
  </w:style>
  <w:style w:type="character" w:customStyle="1" w:styleId="articlerecommendcount">
    <w:name w:val="article_recommend_count"/>
    <w:rsid w:val="008B0677"/>
  </w:style>
  <w:style w:type="character" w:customStyle="1" w:styleId="normaltext1">
    <w:name w:val="normal_text"/>
    <w:rsid w:val="008B0677"/>
  </w:style>
  <w:style w:type="paragraph" w:customStyle="1" w:styleId="storytimestamp">
    <w:name w:val="storytimestamp"/>
    <w:basedOn w:val="Normal"/>
    <w:rsid w:val="008B0677"/>
    <w:pPr>
      <w:spacing w:before="100" w:beforeAutospacing="1" w:after="100" w:afterAutospacing="1" w:line="240" w:lineRule="auto"/>
    </w:pPr>
    <w:rPr>
      <w:rFonts w:eastAsia="Times New Roman"/>
      <w:sz w:val="24"/>
    </w:rPr>
  </w:style>
  <w:style w:type="character" w:customStyle="1" w:styleId="story-byline">
    <w:name w:val="story-byline"/>
    <w:rsid w:val="008B0677"/>
  </w:style>
  <w:style w:type="character" w:customStyle="1" w:styleId="story-titleline">
    <w:name w:val="story-titleline"/>
    <w:rsid w:val="008B0677"/>
  </w:style>
  <w:style w:type="paragraph" w:styleId="ListBullet2">
    <w:name w:val="List Bullet 2"/>
    <w:basedOn w:val="Normal"/>
    <w:rsid w:val="008B0677"/>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8B0677"/>
    <w:pPr>
      <w:spacing w:after="0" w:line="240" w:lineRule="auto"/>
    </w:pPr>
    <w:rPr>
      <w:rFonts w:eastAsia="Times New Roman"/>
      <w:color w:val="000000"/>
      <w:sz w:val="10"/>
    </w:rPr>
  </w:style>
  <w:style w:type="character" w:customStyle="1" w:styleId="UnderlineCardChar1">
    <w:name w:val="Underline Card Char"/>
    <w:rsid w:val="008B0677"/>
    <w:rPr>
      <w:sz w:val="22"/>
      <w:szCs w:val="24"/>
      <w:u w:val="single"/>
      <w:lang w:val="en-US" w:eastAsia="en-US" w:bidi="ar-SA"/>
    </w:rPr>
  </w:style>
  <w:style w:type="character" w:customStyle="1" w:styleId="SourcesCharChar1">
    <w:name w:val="Sources Char Char1"/>
    <w:rsid w:val="008B0677"/>
    <w:rPr>
      <w:rFonts w:cs="Arial"/>
      <w:b/>
      <w:bCs/>
      <w:iCs/>
      <w:sz w:val="24"/>
      <w:szCs w:val="28"/>
      <w:lang w:val="en-US" w:eastAsia="en-US" w:bidi="ar-SA"/>
    </w:rPr>
  </w:style>
  <w:style w:type="character" w:customStyle="1" w:styleId="UnderlinesCharChar">
    <w:name w:val="Underlines Char Char"/>
    <w:rsid w:val="008B0677"/>
    <w:rPr>
      <w:rFonts w:cs="Arial"/>
      <w:b/>
      <w:bCs/>
      <w:sz w:val="22"/>
      <w:szCs w:val="26"/>
      <w:u w:val="single"/>
      <w:lang w:val="en-US" w:eastAsia="en-US" w:bidi="ar-SA"/>
    </w:rPr>
  </w:style>
  <w:style w:type="paragraph" w:customStyle="1" w:styleId="OmniPage3">
    <w:name w:val="OmniPage #3"/>
    <w:basedOn w:val="Normal"/>
    <w:rsid w:val="008B0677"/>
    <w:pPr>
      <w:spacing w:after="0" w:line="240" w:lineRule="auto"/>
    </w:pPr>
    <w:rPr>
      <w:rFonts w:eastAsia="Times New Roman"/>
      <w:color w:val="000000"/>
      <w:sz w:val="20"/>
      <w:szCs w:val="20"/>
    </w:rPr>
  </w:style>
  <w:style w:type="paragraph" w:customStyle="1" w:styleId="OmniPage16">
    <w:name w:val="OmniPage #16"/>
    <w:basedOn w:val="Normal"/>
    <w:rsid w:val="008B0677"/>
    <w:pPr>
      <w:spacing w:after="0" w:line="240" w:lineRule="auto"/>
    </w:pPr>
    <w:rPr>
      <w:rFonts w:eastAsia="Times New Roman"/>
      <w:color w:val="000000"/>
      <w:sz w:val="20"/>
      <w:szCs w:val="20"/>
    </w:rPr>
  </w:style>
  <w:style w:type="paragraph" w:customStyle="1" w:styleId="OmniPage23">
    <w:name w:val="OmniPage #23"/>
    <w:basedOn w:val="Normal"/>
    <w:rsid w:val="008B0677"/>
    <w:pPr>
      <w:spacing w:after="0" w:line="240" w:lineRule="auto"/>
    </w:pPr>
    <w:rPr>
      <w:rFonts w:eastAsia="Times New Roman"/>
      <w:color w:val="000000"/>
      <w:sz w:val="20"/>
      <w:szCs w:val="20"/>
    </w:rPr>
  </w:style>
  <w:style w:type="paragraph" w:customStyle="1" w:styleId="OmniPage24">
    <w:name w:val="OmniPage #24"/>
    <w:basedOn w:val="Normal"/>
    <w:rsid w:val="008B0677"/>
    <w:pPr>
      <w:spacing w:after="0" w:line="240" w:lineRule="auto"/>
    </w:pPr>
    <w:rPr>
      <w:rFonts w:eastAsia="Times New Roman"/>
      <w:color w:val="000000"/>
      <w:sz w:val="20"/>
      <w:szCs w:val="20"/>
    </w:rPr>
  </w:style>
  <w:style w:type="paragraph" w:customStyle="1" w:styleId="OmniPage27">
    <w:name w:val="OmniPage #27"/>
    <w:basedOn w:val="Normal"/>
    <w:rsid w:val="008B0677"/>
    <w:pPr>
      <w:spacing w:after="0" w:line="240" w:lineRule="auto"/>
    </w:pPr>
    <w:rPr>
      <w:rFonts w:eastAsia="Times New Roman"/>
      <w:color w:val="000000"/>
      <w:sz w:val="20"/>
      <w:szCs w:val="20"/>
    </w:rPr>
  </w:style>
  <w:style w:type="paragraph" w:customStyle="1" w:styleId="OmniPage28">
    <w:name w:val="OmniPage #28"/>
    <w:basedOn w:val="Normal"/>
    <w:rsid w:val="008B0677"/>
    <w:pPr>
      <w:spacing w:after="0" w:line="240" w:lineRule="auto"/>
    </w:pPr>
    <w:rPr>
      <w:rFonts w:eastAsia="Times New Roman"/>
      <w:color w:val="000000"/>
      <w:sz w:val="20"/>
      <w:szCs w:val="20"/>
    </w:rPr>
  </w:style>
  <w:style w:type="paragraph" w:customStyle="1" w:styleId="OmniPage29">
    <w:name w:val="OmniPage #29"/>
    <w:basedOn w:val="Normal"/>
    <w:rsid w:val="008B0677"/>
    <w:pPr>
      <w:spacing w:after="0" w:line="240" w:lineRule="auto"/>
    </w:pPr>
    <w:rPr>
      <w:rFonts w:eastAsia="Times New Roman"/>
      <w:color w:val="000000"/>
      <w:sz w:val="20"/>
      <w:szCs w:val="20"/>
    </w:rPr>
  </w:style>
  <w:style w:type="paragraph" w:customStyle="1" w:styleId="OmniPage30">
    <w:name w:val="OmniPage #30"/>
    <w:basedOn w:val="Normal"/>
    <w:rsid w:val="008B0677"/>
    <w:pPr>
      <w:spacing w:after="0" w:line="240" w:lineRule="auto"/>
    </w:pPr>
    <w:rPr>
      <w:rFonts w:eastAsia="Times New Roman"/>
      <w:color w:val="000000"/>
      <w:sz w:val="20"/>
      <w:szCs w:val="20"/>
    </w:rPr>
  </w:style>
  <w:style w:type="paragraph" w:customStyle="1" w:styleId="OmniPage31">
    <w:name w:val="OmniPage #31"/>
    <w:basedOn w:val="Normal"/>
    <w:rsid w:val="008B0677"/>
    <w:pPr>
      <w:spacing w:after="0" w:line="240" w:lineRule="auto"/>
    </w:pPr>
    <w:rPr>
      <w:rFonts w:eastAsia="Times New Roman"/>
      <w:color w:val="000000"/>
      <w:sz w:val="20"/>
      <w:szCs w:val="20"/>
    </w:rPr>
  </w:style>
  <w:style w:type="paragraph" w:customStyle="1" w:styleId="OmniPage32">
    <w:name w:val="OmniPage #32"/>
    <w:basedOn w:val="Normal"/>
    <w:rsid w:val="008B0677"/>
    <w:pPr>
      <w:spacing w:after="0" w:line="240" w:lineRule="auto"/>
    </w:pPr>
    <w:rPr>
      <w:rFonts w:eastAsia="Times New Roman"/>
      <w:color w:val="000000"/>
      <w:sz w:val="20"/>
      <w:szCs w:val="20"/>
    </w:rPr>
  </w:style>
  <w:style w:type="paragraph" w:customStyle="1" w:styleId="OmniPage33">
    <w:name w:val="OmniPage #33"/>
    <w:basedOn w:val="Normal"/>
    <w:rsid w:val="008B0677"/>
    <w:pPr>
      <w:spacing w:after="0" w:line="240" w:lineRule="auto"/>
    </w:pPr>
    <w:rPr>
      <w:rFonts w:eastAsia="Times New Roman"/>
      <w:color w:val="000000"/>
      <w:sz w:val="20"/>
      <w:szCs w:val="20"/>
    </w:rPr>
  </w:style>
  <w:style w:type="paragraph" w:customStyle="1" w:styleId="OmniPage34">
    <w:name w:val="OmniPage #34"/>
    <w:basedOn w:val="Normal"/>
    <w:rsid w:val="008B0677"/>
    <w:pPr>
      <w:spacing w:after="0" w:line="240" w:lineRule="auto"/>
    </w:pPr>
    <w:rPr>
      <w:rFonts w:eastAsia="Times New Roman"/>
      <w:color w:val="000000"/>
      <w:sz w:val="20"/>
      <w:szCs w:val="20"/>
    </w:rPr>
  </w:style>
  <w:style w:type="paragraph" w:customStyle="1" w:styleId="OmniPage35">
    <w:name w:val="OmniPage #35"/>
    <w:basedOn w:val="Normal"/>
    <w:rsid w:val="008B0677"/>
    <w:pPr>
      <w:spacing w:after="0" w:line="240" w:lineRule="auto"/>
    </w:pPr>
    <w:rPr>
      <w:rFonts w:eastAsia="Times New Roman"/>
      <w:color w:val="000000"/>
      <w:sz w:val="20"/>
      <w:szCs w:val="20"/>
    </w:rPr>
  </w:style>
  <w:style w:type="paragraph" w:customStyle="1" w:styleId="OmniPage36">
    <w:name w:val="OmniPage #36"/>
    <w:basedOn w:val="Normal"/>
    <w:rsid w:val="008B0677"/>
    <w:pPr>
      <w:spacing w:after="0" w:line="240" w:lineRule="auto"/>
    </w:pPr>
    <w:rPr>
      <w:rFonts w:eastAsia="Times New Roman"/>
      <w:color w:val="000000"/>
      <w:sz w:val="20"/>
      <w:szCs w:val="20"/>
    </w:rPr>
  </w:style>
  <w:style w:type="paragraph" w:customStyle="1" w:styleId="OmniPage37">
    <w:name w:val="OmniPage #37"/>
    <w:basedOn w:val="Normal"/>
    <w:rsid w:val="008B0677"/>
    <w:pPr>
      <w:spacing w:after="0" w:line="240" w:lineRule="auto"/>
    </w:pPr>
    <w:rPr>
      <w:rFonts w:eastAsia="Times New Roman"/>
      <w:color w:val="000000"/>
      <w:sz w:val="20"/>
      <w:szCs w:val="20"/>
    </w:rPr>
  </w:style>
  <w:style w:type="paragraph" w:customStyle="1" w:styleId="OmniPage38">
    <w:name w:val="OmniPage #38"/>
    <w:basedOn w:val="Normal"/>
    <w:rsid w:val="008B0677"/>
    <w:pPr>
      <w:spacing w:after="0" w:line="240" w:lineRule="auto"/>
    </w:pPr>
    <w:rPr>
      <w:rFonts w:eastAsia="Times New Roman"/>
      <w:color w:val="000000"/>
      <w:sz w:val="20"/>
      <w:szCs w:val="20"/>
    </w:rPr>
  </w:style>
  <w:style w:type="paragraph" w:customStyle="1" w:styleId="OmniPage39">
    <w:name w:val="OmniPage #39"/>
    <w:basedOn w:val="Normal"/>
    <w:rsid w:val="008B0677"/>
    <w:pPr>
      <w:spacing w:after="0" w:line="240" w:lineRule="auto"/>
    </w:pPr>
    <w:rPr>
      <w:rFonts w:eastAsia="Times New Roman"/>
      <w:color w:val="000000"/>
      <w:sz w:val="20"/>
      <w:szCs w:val="20"/>
    </w:rPr>
  </w:style>
  <w:style w:type="paragraph" w:customStyle="1" w:styleId="OmniPage40">
    <w:name w:val="OmniPage #40"/>
    <w:basedOn w:val="Normal"/>
    <w:rsid w:val="008B0677"/>
    <w:pPr>
      <w:spacing w:after="0" w:line="240" w:lineRule="auto"/>
    </w:pPr>
    <w:rPr>
      <w:rFonts w:eastAsia="Times New Roman"/>
      <w:color w:val="000000"/>
      <w:sz w:val="20"/>
      <w:szCs w:val="20"/>
    </w:rPr>
  </w:style>
  <w:style w:type="paragraph" w:customStyle="1" w:styleId="OmniPage41">
    <w:name w:val="OmniPage #41"/>
    <w:basedOn w:val="Normal"/>
    <w:rsid w:val="008B0677"/>
    <w:pPr>
      <w:spacing w:after="0" w:line="240" w:lineRule="auto"/>
    </w:pPr>
    <w:rPr>
      <w:rFonts w:eastAsia="Times New Roman"/>
      <w:color w:val="000000"/>
      <w:sz w:val="20"/>
      <w:szCs w:val="20"/>
    </w:rPr>
  </w:style>
  <w:style w:type="paragraph" w:customStyle="1" w:styleId="OmniPage42">
    <w:name w:val="OmniPage #42"/>
    <w:basedOn w:val="Normal"/>
    <w:rsid w:val="008B0677"/>
    <w:pPr>
      <w:spacing w:after="0" w:line="240" w:lineRule="auto"/>
    </w:pPr>
    <w:rPr>
      <w:rFonts w:eastAsia="Times New Roman"/>
      <w:color w:val="000000"/>
      <w:sz w:val="20"/>
      <w:szCs w:val="20"/>
    </w:rPr>
  </w:style>
  <w:style w:type="paragraph" w:customStyle="1" w:styleId="OmniPage43">
    <w:name w:val="OmniPage #43"/>
    <w:basedOn w:val="Normal"/>
    <w:rsid w:val="008B0677"/>
    <w:pPr>
      <w:spacing w:after="0" w:line="240" w:lineRule="auto"/>
    </w:pPr>
    <w:rPr>
      <w:rFonts w:eastAsia="Times New Roman"/>
      <w:color w:val="000000"/>
      <w:sz w:val="20"/>
      <w:szCs w:val="20"/>
    </w:rPr>
  </w:style>
  <w:style w:type="paragraph" w:customStyle="1" w:styleId="OmniPage44">
    <w:name w:val="OmniPage #44"/>
    <w:basedOn w:val="Normal"/>
    <w:rsid w:val="008B0677"/>
    <w:pPr>
      <w:spacing w:after="0" w:line="240" w:lineRule="auto"/>
    </w:pPr>
    <w:rPr>
      <w:rFonts w:eastAsia="Times New Roman"/>
      <w:color w:val="000000"/>
      <w:sz w:val="20"/>
      <w:szCs w:val="20"/>
    </w:rPr>
  </w:style>
  <w:style w:type="paragraph" w:customStyle="1" w:styleId="OmniPage45">
    <w:name w:val="OmniPage #45"/>
    <w:basedOn w:val="Normal"/>
    <w:rsid w:val="008B0677"/>
    <w:pPr>
      <w:spacing w:after="0" w:line="240" w:lineRule="auto"/>
    </w:pPr>
    <w:rPr>
      <w:rFonts w:eastAsia="Times New Roman"/>
      <w:color w:val="000000"/>
      <w:sz w:val="20"/>
      <w:szCs w:val="20"/>
    </w:rPr>
  </w:style>
  <w:style w:type="paragraph" w:customStyle="1" w:styleId="OmniPage46">
    <w:name w:val="OmniPage #46"/>
    <w:basedOn w:val="Normal"/>
    <w:rsid w:val="008B0677"/>
    <w:pPr>
      <w:spacing w:after="0" w:line="240" w:lineRule="auto"/>
    </w:pPr>
    <w:rPr>
      <w:rFonts w:eastAsia="Times New Roman"/>
      <w:color w:val="000000"/>
      <w:sz w:val="20"/>
      <w:szCs w:val="20"/>
    </w:rPr>
  </w:style>
  <w:style w:type="paragraph" w:customStyle="1" w:styleId="OmniPage47">
    <w:name w:val="OmniPage #47"/>
    <w:basedOn w:val="Normal"/>
    <w:rsid w:val="008B0677"/>
    <w:pPr>
      <w:spacing w:after="0" w:line="240" w:lineRule="auto"/>
    </w:pPr>
    <w:rPr>
      <w:rFonts w:eastAsia="Times New Roman"/>
      <w:color w:val="000000"/>
      <w:sz w:val="20"/>
      <w:szCs w:val="20"/>
    </w:rPr>
  </w:style>
  <w:style w:type="paragraph" w:customStyle="1" w:styleId="OmniPage48">
    <w:name w:val="OmniPage #48"/>
    <w:basedOn w:val="Normal"/>
    <w:rsid w:val="008B0677"/>
    <w:pPr>
      <w:spacing w:after="0" w:line="240" w:lineRule="auto"/>
    </w:pPr>
    <w:rPr>
      <w:rFonts w:eastAsia="Times New Roman"/>
      <w:color w:val="000000"/>
      <w:sz w:val="20"/>
      <w:szCs w:val="20"/>
    </w:rPr>
  </w:style>
  <w:style w:type="paragraph" w:customStyle="1" w:styleId="OmniPage49">
    <w:name w:val="OmniPage #49"/>
    <w:basedOn w:val="Normal"/>
    <w:rsid w:val="008B0677"/>
    <w:pPr>
      <w:spacing w:after="0" w:line="240" w:lineRule="auto"/>
    </w:pPr>
    <w:rPr>
      <w:rFonts w:eastAsia="Times New Roman"/>
      <w:color w:val="000000"/>
      <w:sz w:val="20"/>
      <w:szCs w:val="20"/>
    </w:rPr>
  </w:style>
  <w:style w:type="paragraph" w:customStyle="1" w:styleId="OmniPage50">
    <w:name w:val="OmniPage #50"/>
    <w:basedOn w:val="Normal"/>
    <w:rsid w:val="008B0677"/>
    <w:pPr>
      <w:spacing w:after="0" w:line="240" w:lineRule="auto"/>
    </w:pPr>
    <w:rPr>
      <w:rFonts w:eastAsia="Times New Roman"/>
      <w:color w:val="000000"/>
      <w:sz w:val="20"/>
      <w:szCs w:val="20"/>
    </w:rPr>
  </w:style>
  <w:style w:type="paragraph" w:customStyle="1" w:styleId="OmniPage51">
    <w:name w:val="OmniPage #51"/>
    <w:basedOn w:val="Normal"/>
    <w:rsid w:val="008B0677"/>
    <w:pPr>
      <w:spacing w:after="0" w:line="240" w:lineRule="auto"/>
    </w:pPr>
    <w:rPr>
      <w:rFonts w:eastAsia="Times New Roman"/>
      <w:color w:val="000000"/>
      <w:sz w:val="20"/>
      <w:szCs w:val="20"/>
    </w:rPr>
  </w:style>
  <w:style w:type="paragraph" w:customStyle="1" w:styleId="OmniPage52">
    <w:name w:val="OmniPage #52"/>
    <w:basedOn w:val="Normal"/>
    <w:rsid w:val="008B0677"/>
    <w:pPr>
      <w:spacing w:after="0" w:line="240" w:lineRule="auto"/>
    </w:pPr>
    <w:rPr>
      <w:rFonts w:eastAsia="Times New Roman"/>
      <w:color w:val="000000"/>
      <w:sz w:val="20"/>
      <w:szCs w:val="20"/>
    </w:rPr>
  </w:style>
  <w:style w:type="paragraph" w:customStyle="1" w:styleId="OmniPage53">
    <w:name w:val="OmniPage #53"/>
    <w:basedOn w:val="Normal"/>
    <w:rsid w:val="008B0677"/>
    <w:pPr>
      <w:spacing w:after="0" w:line="240" w:lineRule="auto"/>
    </w:pPr>
    <w:rPr>
      <w:rFonts w:eastAsia="Times New Roman"/>
      <w:color w:val="000000"/>
      <w:sz w:val="20"/>
      <w:szCs w:val="20"/>
    </w:rPr>
  </w:style>
  <w:style w:type="paragraph" w:customStyle="1" w:styleId="OmniPage54">
    <w:name w:val="OmniPage #54"/>
    <w:basedOn w:val="Normal"/>
    <w:rsid w:val="008B0677"/>
    <w:pPr>
      <w:spacing w:after="0" w:line="240" w:lineRule="auto"/>
    </w:pPr>
    <w:rPr>
      <w:rFonts w:eastAsia="Times New Roman"/>
      <w:color w:val="000000"/>
      <w:sz w:val="20"/>
      <w:szCs w:val="20"/>
    </w:rPr>
  </w:style>
  <w:style w:type="paragraph" w:customStyle="1" w:styleId="OmniPage55">
    <w:name w:val="OmniPage #55"/>
    <w:basedOn w:val="Normal"/>
    <w:rsid w:val="008B0677"/>
    <w:pPr>
      <w:spacing w:after="0" w:line="240" w:lineRule="auto"/>
    </w:pPr>
    <w:rPr>
      <w:rFonts w:eastAsia="Times New Roman"/>
      <w:color w:val="000000"/>
      <w:sz w:val="20"/>
      <w:szCs w:val="20"/>
    </w:rPr>
  </w:style>
  <w:style w:type="paragraph" w:customStyle="1" w:styleId="OmniPage56">
    <w:name w:val="OmniPage #56"/>
    <w:basedOn w:val="Normal"/>
    <w:rsid w:val="008B0677"/>
    <w:pPr>
      <w:spacing w:after="0" w:line="240" w:lineRule="auto"/>
    </w:pPr>
    <w:rPr>
      <w:rFonts w:eastAsia="Times New Roman"/>
      <w:color w:val="000000"/>
      <w:sz w:val="20"/>
      <w:szCs w:val="20"/>
    </w:rPr>
  </w:style>
  <w:style w:type="paragraph" w:customStyle="1" w:styleId="OmniPage57">
    <w:name w:val="OmniPage #57"/>
    <w:basedOn w:val="Normal"/>
    <w:rsid w:val="008B0677"/>
    <w:pPr>
      <w:spacing w:after="0" w:line="240" w:lineRule="auto"/>
    </w:pPr>
    <w:rPr>
      <w:rFonts w:eastAsia="Times New Roman"/>
      <w:color w:val="000000"/>
      <w:sz w:val="20"/>
      <w:szCs w:val="20"/>
    </w:rPr>
  </w:style>
  <w:style w:type="paragraph" w:customStyle="1" w:styleId="OmniPage58">
    <w:name w:val="OmniPage #58"/>
    <w:basedOn w:val="Normal"/>
    <w:rsid w:val="008B0677"/>
    <w:pPr>
      <w:spacing w:after="0" w:line="240" w:lineRule="auto"/>
    </w:pPr>
    <w:rPr>
      <w:rFonts w:eastAsia="Times New Roman"/>
      <w:color w:val="000000"/>
      <w:sz w:val="20"/>
      <w:szCs w:val="20"/>
    </w:rPr>
  </w:style>
  <w:style w:type="paragraph" w:customStyle="1" w:styleId="OmniPage59">
    <w:name w:val="OmniPage #59"/>
    <w:basedOn w:val="Normal"/>
    <w:rsid w:val="008B0677"/>
    <w:pPr>
      <w:spacing w:after="0" w:line="240" w:lineRule="auto"/>
    </w:pPr>
    <w:rPr>
      <w:rFonts w:eastAsia="Times New Roman"/>
      <w:color w:val="000000"/>
      <w:sz w:val="20"/>
      <w:szCs w:val="20"/>
    </w:rPr>
  </w:style>
  <w:style w:type="paragraph" w:customStyle="1" w:styleId="OmniPage60">
    <w:name w:val="OmniPage #60"/>
    <w:basedOn w:val="Normal"/>
    <w:rsid w:val="008B0677"/>
    <w:pPr>
      <w:spacing w:after="0" w:line="240" w:lineRule="auto"/>
    </w:pPr>
    <w:rPr>
      <w:rFonts w:eastAsia="Times New Roman"/>
      <w:color w:val="000000"/>
      <w:sz w:val="20"/>
      <w:szCs w:val="20"/>
    </w:rPr>
  </w:style>
  <w:style w:type="paragraph" w:customStyle="1" w:styleId="OmniPage61">
    <w:name w:val="OmniPage #61"/>
    <w:basedOn w:val="Normal"/>
    <w:rsid w:val="008B0677"/>
    <w:pPr>
      <w:spacing w:after="0" w:line="240" w:lineRule="auto"/>
    </w:pPr>
    <w:rPr>
      <w:rFonts w:eastAsia="Times New Roman"/>
      <w:color w:val="000000"/>
      <w:sz w:val="20"/>
      <w:szCs w:val="20"/>
    </w:rPr>
  </w:style>
  <w:style w:type="paragraph" w:customStyle="1" w:styleId="OmniPage62">
    <w:name w:val="OmniPage #62"/>
    <w:basedOn w:val="Normal"/>
    <w:rsid w:val="008B0677"/>
    <w:pPr>
      <w:spacing w:after="0" w:line="240" w:lineRule="auto"/>
    </w:pPr>
    <w:rPr>
      <w:rFonts w:eastAsia="Times New Roman"/>
      <w:color w:val="000000"/>
      <w:sz w:val="20"/>
      <w:szCs w:val="20"/>
    </w:rPr>
  </w:style>
  <w:style w:type="paragraph" w:customStyle="1" w:styleId="OmniPage63">
    <w:name w:val="OmniPage #63"/>
    <w:basedOn w:val="Normal"/>
    <w:rsid w:val="008B0677"/>
    <w:pPr>
      <w:spacing w:after="0" w:line="240" w:lineRule="auto"/>
    </w:pPr>
    <w:rPr>
      <w:rFonts w:eastAsia="Times New Roman"/>
      <w:color w:val="000000"/>
      <w:sz w:val="20"/>
      <w:szCs w:val="20"/>
    </w:rPr>
  </w:style>
  <w:style w:type="paragraph" w:customStyle="1" w:styleId="OmniPage64">
    <w:name w:val="OmniPage #64"/>
    <w:basedOn w:val="Normal"/>
    <w:rsid w:val="008B0677"/>
    <w:pPr>
      <w:spacing w:after="0" w:line="240" w:lineRule="auto"/>
    </w:pPr>
    <w:rPr>
      <w:rFonts w:eastAsia="Times New Roman"/>
      <w:color w:val="000000"/>
      <w:sz w:val="20"/>
      <w:szCs w:val="20"/>
    </w:rPr>
  </w:style>
  <w:style w:type="paragraph" w:customStyle="1" w:styleId="OmniPage65">
    <w:name w:val="OmniPage #65"/>
    <w:basedOn w:val="Normal"/>
    <w:rsid w:val="008B0677"/>
    <w:pPr>
      <w:spacing w:after="0" w:line="240" w:lineRule="auto"/>
    </w:pPr>
    <w:rPr>
      <w:rFonts w:eastAsia="Times New Roman"/>
      <w:color w:val="000000"/>
      <w:sz w:val="20"/>
      <w:szCs w:val="20"/>
    </w:rPr>
  </w:style>
  <w:style w:type="paragraph" w:customStyle="1" w:styleId="OmniPage66">
    <w:name w:val="OmniPage #66"/>
    <w:basedOn w:val="Normal"/>
    <w:rsid w:val="008B0677"/>
    <w:pPr>
      <w:spacing w:after="0" w:line="240" w:lineRule="auto"/>
    </w:pPr>
    <w:rPr>
      <w:rFonts w:eastAsia="Times New Roman"/>
      <w:color w:val="000000"/>
      <w:sz w:val="20"/>
      <w:szCs w:val="20"/>
    </w:rPr>
  </w:style>
  <w:style w:type="paragraph" w:customStyle="1" w:styleId="OmniPage67">
    <w:name w:val="OmniPage #67"/>
    <w:basedOn w:val="Normal"/>
    <w:rsid w:val="008B0677"/>
    <w:pPr>
      <w:spacing w:after="0" w:line="240" w:lineRule="auto"/>
    </w:pPr>
    <w:rPr>
      <w:rFonts w:eastAsia="Times New Roman"/>
      <w:color w:val="000000"/>
      <w:sz w:val="20"/>
      <w:szCs w:val="20"/>
    </w:rPr>
  </w:style>
  <w:style w:type="paragraph" w:customStyle="1" w:styleId="OmniPage68">
    <w:name w:val="OmniPage #68"/>
    <w:basedOn w:val="Normal"/>
    <w:rsid w:val="008B0677"/>
    <w:pPr>
      <w:spacing w:after="0" w:line="240" w:lineRule="auto"/>
    </w:pPr>
    <w:rPr>
      <w:rFonts w:eastAsia="Times New Roman"/>
      <w:color w:val="000000"/>
      <w:sz w:val="20"/>
      <w:szCs w:val="20"/>
    </w:rPr>
  </w:style>
  <w:style w:type="paragraph" w:customStyle="1" w:styleId="OmniPage69">
    <w:name w:val="OmniPage #69"/>
    <w:basedOn w:val="Normal"/>
    <w:rsid w:val="008B0677"/>
    <w:pPr>
      <w:spacing w:after="0" w:line="240" w:lineRule="auto"/>
    </w:pPr>
    <w:rPr>
      <w:rFonts w:eastAsia="Times New Roman"/>
      <w:color w:val="000000"/>
      <w:sz w:val="20"/>
      <w:szCs w:val="20"/>
    </w:rPr>
  </w:style>
  <w:style w:type="paragraph" w:customStyle="1" w:styleId="OmniPage70">
    <w:name w:val="OmniPage #70"/>
    <w:basedOn w:val="Normal"/>
    <w:rsid w:val="008B0677"/>
    <w:pPr>
      <w:spacing w:after="0" w:line="240" w:lineRule="auto"/>
    </w:pPr>
    <w:rPr>
      <w:rFonts w:eastAsia="Times New Roman"/>
      <w:color w:val="000000"/>
      <w:sz w:val="20"/>
      <w:szCs w:val="20"/>
    </w:rPr>
  </w:style>
  <w:style w:type="paragraph" w:customStyle="1" w:styleId="OmniPage71">
    <w:name w:val="OmniPage #71"/>
    <w:basedOn w:val="Normal"/>
    <w:rsid w:val="008B0677"/>
    <w:pPr>
      <w:spacing w:after="0" w:line="240" w:lineRule="auto"/>
    </w:pPr>
    <w:rPr>
      <w:rFonts w:eastAsia="Times New Roman"/>
      <w:color w:val="000000"/>
      <w:sz w:val="20"/>
      <w:szCs w:val="20"/>
    </w:rPr>
  </w:style>
  <w:style w:type="table" w:customStyle="1" w:styleId="MediumGrid22">
    <w:name w:val="Medium Grid 22"/>
    <w:basedOn w:val="TableNormal"/>
    <w:uiPriority w:val="68"/>
    <w:rsid w:val="008B0677"/>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8B0677"/>
    <w:rPr>
      <w:rFonts w:ascii="Times New Roman" w:eastAsia="Times New Roman" w:hAnsi="Times New Roman" w:cs="Calibri"/>
      <w:sz w:val="16"/>
      <w:szCs w:val="20"/>
    </w:rPr>
  </w:style>
  <w:style w:type="character" w:customStyle="1" w:styleId="createby">
    <w:name w:val="createby"/>
    <w:rsid w:val="008B0677"/>
  </w:style>
  <w:style w:type="character" w:customStyle="1" w:styleId="quote-right">
    <w:name w:val="quote-right"/>
    <w:rsid w:val="008B0677"/>
  </w:style>
  <w:style w:type="character" w:customStyle="1" w:styleId="smallcase">
    <w:name w:val="smallcase"/>
    <w:rsid w:val="008B0677"/>
  </w:style>
  <w:style w:type="character" w:customStyle="1" w:styleId="ft0">
    <w:name w:val="ft0"/>
    <w:rsid w:val="008B0677"/>
  </w:style>
  <w:style w:type="character" w:customStyle="1" w:styleId="ft2">
    <w:name w:val="ft2"/>
    <w:rsid w:val="008B0677"/>
  </w:style>
  <w:style w:type="character" w:customStyle="1" w:styleId="ft1">
    <w:name w:val="ft1"/>
    <w:rsid w:val="008B0677"/>
  </w:style>
  <w:style w:type="character" w:customStyle="1" w:styleId="ft3">
    <w:name w:val="ft3"/>
    <w:rsid w:val="008B0677"/>
  </w:style>
  <w:style w:type="character" w:customStyle="1" w:styleId="StyleTimesNewRoman12ptBold1">
    <w:name w:val="Style Times New Roman 12 pt Bold1"/>
    <w:rsid w:val="008B0677"/>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8B0677"/>
    <w:rPr>
      <w:rFonts w:eastAsia="MS Mincho"/>
      <w:szCs w:val="24"/>
      <w:u w:val="single"/>
      <w:lang w:val="en-US" w:eastAsia="ja-JP" w:bidi="ar-SA"/>
    </w:rPr>
  </w:style>
  <w:style w:type="character" w:customStyle="1" w:styleId="CircledChar2">
    <w:name w:val="Circled Char2"/>
    <w:rsid w:val="008B0677"/>
    <w:rPr>
      <w:rFonts w:eastAsia="MS Mincho"/>
      <w:b/>
      <w:szCs w:val="24"/>
      <w:u w:val="single"/>
      <w:lang w:val="en-US" w:eastAsia="ja-JP" w:bidi="ar-SA"/>
    </w:rPr>
  </w:style>
  <w:style w:type="character" w:customStyle="1" w:styleId="SmallTextChar2">
    <w:name w:val="Small Text Char2"/>
    <w:rsid w:val="008B0677"/>
    <w:rPr>
      <w:rFonts w:eastAsia="MS Mincho"/>
      <w:sz w:val="15"/>
      <w:szCs w:val="24"/>
      <w:lang w:val="en-US" w:eastAsia="ja-JP" w:bidi="ar-SA"/>
    </w:rPr>
  </w:style>
  <w:style w:type="character" w:customStyle="1" w:styleId="BoldandUnderlineCharCharCharCharChar1">
    <w:name w:val="Bold and Underline Char Char Char Char Char1"/>
    <w:rsid w:val="008B0677"/>
    <w:rPr>
      <w:b/>
      <w:szCs w:val="24"/>
      <w:u w:val="single"/>
      <w:lang w:val="en-US" w:eastAsia="en-US" w:bidi="ar-SA"/>
    </w:rPr>
  </w:style>
  <w:style w:type="character" w:customStyle="1" w:styleId="SmallCardChar">
    <w:name w:val="Small Card Char"/>
    <w:rsid w:val="008B0677"/>
    <w:rPr>
      <w:rFonts w:ascii="Palatino Linotype" w:eastAsia="Times New Roman" w:hAnsi="Palatino Linotype"/>
      <w:sz w:val="12"/>
      <w:szCs w:val="24"/>
    </w:rPr>
  </w:style>
  <w:style w:type="character" w:customStyle="1" w:styleId="StyleBoldUnderline10ptBold">
    <w:name w:val="Style Bold Underline + 10 pt Bold"/>
    <w:rsid w:val="008B0677"/>
    <w:rPr>
      <w:b/>
      <w:bCs/>
      <w:sz w:val="20"/>
      <w:u w:val="thick"/>
    </w:rPr>
  </w:style>
  <w:style w:type="character" w:customStyle="1" w:styleId="separator">
    <w:name w:val="separator"/>
    <w:rsid w:val="008B0677"/>
  </w:style>
  <w:style w:type="character" w:customStyle="1" w:styleId="PageHeaderChar">
    <w:name w:val="Page Header Char"/>
    <w:link w:val="PageHeader"/>
    <w:rsid w:val="008B0677"/>
    <w:rPr>
      <w:rFonts w:ascii="Calibri" w:hAnsi="Calibri"/>
      <w:sz w:val="22"/>
    </w:rPr>
  </w:style>
  <w:style w:type="paragraph" w:customStyle="1" w:styleId="NormalUnderline0">
    <w:name w:val="Normal + Underline"/>
    <w:basedOn w:val="Normal"/>
    <w:link w:val="NormalUnderlineChar0"/>
    <w:qFormat/>
    <w:rsid w:val="008B0677"/>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8B0677"/>
    <w:pPr>
      <w:spacing w:after="0" w:line="240" w:lineRule="auto"/>
      <w:ind w:left="720"/>
    </w:pPr>
    <w:rPr>
      <w:rFonts w:eastAsia="Times New Roman"/>
      <w:sz w:val="12"/>
    </w:rPr>
  </w:style>
  <w:style w:type="character" w:customStyle="1" w:styleId="NormalUnderlineChar0">
    <w:name w:val="Normal + Underline Char"/>
    <w:link w:val="NormalUnderline0"/>
    <w:rsid w:val="008B0677"/>
    <w:rPr>
      <w:rFonts w:ascii="Calibri" w:eastAsia="Times New Roman" w:hAnsi="Calibri"/>
      <w:b/>
      <w:u w:val="single"/>
    </w:rPr>
  </w:style>
  <w:style w:type="character" w:customStyle="1" w:styleId="NormalNoUnderlineChar">
    <w:name w:val="Normal + No Underline Char"/>
    <w:link w:val="NormalNoUnderline"/>
    <w:rsid w:val="008B0677"/>
    <w:rPr>
      <w:rFonts w:ascii="Calibri" w:eastAsia="Times New Roman" w:hAnsi="Calibri"/>
      <w:sz w:val="12"/>
    </w:rPr>
  </w:style>
  <w:style w:type="paragraph" w:customStyle="1" w:styleId="TagCite3">
    <w:name w:val="Tag Cite"/>
    <w:basedOn w:val="PageHeader"/>
    <w:link w:val="TagCiteChar3"/>
    <w:qFormat/>
    <w:rsid w:val="008B0677"/>
    <w:rPr>
      <w:rFonts w:ascii="Arial Narrow" w:eastAsia="SimSun" w:hAnsi="Arial Narrow"/>
      <w:b/>
      <w:sz w:val="24"/>
      <w:lang w:eastAsia="zh-CN"/>
    </w:rPr>
  </w:style>
  <w:style w:type="character" w:customStyle="1" w:styleId="TagCiteChar3">
    <w:name w:val="Tag Cite Char"/>
    <w:link w:val="TagCite3"/>
    <w:rsid w:val="008B0677"/>
    <w:rPr>
      <w:rFonts w:ascii="Arial Narrow" w:eastAsia="SimSun" w:hAnsi="Arial Narrow"/>
      <w:b/>
      <w:lang w:eastAsia="zh-CN"/>
    </w:rPr>
  </w:style>
  <w:style w:type="character" w:customStyle="1" w:styleId="smalllink">
    <w:name w:val="smalllink"/>
    <w:rsid w:val="008B0677"/>
  </w:style>
  <w:style w:type="character" w:customStyle="1" w:styleId="bighead1">
    <w:name w:val="bighead1"/>
    <w:rsid w:val="008B0677"/>
    <w:rPr>
      <w:rFonts w:ascii="Verdana" w:hAnsi="Verdana" w:hint="default"/>
      <w:b/>
      <w:bCs/>
      <w:sz w:val="27"/>
      <w:szCs w:val="27"/>
    </w:rPr>
  </w:style>
  <w:style w:type="character" w:customStyle="1" w:styleId="Underline-WFU">
    <w:name w:val="Underline-WFU"/>
    <w:uiPriority w:val="1"/>
    <w:qFormat/>
    <w:rsid w:val="008B0677"/>
    <w:rPr>
      <w:rFonts w:ascii="Cambria" w:hAnsi="Cambria"/>
      <w:sz w:val="21"/>
      <w:u w:val="single"/>
    </w:rPr>
  </w:style>
  <w:style w:type="paragraph" w:customStyle="1" w:styleId="Tiny-WFU">
    <w:name w:val="Tiny-WFU"/>
    <w:basedOn w:val="Normal"/>
    <w:qFormat/>
    <w:rsid w:val="008B0677"/>
    <w:pPr>
      <w:spacing w:after="0" w:line="240" w:lineRule="auto"/>
    </w:pPr>
    <w:rPr>
      <w:rFonts w:eastAsia="Malgun Gothic"/>
      <w:sz w:val="12"/>
      <w:lang w:eastAsia="ko-KR"/>
    </w:rPr>
  </w:style>
  <w:style w:type="character" w:customStyle="1" w:styleId="b">
    <w:name w:val="b"/>
    <w:rsid w:val="008B0677"/>
  </w:style>
  <w:style w:type="paragraph" w:customStyle="1" w:styleId="Indentation">
    <w:name w:val="Indentation"/>
    <w:basedOn w:val="Normal"/>
    <w:uiPriority w:val="99"/>
    <w:qFormat/>
    <w:rsid w:val="008B0677"/>
    <w:pPr>
      <w:spacing w:after="0" w:line="240" w:lineRule="auto"/>
      <w:ind w:left="288" w:right="288"/>
    </w:pPr>
    <w:rPr>
      <w:rFonts w:eastAsia="Calibri"/>
    </w:rPr>
  </w:style>
  <w:style w:type="paragraph" w:customStyle="1" w:styleId="departments">
    <w:name w:val="departments"/>
    <w:basedOn w:val="Normal"/>
    <w:uiPriority w:val="99"/>
    <w:qFormat/>
    <w:rsid w:val="008B0677"/>
    <w:pPr>
      <w:spacing w:before="100" w:beforeAutospacing="1" w:after="100" w:afterAutospacing="1" w:line="240" w:lineRule="auto"/>
    </w:pPr>
    <w:rPr>
      <w:rFonts w:eastAsia="Times New Roman"/>
      <w:sz w:val="24"/>
    </w:rPr>
  </w:style>
  <w:style w:type="character" w:customStyle="1" w:styleId="left-date1">
    <w:name w:val="left-date1"/>
    <w:rsid w:val="008B0677"/>
    <w:rPr>
      <w:rFonts w:ascii="Verdana" w:hAnsi="Verdana" w:hint="default"/>
      <w:color w:val="666666"/>
      <w:sz w:val="14"/>
      <w:szCs w:val="14"/>
    </w:rPr>
  </w:style>
  <w:style w:type="character" w:customStyle="1" w:styleId="org">
    <w:name w:val="org"/>
    <w:basedOn w:val="DefaultParagraphFont"/>
    <w:rsid w:val="008B0677"/>
  </w:style>
  <w:style w:type="paragraph" w:customStyle="1" w:styleId="seeall">
    <w:name w:val="seeall"/>
    <w:basedOn w:val="Normal"/>
    <w:rsid w:val="008B0677"/>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8B0677"/>
  </w:style>
  <w:style w:type="character" w:customStyle="1" w:styleId="livefyre-commentcount">
    <w:name w:val="livefyre-commentcount"/>
    <w:basedOn w:val="DefaultParagraphFont"/>
    <w:rsid w:val="008B0677"/>
  </w:style>
  <w:style w:type="character" w:customStyle="1" w:styleId="rednegchange">
    <w:name w:val="red_neg_change"/>
    <w:basedOn w:val="DefaultParagraphFont"/>
    <w:rsid w:val="008B0677"/>
  </w:style>
  <w:style w:type="character" w:customStyle="1" w:styleId="wsodqchgshow">
    <w:name w:val="wsodq_chgshow"/>
    <w:basedOn w:val="DefaultParagraphFont"/>
    <w:rsid w:val="008B0677"/>
  </w:style>
  <w:style w:type="character" w:customStyle="1" w:styleId="greenposchange">
    <w:name w:val="green_pos_change"/>
    <w:basedOn w:val="DefaultParagraphFont"/>
    <w:rsid w:val="008B0677"/>
  </w:style>
  <w:style w:type="paragraph" w:customStyle="1" w:styleId="image-caption">
    <w:name w:val="image-caption"/>
    <w:basedOn w:val="Normal"/>
    <w:uiPriority w:val="99"/>
    <w:qFormat/>
    <w:rsid w:val="008B0677"/>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8B0677"/>
  </w:style>
  <w:style w:type="paragraph" w:customStyle="1" w:styleId="gascontcredit">
    <w:name w:val="gas_cont_credit"/>
    <w:basedOn w:val="Normal"/>
    <w:rsid w:val="008B0677"/>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8B0677"/>
    <w:rPr>
      <w:b/>
      <w:szCs w:val="24"/>
      <w:u w:val="single"/>
      <w:lang w:val="en-US" w:eastAsia="en-US" w:bidi="ar-SA"/>
    </w:rPr>
  </w:style>
  <w:style w:type="paragraph" w:customStyle="1" w:styleId="endarticle">
    <w:name w:val="endarticle"/>
    <w:basedOn w:val="Normal"/>
    <w:uiPriority w:val="99"/>
    <w:qFormat/>
    <w:rsid w:val="008B0677"/>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8B0677"/>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8B0677"/>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8B0677"/>
  </w:style>
  <w:style w:type="character" w:customStyle="1" w:styleId="honorific-prefix">
    <w:name w:val="honorific-prefix"/>
    <w:basedOn w:val="DefaultParagraphFont"/>
    <w:rsid w:val="008B0677"/>
  </w:style>
  <w:style w:type="character" w:customStyle="1" w:styleId="given-name">
    <w:name w:val="given-name"/>
    <w:basedOn w:val="DefaultParagraphFont"/>
    <w:rsid w:val="008B0677"/>
  </w:style>
  <w:style w:type="character" w:customStyle="1" w:styleId="family-name">
    <w:name w:val="family-name"/>
    <w:basedOn w:val="DefaultParagraphFont"/>
    <w:rsid w:val="008B0677"/>
  </w:style>
  <w:style w:type="character" w:customStyle="1" w:styleId="chead">
    <w:name w:val="chead"/>
    <w:basedOn w:val="DefaultParagraphFont"/>
    <w:rsid w:val="008B0677"/>
  </w:style>
  <w:style w:type="character" w:customStyle="1" w:styleId="obgcapsstart">
    <w:name w:val="obg_caps_start"/>
    <w:basedOn w:val="DefaultParagraphFont"/>
    <w:rsid w:val="008B0677"/>
  </w:style>
  <w:style w:type="character" w:customStyle="1" w:styleId="underlinedCharChar0">
    <w:name w:val="underlined Char Char"/>
    <w:basedOn w:val="DefaultParagraphFont"/>
    <w:rsid w:val="008B0677"/>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8B0677"/>
    <w:rPr>
      <w:strike/>
      <w:sz w:val="16"/>
      <w:szCs w:val="16"/>
    </w:rPr>
  </w:style>
  <w:style w:type="paragraph" w:customStyle="1" w:styleId="Pa4">
    <w:name w:val="Pa4"/>
    <w:basedOn w:val="Normal"/>
    <w:next w:val="Normal"/>
    <w:uiPriority w:val="99"/>
    <w:qFormat/>
    <w:rsid w:val="008B0677"/>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8B0677"/>
  </w:style>
  <w:style w:type="paragraph" w:customStyle="1" w:styleId="attribution">
    <w:name w:val="attribution"/>
    <w:basedOn w:val="Normal"/>
    <w:uiPriority w:val="99"/>
    <w:qFormat/>
    <w:rsid w:val="008B067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8B067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8B0677"/>
    <w:pPr>
      <w:spacing w:before="100" w:beforeAutospacing="1" w:after="100" w:afterAutospacing="1" w:line="240" w:lineRule="auto"/>
    </w:pPr>
    <w:rPr>
      <w:rFonts w:eastAsia="Times New Roman"/>
      <w:sz w:val="24"/>
    </w:rPr>
  </w:style>
  <w:style w:type="character" w:customStyle="1" w:styleId="text2">
    <w:name w:val="text2"/>
    <w:basedOn w:val="DefaultParagraphFont"/>
    <w:rsid w:val="008B0677"/>
  </w:style>
  <w:style w:type="paragraph" w:customStyle="1" w:styleId="msolistparagraph0">
    <w:name w:val="msolistparagraph"/>
    <w:basedOn w:val="Normal"/>
    <w:uiPriority w:val="99"/>
    <w:qFormat/>
    <w:rsid w:val="008B067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8B0677"/>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8B0677"/>
  </w:style>
  <w:style w:type="character" w:customStyle="1" w:styleId="StyleUnderlineChar2CharChar11pt">
    <w:name w:val="Style Underline Char2 Char Char + 11 pt"/>
    <w:basedOn w:val="Style11pt"/>
    <w:rsid w:val="008B0677"/>
    <w:rPr>
      <w:rFonts w:ascii="Times New Roman" w:hAnsi="Times New Roman"/>
      <w:sz w:val="20"/>
      <w:u w:val="single"/>
    </w:rPr>
  </w:style>
  <w:style w:type="character" w:customStyle="1" w:styleId="StyleStyleBoldUnderline11pt">
    <w:name w:val="Style Style Bold Underline + 11 pt"/>
    <w:basedOn w:val="DefaultParagraphFont"/>
    <w:rsid w:val="008B067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B0677"/>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8B0677"/>
    <w:rPr>
      <w:rFonts w:ascii="Arial Narrow" w:eastAsia="SimSun" w:hAnsi="Arial Narrow"/>
      <w:b/>
      <w:bCs/>
      <w:sz w:val="20"/>
      <w:u w:val="single"/>
      <w:lang w:eastAsia="zh-CN"/>
    </w:rPr>
  </w:style>
  <w:style w:type="character" w:customStyle="1" w:styleId="Styleunderline11pt">
    <w:name w:val="Style underline + 11 pt"/>
    <w:basedOn w:val="underline"/>
    <w:rsid w:val="008B0677"/>
    <w:rPr>
      <w:u w:val="single"/>
      <w:lang w:val="en-US" w:eastAsia="en-US" w:bidi="ar-SA"/>
    </w:rPr>
  </w:style>
  <w:style w:type="character" w:customStyle="1" w:styleId="Styleunderline11ptBold">
    <w:name w:val="Style underline + 11 pt Bold"/>
    <w:basedOn w:val="underline"/>
    <w:rsid w:val="008B0677"/>
    <w:rPr>
      <w:u w:val="single"/>
      <w:lang w:val="en-US" w:eastAsia="en-US" w:bidi="ar-SA"/>
    </w:rPr>
  </w:style>
  <w:style w:type="paragraph" w:customStyle="1" w:styleId="StyleStyle49pt10">
    <w:name w:val="Style Style4 + 9 pt10"/>
    <w:basedOn w:val="Style4"/>
    <w:link w:val="StyleStyle49pt10Char"/>
    <w:qFormat/>
    <w:rsid w:val="008B0677"/>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8B0677"/>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8B0677"/>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8B0677"/>
    <w:rPr>
      <w:rFonts w:ascii="Arial Narrow" w:eastAsia="Times New Roman" w:hAnsi="Arial Narrow"/>
      <w:b/>
      <w:bCs/>
      <w:sz w:val="20"/>
      <w:u w:val="single"/>
      <w:lang w:eastAsia="zh-CN"/>
    </w:rPr>
  </w:style>
  <w:style w:type="character" w:customStyle="1" w:styleId="articlehead2">
    <w:name w:val="articlehead2"/>
    <w:basedOn w:val="DefaultParagraphFont"/>
    <w:rsid w:val="008B0677"/>
  </w:style>
  <w:style w:type="character" w:customStyle="1" w:styleId="pronset">
    <w:name w:val="pronset"/>
    <w:basedOn w:val="DefaultParagraphFont"/>
    <w:rsid w:val="008B0677"/>
  </w:style>
  <w:style w:type="character" w:customStyle="1" w:styleId="showipapr">
    <w:name w:val="show_ipapr"/>
    <w:basedOn w:val="DefaultParagraphFont"/>
    <w:rsid w:val="008B0677"/>
  </w:style>
  <w:style w:type="character" w:customStyle="1" w:styleId="prondelim">
    <w:name w:val="prondelim"/>
    <w:basedOn w:val="DefaultParagraphFont"/>
    <w:rsid w:val="008B0677"/>
  </w:style>
  <w:style w:type="character" w:customStyle="1" w:styleId="pron">
    <w:name w:val="pron"/>
    <w:basedOn w:val="DefaultParagraphFont"/>
    <w:rsid w:val="008B0677"/>
  </w:style>
  <w:style w:type="character" w:customStyle="1" w:styleId="prontoggle">
    <w:name w:val="pron_toggle"/>
    <w:basedOn w:val="DefaultParagraphFont"/>
    <w:rsid w:val="008B0677"/>
  </w:style>
  <w:style w:type="character" w:customStyle="1" w:styleId="showspellpr">
    <w:name w:val="show_spellpr"/>
    <w:basedOn w:val="DefaultParagraphFont"/>
    <w:rsid w:val="008B0677"/>
  </w:style>
  <w:style w:type="character" w:customStyle="1" w:styleId="boldface">
    <w:name w:val="boldface"/>
    <w:basedOn w:val="DefaultParagraphFont"/>
    <w:rsid w:val="008B0677"/>
  </w:style>
  <w:style w:type="character" w:customStyle="1" w:styleId="pg">
    <w:name w:val="pg"/>
    <w:basedOn w:val="DefaultParagraphFont"/>
    <w:rsid w:val="008B0677"/>
  </w:style>
  <w:style w:type="character" w:customStyle="1" w:styleId="secondary-bf">
    <w:name w:val="secondary-bf"/>
    <w:basedOn w:val="DefaultParagraphFont"/>
    <w:rsid w:val="008B0677"/>
  </w:style>
  <w:style w:type="character" w:customStyle="1" w:styleId="dnindex">
    <w:name w:val="dnindex"/>
    <w:basedOn w:val="DefaultParagraphFont"/>
    <w:rsid w:val="008B0677"/>
  </w:style>
  <w:style w:type="character" w:customStyle="1" w:styleId="ital-inline">
    <w:name w:val="ital-inline"/>
    <w:basedOn w:val="DefaultParagraphFont"/>
    <w:rsid w:val="008B0677"/>
  </w:style>
  <w:style w:type="character" w:customStyle="1" w:styleId="Styleterm111ptUnderline">
    <w:name w:val="Style term1 + 11 pt Underline"/>
    <w:basedOn w:val="term1"/>
    <w:rsid w:val="008B0677"/>
    <w:rPr>
      <w:b/>
      <w:bCs/>
      <w:sz w:val="20"/>
      <w:u w:val="single"/>
    </w:rPr>
  </w:style>
  <w:style w:type="paragraph" w:customStyle="1" w:styleId="StyleMinimizedTextArialNarrow10pt">
    <w:name w:val="Style Minimized Text + Arial Narrow 10 pt"/>
    <w:basedOn w:val="MinimizedText"/>
    <w:link w:val="StyleMinimizedTextArialNarrow10ptChar"/>
    <w:qFormat/>
    <w:rsid w:val="008B0677"/>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8B0677"/>
    <w:rPr>
      <w:rFonts w:ascii="Georgia" w:eastAsia="Times New Roman" w:hAnsi="Georgia"/>
      <w:sz w:val="20"/>
      <w:szCs w:val="22"/>
    </w:rPr>
  </w:style>
  <w:style w:type="paragraph" w:customStyle="1" w:styleId="StyleStyle49pt3">
    <w:name w:val="Style Style4 + 9 pt3"/>
    <w:basedOn w:val="Style4"/>
    <w:link w:val="StyleStyle49pt3Char"/>
    <w:qFormat/>
    <w:rsid w:val="008B0677"/>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8B0677"/>
    <w:rPr>
      <w:rFonts w:ascii="Arial Narrow" w:eastAsia="Times New Roman" w:hAnsi="Arial Narrow"/>
      <w:sz w:val="20"/>
      <w:u w:val="single"/>
      <w:lang w:eastAsia="zh-CN"/>
    </w:rPr>
  </w:style>
  <w:style w:type="character" w:customStyle="1" w:styleId="ct-with-fmlt">
    <w:name w:val="ct-with-fmlt"/>
    <w:basedOn w:val="DefaultParagraphFont"/>
    <w:rsid w:val="008B0677"/>
  </w:style>
  <w:style w:type="character" w:customStyle="1" w:styleId="althead">
    <w:name w:val="althead"/>
    <w:basedOn w:val="DefaultParagraphFont"/>
    <w:rsid w:val="008B0677"/>
  </w:style>
  <w:style w:type="character" w:customStyle="1" w:styleId="arbd1">
    <w:name w:val="arbd1"/>
    <w:basedOn w:val="DefaultParagraphFont"/>
    <w:rsid w:val="008B0677"/>
  </w:style>
  <w:style w:type="character" w:customStyle="1" w:styleId="unx">
    <w:name w:val="unx"/>
    <w:basedOn w:val="DefaultParagraphFont"/>
    <w:rsid w:val="008B0677"/>
  </w:style>
  <w:style w:type="character" w:customStyle="1" w:styleId="lrdctph">
    <w:name w:val="lr_dct_ph"/>
    <w:basedOn w:val="DefaultParagraphFont"/>
    <w:rsid w:val="008B0677"/>
  </w:style>
  <w:style w:type="character" w:customStyle="1" w:styleId="tagciteChar4">
    <w:name w:val="tag/cite Char"/>
    <w:basedOn w:val="DefaultParagraphFont"/>
    <w:rsid w:val="008B0677"/>
    <w:rPr>
      <w:b/>
      <w:sz w:val="24"/>
      <w:lang w:val="en-US" w:eastAsia="en-US" w:bidi="ar-SA"/>
    </w:rPr>
  </w:style>
  <w:style w:type="paragraph" w:customStyle="1" w:styleId="TxBr41p1">
    <w:name w:val="TxBr_41p1"/>
    <w:basedOn w:val="Normal"/>
    <w:qFormat/>
    <w:rsid w:val="008B0677"/>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8B0677"/>
    <w:rPr>
      <w:sz w:val="18"/>
      <w:szCs w:val="24"/>
      <w:lang w:val="en-US" w:eastAsia="en-US" w:bidi="ar-SA"/>
    </w:rPr>
  </w:style>
  <w:style w:type="paragraph" w:customStyle="1" w:styleId="003Cite">
    <w:name w:val="003Cite"/>
    <w:basedOn w:val="Normal"/>
    <w:qFormat/>
    <w:rsid w:val="008B0677"/>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8B0677"/>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8B0677"/>
    <w:rPr>
      <w:rFonts w:ascii="Calibri" w:hAnsi="Calibri"/>
      <w:b/>
      <w:color w:val="000000"/>
      <w:sz w:val="22"/>
      <w:u w:val="single"/>
    </w:rPr>
  </w:style>
  <w:style w:type="character" w:customStyle="1" w:styleId="StyleBold1">
    <w:name w:val="Style Bold1"/>
    <w:rsid w:val="008B0677"/>
    <w:rPr>
      <w:rFonts w:ascii="Georgia" w:hAnsi="Georgia"/>
      <w:b/>
      <w:bCs/>
      <w:sz w:val="22"/>
    </w:rPr>
  </w:style>
  <w:style w:type="character" w:customStyle="1" w:styleId="BlockHeadingsChar1">
    <w:name w:val="Block Headings Char1"/>
    <w:rsid w:val="008B0677"/>
    <w:rPr>
      <w:b/>
      <w:caps/>
    </w:rPr>
  </w:style>
  <w:style w:type="character" w:customStyle="1" w:styleId="CARDChar2">
    <w:name w:val="CARD Char"/>
    <w:link w:val="CARD0"/>
    <w:rsid w:val="008B0677"/>
    <w:rPr>
      <w:rFonts w:ascii="Calibri" w:hAnsi="Calibri"/>
      <w:sz w:val="22"/>
    </w:rPr>
  </w:style>
  <w:style w:type="character" w:customStyle="1" w:styleId="FontStyle170">
    <w:name w:val="Font Style170"/>
    <w:uiPriority w:val="99"/>
    <w:rsid w:val="008B0677"/>
    <w:rPr>
      <w:rFonts w:ascii="Bookman Old Style" w:hAnsi="Bookman Old Style" w:cs="Bookman Old Style"/>
      <w:sz w:val="16"/>
      <w:szCs w:val="16"/>
    </w:rPr>
  </w:style>
  <w:style w:type="character" w:customStyle="1" w:styleId="label">
    <w:name w:val="label"/>
    <w:rsid w:val="008B0677"/>
  </w:style>
  <w:style w:type="character" w:customStyle="1" w:styleId="Styleunderline12pt">
    <w:name w:val="Style underline + 12 pt"/>
    <w:rsid w:val="008B0677"/>
    <w:rPr>
      <w:rFonts w:ascii="Times New Roman" w:hAnsi="Times New Roman"/>
      <w:bCs/>
      <w:sz w:val="20"/>
      <w:u w:val="single"/>
    </w:rPr>
  </w:style>
  <w:style w:type="character" w:customStyle="1" w:styleId="StyleUnderlineChar19pt">
    <w:name w:val="Style Underline Char1 + 9 pt"/>
    <w:basedOn w:val="UnderlineChar1"/>
    <w:rsid w:val="008B0677"/>
    <w:rPr>
      <w:rFonts w:ascii="Times New Roman" w:hAnsi="Times New Roman"/>
      <w:sz w:val="20"/>
      <w:szCs w:val="24"/>
      <w:u w:val="single"/>
      <w:lang w:val="en-US" w:eastAsia="en-US" w:bidi="ar-SA"/>
    </w:rPr>
  </w:style>
  <w:style w:type="character" w:customStyle="1" w:styleId="StyleUnderlineChar1Bold">
    <w:name w:val="Style Underline Char1 + Bold"/>
    <w:rsid w:val="008B067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8B067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B0677"/>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8B0677"/>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8B0677"/>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8B067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8B0677"/>
    <w:rPr>
      <w:rFonts w:ascii="Times New Roman" w:hAnsi="Times New Roman"/>
      <w:sz w:val="20"/>
      <w:u w:val="single"/>
      <w:lang w:val="en-US" w:eastAsia="en-US" w:bidi="ar-SA"/>
    </w:rPr>
  </w:style>
  <w:style w:type="paragraph" w:customStyle="1" w:styleId="StyleUnderline9pt1">
    <w:name w:val="Style Underline + 9 pt1"/>
    <w:rsid w:val="008B0677"/>
    <w:rPr>
      <w:rFonts w:ascii="Times New Roman" w:eastAsia="SimSun" w:hAnsi="Times New Roman" w:cs="Times New Roman"/>
      <w:sz w:val="20"/>
      <w:szCs w:val="20"/>
      <w:u w:val="single"/>
    </w:rPr>
  </w:style>
  <w:style w:type="character" w:customStyle="1" w:styleId="Style9ptUnderline1">
    <w:name w:val="Style 9 pt Underline1"/>
    <w:rsid w:val="008B0677"/>
    <w:rPr>
      <w:sz w:val="20"/>
      <w:u w:val="single"/>
    </w:rPr>
  </w:style>
  <w:style w:type="character" w:customStyle="1" w:styleId="StyleUnderlineChar19pt2">
    <w:name w:val="Style Underline Char1 + 9 pt2"/>
    <w:basedOn w:val="UnderlineChar1"/>
    <w:rsid w:val="008B067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8B067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8B067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8B0677"/>
    <w:rPr>
      <w:rFonts w:ascii="Times New Roman" w:hAnsi="Times New Roman"/>
      <w:b/>
      <w:bCs/>
      <w:sz w:val="20"/>
      <w:szCs w:val="24"/>
      <w:u w:val="single"/>
      <w:lang w:val="en-US" w:eastAsia="en-US" w:bidi="ar-SA"/>
    </w:rPr>
  </w:style>
  <w:style w:type="character" w:customStyle="1" w:styleId="content">
    <w:name w:val="content"/>
    <w:basedOn w:val="DefaultParagraphFont"/>
    <w:rsid w:val="008B0677"/>
  </w:style>
  <w:style w:type="character" w:customStyle="1" w:styleId="Style9ptBoldUnderline1">
    <w:name w:val="Style 9 pt Bold Underline1"/>
    <w:rsid w:val="008B0677"/>
    <w:rPr>
      <w:b/>
      <w:bCs/>
      <w:sz w:val="20"/>
      <w:u w:val="single"/>
    </w:rPr>
  </w:style>
  <w:style w:type="character" w:customStyle="1" w:styleId="tagCharCharCharChar">
    <w:name w:val="tag Char Char Char Char"/>
    <w:rsid w:val="008B0677"/>
    <w:rPr>
      <w:rFonts w:ascii="Georgia" w:eastAsia="Calibri" w:hAnsi="Georgia" w:cs="Calibri"/>
      <w:b/>
      <w:sz w:val="24"/>
    </w:rPr>
  </w:style>
  <w:style w:type="character" w:customStyle="1" w:styleId="3">
    <w:name w:val="3"/>
    <w:rsid w:val="008B067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B0677"/>
    <w:rPr>
      <w:rFonts w:cs="Arial"/>
      <w:b/>
      <w:bCs/>
      <w:iCs/>
      <w:szCs w:val="28"/>
      <w:lang w:val="en-US" w:eastAsia="en-US" w:bidi="ar-SA"/>
    </w:rPr>
  </w:style>
  <w:style w:type="paragraph" w:customStyle="1" w:styleId="EmphasisText">
    <w:name w:val="Emphasis Text"/>
    <w:basedOn w:val="UnderlinedText"/>
    <w:link w:val="EmphasisTextChar"/>
    <w:rsid w:val="008B0677"/>
    <w:rPr>
      <w:rFonts w:eastAsia="SimSun"/>
      <w:sz w:val="24"/>
      <w:u w:val="single"/>
    </w:rPr>
  </w:style>
  <w:style w:type="character" w:customStyle="1" w:styleId="EmphasisTextChar">
    <w:name w:val="Emphasis Text Char"/>
    <w:link w:val="EmphasisText"/>
    <w:rsid w:val="008B0677"/>
    <w:rPr>
      <w:rFonts w:ascii="Calibri" w:eastAsia="SimSun" w:hAnsi="Calibri"/>
      <w:b/>
      <w:u w:val="single"/>
    </w:rPr>
  </w:style>
  <w:style w:type="character" w:customStyle="1" w:styleId="featuretitle">
    <w:name w:val="feature_title"/>
    <w:basedOn w:val="DefaultParagraphFont"/>
    <w:rsid w:val="008B0677"/>
  </w:style>
  <w:style w:type="character" w:customStyle="1" w:styleId="6">
    <w:name w:val="6"/>
    <w:rsid w:val="008B0677"/>
    <w:rPr>
      <w:rFonts w:cs="Arial"/>
      <w:bCs/>
      <w:sz w:val="20"/>
      <w:u w:val="single"/>
      <w:lang w:val="en-US" w:eastAsia="en-US" w:bidi="ar-SA"/>
    </w:rPr>
  </w:style>
  <w:style w:type="character" w:customStyle="1" w:styleId="7">
    <w:name w:val="7"/>
    <w:rsid w:val="008B0677"/>
    <w:rPr>
      <w:rFonts w:cs="Arial"/>
      <w:bCs/>
      <w:sz w:val="20"/>
      <w:u w:val="single"/>
      <w:lang w:val="en-US" w:eastAsia="en-US" w:bidi="ar-SA"/>
    </w:rPr>
  </w:style>
  <w:style w:type="character" w:customStyle="1" w:styleId="StyleUnderlineChar19pt4">
    <w:name w:val="Style Underline Char1 + 9 pt4"/>
    <w:basedOn w:val="UnderlineChar1"/>
    <w:rsid w:val="008B0677"/>
    <w:rPr>
      <w:rFonts w:ascii="Times New Roman" w:hAnsi="Times New Roman"/>
      <w:sz w:val="20"/>
      <w:szCs w:val="24"/>
      <w:u w:val="single"/>
      <w:lang w:val="en-US" w:eastAsia="en-US" w:bidi="ar-SA"/>
    </w:rPr>
  </w:style>
  <w:style w:type="character" w:customStyle="1" w:styleId="StyleUnderlineChar19ptBold1">
    <w:name w:val="Style Underline Char1 + 9 pt Bold1"/>
    <w:rsid w:val="008B0677"/>
    <w:rPr>
      <w:rFonts w:ascii="Times New Roman" w:hAnsi="Times New Roman"/>
      <w:b/>
      <w:bCs/>
      <w:sz w:val="20"/>
      <w:szCs w:val="24"/>
      <w:u w:val="single"/>
      <w:lang w:val="en-US" w:eastAsia="en-US" w:bidi="ar-SA"/>
    </w:rPr>
  </w:style>
  <w:style w:type="character" w:customStyle="1" w:styleId="Style9ptUnderline3">
    <w:name w:val="Style 9 pt Underline3"/>
    <w:rsid w:val="008B0677"/>
    <w:rPr>
      <w:sz w:val="20"/>
      <w:u w:val="single"/>
    </w:rPr>
  </w:style>
  <w:style w:type="paragraph" w:customStyle="1" w:styleId="Stylecard9pt">
    <w:name w:val="Style card + 9 pt"/>
    <w:basedOn w:val="Normal"/>
    <w:link w:val="Stylecard9ptChar"/>
    <w:qFormat/>
    <w:rsid w:val="008B0677"/>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8B0677"/>
    <w:rPr>
      <w:rFonts w:ascii="Calibri" w:eastAsia="Calibri" w:hAnsi="Calibri" w:cs="Times New Roman"/>
      <w:sz w:val="20"/>
      <w:szCs w:val="20"/>
      <w:u w:val="single"/>
    </w:rPr>
  </w:style>
  <w:style w:type="character" w:customStyle="1" w:styleId="Styleunderline9pt0">
    <w:name w:val="Style underline + 9 pt"/>
    <w:basedOn w:val="underline"/>
    <w:rsid w:val="008B0677"/>
    <w:rPr>
      <w:u w:val="single"/>
      <w:lang w:val="en-US" w:eastAsia="en-US" w:bidi="ar-SA"/>
    </w:rPr>
  </w:style>
  <w:style w:type="character" w:customStyle="1" w:styleId="Style9ptUnderline4">
    <w:name w:val="Style 9 pt Underline4"/>
    <w:rsid w:val="008B0677"/>
    <w:rPr>
      <w:sz w:val="20"/>
      <w:u w:val="single"/>
    </w:rPr>
  </w:style>
  <w:style w:type="character" w:customStyle="1" w:styleId="55">
    <w:name w:val="55"/>
    <w:rsid w:val="008B0677"/>
    <w:rPr>
      <w:rFonts w:cs="Arial"/>
      <w:bCs/>
      <w:sz w:val="20"/>
      <w:u w:val="single"/>
      <w:lang w:val="en-US" w:eastAsia="en-US" w:bidi="ar-SA"/>
    </w:rPr>
  </w:style>
  <w:style w:type="paragraph" w:customStyle="1" w:styleId="CardBody">
    <w:name w:val="Card Body"/>
    <w:basedOn w:val="Normal"/>
    <w:link w:val="CardBodyChar"/>
    <w:qFormat/>
    <w:rsid w:val="008B0677"/>
    <w:pPr>
      <w:spacing w:after="0" w:line="240" w:lineRule="auto"/>
    </w:pPr>
    <w:rPr>
      <w:rFonts w:eastAsia="Calibri"/>
    </w:rPr>
  </w:style>
  <w:style w:type="character" w:customStyle="1" w:styleId="CardBodyChar">
    <w:name w:val="Card Body Char"/>
    <w:link w:val="CardBody"/>
    <w:rsid w:val="008B0677"/>
    <w:rPr>
      <w:rFonts w:ascii="Calibri" w:eastAsia="Calibri" w:hAnsi="Calibri"/>
      <w:sz w:val="22"/>
    </w:rPr>
  </w:style>
  <w:style w:type="character" w:customStyle="1" w:styleId="Styleunderline9pt10">
    <w:name w:val="Style underline + 9 pt1"/>
    <w:basedOn w:val="underline"/>
    <w:rsid w:val="008B0677"/>
    <w:rPr>
      <w:u w:val="single"/>
      <w:lang w:val="en-US" w:eastAsia="en-US" w:bidi="ar-SA"/>
    </w:rPr>
  </w:style>
  <w:style w:type="character" w:customStyle="1" w:styleId="Styleunderline9ptBold">
    <w:name w:val="Style underline + 9 pt Bold"/>
    <w:rsid w:val="008B0677"/>
    <w:rPr>
      <w:b/>
      <w:bCs/>
      <w:sz w:val="20"/>
      <w:u w:val="single"/>
    </w:rPr>
  </w:style>
  <w:style w:type="character" w:customStyle="1" w:styleId="StyleUnderliningChar9ptBold">
    <w:name w:val="Style Underlining Char + 9 pt Bold"/>
    <w:rsid w:val="008B0677"/>
    <w:rPr>
      <w:rFonts w:ascii="Times New Roman" w:hAnsi="Times New Roman"/>
      <w:b/>
      <w:bCs/>
      <w:sz w:val="20"/>
      <w:szCs w:val="24"/>
      <w:u w:val="single"/>
      <w:lang w:val="en-US" w:eastAsia="en-US" w:bidi="ar-SA"/>
    </w:rPr>
  </w:style>
  <w:style w:type="character" w:customStyle="1" w:styleId="StyleUnderliningChar9pt">
    <w:name w:val="Style Underlining Char + 9 pt"/>
    <w:rsid w:val="008B0677"/>
    <w:rPr>
      <w:rFonts w:ascii="Times New Roman" w:hAnsi="Times New Roman"/>
      <w:sz w:val="20"/>
      <w:szCs w:val="24"/>
      <w:u w:val="single"/>
      <w:lang w:val="en-US" w:eastAsia="en-US" w:bidi="ar-SA"/>
    </w:rPr>
  </w:style>
  <w:style w:type="character" w:customStyle="1" w:styleId="34">
    <w:name w:val="34"/>
    <w:rsid w:val="008B0677"/>
    <w:rPr>
      <w:rFonts w:ascii="Times New Roman" w:hAnsi="Times New Roman" w:cs="Arial"/>
      <w:bCs/>
      <w:sz w:val="20"/>
      <w:u w:val="single"/>
      <w:lang w:val="en-US" w:eastAsia="en-US" w:bidi="ar-SA"/>
    </w:rPr>
  </w:style>
  <w:style w:type="character" w:customStyle="1" w:styleId="45">
    <w:name w:val="45"/>
    <w:rsid w:val="008B0677"/>
    <w:rPr>
      <w:rFonts w:ascii="Times New Roman" w:hAnsi="Times New Roman" w:cs="Arial"/>
      <w:b/>
      <w:bCs/>
      <w:sz w:val="20"/>
      <w:u w:val="single"/>
      <w:lang w:val="en-US" w:eastAsia="en-US" w:bidi="ar-SA"/>
    </w:rPr>
  </w:style>
  <w:style w:type="character" w:customStyle="1" w:styleId="Style9ptUnderline5">
    <w:name w:val="Style 9 pt Underline5"/>
    <w:rsid w:val="008B0677"/>
    <w:rPr>
      <w:rFonts w:ascii="Times New Roman" w:hAnsi="Times New Roman"/>
      <w:sz w:val="20"/>
      <w:u w:val="single"/>
    </w:rPr>
  </w:style>
  <w:style w:type="character" w:customStyle="1" w:styleId="Style9ptBoldUnderline2">
    <w:name w:val="Style 9 pt Bold Underline2"/>
    <w:rsid w:val="008B067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8B067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8B0677"/>
    <w:pPr>
      <w:numPr>
        <w:numId w:val="0"/>
      </w:numPr>
    </w:pPr>
    <w:rPr>
      <w:sz w:val="20"/>
      <w:lang w:eastAsia="zh-CN"/>
    </w:rPr>
  </w:style>
  <w:style w:type="character" w:customStyle="1" w:styleId="StyleStyle49pt1Char">
    <w:name w:val="Style Style4 + 9 pt1 Char"/>
    <w:basedOn w:val="Style4Char"/>
    <w:link w:val="StyleStyle49pt1"/>
    <w:rsid w:val="008B0677"/>
    <w:rPr>
      <w:rFonts w:ascii="Arial Narrow" w:hAnsi="Arial Narrow"/>
      <w:sz w:val="20"/>
      <w:u w:val="single"/>
      <w:lang w:eastAsia="zh-CN"/>
    </w:rPr>
  </w:style>
  <w:style w:type="paragraph" w:customStyle="1" w:styleId="StyleStyle49ptBold1">
    <w:name w:val="Style Style4 + 9 pt Bold1"/>
    <w:basedOn w:val="Style4"/>
    <w:link w:val="StyleStyle49ptBold1Char"/>
    <w:rsid w:val="008B0677"/>
    <w:pPr>
      <w:numPr>
        <w:numId w:val="0"/>
      </w:numPr>
    </w:pPr>
    <w:rPr>
      <w:b/>
      <w:bCs/>
    </w:rPr>
  </w:style>
  <w:style w:type="character" w:customStyle="1" w:styleId="StyleStyle49ptBold1Char">
    <w:name w:val="Style Style4 + 9 pt Bold1 Char"/>
    <w:link w:val="StyleStyle49ptBold1"/>
    <w:rsid w:val="008B0677"/>
    <w:rPr>
      <w:rFonts w:ascii="Arial Narrow" w:hAnsi="Arial Narrow"/>
      <w:b/>
      <w:bCs/>
      <w:u w:val="single"/>
    </w:rPr>
  </w:style>
  <w:style w:type="paragraph" w:customStyle="1" w:styleId="StyleStyle49pt2">
    <w:name w:val="Style Style4 + 9 pt2"/>
    <w:basedOn w:val="Style4"/>
    <w:link w:val="StyleStyle49pt2Char"/>
    <w:rsid w:val="008B0677"/>
    <w:pPr>
      <w:numPr>
        <w:numId w:val="0"/>
      </w:numPr>
    </w:pPr>
    <w:rPr>
      <w:sz w:val="20"/>
      <w:lang w:eastAsia="zh-CN"/>
    </w:rPr>
  </w:style>
  <w:style w:type="character" w:customStyle="1" w:styleId="StyleStyle49pt2Char">
    <w:name w:val="Style Style4 + 9 pt2 Char"/>
    <w:basedOn w:val="Style4Char"/>
    <w:link w:val="StyleStyle49pt2"/>
    <w:rsid w:val="008B0677"/>
    <w:rPr>
      <w:rFonts w:ascii="Arial Narrow" w:hAnsi="Arial Narrow"/>
      <w:sz w:val="20"/>
      <w:u w:val="single"/>
      <w:lang w:eastAsia="zh-CN"/>
    </w:rPr>
  </w:style>
  <w:style w:type="paragraph" w:customStyle="1" w:styleId="StyleStyle49ptBold2">
    <w:name w:val="Style Style4 + 9 pt Bold2"/>
    <w:basedOn w:val="Style4"/>
    <w:link w:val="StyleStyle49ptBold2Char"/>
    <w:rsid w:val="008B0677"/>
    <w:pPr>
      <w:numPr>
        <w:numId w:val="0"/>
      </w:numPr>
    </w:pPr>
    <w:rPr>
      <w:b/>
      <w:bCs/>
    </w:rPr>
  </w:style>
  <w:style w:type="character" w:customStyle="1" w:styleId="StyleStyle49ptBold2Char">
    <w:name w:val="Style Style4 + 9 pt Bold2 Char"/>
    <w:link w:val="StyleStyle49ptBold2"/>
    <w:rsid w:val="008B0677"/>
    <w:rPr>
      <w:rFonts w:ascii="Arial Narrow" w:hAnsi="Arial Narrow"/>
      <w:b/>
      <w:bCs/>
      <w:u w:val="single"/>
    </w:rPr>
  </w:style>
  <w:style w:type="character" w:customStyle="1" w:styleId="23">
    <w:name w:val="23"/>
    <w:rsid w:val="008B0677"/>
    <w:rPr>
      <w:rFonts w:ascii="Times New Roman" w:hAnsi="Times New Roman" w:cs="Arial"/>
      <w:bCs/>
      <w:sz w:val="20"/>
      <w:u w:val="single"/>
      <w:lang w:val="en-US" w:eastAsia="en-US" w:bidi="ar-SA"/>
    </w:rPr>
  </w:style>
  <w:style w:type="character" w:customStyle="1" w:styleId="33">
    <w:name w:val="33"/>
    <w:rsid w:val="008B0677"/>
    <w:rPr>
      <w:rFonts w:ascii="Times New Roman" w:hAnsi="Times New Roman" w:cs="Arial"/>
      <w:b/>
      <w:bCs/>
      <w:sz w:val="20"/>
      <w:u w:val="single"/>
      <w:lang w:val="en-US" w:eastAsia="en-US" w:bidi="ar-SA"/>
    </w:rPr>
  </w:style>
  <w:style w:type="character" w:customStyle="1" w:styleId="27">
    <w:name w:val="27"/>
    <w:rsid w:val="008B0677"/>
    <w:rPr>
      <w:rFonts w:cs="Arial"/>
      <w:bCs/>
      <w:sz w:val="20"/>
      <w:u w:val="single"/>
      <w:lang w:val="en-US" w:eastAsia="en-US" w:bidi="ar-SA"/>
    </w:rPr>
  </w:style>
  <w:style w:type="character" w:customStyle="1" w:styleId="StyleArialNarrow9pt">
    <w:name w:val="Style Arial Narrow 9 pt"/>
    <w:rsid w:val="008B0677"/>
    <w:rPr>
      <w:rFonts w:ascii="Times New Roman" w:hAnsi="Times New Roman"/>
      <w:sz w:val="20"/>
    </w:rPr>
  </w:style>
  <w:style w:type="paragraph" w:customStyle="1" w:styleId="CiteBody">
    <w:name w:val="Cite Body"/>
    <w:basedOn w:val="Normal"/>
    <w:link w:val="CiteBodyChar"/>
    <w:qFormat/>
    <w:rsid w:val="008B0677"/>
    <w:pPr>
      <w:spacing w:after="0" w:line="240" w:lineRule="auto"/>
    </w:pPr>
    <w:rPr>
      <w:rFonts w:eastAsia="Calibri"/>
      <w:szCs w:val="16"/>
    </w:rPr>
  </w:style>
  <w:style w:type="paragraph" w:customStyle="1" w:styleId="CiteBold">
    <w:name w:val="Cite Bold"/>
    <w:basedOn w:val="CiteBody"/>
    <w:link w:val="CiteBoldChar"/>
    <w:qFormat/>
    <w:rsid w:val="008B0677"/>
    <w:rPr>
      <w:b/>
    </w:rPr>
  </w:style>
  <w:style w:type="character" w:customStyle="1" w:styleId="CiteBodyChar">
    <w:name w:val="Cite Body Char"/>
    <w:link w:val="CiteBody"/>
    <w:rsid w:val="008B0677"/>
    <w:rPr>
      <w:rFonts w:ascii="Calibri" w:eastAsia="Calibri" w:hAnsi="Calibri"/>
      <w:sz w:val="22"/>
      <w:szCs w:val="16"/>
    </w:rPr>
  </w:style>
  <w:style w:type="character" w:customStyle="1" w:styleId="CiteBoldChar">
    <w:name w:val="Cite Bold Char"/>
    <w:link w:val="CiteBold"/>
    <w:rsid w:val="008B0677"/>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8B0677"/>
    <w:rPr>
      <w:sz w:val="20"/>
      <w:u w:val="single"/>
    </w:rPr>
  </w:style>
  <w:style w:type="character" w:customStyle="1" w:styleId="StyleCardBody11ptUnderlineChar">
    <w:name w:val="Style Card Body + 11 pt Underline Char"/>
    <w:link w:val="StyleCardBody11ptUnderline"/>
    <w:rsid w:val="008B0677"/>
    <w:rPr>
      <w:rFonts w:ascii="Calibri" w:eastAsia="Calibri" w:hAnsi="Calibri"/>
      <w:sz w:val="20"/>
      <w:u w:val="single"/>
    </w:rPr>
  </w:style>
  <w:style w:type="paragraph" w:customStyle="1" w:styleId="StyleStyle49pt4">
    <w:name w:val="Style Style4 + 9 pt4"/>
    <w:basedOn w:val="Style4"/>
    <w:link w:val="StyleStyle49pt4Char"/>
    <w:rsid w:val="008B0677"/>
    <w:pPr>
      <w:numPr>
        <w:numId w:val="0"/>
      </w:numPr>
    </w:pPr>
    <w:rPr>
      <w:sz w:val="20"/>
      <w:lang w:eastAsia="zh-CN"/>
    </w:rPr>
  </w:style>
  <w:style w:type="character" w:customStyle="1" w:styleId="StyleStyle49pt4Char">
    <w:name w:val="Style Style4 + 9 pt4 Char"/>
    <w:basedOn w:val="Style4Char"/>
    <w:link w:val="StyleStyle49pt4"/>
    <w:rsid w:val="008B0677"/>
    <w:rPr>
      <w:rFonts w:ascii="Arial Narrow" w:hAnsi="Arial Narrow"/>
      <w:sz w:val="20"/>
      <w:u w:val="single"/>
      <w:lang w:eastAsia="zh-CN"/>
    </w:rPr>
  </w:style>
  <w:style w:type="paragraph" w:customStyle="1" w:styleId="StyleStyle49ptBold4">
    <w:name w:val="Style Style4 + 9 pt Bold4"/>
    <w:basedOn w:val="Style4"/>
    <w:link w:val="StyleStyle49ptBold4Char"/>
    <w:rsid w:val="008B0677"/>
    <w:pPr>
      <w:numPr>
        <w:numId w:val="0"/>
      </w:numPr>
    </w:pPr>
    <w:rPr>
      <w:b/>
      <w:bCs/>
    </w:rPr>
  </w:style>
  <w:style w:type="character" w:customStyle="1" w:styleId="StyleStyle49ptBold4Char">
    <w:name w:val="Style Style4 + 9 pt Bold4 Char"/>
    <w:link w:val="StyleStyle49ptBold4"/>
    <w:rsid w:val="008B0677"/>
    <w:rPr>
      <w:rFonts w:ascii="Arial Narrow" w:hAnsi="Arial Narrow"/>
      <w:b/>
      <w:bCs/>
      <w:u w:val="single"/>
    </w:rPr>
  </w:style>
  <w:style w:type="character" w:customStyle="1" w:styleId="StyleUnderlineCharChar9pt2">
    <w:name w:val="Style Underline Char Char + 9 pt2"/>
    <w:basedOn w:val="DefaultParagraphFont"/>
    <w:rsid w:val="008B067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8B067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8B0677"/>
    <w:rPr>
      <w:b/>
      <w:bCs/>
      <w:sz w:val="20"/>
      <w:u w:val="single"/>
      <w:bdr w:val="single" w:sz="4" w:space="0" w:color="auto"/>
    </w:rPr>
  </w:style>
  <w:style w:type="character" w:customStyle="1" w:styleId="Style9ptUnderline7">
    <w:name w:val="Style 9 pt Underline7"/>
    <w:rsid w:val="008B0677"/>
    <w:rPr>
      <w:sz w:val="20"/>
      <w:u w:val="single"/>
    </w:rPr>
  </w:style>
  <w:style w:type="character" w:customStyle="1" w:styleId="Style9ptBoldUnderline3">
    <w:name w:val="Style 9 pt Bold Underline3"/>
    <w:rsid w:val="008B0677"/>
    <w:rPr>
      <w:b/>
      <w:bCs/>
      <w:sz w:val="20"/>
      <w:u w:val="single"/>
    </w:rPr>
  </w:style>
  <w:style w:type="character" w:customStyle="1" w:styleId="Style9ptUnderline8">
    <w:name w:val="Style 9 pt Underline8"/>
    <w:rsid w:val="008B0677"/>
    <w:rPr>
      <w:sz w:val="20"/>
      <w:u w:val="single"/>
    </w:rPr>
  </w:style>
  <w:style w:type="paragraph" w:customStyle="1" w:styleId="StyleStyle49pt5">
    <w:name w:val="Style Style4 + 9 pt5"/>
    <w:basedOn w:val="Style4"/>
    <w:link w:val="StyleStyle49pt5Char"/>
    <w:rsid w:val="008B0677"/>
    <w:pPr>
      <w:numPr>
        <w:numId w:val="0"/>
      </w:numPr>
    </w:pPr>
    <w:rPr>
      <w:sz w:val="20"/>
      <w:lang w:eastAsia="zh-CN"/>
    </w:rPr>
  </w:style>
  <w:style w:type="character" w:customStyle="1" w:styleId="StyleStyle49pt5Char">
    <w:name w:val="Style Style4 + 9 pt5 Char"/>
    <w:basedOn w:val="Style4Char"/>
    <w:link w:val="StyleStyle49pt5"/>
    <w:rsid w:val="008B0677"/>
    <w:rPr>
      <w:rFonts w:ascii="Arial Narrow" w:hAnsi="Arial Narrow"/>
      <w:sz w:val="20"/>
      <w:u w:val="single"/>
      <w:lang w:eastAsia="zh-CN"/>
    </w:rPr>
  </w:style>
  <w:style w:type="paragraph" w:customStyle="1" w:styleId="StyleStyle49pt6">
    <w:name w:val="Style Style4 + 9 pt6"/>
    <w:basedOn w:val="Style4"/>
    <w:link w:val="StyleStyle49pt6Char"/>
    <w:qFormat/>
    <w:rsid w:val="008B0677"/>
    <w:pPr>
      <w:numPr>
        <w:numId w:val="0"/>
      </w:numPr>
    </w:pPr>
    <w:rPr>
      <w:sz w:val="20"/>
      <w:lang w:eastAsia="zh-CN"/>
    </w:rPr>
  </w:style>
  <w:style w:type="character" w:customStyle="1" w:styleId="StyleStyle49pt6Char">
    <w:name w:val="Style Style4 + 9 pt6 Char"/>
    <w:basedOn w:val="Style4Char"/>
    <w:link w:val="StyleStyle49pt6"/>
    <w:rsid w:val="008B0677"/>
    <w:rPr>
      <w:rFonts w:ascii="Arial Narrow" w:hAnsi="Arial Narrow"/>
      <w:sz w:val="20"/>
      <w:u w:val="single"/>
      <w:lang w:eastAsia="zh-CN"/>
    </w:rPr>
  </w:style>
  <w:style w:type="character" w:customStyle="1" w:styleId="66">
    <w:name w:val="66"/>
    <w:rsid w:val="008B0677"/>
    <w:rPr>
      <w:rFonts w:cs="Arial"/>
      <w:bCs/>
      <w:sz w:val="20"/>
      <w:u w:val="single"/>
      <w:lang w:val="en-US" w:eastAsia="en-US" w:bidi="ar-SA"/>
    </w:rPr>
  </w:style>
  <w:style w:type="character" w:customStyle="1" w:styleId="Style9ptUnderline9">
    <w:name w:val="Style 9 pt Underline9"/>
    <w:rsid w:val="008B0677"/>
    <w:rPr>
      <w:sz w:val="20"/>
      <w:u w:val="single"/>
    </w:rPr>
  </w:style>
  <w:style w:type="paragraph" w:customStyle="1" w:styleId="StyleStyle49ptBold5">
    <w:name w:val="Style Style4 + 9 pt Bold5"/>
    <w:basedOn w:val="Style4"/>
    <w:link w:val="StyleStyle49ptBold5Char"/>
    <w:rsid w:val="008B0677"/>
    <w:pPr>
      <w:numPr>
        <w:numId w:val="0"/>
      </w:numPr>
    </w:pPr>
    <w:rPr>
      <w:b/>
      <w:bCs/>
    </w:rPr>
  </w:style>
  <w:style w:type="character" w:customStyle="1" w:styleId="StyleStyle49ptBold5Char">
    <w:name w:val="Style Style4 + 9 pt Bold5 Char"/>
    <w:link w:val="StyleStyle49ptBold5"/>
    <w:rsid w:val="008B0677"/>
    <w:rPr>
      <w:rFonts w:ascii="Arial Narrow" w:hAnsi="Arial Narrow"/>
      <w:b/>
      <w:bCs/>
      <w:u w:val="single"/>
    </w:rPr>
  </w:style>
  <w:style w:type="character" w:customStyle="1" w:styleId="Style9ptBoldUnderline4">
    <w:name w:val="Style 9 pt Bold Underline4"/>
    <w:rsid w:val="008B0677"/>
    <w:rPr>
      <w:b/>
      <w:bCs/>
      <w:sz w:val="20"/>
      <w:u w:val="single"/>
    </w:rPr>
  </w:style>
  <w:style w:type="paragraph" w:customStyle="1" w:styleId="StyleStyle49pt7">
    <w:name w:val="Style Style4 + 9 pt7"/>
    <w:basedOn w:val="Style4"/>
    <w:link w:val="StyleStyle49pt7Char"/>
    <w:rsid w:val="008B0677"/>
    <w:pPr>
      <w:numPr>
        <w:numId w:val="0"/>
      </w:numPr>
    </w:pPr>
    <w:rPr>
      <w:sz w:val="20"/>
      <w:lang w:eastAsia="zh-CN"/>
    </w:rPr>
  </w:style>
  <w:style w:type="character" w:customStyle="1" w:styleId="StyleStyle49pt7Char">
    <w:name w:val="Style Style4 + 9 pt7 Char"/>
    <w:basedOn w:val="Style4Char"/>
    <w:link w:val="StyleStyle49pt7"/>
    <w:rsid w:val="008B0677"/>
    <w:rPr>
      <w:rFonts w:ascii="Arial Narrow" w:hAnsi="Arial Narrow"/>
      <w:sz w:val="20"/>
      <w:u w:val="single"/>
      <w:lang w:eastAsia="zh-CN"/>
    </w:rPr>
  </w:style>
  <w:style w:type="character" w:customStyle="1" w:styleId="titleblue14">
    <w:name w:val="titleblue14"/>
    <w:basedOn w:val="DefaultParagraphFont"/>
    <w:rsid w:val="008B0677"/>
  </w:style>
  <w:style w:type="paragraph" w:customStyle="1" w:styleId="FONT7">
    <w:name w:val="FONT 7"/>
    <w:qFormat/>
    <w:rsid w:val="008B0677"/>
    <w:rPr>
      <w:rFonts w:ascii="Times New Roman" w:eastAsia="SimSun" w:hAnsi="Times New Roman" w:cs="Arial"/>
      <w:bCs/>
      <w:iCs/>
      <w:sz w:val="14"/>
      <w:szCs w:val="28"/>
    </w:rPr>
  </w:style>
  <w:style w:type="paragraph" w:customStyle="1" w:styleId="StyleStyle49pt8">
    <w:name w:val="Style Style4 + 9 pt8"/>
    <w:basedOn w:val="Style4"/>
    <w:rsid w:val="008B0677"/>
    <w:pPr>
      <w:numPr>
        <w:numId w:val="0"/>
      </w:numPr>
    </w:pPr>
  </w:style>
  <w:style w:type="paragraph" w:customStyle="1" w:styleId="StyleHeading2Underline">
    <w:name w:val="Style Heading 2 + Underline"/>
    <w:basedOn w:val="Heading2"/>
    <w:link w:val="StyleHeading2UnderlineChar"/>
    <w:rsid w:val="008B0677"/>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8B0677"/>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8B0677"/>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8B0677"/>
    <w:rPr>
      <w:rFonts w:eastAsia="Calibri"/>
      <w:sz w:val="22"/>
      <w:u w:val="single"/>
    </w:rPr>
  </w:style>
  <w:style w:type="paragraph" w:customStyle="1" w:styleId="StyleCardText11ptBoldUnderline">
    <w:name w:val="Style Card Text + 11 pt Bold Underline"/>
    <w:link w:val="StyleCardText11ptBoldUnderlineChar"/>
    <w:rsid w:val="008B0677"/>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8B0677"/>
    <w:rPr>
      <w:rFonts w:eastAsia="Calibri"/>
      <w:b/>
      <w:bCs/>
      <w:sz w:val="22"/>
      <w:u w:val="single"/>
    </w:rPr>
  </w:style>
  <w:style w:type="paragraph" w:customStyle="1" w:styleId="StyleStyle49ptBold6">
    <w:name w:val="Style Style4 + 9 pt Bold6"/>
    <w:basedOn w:val="Style4"/>
    <w:link w:val="StyleStyle49ptBold6Char"/>
    <w:rsid w:val="008B0677"/>
    <w:pPr>
      <w:numPr>
        <w:numId w:val="0"/>
      </w:numPr>
    </w:pPr>
    <w:rPr>
      <w:b/>
      <w:bCs/>
    </w:rPr>
  </w:style>
  <w:style w:type="character" w:customStyle="1" w:styleId="StyleStyle49ptBold6Char">
    <w:name w:val="Style Style4 + 9 pt Bold6 Char"/>
    <w:link w:val="StyleStyle49ptBold6"/>
    <w:rsid w:val="008B0677"/>
    <w:rPr>
      <w:rFonts w:ascii="Arial Narrow" w:hAnsi="Arial Narrow"/>
      <w:b/>
      <w:bCs/>
      <w:u w:val="single"/>
    </w:rPr>
  </w:style>
  <w:style w:type="paragraph" w:customStyle="1" w:styleId="StyleUnderlined11pt">
    <w:name w:val="Style Underlined + 11 pt"/>
    <w:link w:val="StyleUnderlined11ptChar"/>
    <w:qFormat/>
    <w:rsid w:val="008B0677"/>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8B0677"/>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8B0677"/>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8B0677"/>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8B0677"/>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8B0677"/>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8B0677"/>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8B0677"/>
    <w:rPr>
      <w:rFonts w:ascii="Times New Roman" w:eastAsia="Calibri" w:hAnsi="Times New Roman" w:cs="Times New Roman"/>
      <w:sz w:val="16"/>
      <w:szCs w:val="22"/>
    </w:rPr>
  </w:style>
  <w:style w:type="paragraph" w:customStyle="1" w:styleId="Underlinestyle1">
    <w:name w:val="Underline style"/>
    <w:basedOn w:val="Normal"/>
    <w:qFormat/>
    <w:rsid w:val="008B0677"/>
    <w:pPr>
      <w:spacing w:after="0" w:line="240" w:lineRule="auto"/>
    </w:pPr>
    <w:rPr>
      <w:rFonts w:eastAsia="Calibri"/>
      <w:u w:val="single"/>
    </w:rPr>
  </w:style>
  <w:style w:type="character" w:customStyle="1" w:styleId="Style11ptUnderline3">
    <w:name w:val="Style 11 pt Underline3"/>
    <w:rsid w:val="008B0677"/>
    <w:rPr>
      <w:sz w:val="20"/>
      <w:u w:val="single"/>
    </w:rPr>
  </w:style>
  <w:style w:type="character" w:customStyle="1" w:styleId="StyleUnderlineCharChar9pt3">
    <w:name w:val="Style Underline Char Char + 9 pt3"/>
    <w:basedOn w:val="DefaultParagraphFont"/>
    <w:rsid w:val="008B067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8B0677"/>
    <w:rPr>
      <w:sz w:val="20"/>
      <w:u w:val="single"/>
    </w:rPr>
  </w:style>
  <w:style w:type="character" w:customStyle="1" w:styleId="Style9ptUnderline11">
    <w:name w:val="Style 9 pt Underline11"/>
    <w:rsid w:val="008B0677"/>
    <w:rPr>
      <w:sz w:val="20"/>
      <w:u w:val="single"/>
    </w:rPr>
  </w:style>
  <w:style w:type="character" w:customStyle="1" w:styleId="Style9ptBoldUnderline5">
    <w:name w:val="Style 9 pt Bold Underline5"/>
    <w:rsid w:val="008B0677"/>
    <w:rPr>
      <w:b/>
      <w:bCs/>
      <w:sz w:val="20"/>
      <w:u w:val="single"/>
    </w:rPr>
  </w:style>
  <w:style w:type="character" w:customStyle="1" w:styleId="UnderlineChar2CharChar">
    <w:name w:val="Underline Char2 Char Char"/>
    <w:rsid w:val="008B0677"/>
    <w:rPr>
      <w:szCs w:val="24"/>
      <w:u w:val="single"/>
      <w:lang w:val="en-US" w:eastAsia="en-US" w:bidi="ar-SA"/>
    </w:rPr>
  </w:style>
  <w:style w:type="character" w:customStyle="1" w:styleId="BoldandUnderlineChar2CharCharChar">
    <w:name w:val="Bold and Underline Char2 Char Char Char"/>
    <w:link w:val="BoldandUnderlineChar2CharChar"/>
    <w:rsid w:val="008B0677"/>
    <w:rPr>
      <w:b/>
      <w:u w:val="single"/>
    </w:rPr>
  </w:style>
  <w:style w:type="paragraph" w:customStyle="1" w:styleId="textboldChar">
    <w:name w:val="text bold Char"/>
    <w:basedOn w:val="Normal"/>
    <w:link w:val="textboldCharChar"/>
    <w:rsid w:val="008B0677"/>
    <w:pPr>
      <w:spacing w:after="0" w:line="240" w:lineRule="auto"/>
      <w:ind w:left="720"/>
    </w:pPr>
    <w:rPr>
      <w:rFonts w:eastAsia="Calibri"/>
      <w:b/>
      <w:sz w:val="24"/>
      <w:u w:val="thick"/>
    </w:rPr>
  </w:style>
  <w:style w:type="character" w:customStyle="1" w:styleId="textboldCharChar">
    <w:name w:val="text bold Char Char"/>
    <w:link w:val="textboldChar"/>
    <w:rsid w:val="008B0677"/>
    <w:rPr>
      <w:rFonts w:ascii="Calibri" w:eastAsia="Calibri" w:hAnsi="Calibri"/>
      <w:b/>
      <w:u w:val="thick"/>
    </w:rPr>
  </w:style>
  <w:style w:type="character" w:customStyle="1" w:styleId="snapnoshots">
    <w:name w:val="snap_noshots"/>
    <w:basedOn w:val="DefaultParagraphFont"/>
    <w:rsid w:val="008B0677"/>
  </w:style>
  <w:style w:type="character" w:customStyle="1" w:styleId="cnbcsbhdcomp">
    <w:name w:val="cnbc_sbhd_comp"/>
    <w:rsid w:val="008B0677"/>
  </w:style>
  <w:style w:type="character" w:customStyle="1" w:styleId="blox-headline">
    <w:name w:val="blox-headline"/>
    <w:rsid w:val="008B0677"/>
  </w:style>
  <w:style w:type="character" w:customStyle="1" w:styleId="Heading2CharCharCharCharCharChar1CharChar">
    <w:name w:val="Heading 2 Char Char Char Char Char Char1 Char Char"/>
    <w:basedOn w:val="DefaultParagraphFont"/>
    <w:uiPriority w:val="99"/>
    <w:rsid w:val="008B0677"/>
    <w:rPr>
      <w:rFonts w:cs="Arial"/>
      <w:b/>
      <w:bCs/>
      <w:iCs/>
      <w:sz w:val="28"/>
      <w:lang w:val="en-US" w:eastAsia="en-US"/>
    </w:rPr>
  </w:style>
  <w:style w:type="character" w:customStyle="1" w:styleId="postsubtitle">
    <w:name w:val="post_subtitle"/>
    <w:basedOn w:val="DefaultParagraphFont"/>
    <w:rsid w:val="008B0677"/>
  </w:style>
  <w:style w:type="character" w:customStyle="1" w:styleId="NoterefInText">
    <w:name w:val="_NoterefInText"/>
    <w:uiPriority w:val="99"/>
    <w:rsid w:val="008B0677"/>
    <w:rPr>
      <w:rFonts w:cs="New Baskerville"/>
      <w:color w:val="000000"/>
    </w:rPr>
  </w:style>
  <w:style w:type="character" w:customStyle="1" w:styleId="postauthor">
    <w:name w:val="postauthor"/>
    <w:basedOn w:val="DefaultParagraphFont"/>
    <w:rsid w:val="008B0677"/>
  </w:style>
  <w:style w:type="paragraph" w:customStyle="1" w:styleId="notes-source-hasnotes">
    <w:name w:val="notes-source-hasnotes"/>
    <w:basedOn w:val="Normal"/>
    <w:qFormat/>
    <w:rsid w:val="008B0677"/>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8B0677"/>
  </w:style>
  <w:style w:type="character" w:customStyle="1" w:styleId="thirdparty-logo">
    <w:name w:val="thirdparty-logo"/>
    <w:basedOn w:val="DefaultParagraphFont"/>
    <w:rsid w:val="008B0677"/>
  </w:style>
  <w:style w:type="paragraph" w:customStyle="1" w:styleId="articlemeta">
    <w:name w:val="articlemeta"/>
    <w:basedOn w:val="Normal"/>
    <w:qFormat/>
    <w:rsid w:val="008B0677"/>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8B0677"/>
  </w:style>
  <w:style w:type="character" w:customStyle="1" w:styleId="print-footnote">
    <w:name w:val="print-footnote"/>
    <w:basedOn w:val="DefaultParagraphFont"/>
    <w:rsid w:val="008B0677"/>
  </w:style>
  <w:style w:type="character" w:customStyle="1" w:styleId="datestring">
    <w:name w:val="datestring"/>
    <w:basedOn w:val="DefaultParagraphFont"/>
    <w:rsid w:val="008B0677"/>
  </w:style>
  <w:style w:type="paragraph" w:customStyle="1" w:styleId="left">
    <w:name w:val="left"/>
    <w:basedOn w:val="Normal"/>
    <w:qFormat/>
    <w:rsid w:val="008B0677"/>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8B0677"/>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8B0677"/>
  </w:style>
  <w:style w:type="paragraph" w:customStyle="1" w:styleId="creditpostedmodified">
    <w:name w:val="credit_posted_modified"/>
    <w:basedOn w:val="Normal"/>
    <w:qFormat/>
    <w:rsid w:val="008B0677"/>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8B0677"/>
  </w:style>
  <w:style w:type="character" w:customStyle="1" w:styleId="grd">
    <w:name w:val="grd"/>
    <w:basedOn w:val="DefaultParagraphFont"/>
    <w:rsid w:val="008B0677"/>
  </w:style>
  <w:style w:type="paragraph" w:customStyle="1" w:styleId="hs-text-container">
    <w:name w:val="hs-text-container"/>
    <w:basedOn w:val="Normal"/>
    <w:qFormat/>
    <w:rsid w:val="008B0677"/>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8B0677"/>
  </w:style>
  <w:style w:type="character" w:customStyle="1" w:styleId="article-author-name">
    <w:name w:val="article-author-name"/>
    <w:basedOn w:val="DefaultParagraphFont"/>
    <w:rsid w:val="008B0677"/>
  </w:style>
  <w:style w:type="character" w:customStyle="1" w:styleId="bioexcerpt">
    <w:name w:val="bio_excerpt"/>
    <w:basedOn w:val="DefaultParagraphFont"/>
    <w:rsid w:val="008B0677"/>
  </w:style>
  <w:style w:type="character" w:customStyle="1" w:styleId="commentcount">
    <w:name w:val="comment_count"/>
    <w:basedOn w:val="DefaultParagraphFont"/>
    <w:rsid w:val="008B0677"/>
  </w:style>
  <w:style w:type="character" w:customStyle="1" w:styleId="searchtermshighlighted">
    <w:name w:val="searchtermshighlighted"/>
    <w:basedOn w:val="DefaultParagraphFont"/>
    <w:rsid w:val="008B0677"/>
  </w:style>
  <w:style w:type="character" w:customStyle="1" w:styleId="contributornametrigger">
    <w:name w:val="contributornametrigger"/>
    <w:basedOn w:val="DefaultParagraphFont"/>
    <w:rsid w:val="008B0677"/>
  </w:style>
  <w:style w:type="character" w:customStyle="1" w:styleId="bylinepipe">
    <w:name w:val="bylinepipe"/>
    <w:basedOn w:val="DefaultParagraphFont"/>
    <w:rsid w:val="008B0677"/>
  </w:style>
  <w:style w:type="character" w:customStyle="1" w:styleId="lucenesearchresulturlb">
    <w:name w:val="lucene_search_result_url_b"/>
    <w:basedOn w:val="DefaultParagraphFont"/>
    <w:rsid w:val="008B0677"/>
  </w:style>
  <w:style w:type="character" w:customStyle="1" w:styleId="faculty-title">
    <w:name w:val="faculty-title"/>
    <w:basedOn w:val="DefaultParagraphFont"/>
    <w:rsid w:val="008B0677"/>
  </w:style>
  <w:style w:type="character" w:customStyle="1" w:styleId="issue">
    <w:name w:val="issue"/>
    <w:basedOn w:val="DefaultParagraphFont"/>
    <w:rsid w:val="008B0677"/>
  </w:style>
  <w:style w:type="character" w:customStyle="1" w:styleId="pages">
    <w:name w:val="pages"/>
    <w:basedOn w:val="DefaultParagraphFont"/>
    <w:rsid w:val="008B0677"/>
  </w:style>
  <w:style w:type="character" w:customStyle="1" w:styleId="person">
    <w:name w:val="person"/>
    <w:basedOn w:val="DefaultParagraphFont"/>
    <w:rsid w:val="008B0677"/>
  </w:style>
  <w:style w:type="character" w:customStyle="1" w:styleId="corresponding">
    <w:name w:val="corresponding"/>
    <w:basedOn w:val="DefaultParagraphFont"/>
    <w:rsid w:val="008B0677"/>
  </w:style>
  <w:style w:type="paragraph" w:customStyle="1" w:styleId="entry-meta">
    <w:name w:val="entry-meta"/>
    <w:basedOn w:val="Normal"/>
    <w:qFormat/>
    <w:rsid w:val="008B0677"/>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8B0677"/>
  </w:style>
  <w:style w:type="character" w:customStyle="1" w:styleId="post-category">
    <w:name w:val="post-category"/>
    <w:basedOn w:val="DefaultParagraphFont"/>
    <w:rsid w:val="008B0677"/>
  </w:style>
  <w:style w:type="paragraph" w:customStyle="1" w:styleId="articledetails">
    <w:name w:val="articledetails"/>
    <w:basedOn w:val="Normal"/>
    <w:qFormat/>
    <w:rsid w:val="008B0677"/>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8B0677"/>
  </w:style>
  <w:style w:type="paragraph" w:customStyle="1" w:styleId="aff">
    <w:name w:val="aff"/>
    <w:basedOn w:val="Normal"/>
    <w:qFormat/>
    <w:rsid w:val="008B0677"/>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8B0677"/>
  </w:style>
  <w:style w:type="character" w:customStyle="1" w:styleId="entry-author-name">
    <w:name w:val="entry-author-name"/>
    <w:basedOn w:val="DefaultParagraphFont"/>
    <w:rsid w:val="008B0677"/>
  </w:style>
  <w:style w:type="character" w:customStyle="1" w:styleId="contrib-degrees">
    <w:name w:val="contrib-degrees"/>
    <w:basedOn w:val="DefaultParagraphFont"/>
    <w:rsid w:val="008B0677"/>
  </w:style>
  <w:style w:type="character" w:customStyle="1" w:styleId="contrib-on-behalf-of">
    <w:name w:val="contrib-on-behalf-of"/>
    <w:basedOn w:val="DefaultParagraphFont"/>
    <w:rsid w:val="008B0677"/>
  </w:style>
  <w:style w:type="character" w:customStyle="1" w:styleId="pubtime">
    <w:name w:val="pubtime"/>
    <w:basedOn w:val="DefaultParagraphFont"/>
    <w:rsid w:val="008B0677"/>
  </w:style>
  <w:style w:type="character" w:customStyle="1" w:styleId="fbcommentscount">
    <w:name w:val="fb_comments_count"/>
    <w:basedOn w:val="DefaultParagraphFont"/>
    <w:rsid w:val="008B0677"/>
  </w:style>
  <w:style w:type="character" w:customStyle="1" w:styleId="stsharethiscustom">
    <w:name w:val="st_sharethis_custom"/>
    <w:basedOn w:val="DefaultParagraphFont"/>
    <w:rsid w:val="008B0677"/>
  </w:style>
  <w:style w:type="paragraph" w:customStyle="1" w:styleId="permalinkable">
    <w:name w:val="permalinkable"/>
    <w:basedOn w:val="Normal"/>
    <w:qFormat/>
    <w:rsid w:val="008B0677"/>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8B0677"/>
  </w:style>
  <w:style w:type="character" w:customStyle="1" w:styleId="articleauthor0">
    <w:name w:val="article_author"/>
    <w:basedOn w:val="DefaultParagraphFont"/>
    <w:rsid w:val="008B0677"/>
  </w:style>
  <w:style w:type="character" w:customStyle="1" w:styleId="articleissue">
    <w:name w:val="article_issue"/>
    <w:basedOn w:val="DefaultParagraphFont"/>
    <w:rsid w:val="008B0677"/>
  </w:style>
  <w:style w:type="character" w:customStyle="1" w:styleId="a-size-large">
    <w:name w:val="a-size-large"/>
    <w:basedOn w:val="DefaultParagraphFont"/>
    <w:rsid w:val="008B0677"/>
  </w:style>
  <w:style w:type="character" w:customStyle="1" w:styleId="a-size-medium">
    <w:name w:val="a-size-medium"/>
    <w:basedOn w:val="DefaultParagraphFont"/>
    <w:rsid w:val="008B0677"/>
  </w:style>
  <w:style w:type="character" w:customStyle="1" w:styleId="contribution">
    <w:name w:val="contribution"/>
    <w:basedOn w:val="DefaultParagraphFont"/>
    <w:rsid w:val="008B0677"/>
  </w:style>
  <w:style w:type="character" w:customStyle="1" w:styleId="a-color-secondary">
    <w:name w:val="a-color-secondary"/>
    <w:basedOn w:val="DefaultParagraphFont"/>
    <w:rsid w:val="008B0677"/>
  </w:style>
  <w:style w:type="paragraph" w:customStyle="1" w:styleId="sbyline">
    <w:name w:val="sbyline"/>
    <w:basedOn w:val="Normal"/>
    <w:qFormat/>
    <w:rsid w:val="008B0677"/>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8B0677"/>
  </w:style>
  <w:style w:type="character" w:customStyle="1" w:styleId="ui-staffline">
    <w:name w:val="ui-staffline"/>
    <w:basedOn w:val="DefaultParagraphFont"/>
    <w:rsid w:val="008B0677"/>
  </w:style>
  <w:style w:type="paragraph" w:customStyle="1" w:styleId="promotion-tag-p">
    <w:name w:val="promotion-tag-p"/>
    <w:basedOn w:val="Normal"/>
    <w:qFormat/>
    <w:rsid w:val="008B0677"/>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8B0677"/>
  </w:style>
  <w:style w:type="character" w:customStyle="1" w:styleId="specialissuelabel">
    <w:name w:val="specialissuelabel"/>
    <w:basedOn w:val="DefaultParagraphFont"/>
    <w:rsid w:val="008B0677"/>
  </w:style>
  <w:style w:type="character" w:customStyle="1" w:styleId="wp-smiley">
    <w:name w:val="wp-smiley"/>
    <w:basedOn w:val="DefaultParagraphFont"/>
    <w:rsid w:val="008B0677"/>
  </w:style>
  <w:style w:type="character" w:customStyle="1" w:styleId="artjournal">
    <w:name w:val="art_journal"/>
    <w:basedOn w:val="DefaultParagraphFont"/>
    <w:rsid w:val="008B0677"/>
  </w:style>
  <w:style w:type="character" w:customStyle="1" w:styleId="artdatevolumeissuepart">
    <w:name w:val="art_datevolumeissuepart"/>
    <w:basedOn w:val="DefaultParagraphFont"/>
    <w:rsid w:val="008B0677"/>
  </w:style>
  <w:style w:type="character" w:customStyle="1" w:styleId="artpages">
    <w:name w:val="art_pages"/>
    <w:basedOn w:val="DefaultParagraphFont"/>
    <w:rsid w:val="008B0677"/>
  </w:style>
  <w:style w:type="paragraph" w:customStyle="1" w:styleId="lede">
    <w:name w:val="lede"/>
    <w:basedOn w:val="Normal"/>
    <w:qFormat/>
    <w:rsid w:val="008B0677"/>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8B0677"/>
  </w:style>
  <w:style w:type="character" w:customStyle="1" w:styleId="degree">
    <w:name w:val="degree"/>
    <w:basedOn w:val="DefaultParagraphFont"/>
    <w:rsid w:val="008B0677"/>
  </w:style>
  <w:style w:type="character" w:customStyle="1" w:styleId="major">
    <w:name w:val="major"/>
    <w:basedOn w:val="DefaultParagraphFont"/>
    <w:rsid w:val="008B0677"/>
  </w:style>
  <w:style w:type="character" w:customStyle="1" w:styleId="views">
    <w:name w:val="views"/>
    <w:basedOn w:val="DefaultParagraphFont"/>
    <w:rsid w:val="008B0677"/>
  </w:style>
  <w:style w:type="character" w:customStyle="1" w:styleId="stmainservices">
    <w:name w:val="stmainservices"/>
    <w:basedOn w:val="DefaultParagraphFont"/>
    <w:rsid w:val="008B0677"/>
  </w:style>
  <w:style w:type="character" w:customStyle="1" w:styleId="stbubblehcount">
    <w:name w:val="stbubble_hcount"/>
    <w:basedOn w:val="DefaultParagraphFont"/>
    <w:rsid w:val="008B0677"/>
  </w:style>
  <w:style w:type="paragraph" w:customStyle="1" w:styleId="Document">
    <w:name w:val="_Document"/>
    <w:basedOn w:val="Default"/>
    <w:next w:val="Default"/>
    <w:uiPriority w:val="99"/>
    <w:qFormat/>
    <w:rsid w:val="008B0677"/>
    <w:rPr>
      <w:rFonts w:ascii="New Baskerville" w:eastAsiaTheme="minorEastAsia" w:hAnsi="New Baskerville"/>
      <w:color w:val="auto"/>
    </w:rPr>
  </w:style>
  <w:style w:type="paragraph" w:customStyle="1" w:styleId="SubHead1">
    <w:name w:val="_SubHead1"/>
    <w:basedOn w:val="Default"/>
    <w:next w:val="Default"/>
    <w:uiPriority w:val="99"/>
    <w:qFormat/>
    <w:rsid w:val="008B0677"/>
    <w:rPr>
      <w:rFonts w:ascii="New Baskerville" w:eastAsiaTheme="minorEastAsia" w:hAnsi="New Baskerville"/>
      <w:color w:val="auto"/>
    </w:rPr>
  </w:style>
  <w:style w:type="paragraph" w:customStyle="1" w:styleId="SubHead2">
    <w:name w:val="_SubHead2"/>
    <w:basedOn w:val="Default"/>
    <w:next w:val="Default"/>
    <w:uiPriority w:val="99"/>
    <w:qFormat/>
    <w:rsid w:val="008B0677"/>
    <w:rPr>
      <w:rFonts w:ascii="New Baskerville" w:eastAsiaTheme="minorEastAsia" w:hAnsi="New Baskerville"/>
      <w:color w:val="auto"/>
    </w:rPr>
  </w:style>
  <w:style w:type="paragraph" w:customStyle="1" w:styleId="collapsed-hide">
    <w:name w:val="collapsed-hide"/>
    <w:basedOn w:val="Normal"/>
    <w:qFormat/>
    <w:rsid w:val="008B0677"/>
    <w:pPr>
      <w:spacing w:before="100" w:beforeAutospacing="1" w:after="100" w:afterAutospacing="1" w:line="240" w:lineRule="auto"/>
    </w:pPr>
    <w:rPr>
      <w:rFonts w:ascii="Times" w:hAnsi="Times"/>
      <w:sz w:val="20"/>
      <w:szCs w:val="20"/>
    </w:rPr>
  </w:style>
  <w:style w:type="paragraph" w:customStyle="1" w:styleId="odd">
    <w:name w:val="odd"/>
    <w:basedOn w:val="Normal"/>
    <w:qFormat/>
    <w:rsid w:val="008B0677"/>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8B0677"/>
  </w:style>
  <w:style w:type="character" w:customStyle="1" w:styleId="tolocaltime">
    <w:name w:val="tolocaltime"/>
    <w:basedOn w:val="DefaultParagraphFont"/>
    <w:rsid w:val="008B0677"/>
  </w:style>
  <w:style w:type="character" w:customStyle="1" w:styleId="pb-byline">
    <w:name w:val="pb-byline"/>
    <w:basedOn w:val="DefaultParagraphFont"/>
    <w:rsid w:val="008B0677"/>
  </w:style>
  <w:style w:type="character" w:customStyle="1" w:styleId="pb-timestamp">
    <w:name w:val="pb-timestamp"/>
    <w:basedOn w:val="DefaultParagraphFont"/>
    <w:rsid w:val="008B0677"/>
  </w:style>
  <w:style w:type="character" w:customStyle="1" w:styleId="posted-on">
    <w:name w:val="posted-on"/>
    <w:basedOn w:val="DefaultParagraphFont"/>
    <w:rsid w:val="008B0677"/>
  </w:style>
  <w:style w:type="character" w:customStyle="1" w:styleId="even">
    <w:name w:val="even"/>
    <w:basedOn w:val="DefaultParagraphFont"/>
    <w:rsid w:val="008B0677"/>
  </w:style>
  <w:style w:type="character" w:customStyle="1" w:styleId="foreground">
    <w:name w:val="foreground"/>
    <w:basedOn w:val="DefaultParagraphFont"/>
    <w:rsid w:val="008B0677"/>
  </w:style>
  <w:style w:type="paragraph" w:customStyle="1" w:styleId="volissue">
    <w:name w:val="volissue"/>
    <w:basedOn w:val="Normal"/>
    <w:qFormat/>
    <w:rsid w:val="008B0677"/>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8B0677"/>
  </w:style>
  <w:style w:type="character" w:customStyle="1" w:styleId="articledate">
    <w:name w:val="articledate"/>
    <w:basedOn w:val="DefaultParagraphFont"/>
    <w:rsid w:val="008B0677"/>
  </w:style>
  <w:style w:type="character" w:customStyle="1" w:styleId="post-byline">
    <w:name w:val="post-byline"/>
    <w:basedOn w:val="DefaultParagraphFont"/>
    <w:rsid w:val="008B0677"/>
  </w:style>
  <w:style w:type="character" w:customStyle="1" w:styleId="upper">
    <w:name w:val="upper"/>
    <w:basedOn w:val="DefaultParagraphFont"/>
    <w:rsid w:val="008B0677"/>
  </w:style>
  <w:style w:type="character" w:customStyle="1" w:styleId="metadate">
    <w:name w:val="meta_date"/>
    <w:basedOn w:val="DefaultParagraphFont"/>
    <w:rsid w:val="008B0677"/>
  </w:style>
  <w:style w:type="character" w:customStyle="1" w:styleId="fa">
    <w:name w:val="fa"/>
    <w:basedOn w:val="DefaultParagraphFont"/>
    <w:rsid w:val="008B0677"/>
  </w:style>
  <w:style w:type="character" w:customStyle="1" w:styleId="longname">
    <w:name w:val="longname"/>
    <w:basedOn w:val="DefaultParagraphFont"/>
    <w:rsid w:val="008B0677"/>
  </w:style>
  <w:style w:type="character" w:customStyle="1" w:styleId="echocontainer">
    <w:name w:val="echo_container"/>
    <w:basedOn w:val="DefaultParagraphFont"/>
    <w:rsid w:val="008B0677"/>
  </w:style>
  <w:style w:type="character" w:customStyle="1" w:styleId="comment-display">
    <w:name w:val="comment-display"/>
    <w:basedOn w:val="DefaultParagraphFont"/>
    <w:rsid w:val="008B0677"/>
  </w:style>
  <w:style w:type="paragraph" w:customStyle="1" w:styleId="comment-count-label">
    <w:name w:val="comment-count-label"/>
    <w:basedOn w:val="Normal"/>
    <w:rsid w:val="008B0677"/>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8B0677"/>
  </w:style>
  <w:style w:type="character" w:customStyle="1" w:styleId="discussion-policy">
    <w:name w:val="discussion-policy"/>
    <w:basedOn w:val="DefaultParagraphFont"/>
    <w:rsid w:val="008B0677"/>
  </w:style>
  <w:style w:type="character" w:customStyle="1" w:styleId="echo-apps-conversations-streamcaption">
    <w:name w:val="echo-apps-conversations-streamcaption"/>
    <w:basedOn w:val="DefaultParagraphFont"/>
    <w:rsid w:val="008B0677"/>
  </w:style>
  <w:style w:type="character" w:customStyle="1" w:styleId="echo-streamserver-controls-stream-item-text">
    <w:name w:val="echo-streamserver-controls-stream-item-text"/>
    <w:basedOn w:val="DefaultParagraphFont"/>
    <w:rsid w:val="008B0677"/>
  </w:style>
  <w:style w:type="character" w:customStyle="1" w:styleId="echo-streamserver-controls-facepile-more">
    <w:name w:val="echo-streamserver-controls-facepile-more"/>
    <w:basedOn w:val="DefaultParagraphFont"/>
    <w:rsid w:val="008B0677"/>
  </w:style>
  <w:style w:type="character" w:customStyle="1" w:styleId="echo-primaryfont">
    <w:name w:val="echo-primaryfont"/>
    <w:basedOn w:val="DefaultParagraphFont"/>
    <w:rsid w:val="008B0677"/>
  </w:style>
  <w:style w:type="character" w:customStyle="1" w:styleId="section">
    <w:name w:val="section"/>
    <w:basedOn w:val="DefaultParagraphFont"/>
    <w:rsid w:val="008B0677"/>
  </w:style>
  <w:style w:type="character" w:customStyle="1" w:styleId="wpsr-txt-headline">
    <w:name w:val="wpsr-txt-headline"/>
    <w:basedOn w:val="DefaultParagraphFont"/>
    <w:rsid w:val="008B0677"/>
  </w:style>
  <w:style w:type="character" w:customStyle="1" w:styleId="asset-metabar-author">
    <w:name w:val="asset-metabar-author"/>
    <w:basedOn w:val="DefaultParagraphFont"/>
    <w:rsid w:val="008B0677"/>
  </w:style>
  <w:style w:type="character" w:customStyle="1" w:styleId="asset-metabar-time">
    <w:name w:val="asset-metabar-time"/>
    <w:basedOn w:val="DefaultParagraphFont"/>
    <w:rsid w:val="008B0677"/>
  </w:style>
  <w:style w:type="character" w:customStyle="1" w:styleId="eza-dateline">
    <w:name w:val="eza-dateline"/>
    <w:basedOn w:val="DefaultParagraphFont"/>
    <w:rsid w:val="008B0677"/>
  </w:style>
  <w:style w:type="character" w:customStyle="1" w:styleId="eza-authors">
    <w:name w:val="eza-authors"/>
    <w:basedOn w:val="DefaultParagraphFont"/>
    <w:rsid w:val="008B0677"/>
  </w:style>
  <w:style w:type="character" w:customStyle="1" w:styleId="csmstaff">
    <w:name w:val="csm_staff"/>
    <w:basedOn w:val="DefaultParagraphFont"/>
    <w:rsid w:val="008B0677"/>
  </w:style>
  <w:style w:type="paragraph" w:customStyle="1" w:styleId="mol-para-with-font">
    <w:name w:val="mol-para-with-font"/>
    <w:basedOn w:val="Normal"/>
    <w:rsid w:val="008B0677"/>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8B0677"/>
  </w:style>
  <w:style w:type="character" w:customStyle="1" w:styleId="byline-text">
    <w:name w:val="byline-text"/>
    <w:basedOn w:val="DefaultParagraphFont"/>
    <w:rsid w:val="008B0677"/>
  </w:style>
  <w:style w:type="character" w:customStyle="1" w:styleId="itemauthor">
    <w:name w:val="itemauthor"/>
    <w:basedOn w:val="DefaultParagraphFont"/>
    <w:rsid w:val="008B0677"/>
  </w:style>
  <w:style w:type="character" w:customStyle="1" w:styleId="itemdatecreated">
    <w:name w:val="itemdatecreated"/>
    <w:basedOn w:val="DefaultParagraphFont"/>
    <w:rsid w:val="008B0677"/>
  </w:style>
  <w:style w:type="character" w:customStyle="1" w:styleId="slug-metadata-note">
    <w:name w:val="slug-metadata-note"/>
    <w:basedOn w:val="DefaultParagraphFont"/>
    <w:rsid w:val="008B0677"/>
  </w:style>
  <w:style w:type="character" w:customStyle="1" w:styleId="drop-capped">
    <w:name w:val="drop-capped"/>
    <w:basedOn w:val="DefaultParagraphFont"/>
    <w:rsid w:val="008B0677"/>
  </w:style>
  <w:style w:type="paragraph" w:customStyle="1" w:styleId="articleopinion-standfirst">
    <w:name w:val="articleopinion-standfirst"/>
    <w:basedOn w:val="Normal"/>
    <w:rsid w:val="008B0677"/>
    <w:pPr>
      <w:spacing w:before="100" w:beforeAutospacing="1" w:after="100" w:afterAutospacing="1" w:line="240" w:lineRule="auto"/>
    </w:pPr>
    <w:rPr>
      <w:rFonts w:ascii="Times" w:hAnsi="Times"/>
      <w:sz w:val="20"/>
      <w:szCs w:val="20"/>
    </w:rPr>
  </w:style>
  <w:style w:type="paragraph" w:customStyle="1" w:styleId="snippet">
    <w:name w:val="snippet"/>
    <w:basedOn w:val="Normal"/>
    <w:rsid w:val="008B0677"/>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8B0677"/>
  </w:style>
  <w:style w:type="character" w:customStyle="1" w:styleId="view-count">
    <w:name w:val="view-count"/>
    <w:basedOn w:val="DefaultParagraphFont"/>
    <w:rsid w:val="008B0677"/>
  </w:style>
  <w:style w:type="character" w:customStyle="1" w:styleId="rupee">
    <w:name w:val="rupee"/>
    <w:basedOn w:val="DefaultParagraphFont"/>
    <w:rsid w:val="008B0677"/>
  </w:style>
  <w:style w:type="character" w:customStyle="1" w:styleId="grey1">
    <w:name w:val="grey1"/>
    <w:basedOn w:val="DefaultParagraphFont"/>
    <w:rsid w:val="008B0677"/>
  </w:style>
  <w:style w:type="paragraph" w:customStyle="1" w:styleId="Pa13">
    <w:name w:val="Pa13"/>
    <w:basedOn w:val="Default"/>
    <w:next w:val="Default"/>
    <w:uiPriority w:val="99"/>
    <w:rsid w:val="008B0677"/>
    <w:pPr>
      <w:spacing w:line="201" w:lineRule="atLeast"/>
    </w:pPr>
    <w:rPr>
      <w:rFonts w:eastAsiaTheme="minorEastAsia"/>
      <w:color w:val="auto"/>
    </w:rPr>
  </w:style>
  <w:style w:type="paragraph" w:customStyle="1" w:styleId="Pa14">
    <w:name w:val="Pa14"/>
    <w:basedOn w:val="Default"/>
    <w:next w:val="Default"/>
    <w:uiPriority w:val="99"/>
    <w:qFormat/>
    <w:rsid w:val="008B0677"/>
    <w:pPr>
      <w:spacing w:line="241" w:lineRule="atLeast"/>
    </w:pPr>
    <w:rPr>
      <w:rFonts w:eastAsiaTheme="minorEastAsia"/>
      <w:color w:val="auto"/>
    </w:rPr>
  </w:style>
  <w:style w:type="paragraph" w:customStyle="1" w:styleId="Pa9">
    <w:name w:val="Pa9"/>
    <w:basedOn w:val="Default"/>
    <w:next w:val="Default"/>
    <w:uiPriority w:val="99"/>
    <w:rsid w:val="008B0677"/>
    <w:pPr>
      <w:spacing w:line="241" w:lineRule="atLeast"/>
    </w:pPr>
    <w:rPr>
      <w:rFonts w:ascii="Gill Sans" w:eastAsiaTheme="minorEastAsia" w:hAnsi="Gill Sans"/>
      <w:color w:val="auto"/>
    </w:rPr>
  </w:style>
  <w:style w:type="character" w:customStyle="1" w:styleId="bureau">
    <w:name w:val="bureau"/>
    <w:basedOn w:val="DefaultParagraphFont"/>
    <w:rsid w:val="008B0677"/>
  </w:style>
  <w:style w:type="character" w:customStyle="1" w:styleId="reporttitle">
    <w:name w:val="report_title"/>
    <w:basedOn w:val="DefaultParagraphFont"/>
    <w:rsid w:val="008B0677"/>
  </w:style>
  <w:style w:type="character" w:customStyle="1" w:styleId="documenttype-longreleases">
    <w:name w:val="document_type_-_long_releases"/>
    <w:basedOn w:val="DefaultParagraphFont"/>
    <w:rsid w:val="008B0677"/>
  </w:style>
  <w:style w:type="character" w:customStyle="1" w:styleId="alt-date">
    <w:name w:val="alt-date"/>
    <w:basedOn w:val="DefaultParagraphFont"/>
    <w:rsid w:val="008B0677"/>
  </w:style>
  <w:style w:type="character" w:customStyle="1" w:styleId="entry-byline">
    <w:name w:val="entry-byline"/>
    <w:basedOn w:val="DefaultParagraphFont"/>
    <w:rsid w:val="008B0677"/>
  </w:style>
  <w:style w:type="character" w:customStyle="1" w:styleId="taglinecontrib">
    <w:name w:val="tagline_contrib"/>
    <w:basedOn w:val="DefaultParagraphFont"/>
    <w:rsid w:val="008B0677"/>
  </w:style>
  <w:style w:type="character" w:customStyle="1" w:styleId="articledate0">
    <w:name w:val="article_date"/>
    <w:basedOn w:val="DefaultParagraphFont"/>
    <w:rsid w:val="008B0677"/>
  </w:style>
  <w:style w:type="paragraph" w:customStyle="1" w:styleId="hg-daily">
    <w:name w:val="hg-daily"/>
    <w:basedOn w:val="Normal"/>
    <w:rsid w:val="008B0677"/>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8B0677"/>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8B0677"/>
  </w:style>
  <w:style w:type="character" w:customStyle="1" w:styleId="text-label">
    <w:name w:val="text-label"/>
    <w:basedOn w:val="DefaultParagraphFont"/>
    <w:rsid w:val="008B0677"/>
  </w:style>
  <w:style w:type="character" w:customStyle="1" w:styleId="metad">
    <w:name w:val="metad"/>
    <w:rsid w:val="008B0677"/>
  </w:style>
  <w:style w:type="character" w:customStyle="1" w:styleId="justify1">
    <w:name w:val="justify1"/>
    <w:rsid w:val="008B0677"/>
  </w:style>
  <w:style w:type="paragraph" w:customStyle="1" w:styleId="TOC3Char">
    <w:name w:val="TOC 3 Char"/>
    <w:basedOn w:val="Normal"/>
    <w:next w:val="Normal"/>
    <w:rsid w:val="008B0677"/>
    <w:pPr>
      <w:spacing w:after="0" w:line="240" w:lineRule="auto"/>
    </w:pPr>
    <w:rPr>
      <w:rFonts w:eastAsia="Times New Roman"/>
      <w:sz w:val="24"/>
      <w:szCs w:val="20"/>
    </w:rPr>
  </w:style>
  <w:style w:type="paragraph" w:customStyle="1" w:styleId="TOC1Char">
    <w:name w:val="TOC 1 Char"/>
    <w:basedOn w:val="Normal"/>
    <w:next w:val="Normal"/>
    <w:rsid w:val="008B067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8B0677"/>
    <w:pPr>
      <w:spacing w:after="0" w:line="240" w:lineRule="auto"/>
      <w:jc w:val="both"/>
    </w:pPr>
    <w:rPr>
      <w:rFonts w:eastAsia="Times New Roman"/>
      <w:i/>
      <w:iCs/>
      <w:color w:val="000000"/>
    </w:rPr>
  </w:style>
  <w:style w:type="character" w:customStyle="1" w:styleId="MediumGrid11">
    <w:name w:val="Medium Grid 11"/>
    <w:uiPriority w:val="99"/>
    <w:rsid w:val="008B0677"/>
    <w:rPr>
      <w:color w:val="808080"/>
    </w:rPr>
  </w:style>
  <w:style w:type="paragraph" w:customStyle="1" w:styleId="PlaceholderText2">
    <w:name w:val="Placeholder Text2"/>
    <w:basedOn w:val="Normal"/>
    <w:uiPriority w:val="99"/>
    <w:rsid w:val="008B0677"/>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8B067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8B067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8B067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8B067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8B067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8B067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8B067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8B0677"/>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8B0677"/>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8B0677"/>
  </w:style>
  <w:style w:type="character" w:customStyle="1" w:styleId="s2">
    <w:name w:val="s2"/>
    <w:basedOn w:val="DefaultParagraphFont"/>
    <w:rsid w:val="008B0677"/>
  </w:style>
  <w:style w:type="character" w:customStyle="1" w:styleId="s1">
    <w:name w:val="s1"/>
    <w:basedOn w:val="DefaultParagraphFont"/>
    <w:rsid w:val="008B0677"/>
  </w:style>
  <w:style w:type="paragraph" w:customStyle="1" w:styleId="LanguageEditing">
    <w:name w:val="Language Editing"/>
    <w:basedOn w:val="Normal"/>
    <w:link w:val="LanguageEditingChar"/>
    <w:qFormat/>
    <w:rsid w:val="008B0677"/>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8B0677"/>
    <w:rPr>
      <w:rFonts w:ascii="Calibri" w:eastAsia="Times New Roman" w:hAnsi="Calibri"/>
      <w:strike/>
      <w:sz w:val="22"/>
    </w:rPr>
  </w:style>
  <w:style w:type="character" w:customStyle="1" w:styleId="action-menu-toggled-item">
    <w:name w:val="action-menu-toggled-item"/>
    <w:basedOn w:val="DefaultParagraphFont"/>
    <w:rsid w:val="008B0677"/>
    <w:rPr>
      <w:rFonts w:ascii="Times New Roman" w:hAnsi="Times New Roman"/>
    </w:rPr>
  </w:style>
  <w:style w:type="character" w:customStyle="1" w:styleId="1Tag">
    <w:name w:val="1) Tag"/>
    <w:rsid w:val="008B067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8B067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8B067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8B067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8B067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8B0677"/>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8B0677"/>
    <w:rPr>
      <w:rFonts w:ascii="Calibri" w:eastAsia="Times New Roman" w:hAnsi="Calibri"/>
      <w:b/>
      <w:caps/>
      <w:sz w:val="40"/>
      <w:szCs w:val="40"/>
    </w:rPr>
  </w:style>
  <w:style w:type="paragraph" w:customStyle="1" w:styleId="Strikethrough0">
    <w:name w:val="Strikethrough"/>
    <w:basedOn w:val="Normal"/>
    <w:link w:val="StrikethroughChar"/>
    <w:qFormat/>
    <w:rsid w:val="008B0677"/>
    <w:pPr>
      <w:spacing w:after="0" w:line="240" w:lineRule="auto"/>
    </w:pPr>
    <w:rPr>
      <w:strike/>
    </w:rPr>
  </w:style>
  <w:style w:type="character" w:customStyle="1" w:styleId="StrikethroughChar">
    <w:name w:val="Strikethrough Char"/>
    <w:basedOn w:val="DefaultParagraphFont"/>
    <w:link w:val="Strikethrough0"/>
    <w:rsid w:val="008B0677"/>
    <w:rPr>
      <w:rFonts w:ascii="Calibri" w:hAnsi="Calibri"/>
      <w:strike/>
      <w:sz w:val="22"/>
    </w:rPr>
  </w:style>
  <w:style w:type="character" w:styleId="SubtleReference">
    <w:name w:val="Subtle Reference"/>
    <w:basedOn w:val="DefaultParagraphFont"/>
    <w:uiPriority w:val="31"/>
    <w:rsid w:val="008B067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8B0677"/>
    <w:pPr>
      <w:spacing w:after="0" w:line="240" w:lineRule="auto"/>
    </w:pPr>
    <w:rPr>
      <w:rFonts w:asciiTheme="minorHAnsi" w:hAnsiTheme="minorHAnsi"/>
      <w:bCs/>
    </w:rPr>
  </w:style>
  <w:style w:type="character" w:customStyle="1" w:styleId="BoxBoldUnderline">
    <w:name w:val="Box Bold Underline"/>
    <w:rsid w:val="008B067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8B0677"/>
    <w:pPr>
      <w:spacing w:after="0" w:line="240" w:lineRule="auto"/>
    </w:pPr>
    <w:rPr>
      <w:rFonts w:eastAsia="Times New Roman"/>
      <w:sz w:val="24"/>
    </w:rPr>
  </w:style>
  <w:style w:type="character" w:customStyle="1" w:styleId="NormalF6Char">
    <w:name w:val="Normal F6 Char"/>
    <w:link w:val="NormalF6"/>
    <w:rsid w:val="008B0677"/>
    <w:rPr>
      <w:rFonts w:ascii="Calibri" w:eastAsia="Times New Roman" w:hAnsi="Calibri"/>
    </w:rPr>
  </w:style>
  <w:style w:type="paragraph" w:customStyle="1" w:styleId="TagNew">
    <w:name w:val="Tag New"/>
    <w:qFormat/>
    <w:rsid w:val="008B0677"/>
    <w:rPr>
      <w:rFonts w:ascii="Times New Roman" w:hAnsi="Times New Roman" w:cs="Times New Roman"/>
      <w:b/>
      <w:szCs w:val="20"/>
    </w:rPr>
  </w:style>
  <w:style w:type="character" w:customStyle="1" w:styleId="Styleunderline11ptBoldBorderSinglesolidlineAuto">
    <w:name w:val="Style underline + 11 pt Bold Border: : (Single solid line Auto ..."/>
    <w:rsid w:val="008B0677"/>
    <w:rPr>
      <w:b/>
      <w:bCs/>
      <w:sz w:val="20"/>
      <w:u w:val="single"/>
      <w:bdr w:val="single" w:sz="4" w:space="0" w:color="auto"/>
    </w:rPr>
  </w:style>
  <w:style w:type="character" w:customStyle="1" w:styleId="postby">
    <w:name w:val="post_by"/>
    <w:rsid w:val="008B0677"/>
  </w:style>
  <w:style w:type="character" w:customStyle="1" w:styleId="postdate">
    <w:name w:val="post_date"/>
    <w:rsid w:val="008B0677"/>
  </w:style>
  <w:style w:type="character" w:customStyle="1" w:styleId="moretop">
    <w:name w:val="more_top"/>
    <w:rsid w:val="008B0677"/>
  </w:style>
  <w:style w:type="paragraph" w:customStyle="1" w:styleId="TagNew0">
    <w:name w:val="Tag_New"/>
    <w:qFormat/>
    <w:rsid w:val="008B0677"/>
    <w:rPr>
      <w:rFonts w:ascii="Times New Roman" w:eastAsia="Malgun Gothic" w:hAnsi="Times New Roman" w:cs="Times New Roman"/>
      <w:b/>
      <w:bCs/>
      <w:szCs w:val="26"/>
    </w:rPr>
  </w:style>
  <w:style w:type="paragraph" w:customStyle="1" w:styleId="TagNew1">
    <w:name w:val="Tag+New"/>
    <w:qFormat/>
    <w:rsid w:val="008B0677"/>
    <w:rPr>
      <w:rFonts w:ascii="Times New Roman" w:eastAsia="Calibri" w:hAnsi="Times New Roman" w:cs="Times New Roman"/>
      <w:b/>
      <w:szCs w:val="22"/>
    </w:rPr>
  </w:style>
  <w:style w:type="paragraph" w:customStyle="1" w:styleId="cnnstorypgraphtxt">
    <w:name w:val="cnn_storypgraphtxt"/>
    <w:basedOn w:val="Normal"/>
    <w:rsid w:val="008B0677"/>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8B067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8B0677"/>
    <w:rPr>
      <w:rFonts w:ascii="Times New Roman" w:hAnsi="Times New Roman"/>
      <w:sz w:val="20"/>
      <w:szCs w:val="20"/>
      <w:u w:val="single"/>
    </w:rPr>
  </w:style>
  <w:style w:type="character" w:customStyle="1" w:styleId="allocatoragentsleft">
    <w:name w:val="al_locatoragentsleft"/>
    <w:basedOn w:val="DefaultParagraphFont"/>
    <w:rsid w:val="008B0677"/>
  </w:style>
  <w:style w:type="character" w:customStyle="1" w:styleId="Style12ptBoldUnderline1">
    <w:name w:val="Style 12 pt Bold Underline1"/>
    <w:rsid w:val="008B0677"/>
    <w:rPr>
      <w:b/>
      <w:bCs/>
      <w:sz w:val="24"/>
      <w:u w:val="single"/>
    </w:rPr>
  </w:style>
  <w:style w:type="paragraph" w:customStyle="1" w:styleId="Carding">
    <w:name w:val="Carding"/>
    <w:basedOn w:val="Normal"/>
    <w:uiPriority w:val="99"/>
    <w:qFormat/>
    <w:rsid w:val="008B0677"/>
    <w:pPr>
      <w:spacing w:after="0" w:line="240" w:lineRule="auto"/>
    </w:pPr>
    <w:rPr>
      <w:rFonts w:eastAsia="Times New Roman"/>
      <w:sz w:val="18"/>
    </w:rPr>
  </w:style>
  <w:style w:type="character" w:customStyle="1" w:styleId="aunderline1">
    <w:name w:val="aunderline"/>
    <w:qFormat/>
    <w:rsid w:val="008B0677"/>
    <w:rPr>
      <w:rFonts w:ascii="Times New Roman" w:hAnsi="Times New Roman"/>
      <w:sz w:val="20"/>
      <w:szCs w:val="24"/>
      <w:u w:val="thick"/>
    </w:rPr>
  </w:style>
  <w:style w:type="character" w:customStyle="1" w:styleId="StyleStyle4CharTimesNewRoman11ptBold">
    <w:name w:val="Style Style4 Char + Times New Roman 11 pt Bold"/>
    <w:rsid w:val="008B067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8B0677"/>
  </w:style>
  <w:style w:type="character" w:customStyle="1" w:styleId="sensecontent">
    <w:name w:val="sense_content"/>
    <w:basedOn w:val="DefaultParagraphFont"/>
    <w:rsid w:val="008B0677"/>
  </w:style>
  <w:style w:type="character" w:customStyle="1" w:styleId="vi">
    <w:name w:val="vi"/>
    <w:basedOn w:val="DefaultParagraphFont"/>
    <w:rsid w:val="008B0677"/>
  </w:style>
  <w:style w:type="character" w:customStyle="1" w:styleId="pagetitle0">
    <w:name w:val="pagetitle"/>
    <w:basedOn w:val="DefaultParagraphFont"/>
    <w:rsid w:val="008B0677"/>
  </w:style>
  <w:style w:type="paragraph" w:customStyle="1" w:styleId="NormalWeb8">
    <w:name w:val="Normal (Web)8"/>
    <w:basedOn w:val="Normal"/>
    <w:uiPriority w:val="99"/>
    <w:qFormat/>
    <w:rsid w:val="008B0677"/>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8B0677"/>
    <w:rPr>
      <w:rFonts w:cs="Arial"/>
      <w:b/>
      <w:bCs/>
      <w:iCs/>
      <w:sz w:val="24"/>
      <w:szCs w:val="28"/>
      <w:lang w:val="en-US" w:eastAsia="en-US" w:bidi="ar-SA"/>
    </w:rPr>
  </w:style>
  <w:style w:type="character" w:customStyle="1" w:styleId="StyleUnderlineCharTimesBold">
    <w:name w:val="Style Underline Char + Times Bold"/>
    <w:rsid w:val="008B0677"/>
    <w:rPr>
      <w:rFonts w:ascii="Times" w:hAnsi="Times"/>
      <w:b w:val="0"/>
      <w:bCs/>
      <w:sz w:val="20"/>
      <w:u w:val="single"/>
    </w:rPr>
  </w:style>
  <w:style w:type="character" w:customStyle="1" w:styleId="blubigktbiz">
    <w:name w:val="blubigktbiz"/>
    <w:rsid w:val="008B0677"/>
  </w:style>
  <w:style w:type="character" w:customStyle="1" w:styleId="Style4CharChar">
    <w:name w:val="Style4 Char Char"/>
    <w:rsid w:val="008B0677"/>
    <w:rPr>
      <w:rFonts w:ascii="Arial Narrow" w:hAnsi="Arial Narrow"/>
      <w:noProof w:val="0"/>
      <w:szCs w:val="24"/>
      <w:u w:val="single"/>
      <w:lang w:val="en-US" w:eastAsia="en-US" w:bidi="ar-SA"/>
    </w:rPr>
  </w:style>
  <w:style w:type="character" w:customStyle="1" w:styleId="StyleEmphasisArial12ptBold">
    <w:name w:val="Style Emphasis + Arial 12 pt Bold"/>
    <w:rsid w:val="008B0677"/>
    <w:rPr>
      <w:rFonts w:ascii="Arial" w:hAnsi="Arial"/>
      <w:b/>
      <w:bCs/>
      <w:i/>
      <w:iCs/>
      <w:sz w:val="24"/>
    </w:rPr>
  </w:style>
  <w:style w:type="character" w:customStyle="1" w:styleId="super">
    <w:name w:val="super"/>
    <w:rsid w:val="008B0677"/>
  </w:style>
  <w:style w:type="character" w:customStyle="1" w:styleId="text30">
    <w:name w:val="text30"/>
    <w:rsid w:val="008B0677"/>
  </w:style>
  <w:style w:type="character" w:customStyle="1" w:styleId="uppercase">
    <w:name w:val="uppercase"/>
    <w:rsid w:val="008B0677"/>
  </w:style>
  <w:style w:type="character" w:customStyle="1" w:styleId="mainbody1">
    <w:name w:val="mainbody1"/>
    <w:rsid w:val="008B0677"/>
    <w:rPr>
      <w:rFonts w:ascii="Verdana" w:hAnsi="Verdana" w:hint="default"/>
      <w:color w:val="000000"/>
      <w:sz w:val="22"/>
      <w:szCs w:val="22"/>
    </w:rPr>
  </w:style>
  <w:style w:type="paragraph" w:customStyle="1" w:styleId="author-credentials">
    <w:name w:val="author-credentials"/>
    <w:basedOn w:val="Normal"/>
    <w:qFormat/>
    <w:rsid w:val="008B067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8B067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8B0677"/>
    <w:rPr>
      <w:b/>
      <w:bCs/>
      <w:u w:val="single"/>
    </w:rPr>
  </w:style>
  <w:style w:type="paragraph" w:customStyle="1" w:styleId="StyleUnderlined11ptBold">
    <w:name w:val="Style Underlined + 11 pt Bold"/>
    <w:basedOn w:val="underlined"/>
    <w:link w:val="StyleUnderlined11ptBoldChar"/>
    <w:qFormat/>
    <w:rsid w:val="008B0677"/>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8B067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8B0677"/>
    <w:rPr>
      <w:rFonts w:cs="Arial"/>
      <w:bCs/>
      <w:szCs w:val="26"/>
      <w:u w:val="single"/>
      <w:lang w:val="en-US" w:eastAsia="en-US" w:bidi="ar-SA"/>
    </w:rPr>
  </w:style>
  <w:style w:type="character" w:customStyle="1" w:styleId="StyleUnderlinePatternClearYellow">
    <w:name w:val="Style Underline Pattern: Clear (Yellow)"/>
    <w:basedOn w:val="DefaultParagraphFont"/>
    <w:rsid w:val="008B0677"/>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8B0677"/>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8B0677"/>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8B0677"/>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8B0677"/>
    <w:rPr>
      <w:b w:val="0"/>
      <w:bCs/>
      <w:u w:val="single"/>
    </w:rPr>
  </w:style>
  <w:style w:type="character" w:customStyle="1" w:styleId="formatp">
    <w:name w:val="formatp"/>
    <w:rsid w:val="008B0677"/>
  </w:style>
  <w:style w:type="character" w:customStyle="1" w:styleId="yshortcutscs4-ndcor">
    <w:name w:val="yshortcuts cs4-ndcor"/>
    <w:rsid w:val="008B0677"/>
  </w:style>
  <w:style w:type="character" w:customStyle="1" w:styleId="price">
    <w:name w:val="price"/>
    <w:rsid w:val="008B0677"/>
  </w:style>
  <w:style w:type="character" w:customStyle="1" w:styleId="price-change">
    <w:name w:val="price-change"/>
    <w:rsid w:val="008B0677"/>
  </w:style>
  <w:style w:type="character" w:customStyle="1" w:styleId="percent-change">
    <w:name w:val="percent-change"/>
    <w:rsid w:val="008B0677"/>
  </w:style>
  <w:style w:type="character" w:customStyle="1" w:styleId="bibfont">
    <w:name w:val="bibfont"/>
    <w:rsid w:val="008B0677"/>
    <w:rPr>
      <w:rFonts w:cs="Times New Roman"/>
    </w:rPr>
  </w:style>
  <w:style w:type="paragraph" w:customStyle="1" w:styleId="underlined1">
    <w:name w:val="underlined1"/>
    <w:next w:val="Normal"/>
    <w:autoRedefine/>
    <w:rsid w:val="008B0677"/>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8B0677"/>
    <w:rPr>
      <w:rFonts w:eastAsia="Times New Roman"/>
      <w:b/>
      <w:sz w:val="24"/>
      <w:lang w:val="x-none" w:eastAsia="x-none"/>
    </w:rPr>
  </w:style>
  <w:style w:type="character" w:customStyle="1" w:styleId="SourceBoldedChar">
    <w:name w:val="Source Bolded Char"/>
    <w:link w:val="SourceBolded"/>
    <w:rsid w:val="008B0677"/>
    <w:rPr>
      <w:rFonts w:ascii="Calibri" w:eastAsia="Times New Roman" w:hAnsi="Calibri"/>
      <w:b/>
      <w:lang w:val="x-none" w:eastAsia="x-none"/>
    </w:rPr>
  </w:style>
  <w:style w:type="paragraph" w:customStyle="1" w:styleId="CardDownSize">
    <w:name w:val="CardDownSize"/>
    <w:basedOn w:val="Normal"/>
    <w:link w:val="CardDownSizeChar"/>
    <w:rsid w:val="008B0677"/>
    <w:pPr>
      <w:spacing w:after="0" w:line="240" w:lineRule="auto"/>
    </w:pPr>
    <w:rPr>
      <w:rFonts w:eastAsia="Calibri"/>
      <w:szCs w:val="20"/>
      <w:lang w:val="x-none" w:eastAsia="x-none"/>
    </w:rPr>
  </w:style>
  <w:style w:type="character" w:customStyle="1" w:styleId="CardDownSizeChar">
    <w:name w:val="CardDownSize Char"/>
    <w:link w:val="CardDownSize"/>
    <w:rsid w:val="008B0677"/>
    <w:rPr>
      <w:rFonts w:ascii="Calibri" w:eastAsia="Calibri" w:hAnsi="Calibri"/>
      <w:sz w:val="22"/>
      <w:szCs w:val="20"/>
      <w:lang w:val="x-none" w:eastAsia="x-none"/>
    </w:rPr>
  </w:style>
  <w:style w:type="paragraph" w:customStyle="1" w:styleId="Citation10">
    <w:name w:val="Citation1"/>
    <w:basedOn w:val="Normal"/>
    <w:link w:val="Citation1Char"/>
    <w:qFormat/>
    <w:rsid w:val="008B0677"/>
    <w:pPr>
      <w:spacing w:after="0" w:line="240" w:lineRule="auto"/>
    </w:pPr>
    <w:rPr>
      <w:rFonts w:eastAsia="Calibri"/>
      <w:b/>
      <w:sz w:val="24"/>
      <w:u w:val="single"/>
      <w:lang w:val="x-none" w:eastAsia="x-none"/>
    </w:rPr>
  </w:style>
  <w:style w:type="character" w:customStyle="1" w:styleId="Citation1Char">
    <w:name w:val="Citation1 Char"/>
    <w:link w:val="Citation10"/>
    <w:rsid w:val="008B0677"/>
    <w:rPr>
      <w:rFonts w:ascii="Calibri" w:eastAsia="Calibri" w:hAnsi="Calibri"/>
      <w:b/>
      <w:u w:val="single"/>
      <w:lang w:val="x-none" w:eastAsia="x-none"/>
    </w:rPr>
  </w:style>
  <w:style w:type="character" w:customStyle="1" w:styleId="TaglineChar">
    <w:name w:val="Tagline Char"/>
    <w:link w:val="Tagline0"/>
    <w:rsid w:val="008B0677"/>
    <w:rPr>
      <w:rFonts w:ascii="Calibri" w:hAnsi="Calibri"/>
      <w:b/>
      <w:sz w:val="22"/>
    </w:rPr>
  </w:style>
  <w:style w:type="character" w:customStyle="1" w:styleId="boldciteChar1">
    <w:name w:val="bold cite Char1"/>
    <w:rsid w:val="008B067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8B0677"/>
  </w:style>
  <w:style w:type="character" w:customStyle="1" w:styleId="leveluptitle">
    <w:name w:val="leveluptitle"/>
    <w:basedOn w:val="DefaultParagraphFont"/>
    <w:rsid w:val="008B0677"/>
  </w:style>
  <w:style w:type="character" w:customStyle="1" w:styleId="Irrelevant6fontChar">
    <w:name w:val="Irrelevant (6 font) Char"/>
    <w:basedOn w:val="DefaultParagraphFont"/>
    <w:link w:val="Irrelevant6font"/>
    <w:rsid w:val="008B0677"/>
    <w:rPr>
      <w:rFonts w:ascii="Calibri" w:eastAsia="Calibri" w:hAnsi="Calibri"/>
      <w:sz w:val="12"/>
      <w:szCs w:val="12"/>
    </w:rPr>
  </w:style>
  <w:style w:type="numbering" w:customStyle="1" w:styleId="NoList11111">
    <w:name w:val="No List11111"/>
    <w:next w:val="NoList"/>
    <w:uiPriority w:val="99"/>
    <w:semiHidden/>
    <w:unhideWhenUsed/>
    <w:rsid w:val="008B0677"/>
  </w:style>
  <w:style w:type="paragraph" w:customStyle="1" w:styleId="Non-NavPanelTag">
    <w:name w:val="Non-Nav Panel Tag"/>
    <w:basedOn w:val="Normal"/>
    <w:qFormat/>
    <w:rsid w:val="008B0677"/>
    <w:pPr>
      <w:spacing w:after="0" w:line="240" w:lineRule="auto"/>
    </w:pPr>
    <w:rPr>
      <w:b/>
    </w:rPr>
  </w:style>
  <w:style w:type="character" w:customStyle="1" w:styleId="Hyperlink3">
    <w:name w:val="Hyperlink.3"/>
    <w:basedOn w:val="DefaultParagraphFont"/>
    <w:rsid w:val="008B0677"/>
    <w:rPr>
      <w:sz w:val="18"/>
      <w:szCs w:val="18"/>
    </w:rPr>
  </w:style>
  <w:style w:type="character" w:customStyle="1" w:styleId="Hyperlink40">
    <w:name w:val="Hyperlink.4"/>
    <w:basedOn w:val="DefaultParagraphFont"/>
    <w:rsid w:val="008B0677"/>
    <w:rPr>
      <w:sz w:val="18"/>
      <w:szCs w:val="18"/>
    </w:rPr>
  </w:style>
  <w:style w:type="character" w:customStyle="1" w:styleId="SmallCharChar">
    <w:name w:val="Small Char Char"/>
    <w:basedOn w:val="DefaultParagraphFont"/>
    <w:rsid w:val="008B0677"/>
    <w:rPr>
      <w:sz w:val="17"/>
      <w:szCs w:val="24"/>
      <w:lang w:val="en-US" w:eastAsia="en-US" w:bidi="ar-SA"/>
    </w:rPr>
  </w:style>
  <w:style w:type="paragraph" w:customStyle="1" w:styleId="TagsFutura">
    <w:name w:val="TagsFutura"/>
    <w:basedOn w:val="Normal"/>
    <w:next w:val="Cites"/>
    <w:rsid w:val="008B0677"/>
    <w:pPr>
      <w:spacing w:after="0" w:line="240" w:lineRule="auto"/>
    </w:pPr>
    <w:rPr>
      <w:rFonts w:ascii="Futura" w:eastAsia="Times" w:hAnsi="Futura"/>
      <w:b/>
      <w:caps/>
      <w:sz w:val="18"/>
      <w:szCs w:val="20"/>
    </w:rPr>
  </w:style>
  <w:style w:type="paragraph" w:customStyle="1" w:styleId="DebateTag0">
    <w:name w:val="DebateTag"/>
    <w:basedOn w:val="Normal"/>
    <w:qFormat/>
    <w:rsid w:val="008B0677"/>
    <w:pPr>
      <w:spacing w:after="0" w:line="240" w:lineRule="auto"/>
    </w:pPr>
    <w:rPr>
      <w:rFonts w:eastAsia="Calibri"/>
      <w:b/>
    </w:rPr>
  </w:style>
  <w:style w:type="character" w:customStyle="1" w:styleId="Intemphasis">
    <w:name w:val="Intemphasis"/>
    <w:uiPriority w:val="1"/>
    <w:qFormat/>
    <w:rsid w:val="008B0677"/>
    <w:rPr>
      <w:rFonts w:ascii="Cambria" w:hAnsi="Cambria"/>
      <w:b/>
      <w:sz w:val="20"/>
      <w:u w:val="single"/>
      <w:bdr w:val="single" w:sz="4" w:space="0" w:color="auto"/>
      <w:shd w:val="pct25" w:color="auto" w:fill="auto"/>
    </w:rPr>
  </w:style>
  <w:style w:type="paragraph" w:customStyle="1" w:styleId="Heading42">
    <w:name w:val="Heading 42"/>
    <w:basedOn w:val="Normal"/>
    <w:qFormat/>
    <w:rsid w:val="008B0677"/>
    <w:pPr>
      <w:spacing w:after="0" w:line="240" w:lineRule="auto"/>
    </w:pPr>
    <w:rPr>
      <w:rFonts w:eastAsia="Times New Roman"/>
    </w:rPr>
  </w:style>
  <w:style w:type="paragraph" w:customStyle="1" w:styleId="DebateNormal">
    <w:name w:val="DebateNormal"/>
    <w:basedOn w:val="Normal"/>
    <w:link w:val="DebateNormalChar"/>
    <w:qFormat/>
    <w:rsid w:val="008B0677"/>
    <w:pPr>
      <w:spacing w:after="0" w:line="276" w:lineRule="auto"/>
    </w:pPr>
    <w:rPr>
      <w:rFonts w:eastAsia="Calibri"/>
      <w:szCs w:val="20"/>
    </w:rPr>
  </w:style>
  <w:style w:type="character" w:customStyle="1" w:styleId="DebateNormalChar">
    <w:name w:val="DebateNormal Char"/>
    <w:basedOn w:val="DefaultParagraphFont"/>
    <w:link w:val="DebateNormal"/>
    <w:rsid w:val="008B0677"/>
    <w:rPr>
      <w:rFonts w:ascii="Calibri" w:eastAsia="Calibri" w:hAnsi="Calibri"/>
      <w:sz w:val="22"/>
      <w:szCs w:val="20"/>
    </w:rPr>
  </w:style>
  <w:style w:type="paragraph" w:customStyle="1" w:styleId="DebateEmphasis">
    <w:name w:val="DebateEmphasis"/>
    <w:basedOn w:val="Normal"/>
    <w:link w:val="DebateEmphasisChar"/>
    <w:qFormat/>
    <w:rsid w:val="008B0677"/>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8B0677"/>
    <w:rPr>
      <w:rFonts w:ascii="Calibri" w:eastAsia="Calibri" w:hAnsi="Calibri"/>
      <w:b/>
      <w:sz w:val="22"/>
      <w:szCs w:val="20"/>
      <w:u w:val="single"/>
    </w:rPr>
  </w:style>
  <w:style w:type="paragraph" w:customStyle="1" w:styleId="NormalCite">
    <w:name w:val="NormalCite"/>
    <w:link w:val="NormalCiteChar"/>
    <w:qFormat/>
    <w:rsid w:val="008B067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B0677"/>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8B0677"/>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8B0677"/>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8B0677"/>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B0677"/>
    <w:rPr>
      <w:rFonts w:eastAsia="Times New Roman" w:cs="Calibri"/>
      <w:sz w:val="22"/>
      <w:u w:val="single"/>
      <w:bdr w:val="single" w:sz="4" w:space="0" w:color="auto"/>
    </w:rPr>
  </w:style>
  <w:style w:type="character" w:customStyle="1" w:styleId="Style9pt">
    <w:name w:val="Style 9 pt"/>
    <w:basedOn w:val="DefaultParagraphFont"/>
    <w:rsid w:val="008B0677"/>
    <w:rPr>
      <w:rFonts w:ascii="Times New Roman" w:hAnsi="Times New Roman"/>
      <w:sz w:val="20"/>
    </w:rPr>
  </w:style>
  <w:style w:type="character" w:customStyle="1" w:styleId="StyleunderlineArialNarrow9ptBold">
    <w:name w:val="Style underline + Arial Narrow 9 pt Bold"/>
    <w:basedOn w:val="underline"/>
    <w:rsid w:val="008B0677"/>
    <w:rPr>
      <w:u w:val="single"/>
      <w:lang w:val="en-US" w:eastAsia="en-US" w:bidi="ar-SA"/>
    </w:rPr>
  </w:style>
  <w:style w:type="paragraph" w:customStyle="1" w:styleId="StylecardCharCharArialNarrow9pt">
    <w:name w:val="Style card Char Char + Arial Narrow 9 pt"/>
    <w:link w:val="StylecardCharCharArialNarrow9ptChar"/>
    <w:qFormat/>
    <w:rsid w:val="008B0677"/>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8B0677"/>
    <w:rPr>
      <w:rFonts w:eastAsia="Times New Roman"/>
      <w:sz w:val="22"/>
      <w:szCs w:val="20"/>
    </w:rPr>
  </w:style>
  <w:style w:type="paragraph" w:customStyle="1" w:styleId="StyleCardTextArialNarrow9pt">
    <w:name w:val="Style Card Text + Arial Narrow 9 pt"/>
    <w:link w:val="StyleCardTextArialNarrow9ptChar"/>
    <w:qFormat/>
    <w:rsid w:val="008B0677"/>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8B0677"/>
    <w:rPr>
      <w:rFonts w:eastAsia="Times New Roman"/>
      <w:sz w:val="22"/>
    </w:rPr>
  </w:style>
  <w:style w:type="character" w:customStyle="1" w:styleId="StyleBoldandUnderlineCharCharCharChar9pt">
    <w:name w:val="Style Bold and Underline Char Char Char Char + 9 pt"/>
    <w:basedOn w:val="DefaultParagraphFont"/>
    <w:rsid w:val="008B067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B067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B067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B0677"/>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8B0677"/>
    <w:rPr>
      <w:rFonts w:eastAsia="Times New Roman"/>
      <w:sz w:val="22"/>
    </w:rPr>
  </w:style>
  <w:style w:type="paragraph" w:customStyle="1" w:styleId="StyleMinimizedTextArialNarrow9pt">
    <w:name w:val="Style Minimized Text + Arial Narrow 9 pt"/>
    <w:basedOn w:val="Normal"/>
    <w:link w:val="StyleMinimizedTextArialNarrow9ptChar"/>
    <w:qFormat/>
    <w:rsid w:val="008B0677"/>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8B067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8B0677"/>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B0677"/>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8B0677"/>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8B0677"/>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8B0677"/>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8B0677"/>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B0677"/>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8B0677"/>
    <w:rPr>
      <w:rFonts w:cs="Arial"/>
      <w:bCs/>
      <w:szCs w:val="26"/>
      <w:u w:val="single"/>
      <w:lang w:val="en-US" w:eastAsia="en-US" w:bidi="ar-SA"/>
    </w:rPr>
  </w:style>
  <w:style w:type="character" w:customStyle="1" w:styleId="AUnterdline">
    <w:name w:val="AUnterdline"/>
    <w:qFormat/>
    <w:rsid w:val="008B0677"/>
    <w:rPr>
      <w:rFonts w:ascii="Times New Roman" w:hAnsi="Times New Roman"/>
      <w:sz w:val="20"/>
      <w:u w:val="single"/>
    </w:rPr>
  </w:style>
  <w:style w:type="character" w:customStyle="1" w:styleId="DontRead">
    <w:name w:val="Don't Read"/>
    <w:qFormat/>
    <w:rsid w:val="008B0677"/>
    <w:rPr>
      <w:rFonts w:ascii="Times New Roman" w:hAnsi="Times New Roman"/>
      <w:sz w:val="16"/>
    </w:rPr>
  </w:style>
  <w:style w:type="character" w:customStyle="1" w:styleId="CharChar113">
    <w:name w:val="Char Char113"/>
    <w:basedOn w:val="DefaultParagraphFont"/>
    <w:rsid w:val="008B0677"/>
    <w:rPr>
      <w:rFonts w:cs="Arial"/>
      <w:bCs/>
      <w:szCs w:val="26"/>
      <w:u w:val="single"/>
      <w:lang w:val="en-US" w:eastAsia="en-US" w:bidi="ar-SA"/>
    </w:rPr>
  </w:style>
  <w:style w:type="character" w:customStyle="1" w:styleId="StyleunderlineBold0">
    <w:name w:val="Style underline + Bold"/>
    <w:basedOn w:val="underline"/>
    <w:rsid w:val="008B0677"/>
    <w:rPr>
      <w:u w:val="single"/>
      <w:lang w:val="en-US" w:eastAsia="en-US" w:bidi="ar-SA"/>
    </w:rPr>
  </w:style>
  <w:style w:type="character" w:customStyle="1" w:styleId="StyleunderlineCharNotBold">
    <w:name w:val="Style underline Char + Not Bold"/>
    <w:basedOn w:val="underlineChar"/>
    <w:rsid w:val="008B0677"/>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8B0677"/>
    <w:pPr>
      <w:spacing w:after="0" w:line="240" w:lineRule="auto"/>
    </w:pPr>
    <w:rPr>
      <w:rFonts w:eastAsia="Times New Roman"/>
      <w:b/>
      <w:u w:val="single"/>
    </w:rPr>
  </w:style>
  <w:style w:type="character" w:customStyle="1" w:styleId="UnderlineChar5Char">
    <w:name w:val="Underline Char5 Char"/>
    <w:basedOn w:val="DefaultParagraphFont"/>
    <w:rsid w:val="008B0677"/>
    <w:rPr>
      <w:szCs w:val="24"/>
      <w:u w:val="single"/>
      <w:lang w:val="en-US" w:eastAsia="en-US" w:bidi="ar-SA"/>
    </w:rPr>
  </w:style>
  <w:style w:type="paragraph" w:customStyle="1" w:styleId="UnderlineChar4">
    <w:name w:val="Underline Char4"/>
    <w:basedOn w:val="Normal"/>
    <w:link w:val="UnderlineChar4Char"/>
    <w:qFormat/>
    <w:rsid w:val="008B0677"/>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8B0677"/>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8B0677"/>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8B067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8B0677"/>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8B0677"/>
    <w:rPr>
      <w:rFonts w:ascii="Calibri" w:eastAsia="Times New Roman" w:hAnsi="Calibri"/>
      <w:b/>
      <w:sz w:val="22"/>
      <w:u w:val="single"/>
    </w:rPr>
  </w:style>
  <w:style w:type="character" w:customStyle="1" w:styleId="base">
    <w:name w:val="base"/>
    <w:basedOn w:val="DefaultParagraphFont"/>
    <w:rsid w:val="008B0677"/>
  </w:style>
  <w:style w:type="character" w:customStyle="1" w:styleId="part-of-speech">
    <w:name w:val="part-of-speech"/>
    <w:basedOn w:val="DefaultParagraphFont"/>
    <w:rsid w:val="008B0677"/>
  </w:style>
  <w:style w:type="paragraph" w:customStyle="1" w:styleId="UnderlineBoldIndent">
    <w:name w:val="Underline + Bold Indent"/>
    <w:basedOn w:val="Normal"/>
    <w:link w:val="UnderlineBoldIndentCharChar"/>
    <w:qFormat/>
    <w:rsid w:val="008B067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B067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8B0677"/>
    <w:rPr>
      <w:u w:val="single"/>
    </w:rPr>
  </w:style>
  <w:style w:type="character" w:customStyle="1" w:styleId="StyleUnderlineBoldIndent11ptChar">
    <w:name w:val="Style Underline + Bold Indent + 11 pt Char"/>
    <w:link w:val="StyleUnderlineBoldIndent11pt"/>
    <w:rsid w:val="008B067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B0677"/>
    <w:rPr>
      <w:b/>
      <w:bCs/>
      <w:u w:val="single"/>
    </w:rPr>
  </w:style>
  <w:style w:type="character" w:customStyle="1" w:styleId="StyleUnderlineBoldIndent11ptBoldChar">
    <w:name w:val="Style Underline + Bold Indent + 11 pt Bold Char"/>
    <w:link w:val="StyleUnderlineBoldIndent11ptBold"/>
    <w:rsid w:val="008B0677"/>
    <w:rPr>
      <w:rFonts w:ascii="Calibri" w:eastAsia="Times New Roman" w:hAnsi="Calibri"/>
      <w:b/>
      <w:bCs/>
      <w:sz w:val="22"/>
      <w:szCs w:val="20"/>
      <w:u w:val="single"/>
    </w:rPr>
  </w:style>
  <w:style w:type="character" w:customStyle="1" w:styleId="FontStyle177">
    <w:name w:val="Font Style177"/>
    <w:basedOn w:val="DefaultParagraphFont"/>
    <w:uiPriority w:val="99"/>
    <w:rsid w:val="008B0677"/>
    <w:rPr>
      <w:rFonts w:ascii="Times New Roman" w:hAnsi="Times New Roman" w:cs="Times New Roman"/>
      <w:sz w:val="20"/>
      <w:szCs w:val="20"/>
    </w:rPr>
  </w:style>
  <w:style w:type="character" w:customStyle="1" w:styleId="FontStyle173">
    <w:name w:val="Font Style173"/>
    <w:basedOn w:val="DefaultParagraphFont"/>
    <w:uiPriority w:val="99"/>
    <w:rsid w:val="008B0677"/>
    <w:rPr>
      <w:rFonts w:ascii="Times New Roman" w:hAnsi="Times New Roman" w:cs="Times New Roman"/>
      <w:sz w:val="14"/>
      <w:szCs w:val="14"/>
    </w:rPr>
  </w:style>
  <w:style w:type="character" w:customStyle="1" w:styleId="FontStyle151">
    <w:name w:val="Font Style151"/>
    <w:basedOn w:val="DefaultParagraphFont"/>
    <w:uiPriority w:val="99"/>
    <w:rsid w:val="008B0677"/>
    <w:rPr>
      <w:rFonts w:ascii="Arial Narrow" w:hAnsi="Arial Narrow" w:cs="Arial Narrow"/>
      <w:b/>
      <w:bCs/>
      <w:sz w:val="12"/>
      <w:szCs w:val="12"/>
    </w:rPr>
  </w:style>
  <w:style w:type="character" w:customStyle="1" w:styleId="FontStyle156">
    <w:name w:val="Font Style156"/>
    <w:basedOn w:val="DefaultParagraphFont"/>
    <w:uiPriority w:val="99"/>
    <w:rsid w:val="008B0677"/>
    <w:rPr>
      <w:rFonts w:ascii="Arial Narrow" w:hAnsi="Arial Narrow" w:cs="Arial Narrow"/>
      <w:sz w:val="8"/>
      <w:szCs w:val="8"/>
    </w:rPr>
  </w:style>
  <w:style w:type="character" w:customStyle="1" w:styleId="FontStyle160">
    <w:name w:val="Font Style160"/>
    <w:basedOn w:val="DefaultParagraphFont"/>
    <w:uiPriority w:val="99"/>
    <w:rsid w:val="008B0677"/>
    <w:rPr>
      <w:rFonts w:ascii="Times New Roman" w:hAnsi="Times New Roman" w:cs="Times New Roman"/>
      <w:b/>
      <w:bCs/>
      <w:sz w:val="20"/>
      <w:szCs w:val="20"/>
    </w:rPr>
  </w:style>
  <w:style w:type="character" w:customStyle="1" w:styleId="FontStyle178">
    <w:name w:val="Font Style178"/>
    <w:basedOn w:val="DefaultParagraphFont"/>
    <w:uiPriority w:val="99"/>
    <w:rsid w:val="008B0677"/>
    <w:rPr>
      <w:rFonts w:ascii="Times New Roman" w:hAnsi="Times New Roman" w:cs="Times New Roman"/>
      <w:sz w:val="18"/>
      <w:szCs w:val="18"/>
    </w:rPr>
  </w:style>
  <w:style w:type="paragraph" w:customStyle="1" w:styleId="Style140">
    <w:name w:val="Style14"/>
    <w:basedOn w:val="Normal"/>
    <w:uiPriority w:val="99"/>
    <w:qFormat/>
    <w:rsid w:val="008B067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8B0677"/>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8B0677"/>
    <w:rPr>
      <w:rFonts w:ascii="Times New Roman" w:hAnsi="Times New Roman" w:cs="Times New Roman"/>
      <w:sz w:val="12"/>
      <w:szCs w:val="12"/>
    </w:rPr>
  </w:style>
  <w:style w:type="paragraph" w:customStyle="1" w:styleId="Style90">
    <w:name w:val="Style9"/>
    <w:basedOn w:val="Normal"/>
    <w:uiPriority w:val="99"/>
    <w:qFormat/>
    <w:rsid w:val="008B067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8B067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8B0677"/>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8B0677"/>
    <w:rPr>
      <w:rFonts w:ascii="Times New Roman" w:hAnsi="Times New Roman" w:cs="Times New Roman"/>
      <w:sz w:val="16"/>
      <w:szCs w:val="16"/>
    </w:rPr>
  </w:style>
  <w:style w:type="paragraph" w:customStyle="1" w:styleId="Stylecard11pt">
    <w:name w:val="Style card + 11 pt"/>
    <w:basedOn w:val="Normal"/>
    <w:link w:val="Stylecard11ptChar"/>
    <w:qFormat/>
    <w:rsid w:val="008B0677"/>
    <w:pPr>
      <w:spacing w:after="0" w:line="240" w:lineRule="auto"/>
      <w:ind w:left="288" w:right="288"/>
    </w:pPr>
    <w:rPr>
      <w:rFonts w:eastAsia="SimSun"/>
      <w:sz w:val="20"/>
      <w:lang w:eastAsia="zh-CN"/>
    </w:rPr>
  </w:style>
  <w:style w:type="character" w:customStyle="1" w:styleId="Stylecard11ptChar">
    <w:name w:val="Style card + 11 pt Char"/>
    <w:link w:val="Stylecard11pt"/>
    <w:rsid w:val="008B0677"/>
    <w:rPr>
      <w:rFonts w:ascii="Calibri" w:eastAsia="SimSun" w:hAnsi="Calibri"/>
      <w:sz w:val="20"/>
      <w:lang w:eastAsia="zh-CN"/>
    </w:rPr>
  </w:style>
  <w:style w:type="character" w:customStyle="1" w:styleId="globalcontentbody">
    <w:name w:val="globalcontentbody"/>
    <w:basedOn w:val="DefaultParagraphFont"/>
    <w:rsid w:val="008B0677"/>
  </w:style>
  <w:style w:type="character" w:customStyle="1" w:styleId="authorbio">
    <w:name w:val="authorbio"/>
    <w:basedOn w:val="DefaultParagraphFont"/>
    <w:rsid w:val="008B0677"/>
  </w:style>
  <w:style w:type="character" w:customStyle="1" w:styleId="StyleBoldandUnderlineCharChar11pt">
    <w:name w:val="Style Bold and Underline Char Char + 11 pt"/>
    <w:basedOn w:val="DefaultParagraphFont"/>
    <w:rsid w:val="008B0677"/>
    <w:rPr>
      <w:b/>
      <w:bCs/>
      <w:noProof w:val="0"/>
      <w:sz w:val="20"/>
      <w:u w:val="single"/>
      <w:lang w:val="en-US" w:eastAsia="en-US" w:bidi="ar-SA"/>
    </w:rPr>
  </w:style>
  <w:style w:type="character" w:customStyle="1" w:styleId="Hyperlink23">
    <w:name w:val="Hyperlink23"/>
    <w:basedOn w:val="DefaultParagraphFont"/>
    <w:rsid w:val="008B0677"/>
    <w:rPr>
      <w:color w:val="3300CC"/>
      <w:u w:val="single"/>
    </w:rPr>
  </w:style>
  <w:style w:type="character" w:customStyle="1" w:styleId="CharChar114">
    <w:name w:val="Char Char114"/>
    <w:basedOn w:val="DefaultParagraphFont"/>
    <w:rsid w:val="008B0677"/>
    <w:rPr>
      <w:rFonts w:cs="Arial"/>
      <w:bCs/>
      <w:szCs w:val="26"/>
      <w:u w:val="single"/>
      <w:lang w:val="en-US" w:eastAsia="en-US" w:bidi="ar-SA"/>
    </w:rPr>
  </w:style>
  <w:style w:type="character" w:customStyle="1" w:styleId="CharChar112">
    <w:name w:val="Char Char112"/>
    <w:basedOn w:val="DefaultParagraphFont"/>
    <w:rsid w:val="008B0677"/>
    <w:rPr>
      <w:rFonts w:cs="Arial"/>
      <w:bCs/>
      <w:szCs w:val="26"/>
      <w:u w:val="single"/>
      <w:lang w:val="en-US" w:eastAsia="en-US" w:bidi="ar-SA"/>
    </w:rPr>
  </w:style>
  <w:style w:type="paragraph" w:customStyle="1" w:styleId="WW-Default1">
    <w:name w:val="WW-Default1"/>
    <w:basedOn w:val="Normal"/>
    <w:qFormat/>
    <w:rsid w:val="008B0677"/>
    <w:pPr>
      <w:suppressAutoHyphens/>
      <w:spacing w:after="0" w:line="240" w:lineRule="auto"/>
    </w:pPr>
    <w:rPr>
      <w:rFonts w:eastAsia="Times New Roman"/>
      <w:b/>
      <w:bCs/>
      <w:szCs w:val="20"/>
      <w:lang w:eastAsia="ar-SA"/>
    </w:rPr>
  </w:style>
  <w:style w:type="character" w:customStyle="1" w:styleId="zoomme">
    <w:name w:val="zoomme"/>
    <w:basedOn w:val="DefaultParagraphFont"/>
    <w:rsid w:val="008B0677"/>
  </w:style>
  <w:style w:type="character" w:customStyle="1" w:styleId="classauthor">
    <w:name w:val="class=&quot;author&quot;"/>
    <w:basedOn w:val="DefaultParagraphFont"/>
    <w:rsid w:val="008B0677"/>
  </w:style>
  <w:style w:type="paragraph" w:customStyle="1" w:styleId="Stylecard11ptUnderline">
    <w:name w:val="Style card + 11 pt Underline"/>
    <w:basedOn w:val="Normal"/>
    <w:link w:val="Stylecard11ptUnderlineChar"/>
    <w:qFormat/>
    <w:rsid w:val="008B0677"/>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8B0677"/>
    <w:rPr>
      <w:rFonts w:ascii="Calibri" w:eastAsia="SimSun" w:hAnsi="Calibri"/>
      <w:sz w:val="20"/>
      <w:u w:val="single"/>
      <w:lang w:eastAsia="zh-CN"/>
    </w:rPr>
  </w:style>
  <w:style w:type="character" w:customStyle="1" w:styleId="officialstitle-">
    <w:name w:val="official_s_title-"/>
    <w:basedOn w:val="DefaultParagraphFont"/>
    <w:rsid w:val="008B0677"/>
  </w:style>
  <w:style w:type="character" w:customStyle="1" w:styleId="officialsbureau">
    <w:name w:val="official_s_bureau"/>
    <w:basedOn w:val="DefaultParagraphFont"/>
    <w:rsid w:val="008B067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B0677"/>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B0677"/>
    <w:rPr>
      <w:rFonts w:ascii="Calibri" w:eastAsia="Times New Roman" w:hAnsi="Calibri" w:cs="Arial"/>
      <w:b/>
      <w:szCs w:val="28"/>
    </w:rPr>
  </w:style>
  <w:style w:type="character" w:customStyle="1" w:styleId="gray">
    <w:name w:val="gray"/>
    <w:basedOn w:val="DefaultParagraphFont"/>
    <w:rsid w:val="008B0677"/>
  </w:style>
  <w:style w:type="character" w:customStyle="1" w:styleId="Styleunderline11ptBorderSinglesolidlineAuto05p">
    <w:name w:val="Style underline + 11 pt Border: : (Single solid line Auto  0.5 p..."/>
    <w:rsid w:val="008B0677"/>
    <w:rPr>
      <w:sz w:val="20"/>
      <w:u w:val="single"/>
      <w:bdr w:val="single" w:sz="4" w:space="0" w:color="auto"/>
    </w:rPr>
  </w:style>
  <w:style w:type="character" w:customStyle="1" w:styleId="Citation-CompleteChar">
    <w:name w:val="Citation - Complete Char"/>
    <w:basedOn w:val="DefaultParagraphFont"/>
    <w:link w:val="Citation-Complete"/>
    <w:locked/>
    <w:rsid w:val="008B0677"/>
    <w:rPr>
      <w:rFonts w:ascii="Calibri" w:hAnsi="Calibri"/>
      <w:sz w:val="22"/>
    </w:rPr>
  </w:style>
  <w:style w:type="paragraph" w:customStyle="1" w:styleId="StyleStyle49ptBoldItalic">
    <w:name w:val="Style Style4 + 9 pt Bold Italic"/>
    <w:basedOn w:val="Normal"/>
    <w:link w:val="StyleStyle49ptBoldItalicChar"/>
    <w:qFormat/>
    <w:rsid w:val="008B0677"/>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B0677"/>
    <w:rPr>
      <w:rFonts w:ascii="Calibri" w:eastAsia="Times New Roman" w:hAnsi="Calibri"/>
      <w:b/>
      <w:bCs/>
      <w:i/>
      <w:iCs/>
      <w:sz w:val="22"/>
      <w:u w:val="single"/>
    </w:rPr>
  </w:style>
  <w:style w:type="character" w:customStyle="1" w:styleId="newscontent">
    <w:name w:val="newscontent"/>
    <w:rsid w:val="008B0677"/>
  </w:style>
  <w:style w:type="character" w:customStyle="1" w:styleId="FontStyle172">
    <w:name w:val="Font Style172"/>
    <w:basedOn w:val="DefaultParagraphFont"/>
    <w:uiPriority w:val="99"/>
    <w:rsid w:val="008B0677"/>
    <w:rPr>
      <w:rFonts w:ascii="Times New Roman" w:hAnsi="Times New Roman" w:cs="Times New Roman"/>
      <w:b/>
      <w:bCs/>
      <w:sz w:val="16"/>
      <w:szCs w:val="16"/>
    </w:rPr>
  </w:style>
  <w:style w:type="paragraph" w:customStyle="1" w:styleId="Style180">
    <w:name w:val="Style18"/>
    <w:basedOn w:val="Normal"/>
    <w:uiPriority w:val="99"/>
    <w:qFormat/>
    <w:rsid w:val="008B0677"/>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8B0677"/>
    <w:rPr>
      <w:rFonts w:ascii="Times New Roman" w:hAnsi="Times New Roman" w:cs="Times New Roman"/>
      <w:i/>
      <w:iCs/>
      <w:sz w:val="16"/>
      <w:szCs w:val="16"/>
    </w:rPr>
  </w:style>
  <w:style w:type="character" w:customStyle="1" w:styleId="FontStyle162">
    <w:name w:val="Font Style162"/>
    <w:basedOn w:val="DefaultParagraphFont"/>
    <w:uiPriority w:val="99"/>
    <w:rsid w:val="008B0677"/>
    <w:rPr>
      <w:rFonts w:ascii="Times New Roman" w:hAnsi="Times New Roman" w:cs="Times New Roman"/>
      <w:b/>
      <w:bCs/>
      <w:sz w:val="18"/>
      <w:szCs w:val="18"/>
    </w:rPr>
  </w:style>
  <w:style w:type="character" w:customStyle="1" w:styleId="FontStyle167">
    <w:name w:val="Font Style167"/>
    <w:basedOn w:val="DefaultParagraphFont"/>
    <w:uiPriority w:val="99"/>
    <w:rsid w:val="008B0677"/>
    <w:rPr>
      <w:rFonts w:ascii="Times New Roman" w:hAnsi="Times New Roman" w:cs="Times New Roman"/>
      <w:sz w:val="10"/>
      <w:szCs w:val="10"/>
    </w:rPr>
  </w:style>
  <w:style w:type="character" w:customStyle="1" w:styleId="FontStyle174">
    <w:name w:val="Font Style174"/>
    <w:basedOn w:val="DefaultParagraphFont"/>
    <w:uiPriority w:val="99"/>
    <w:rsid w:val="008B0677"/>
    <w:rPr>
      <w:rFonts w:ascii="Arial Narrow" w:hAnsi="Arial Narrow" w:cs="Arial Narrow"/>
      <w:b/>
      <w:bCs/>
      <w:sz w:val="18"/>
      <w:szCs w:val="18"/>
    </w:rPr>
  </w:style>
  <w:style w:type="paragraph" w:customStyle="1" w:styleId="Style47">
    <w:name w:val="Style47"/>
    <w:basedOn w:val="Normal"/>
    <w:uiPriority w:val="99"/>
    <w:qFormat/>
    <w:rsid w:val="008B0677"/>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8B0677"/>
    <w:rPr>
      <w:rFonts w:ascii="Times New Roman" w:hAnsi="Times New Roman" w:cs="Times New Roman"/>
      <w:sz w:val="12"/>
      <w:szCs w:val="12"/>
    </w:rPr>
  </w:style>
  <w:style w:type="paragraph" w:customStyle="1" w:styleId="Style24">
    <w:name w:val="Style24"/>
    <w:basedOn w:val="Normal"/>
    <w:uiPriority w:val="99"/>
    <w:qFormat/>
    <w:rsid w:val="008B067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8B067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8B0677"/>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8B0677"/>
    <w:rPr>
      <w:rFonts w:ascii="Times New Roman" w:hAnsi="Times New Roman" w:cs="Times New Roman"/>
      <w:b/>
      <w:bCs/>
      <w:sz w:val="18"/>
      <w:szCs w:val="18"/>
    </w:rPr>
  </w:style>
  <w:style w:type="paragraph" w:customStyle="1" w:styleId="Style210">
    <w:name w:val="Style21"/>
    <w:basedOn w:val="Normal"/>
    <w:uiPriority w:val="99"/>
    <w:qFormat/>
    <w:rsid w:val="008B067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8B0677"/>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8B0677"/>
    <w:pPr>
      <w:spacing w:before="200" w:line="240" w:lineRule="auto"/>
    </w:pPr>
    <w:rPr>
      <w:bCs w:val="0"/>
      <w:sz w:val="22"/>
    </w:rPr>
  </w:style>
  <w:style w:type="paragraph" w:customStyle="1" w:styleId="Aa">
    <w:name w:val="A"/>
    <w:basedOn w:val="Default"/>
    <w:next w:val="Default"/>
    <w:rsid w:val="008B0677"/>
    <w:rPr>
      <w:rFonts w:eastAsia="Times New Roman"/>
      <w:color w:val="auto"/>
      <w:lang w:bidi="en-US"/>
    </w:rPr>
  </w:style>
  <w:style w:type="character" w:customStyle="1" w:styleId="ac">
    <w:name w:val="••••"/>
    <w:rsid w:val="008B0677"/>
    <w:rPr>
      <w:color w:val="000000"/>
    </w:rPr>
  </w:style>
  <w:style w:type="character" w:customStyle="1" w:styleId="UL-Bold">
    <w:name w:val="UL-Bold"/>
    <w:basedOn w:val="DefaultParagraphFont"/>
    <w:rsid w:val="008B0677"/>
    <w:rPr>
      <w:u w:val="thick"/>
    </w:rPr>
  </w:style>
  <w:style w:type="character" w:customStyle="1" w:styleId="UL-None">
    <w:name w:val="UL-None"/>
    <w:basedOn w:val="DefaultParagraphFont"/>
    <w:rsid w:val="008B0677"/>
    <w:rPr>
      <w:u w:val="none"/>
    </w:rPr>
  </w:style>
  <w:style w:type="character" w:customStyle="1" w:styleId="styletimesnewroman12ptbold0">
    <w:name w:val="styletimesnewroman12ptbold"/>
    <w:basedOn w:val="DefaultParagraphFont"/>
    <w:rsid w:val="008B0677"/>
  </w:style>
  <w:style w:type="character" w:customStyle="1" w:styleId="FontStyle19">
    <w:name w:val="Font Style19"/>
    <w:basedOn w:val="DefaultParagraphFont"/>
    <w:uiPriority w:val="99"/>
    <w:rsid w:val="008B0677"/>
    <w:rPr>
      <w:rFonts w:ascii="Times New Roman" w:hAnsi="Times New Roman" w:cs="Times New Roman"/>
      <w:sz w:val="18"/>
      <w:szCs w:val="18"/>
    </w:rPr>
  </w:style>
  <w:style w:type="character" w:customStyle="1" w:styleId="UnderlineBox">
    <w:name w:val="Underline + Box"/>
    <w:uiPriority w:val="1"/>
    <w:qFormat/>
    <w:rsid w:val="008B0677"/>
    <w:rPr>
      <w:rFonts w:ascii="Georgia" w:hAnsi="Georgia"/>
      <w:b w:val="0"/>
      <w:sz w:val="22"/>
      <w:u w:val="single"/>
      <w:bdr w:val="single" w:sz="4" w:space="0" w:color="auto"/>
    </w:rPr>
  </w:style>
  <w:style w:type="character" w:customStyle="1" w:styleId="10ptnotbold">
    <w:name w:val="10ptnotbold"/>
    <w:basedOn w:val="DefaultParagraphFont"/>
    <w:rsid w:val="008B0677"/>
    <w:rPr>
      <w:sz w:val="20"/>
    </w:rPr>
  </w:style>
  <w:style w:type="paragraph" w:customStyle="1" w:styleId="ALLCAPS">
    <w:name w:val="ALL CAPS"/>
    <w:basedOn w:val="Normal"/>
    <w:link w:val="ALLCAPSChar"/>
    <w:qFormat/>
    <w:rsid w:val="008B0677"/>
    <w:pPr>
      <w:spacing w:after="0" w:line="240" w:lineRule="auto"/>
    </w:pPr>
    <w:rPr>
      <w:rFonts w:eastAsia="Times New Roman"/>
      <w:b/>
      <w:caps/>
      <w:szCs w:val="20"/>
    </w:rPr>
  </w:style>
  <w:style w:type="character" w:customStyle="1" w:styleId="kn">
    <w:name w:val="kn"/>
    <w:basedOn w:val="DefaultParagraphFont"/>
    <w:rsid w:val="008B0677"/>
  </w:style>
  <w:style w:type="paragraph" w:customStyle="1" w:styleId="StyleCardworksLinespacingsingle">
    <w:name w:val="Style Card works + Line spacing:  single"/>
    <w:basedOn w:val="Normal"/>
    <w:link w:val="StyleCardworksLinespacingsingleChar"/>
    <w:qFormat/>
    <w:rsid w:val="008B0677"/>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8B0677"/>
    <w:rPr>
      <w:rFonts w:ascii="Calibri" w:eastAsia="Times New Roman" w:hAnsi="Calibri"/>
      <w:spacing w:val="-3"/>
      <w:sz w:val="22"/>
      <w:szCs w:val="20"/>
    </w:rPr>
  </w:style>
  <w:style w:type="paragraph" w:customStyle="1" w:styleId="BriefTitleWorks">
    <w:name w:val="Brief Title Works"/>
    <w:basedOn w:val="Heading1"/>
    <w:link w:val="BriefTitleWorksChar"/>
    <w:qFormat/>
    <w:rsid w:val="008B067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8B0677"/>
    <w:rPr>
      <w:rFonts w:ascii="Calibri" w:eastAsia="Times New Roman" w:hAnsi="Calibri" w:cs="Arial"/>
      <w:b/>
      <w:bCs/>
      <w:kern w:val="32"/>
      <w:szCs w:val="32"/>
      <w:u w:val="single"/>
    </w:rPr>
  </w:style>
  <w:style w:type="character" w:customStyle="1" w:styleId="twelptblackblack1">
    <w:name w:val="twelptblackblack1"/>
    <w:basedOn w:val="DefaultParagraphFont"/>
    <w:rsid w:val="008B0677"/>
    <w:rPr>
      <w:rFonts w:ascii="Verdana" w:hAnsi="Verdana" w:hint="default"/>
      <w:color w:val="000000"/>
      <w:sz w:val="16"/>
      <w:szCs w:val="16"/>
    </w:rPr>
  </w:style>
  <w:style w:type="character" w:customStyle="1" w:styleId="TagCharCharCharChar0">
    <w:name w:val="Tag Char Char Char Char"/>
    <w:basedOn w:val="DefaultParagraphFont"/>
    <w:rsid w:val="008B0677"/>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8B0677"/>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8B0677"/>
    <w:rPr>
      <w:sz w:val="30"/>
      <w:szCs w:val="30"/>
    </w:rPr>
  </w:style>
  <w:style w:type="character" w:customStyle="1" w:styleId="CharacterStyle13">
    <w:name w:val="Character Style 13"/>
    <w:rsid w:val="008B0677"/>
    <w:rPr>
      <w:i/>
      <w:iCs/>
      <w:sz w:val="17"/>
      <w:szCs w:val="17"/>
    </w:rPr>
  </w:style>
  <w:style w:type="character" w:customStyle="1" w:styleId="CardsNotUnderlined">
    <w:name w:val="Cards Not Underlined"/>
    <w:rsid w:val="008B0677"/>
    <w:rPr>
      <w:rFonts w:ascii="Times New Roman" w:hAnsi="Times New Roman"/>
      <w:sz w:val="16"/>
    </w:rPr>
  </w:style>
  <w:style w:type="character" w:customStyle="1" w:styleId="a13">
    <w:name w:val="a1"/>
    <w:rsid w:val="008B0677"/>
    <w:rPr>
      <w:color w:val="008000"/>
    </w:rPr>
  </w:style>
  <w:style w:type="paragraph" w:customStyle="1" w:styleId="Fifth">
    <w:name w:val="Fifth"/>
    <w:basedOn w:val="Normal"/>
    <w:link w:val="FifthChar"/>
    <w:qFormat/>
    <w:rsid w:val="008B0677"/>
    <w:pPr>
      <w:spacing w:after="0" w:line="240" w:lineRule="auto"/>
    </w:pPr>
    <w:rPr>
      <w:rFonts w:eastAsia="Times New Roman"/>
      <w:sz w:val="20"/>
      <w:lang w:val="x-none" w:eastAsia="x-none"/>
    </w:rPr>
  </w:style>
  <w:style w:type="character" w:customStyle="1" w:styleId="FifthChar">
    <w:name w:val="Fifth Char"/>
    <w:link w:val="Fifth"/>
    <w:rsid w:val="008B0677"/>
    <w:rPr>
      <w:rFonts w:ascii="Calibri" w:eastAsia="Times New Roman" w:hAnsi="Calibri"/>
      <w:sz w:val="20"/>
      <w:lang w:val="x-none" w:eastAsia="x-none"/>
    </w:rPr>
  </w:style>
  <w:style w:type="paragraph" w:customStyle="1" w:styleId="Repeatblockheading0">
    <w:name w:val="Repeat block heading"/>
    <w:basedOn w:val="Normal"/>
    <w:rsid w:val="008B0677"/>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8B0677"/>
  </w:style>
  <w:style w:type="character" w:customStyle="1" w:styleId="imgcreditcaption">
    <w:name w:val="imgcreditcaption"/>
    <w:rsid w:val="008B0677"/>
  </w:style>
  <w:style w:type="character" w:customStyle="1" w:styleId="current-article">
    <w:name w:val="current-article"/>
    <w:rsid w:val="008B0677"/>
  </w:style>
  <w:style w:type="character" w:customStyle="1" w:styleId="hps">
    <w:name w:val="hps"/>
    <w:rsid w:val="008B0677"/>
  </w:style>
  <w:style w:type="paragraph" w:customStyle="1" w:styleId="introduction">
    <w:name w:val="introduction"/>
    <w:basedOn w:val="Normal"/>
    <w:uiPriority w:val="99"/>
    <w:qFormat/>
    <w:rsid w:val="008B0677"/>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8B0677"/>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8B0677"/>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8B0677"/>
    <w:rPr>
      <w:rFonts w:cs="Calibri"/>
    </w:rPr>
  </w:style>
  <w:style w:type="paragraph" w:customStyle="1" w:styleId="CitationCharCharCharCharCharCharChar">
    <w:name w:val="Citation Char Char Char Char Char Char Char"/>
    <w:basedOn w:val="Normal"/>
    <w:link w:val="CitationCharCharCharCharCharCharCharChar"/>
    <w:rsid w:val="008B0677"/>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8B0677"/>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8B0677"/>
    <w:pPr>
      <w:spacing w:before="100" w:beforeAutospacing="1" w:after="100" w:afterAutospacing="1" w:line="240" w:lineRule="auto"/>
    </w:pPr>
    <w:rPr>
      <w:rFonts w:eastAsia="Times New Roman"/>
      <w:sz w:val="24"/>
    </w:rPr>
  </w:style>
  <w:style w:type="character" w:customStyle="1" w:styleId="source-org">
    <w:name w:val="source-org"/>
    <w:rsid w:val="008B0677"/>
  </w:style>
  <w:style w:type="paragraph" w:customStyle="1" w:styleId="BodyText311">
    <w:name w:val="Body Text 31"/>
    <w:basedOn w:val="Normal"/>
    <w:next w:val="BodyText3"/>
    <w:unhideWhenUsed/>
    <w:rsid w:val="008B0677"/>
    <w:pPr>
      <w:spacing w:after="120" w:line="240" w:lineRule="auto"/>
    </w:pPr>
    <w:rPr>
      <w:bCs/>
      <w:color w:val="000000"/>
    </w:rPr>
  </w:style>
  <w:style w:type="paragraph" w:customStyle="1" w:styleId="BodyText210">
    <w:name w:val="Body Text 21"/>
    <w:basedOn w:val="Normal"/>
    <w:next w:val="BodyText2"/>
    <w:unhideWhenUsed/>
    <w:rsid w:val="008B0677"/>
    <w:pPr>
      <w:spacing w:after="120" w:line="480" w:lineRule="auto"/>
    </w:pPr>
    <w:rPr>
      <w:sz w:val="12"/>
    </w:rPr>
  </w:style>
  <w:style w:type="paragraph" w:customStyle="1" w:styleId="BodyTextIndent1">
    <w:name w:val="Body Text Indent1"/>
    <w:basedOn w:val="Normal"/>
    <w:next w:val="BodyTextIndent"/>
    <w:unhideWhenUsed/>
    <w:rsid w:val="008B0677"/>
    <w:pPr>
      <w:spacing w:after="120" w:line="240" w:lineRule="auto"/>
      <w:ind w:left="360"/>
    </w:pPr>
  </w:style>
  <w:style w:type="paragraph" w:customStyle="1" w:styleId="BodyTextIndent31">
    <w:name w:val="Body Text Indent 31"/>
    <w:basedOn w:val="Normal"/>
    <w:next w:val="BodyTextIndent3"/>
    <w:semiHidden/>
    <w:unhideWhenUsed/>
    <w:rsid w:val="008B0677"/>
    <w:pPr>
      <w:spacing w:after="120" w:line="240" w:lineRule="auto"/>
      <w:ind w:left="360"/>
    </w:pPr>
    <w:rPr>
      <w:sz w:val="14"/>
    </w:rPr>
  </w:style>
  <w:style w:type="paragraph" w:customStyle="1" w:styleId="BodyTextIndent21">
    <w:name w:val="Body Text Indent 21"/>
    <w:basedOn w:val="Normal"/>
    <w:next w:val="BodyTextIndent2"/>
    <w:unhideWhenUsed/>
    <w:rsid w:val="008B0677"/>
    <w:pPr>
      <w:spacing w:after="120" w:line="480" w:lineRule="auto"/>
      <w:ind w:left="360"/>
    </w:pPr>
  </w:style>
  <w:style w:type="character" w:customStyle="1" w:styleId="Caption11">
    <w:name w:val="Caption11"/>
    <w:rsid w:val="008B0677"/>
  </w:style>
  <w:style w:type="paragraph" w:customStyle="1" w:styleId="z-BottomofForm1">
    <w:name w:val="z-Bottom of Form1"/>
    <w:basedOn w:val="Normal"/>
    <w:next w:val="Normal"/>
    <w:hidden/>
    <w:unhideWhenUsed/>
    <w:rsid w:val="008B067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8B0677"/>
    <w:pPr>
      <w:spacing w:before="100" w:beforeAutospacing="1" w:after="100" w:afterAutospacing="1" w:line="240" w:lineRule="auto"/>
    </w:pPr>
    <w:rPr>
      <w:rFonts w:eastAsia="Times New Roman"/>
      <w:sz w:val="24"/>
    </w:rPr>
  </w:style>
  <w:style w:type="paragraph" w:customStyle="1" w:styleId="cptchblock">
    <w:name w:val="cptch_block"/>
    <w:basedOn w:val="Normal"/>
    <w:rsid w:val="008B0677"/>
    <w:pPr>
      <w:spacing w:before="100" w:beforeAutospacing="1" w:after="100" w:afterAutospacing="1" w:line="240" w:lineRule="auto"/>
    </w:pPr>
    <w:rPr>
      <w:rFonts w:eastAsia="Times New Roman"/>
      <w:sz w:val="24"/>
    </w:rPr>
  </w:style>
  <w:style w:type="paragraph" w:customStyle="1" w:styleId="publisheddate">
    <w:name w:val="published_date"/>
    <w:basedOn w:val="Normal"/>
    <w:rsid w:val="008B0677"/>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8B0677"/>
    <w:pPr>
      <w:spacing w:before="100" w:beforeAutospacing="1" w:after="100" w:afterAutospacing="1" w:line="240" w:lineRule="auto"/>
    </w:pPr>
    <w:rPr>
      <w:rFonts w:eastAsia="Times New Roman"/>
      <w:sz w:val="24"/>
    </w:rPr>
  </w:style>
  <w:style w:type="character" w:customStyle="1" w:styleId="mainheading">
    <w:name w:val="mainheading"/>
    <w:rsid w:val="008B0677"/>
  </w:style>
  <w:style w:type="character" w:customStyle="1" w:styleId="StyleStyleunderlineBold11pt">
    <w:name w:val="Style Style underline + Bold + 11 pt"/>
    <w:rsid w:val="008B0677"/>
    <w:rPr>
      <w:bCs/>
      <w:sz w:val="20"/>
      <w:u w:val="single"/>
    </w:rPr>
  </w:style>
  <w:style w:type="character" w:customStyle="1" w:styleId="StyleunderlineAsianTimesNewRomanBold">
    <w:name w:val="Style underline + (Asian) Times New Roman Bold"/>
    <w:rsid w:val="008B0677"/>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8B0677"/>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8B0677"/>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8B0677"/>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8B0677"/>
    <w:rPr>
      <w:b/>
      <w:bCs/>
      <w:sz w:val="20"/>
      <w:u w:val="single"/>
      <w:bdr w:val="single" w:sz="4" w:space="0" w:color="auto"/>
    </w:rPr>
  </w:style>
  <w:style w:type="paragraph" w:customStyle="1" w:styleId="emactive">
    <w:name w:val="emactive"/>
    <w:basedOn w:val="Normal"/>
    <w:uiPriority w:val="99"/>
    <w:qFormat/>
    <w:rsid w:val="008B067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8B067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8B0677"/>
    <w:rPr>
      <w:rFonts w:cs="Calibri"/>
      <w:u w:val="single"/>
      <w:shd w:val="clear" w:color="auto" w:fill="66FFFF"/>
    </w:rPr>
  </w:style>
  <w:style w:type="paragraph" w:customStyle="1" w:styleId="CardHighlight">
    <w:name w:val="Card Highlight"/>
    <w:basedOn w:val="Normal"/>
    <w:link w:val="CardHighlightChar"/>
    <w:qFormat/>
    <w:rsid w:val="008B0677"/>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8B0677"/>
    <w:pPr>
      <w:spacing w:before="200" w:line="240" w:lineRule="auto"/>
    </w:pPr>
    <w:rPr>
      <w:rFonts w:eastAsia="MS Gothic" w:cs="Arial"/>
      <w:bCs w:val="0"/>
      <w:sz w:val="24"/>
      <w:lang w:eastAsia="zh-CN"/>
    </w:rPr>
  </w:style>
  <w:style w:type="character" w:customStyle="1" w:styleId="metaorigin">
    <w:name w:val="meta_origin"/>
    <w:rsid w:val="008B0677"/>
  </w:style>
  <w:style w:type="character" w:customStyle="1" w:styleId="eminfo">
    <w:name w:val="eminfo"/>
    <w:rsid w:val="008B0677"/>
  </w:style>
  <w:style w:type="character" w:customStyle="1" w:styleId="emhighlight">
    <w:name w:val="emhighlight"/>
    <w:rsid w:val="008B0677"/>
  </w:style>
  <w:style w:type="character" w:customStyle="1" w:styleId="last">
    <w:name w:val="last"/>
    <w:rsid w:val="008B0677"/>
  </w:style>
  <w:style w:type="character" w:customStyle="1" w:styleId="institution">
    <w:name w:val="institution"/>
    <w:rsid w:val="008B0677"/>
  </w:style>
  <w:style w:type="character" w:customStyle="1" w:styleId="NormalCard">
    <w:name w:val="Normal Card"/>
    <w:uiPriority w:val="1"/>
    <w:qFormat/>
    <w:rsid w:val="008B0677"/>
    <w:rPr>
      <w:rFonts w:ascii="Times New Roman" w:hAnsi="Times New Roman" w:cs="Times New Roman" w:hint="default"/>
      <w:sz w:val="24"/>
    </w:rPr>
  </w:style>
  <w:style w:type="character" w:customStyle="1" w:styleId="timebox">
    <w:name w:val="timebox"/>
    <w:rsid w:val="008B0677"/>
  </w:style>
  <w:style w:type="character" w:customStyle="1" w:styleId="Heading2Subtext">
    <w:name w:val="Heading 2 Subtext"/>
    <w:rsid w:val="008B0677"/>
    <w:rPr>
      <w:rFonts w:ascii="Times New Roman" w:hAnsi="Times New Roman" w:cs="Times New Roman" w:hint="default"/>
      <w:sz w:val="16"/>
    </w:rPr>
  </w:style>
  <w:style w:type="table" w:styleId="MediumGrid1">
    <w:name w:val="Medium Grid 1"/>
    <w:basedOn w:val="TableNormal"/>
    <w:uiPriority w:val="67"/>
    <w:rsid w:val="008B067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8B0677"/>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8B067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8B067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8B0677"/>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8B0677"/>
    <w:rPr>
      <w:rFonts w:ascii="Calibri" w:hAnsi="Calibri"/>
      <w:b/>
      <w:sz w:val="22"/>
    </w:rPr>
  </w:style>
  <w:style w:type="character" w:customStyle="1" w:styleId="caps-label">
    <w:name w:val="caps-label"/>
    <w:rsid w:val="008B0677"/>
  </w:style>
  <w:style w:type="paragraph" w:customStyle="1" w:styleId="firstletter">
    <w:name w:val="firstletter"/>
    <w:basedOn w:val="Normal"/>
    <w:uiPriority w:val="99"/>
    <w:qFormat/>
    <w:rsid w:val="008B0677"/>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8B0677"/>
    <w:pPr>
      <w:spacing w:before="100" w:beforeAutospacing="1" w:after="100" w:afterAutospacing="1" w:line="240" w:lineRule="auto"/>
    </w:pPr>
    <w:rPr>
      <w:rFonts w:eastAsia="Times New Roman"/>
      <w:sz w:val="24"/>
    </w:rPr>
  </w:style>
  <w:style w:type="character" w:customStyle="1" w:styleId="cardshighlight0">
    <w:name w:val="cardshighlight"/>
    <w:rsid w:val="008B0677"/>
  </w:style>
  <w:style w:type="character" w:customStyle="1" w:styleId="cardsfont12pt1">
    <w:name w:val="cardsfont12pt"/>
    <w:rsid w:val="008B0677"/>
  </w:style>
  <w:style w:type="paragraph" w:customStyle="1" w:styleId="H1numbered">
    <w:name w:val="H1 numbered"/>
    <w:basedOn w:val="Normal"/>
    <w:uiPriority w:val="99"/>
    <w:qFormat/>
    <w:rsid w:val="008B0677"/>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B0677"/>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B0677"/>
  </w:style>
  <w:style w:type="character" w:customStyle="1" w:styleId="backcontent">
    <w:name w:val="backcontent"/>
    <w:rsid w:val="008B0677"/>
  </w:style>
  <w:style w:type="character" w:customStyle="1" w:styleId="daystmp">
    <w:name w:val="daystmp"/>
    <w:rsid w:val="008B0677"/>
  </w:style>
  <w:style w:type="paragraph" w:customStyle="1" w:styleId="in">
    <w:name w:val="in"/>
    <w:basedOn w:val="Normal"/>
    <w:uiPriority w:val="99"/>
    <w:qFormat/>
    <w:rsid w:val="008B0677"/>
    <w:pPr>
      <w:spacing w:before="100" w:beforeAutospacing="1" w:after="100" w:afterAutospacing="1" w:line="240" w:lineRule="auto"/>
    </w:pPr>
    <w:rPr>
      <w:rFonts w:eastAsia="Times New Roman"/>
      <w:sz w:val="24"/>
    </w:rPr>
  </w:style>
  <w:style w:type="character" w:customStyle="1" w:styleId="cardsfont12ptchar">
    <w:name w:val="cardsfont12ptchar"/>
    <w:rsid w:val="008B0677"/>
  </w:style>
  <w:style w:type="character" w:customStyle="1" w:styleId="gal">
    <w:name w:val="gal"/>
    <w:rsid w:val="008B0677"/>
  </w:style>
  <w:style w:type="paragraph" w:customStyle="1" w:styleId="imagecontain">
    <w:name w:val="imagecontain"/>
    <w:basedOn w:val="Normal"/>
    <w:uiPriority w:val="99"/>
    <w:qFormat/>
    <w:rsid w:val="008B0677"/>
    <w:pPr>
      <w:spacing w:before="100" w:beforeAutospacing="1" w:after="100" w:afterAutospacing="1" w:line="240" w:lineRule="auto"/>
    </w:pPr>
    <w:rPr>
      <w:rFonts w:eastAsia="Times New Roman"/>
      <w:sz w:val="24"/>
    </w:rPr>
  </w:style>
  <w:style w:type="character" w:customStyle="1" w:styleId="imagedateline">
    <w:name w:val="image_dateline"/>
    <w:rsid w:val="008B0677"/>
  </w:style>
  <w:style w:type="character" w:customStyle="1" w:styleId="authordatecharchar">
    <w:name w:val="authordatecharchar"/>
    <w:rsid w:val="008B0677"/>
  </w:style>
  <w:style w:type="character" w:customStyle="1" w:styleId="style1char0">
    <w:name w:val="style1char"/>
    <w:rsid w:val="008B0677"/>
  </w:style>
  <w:style w:type="character" w:customStyle="1" w:styleId="tagcharchar0">
    <w:name w:val="tagcharchar"/>
    <w:rsid w:val="008B0677"/>
  </w:style>
  <w:style w:type="character" w:customStyle="1" w:styleId="underlinedcharchar2">
    <w:name w:val="underlinedcharchar"/>
    <w:rsid w:val="008B0677"/>
  </w:style>
  <w:style w:type="paragraph" w:customStyle="1" w:styleId="CM62">
    <w:name w:val="CM62"/>
    <w:basedOn w:val="Normal"/>
    <w:next w:val="Normal"/>
    <w:uiPriority w:val="99"/>
    <w:qFormat/>
    <w:rsid w:val="008B067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8B067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8B0677"/>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8B067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8B0677"/>
    <w:pPr>
      <w:spacing w:line="228" w:lineRule="atLeast"/>
    </w:pPr>
    <w:rPr>
      <w:rFonts w:ascii="Showcard Gothic" w:eastAsia="Times New Roman" w:hAnsi="Showcard Gothic"/>
      <w:color w:val="auto"/>
      <w:lang w:eastAsia="zh-CN"/>
    </w:rPr>
  </w:style>
  <w:style w:type="character" w:customStyle="1" w:styleId="BoxedChar">
    <w:name w:val="Boxed Char"/>
    <w:rsid w:val="008B0677"/>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8B0677"/>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8B0677"/>
    <w:rPr>
      <w:rFonts w:ascii="Calibri" w:eastAsia="Times New Roman" w:hAnsi="Calibri" w:cs="Times New Roman"/>
      <w:sz w:val="22"/>
      <w:szCs w:val="22"/>
    </w:rPr>
  </w:style>
  <w:style w:type="paragraph" w:customStyle="1" w:styleId="StyleCards11pt">
    <w:name w:val="Style Cards + 11 pt"/>
    <w:basedOn w:val="Cards"/>
    <w:link w:val="StyleCards11ptChar"/>
    <w:qFormat/>
    <w:rsid w:val="008B0677"/>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8B0677"/>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8B067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8B0677"/>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8B067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8B0677"/>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B0677"/>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B0677"/>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8B0677"/>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8B0677"/>
    <w:rPr>
      <w:lang w:val="en-US" w:eastAsia="en-US" w:bidi="ar-SA"/>
    </w:rPr>
  </w:style>
  <w:style w:type="character" w:customStyle="1" w:styleId="StylecardCharChar11ptChar">
    <w:name w:val="Style card Char Char + 11 pt Char"/>
    <w:link w:val="StylecardCharChar11pt"/>
    <w:rsid w:val="008B0677"/>
    <w:rPr>
      <w:rFonts w:eastAsia="Times New Roman"/>
      <w:sz w:val="20"/>
      <w:szCs w:val="20"/>
      <w:lang w:val="x-none" w:eastAsia="x-none"/>
    </w:rPr>
  </w:style>
  <w:style w:type="paragraph" w:customStyle="1" w:styleId="NormalFont">
    <w:name w:val="Normal Font"/>
    <w:link w:val="NormalFontChar"/>
    <w:qFormat/>
    <w:rsid w:val="008B0677"/>
    <w:rPr>
      <w:rFonts w:ascii="Times New Roman" w:eastAsia="Times New Roman" w:hAnsi="Times New Roman" w:cs="Times New Roman"/>
      <w:sz w:val="20"/>
      <w:szCs w:val="20"/>
    </w:rPr>
  </w:style>
  <w:style w:type="paragraph" w:customStyle="1" w:styleId="StyleSmall11pt">
    <w:name w:val="Style Small + 11 pt"/>
    <w:uiPriority w:val="99"/>
    <w:qFormat/>
    <w:rsid w:val="008B0677"/>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8B0677"/>
    <w:rPr>
      <w:sz w:val="20"/>
      <w:u w:val="thick"/>
    </w:rPr>
  </w:style>
  <w:style w:type="character" w:customStyle="1" w:styleId="Style11ptBoldThickunderline">
    <w:name w:val="Style 11 pt Bold Thick underline"/>
    <w:rsid w:val="008B0677"/>
    <w:rPr>
      <w:b/>
      <w:bCs/>
      <w:sz w:val="20"/>
      <w:u w:val="thick"/>
    </w:rPr>
  </w:style>
  <w:style w:type="paragraph" w:customStyle="1" w:styleId="StyleNormalFont11ptUnderline">
    <w:name w:val="Style Normal Font + 11 pt Underline"/>
    <w:basedOn w:val="NormalFont"/>
    <w:link w:val="StyleNormalFont11ptUnderlineChar"/>
    <w:qFormat/>
    <w:rsid w:val="008B0677"/>
    <w:rPr>
      <w:u w:val="single"/>
      <w:lang w:val="x-none" w:eastAsia="x-none"/>
    </w:rPr>
  </w:style>
  <w:style w:type="character" w:customStyle="1" w:styleId="NormalFontChar">
    <w:name w:val="Normal Font Char"/>
    <w:link w:val="NormalFont"/>
    <w:rsid w:val="008B067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B067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B0677"/>
    <w:rPr>
      <w:b/>
      <w:bCs/>
      <w:u w:val="single"/>
      <w:lang w:val="x-none" w:eastAsia="x-none"/>
    </w:rPr>
  </w:style>
  <w:style w:type="character" w:customStyle="1" w:styleId="StyleNormalFont11ptBoldUnderlineChar">
    <w:name w:val="Style Normal Font + 11 pt Bold Underline Char"/>
    <w:link w:val="StyleNormalFont11ptBoldUnderline"/>
    <w:rsid w:val="008B0677"/>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8B0677"/>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8B0677"/>
    <w:pPr>
      <w:spacing w:after="0" w:line="240" w:lineRule="auto"/>
    </w:pPr>
    <w:rPr>
      <w:rFonts w:eastAsia="Times New Roman"/>
      <w:sz w:val="15"/>
    </w:rPr>
  </w:style>
  <w:style w:type="character" w:customStyle="1" w:styleId="authors1">
    <w:name w:val="authors1"/>
    <w:rsid w:val="008B0677"/>
    <w:rPr>
      <w:rFonts w:ascii="Verdana" w:hAnsi="Verdana" w:hint="default"/>
      <w:b/>
      <w:bCs/>
      <w:color w:val="006699"/>
      <w:sz w:val="20"/>
      <w:szCs w:val="20"/>
    </w:rPr>
  </w:style>
  <w:style w:type="character" w:customStyle="1" w:styleId="headlinesectionlarge">
    <w:name w:val="headline_section_large"/>
    <w:rsid w:val="008B0677"/>
  </w:style>
  <w:style w:type="paragraph" w:customStyle="1" w:styleId="formatvorlage2">
    <w:name w:val="formatvorlage2"/>
    <w:basedOn w:val="Normal"/>
    <w:uiPriority w:val="99"/>
    <w:qFormat/>
    <w:rsid w:val="008B0677"/>
    <w:pPr>
      <w:spacing w:before="100" w:beforeAutospacing="1" w:after="100" w:afterAutospacing="1" w:line="240" w:lineRule="auto"/>
    </w:pPr>
    <w:rPr>
      <w:sz w:val="24"/>
    </w:rPr>
  </w:style>
  <w:style w:type="character" w:customStyle="1" w:styleId="Styleunderline11ptBlack">
    <w:name w:val="Style underline + 11 pt Black"/>
    <w:rsid w:val="008B0677"/>
    <w:rPr>
      <w:color w:val="000000"/>
      <w:sz w:val="20"/>
      <w:u w:val="single"/>
    </w:rPr>
  </w:style>
  <w:style w:type="character" w:customStyle="1" w:styleId="Styleunderline11ptBoldBlack">
    <w:name w:val="Style underline + 11 pt Bold Black"/>
    <w:rsid w:val="008B0677"/>
    <w:rPr>
      <w:b/>
      <w:bCs/>
      <w:color w:val="000000"/>
      <w:sz w:val="20"/>
      <w:u w:val="single"/>
    </w:rPr>
  </w:style>
  <w:style w:type="paragraph" w:customStyle="1" w:styleId="StyleTitle11ptNotBold">
    <w:name w:val="Style Title + 11 pt Not Bold"/>
    <w:basedOn w:val="Title"/>
    <w:link w:val="StyleTitle11ptNotBoldChar"/>
    <w:qFormat/>
    <w:rsid w:val="008B0677"/>
    <w:pPr>
      <w:spacing w:before="0" w:after="160" w:line="240" w:lineRule="auto"/>
      <w:ind w:left="0" w:right="0"/>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8B0677"/>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8B0677"/>
    <w:pPr>
      <w:spacing w:before="0" w:after="160" w:line="240" w:lineRule="auto"/>
      <w:ind w:left="0" w:right="0"/>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8B0677"/>
    <w:rPr>
      <w:rFonts w:ascii="Georgia" w:eastAsia="Times New Roman" w:hAnsi="Georgia"/>
      <w:sz w:val="22"/>
      <w:u w:val="single"/>
      <w:lang w:val="x-none" w:eastAsia="x-none"/>
    </w:rPr>
  </w:style>
  <w:style w:type="character" w:customStyle="1" w:styleId="Style11ptBoldBlackUnderline">
    <w:name w:val="Style 11 pt Bold Black Underline"/>
    <w:rsid w:val="008B0677"/>
    <w:rPr>
      <w:b/>
      <w:bCs/>
      <w:color w:val="000000"/>
      <w:sz w:val="20"/>
      <w:u w:val="single"/>
    </w:rPr>
  </w:style>
  <w:style w:type="character" w:customStyle="1" w:styleId="Style11ptBoldBlackUnderlineBorderSinglesolidline">
    <w:name w:val="Style 11 pt Bold Black Underline Border: : (Single solid line ..."/>
    <w:rsid w:val="008B0677"/>
    <w:rPr>
      <w:b/>
      <w:bCs/>
      <w:color w:val="000000"/>
      <w:sz w:val="20"/>
      <w:u w:val="single"/>
      <w:bdr w:val="single" w:sz="4" w:space="0" w:color="auto"/>
    </w:rPr>
  </w:style>
  <w:style w:type="character" w:customStyle="1" w:styleId="StyleLatinMeridien-Italic11ptItalicUnderline">
    <w:name w:val="Style (Latin) Meridien-Italic 11 pt Italic Underline"/>
    <w:rsid w:val="008B0677"/>
    <w:rPr>
      <w:rFonts w:ascii="Meridien-Italic" w:hAnsi="Meridien-Italic"/>
      <w:i/>
      <w:iCs/>
      <w:sz w:val="20"/>
      <w:u w:val="single"/>
    </w:rPr>
  </w:style>
  <w:style w:type="character" w:customStyle="1" w:styleId="underlinestylechar0">
    <w:name w:val="underlinestylechar"/>
    <w:rsid w:val="008B0677"/>
  </w:style>
  <w:style w:type="character" w:customStyle="1" w:styleId="StyleCards12ptThickunderlineChar1">
    <w:name w:val="Style Cards + 12 pt Thick underline Char1"/>
    <w:rsid w:val="008B0677"/>
    <w:rPr>
      <w:sz w:val="24"/>
      <w:szCs w:val="24"/>
      <w:u w:val="thick"/>
    </w:rPr>
  </w:style>
  <w:style w:type="character" w:customStyle="1" w:styleId="BodyTextIndentChar2">
    <w:name w:val="Body Text Indent Char2"/>
    <w:basedOn w:val="DefaultParagraphFont"/>
    <w:uiPriority w:val="99"/>
    <w:semiHidden/>
    <w:rsid w:val="008B0677"/>
    <w:rPr>
      <w:rFonts w:ascii="Georgia" w:hAnsi="Georgia"/>
      <w:sz w:val="22"/>
      <w:szCs w:val="22"/>
    </w:rPr>
  </w:style>
  <w:style w:type="character" w:customStyle="1" w:styleId="BodyText2Char2">
    <w:name w:val="Body Text 2 Char2"/>
    <w:basedOn w:val="DefaultParagraphFont"/>
    <w:uiPriority w:val="99"/>
    <w:semiHidden/>
    <w:rsid w:val="008B0677"/>
    <w:rPr>
      <w:rFonts w:ascii="Georgia" w:hAnsi="Georgia"/>
      <w:sz w:val="22"/>
      <w:szCs w:val="22"/>
    </w:rPr>
  </w:style>
  <w:style w:type="character" w:customStyle="1" w:styleId="BodyText3Char2">
    <w:name w:val="Body Text 3 Char2"/>
    <w:basedOn w:val="DefaultParagraphFont"/>
    <w:uiPriority w:val="99"/>
    <w:semiHidden/>
    <w:rsid w:val="008B0677"/>
    <w:rPr>
      <w:rFonts w:ascii="Georgia" w:hAnsi="Georgia"/>
      <w:sz w:val="16"/>
      <w:szCs w:val="16"/>
    </w:rPr>
  </w:style>
  <w:style w:type="character" w:customStyle="1" w:styleId="BodyTextIndent2Char2">
    <w:name w:val="Body Text Indent 2 Char2"/>
    <w:basedOn w:val="DefaultParagraphFont"/>
    <w:uiPriority w:val="99"/>
    <w:semiHidden/>
    <w:rsid w:val="008B0677"/>
    <w:rPr>
      <w:rFonts w:ascii="Georgia" w:hAnsi="Georgia"/>
      <w:sz w:val="22"/>
      <w:szCs w:val="22"/>
    </w:rPr>
  </w:style>
  <w:style w:type="character" w:customStyle="1" w:styleId="BodyTextIndent3Char2">
    <w:name w:val="Body Text Indent 3 Char2"/>
    <w:basedOn w:val="DefaultParagraphFont"/>
    <w:uiPriority w:val="99"/>
    <w:semiHidden/>
    <w:rsid w:val="008B0677"/>
    <w:rPr>
      <w:rFonts w:ascii="Georgia" w:hAnsi="Georgia"/>
      <w:sz w:val="16"/>
      <w:szCs w:val="16"/>
    </w:rPr>
  </w:style>
  <w:style w:type="character" w:customStyle="1" w:styleId="z-BottomofFormChar2">
    <w:name w:val="z-Bottom of Form Char2"/>
    <w:basedOn w:val="DefaultParagraphFont"/>
    <w:uiPriority w:val="99"/>
    <w:semiHidden/>
    <w:rsid w:val="008B0677"/>
    <w:rPr>
      <w:rFonts w:ascii="Arial" w:hAnsi="Arial" w:cs="Arial"/>
      <w:vanish/>
      <w:sz w:val="16"/>
      <w:szCs w:val="16"/>
    </w:rPr>
  </w:style>
  <w:style w:type="paragraph" w:customStyle="1" w:styleId="BodyA">
    <w:name w:val="Body A"/>
    <w:autoRedefine/>
    <w:uiPriority w:val="99"/>
    <w:qFormat/>
    <w:rsid w:val="008B0677"/>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8B0677"/>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8B0677"/>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8B0677"/>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8B0677"/>
    <w:rPr>
      <w:rFonts w:ascii="Garamond" w:eastAsia="Cambria" w:hAnsi="Garamond"/>
      <w:sz w:val="20"/>
      <w:u w:val="single"/>
    </w:rPr>
  </w:style>
  <w:style w:type="character" w:customStyle="1" w:styleId="m5686307894942199640gmail-style13ptbold">
    <w:name w:val="m_5686307894942199640gmail-style13ptbold"/>
    <w:basedOn w:val="DefaultParagraphFont"/>
    <w:rsid w:val="008B0677"/>
  </w:style>
  <w:style w:type="character" w:customStyle="1" w:styleId="m5686307894942199640gmail-styleunderline">
    <w:name w:val="m_5686307894942199640gmail-styleunderline"/>
    <w:basedOn w:val="DefaultParagraphFont"/>
    <w:rsid w:val="008B0677"/>
  </w:style>
  <w:style w:type="character" w:customStyle="1" w:styleId="UnderlineCharCharChar">
    <w:name w:val="Underline Char Char Char"/>
    <w:rsid w:val="008B0677"/>
    <w:rPr>
      <w:noProof w:val="0"/>
      <w:u w:val="single"/>
      <w:lang w:val="en-US" w:eastAsia="en-US" w:bidi="ar-SA"/>
    </w:rPr>
  </w:style>
  <w:style w:type="paragraph" w:customStyle="1" w:styleId="PageHeading">
    <w:name w:val="Page Heading"/>
    <w:basedOn w:val="Heading2"/>
    <w:uiPriority w:val="99"/>
    <w:qFormat/>
    <w:rsid w:val="008B0677"/>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8B067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8B0677"/>
    <w:pPr>
      <w:spacing w:after="0" w:line="240" w:lineRule="auto"/>
    </w:pPr>
    <w:rPr>
      <w:rFonts w:ascii="Arial" w:eastAsia="Calibri" w:hAnsi="Arial" w:cs="Arial"/>
      <w:color w:val="00B0F0"/>
      <w:sz w:val="20"/>
      <w:u w:val="single" w:color="00B0F0"/>
    </w:rPr>
  </w:style>
  <w:style w:type="character" w:customStyle="1" w:styleId="messagecontent">
    <w:name w:val="message_content"/>
    <w:rsid w:val="008B0677"/>
  </w:style>
  <w:style w:type="paragraph" w:customStyle="1" w:styleId="UnderlineCharCharCharCharCharCharCharCharChar">
    <w:name w:val="Underline Char Char Char Char Char Char Char Char Char"/>
    <w:link w:val="UnderlineCharCharCharCharCharCharCharCharCharChar"/>
    <w:rsid w:val="008B0677"/>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8B0677"/>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8B0677"/>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8B0677"/>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B0677"/>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8B0677"/>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8B0677"/>
  </w:style>
  <w:style w:type="character" w:customStyle="1" w:styleId="CitationChar">
    <w:name w:val="Citation Char"/>
    <w:rsid w:val="008B0677"/>
    <w:rPr>
      <w:bCs/>
      <w:u w:val="single"/>
    </w:rPr>
  </w:style>
  <w:style w:type="paragraph" w:customStyle="1" w:styleId="Style31">
    <w:name w:val="Style31"/>
    <w:basedOn w:val="Normal"/>
    <w:uiPriority w:val="99"/>
    <w:qFormat/>
    <w:rsid w:val="008B0677"/>
    <w:pPr>
      <w:spacing w:after="0" w:line="197" w:lineRule="exact"/>
      <w:jc w:val="both"/>
    </w:pPr>
    <w:rPr>
      <w:rFonts w:ascii="Arial" w:hAnsi="Arial" w:cs="Arial"/>
    </w:rPr>
  </w:style>
  <w:style w:type="paragraph" w:customStyle="1" w:styleId="Style42">
    <w:name w:val="Style42"/>
    <w:basedOn w:val="Normal"/>
    <w:uiPriority w:val="99"/>
    <w:qFormat/>
    <w:rsid w:val="008B0677"/>
    <w:pPr>
      <w:spacing w:after="0" w:line="202" w:lineRule="exact"/>
      <w:jc w:val="both"/>
    </w:pPr>
    <w:rPr>
      <w:rFonts w:ascii="Arial" w:hAnsi="Arial" w:cs="Arial"/>
    </w:rPr>
  </w:style>
  <w:style w:type="paragraph" w:customStyle="1" w:styleId="Style51">
    <w:name w:val="Style51"/>
    <w:basedOn w:val="Normal"/>
    <w:uiPriority w:val="99"/>
    <w:qFormat/>
    <w:rsid w:val="008B0677"/>
    <w:pPr>
      <w:spacing w:after="0" w:line="200" w:lineRule="exact"/>
      <w:jc w:val="both"/>
    </w:pPr>
    <w:rPr>
      <w:rFonts w:ascii="Arial" w:hAnsi="Arial" w:cs="Arial"/>
    </w:rPr>
  </w:style>
  <w:style w:type="character" w:customStyle="1" w:styleId="FontStyle72">
    <w:name w:val="Font Style72"/>
    <w:uiPriority w:val="99"/>
    <w:rsid w:val="008B0677"/>
    <w:rPr>
      <w:rFonts w:ascii="Times New Roman" w:hAnsi="Times New Roman" w:cs="Times New Roman" w:hint="default"/>
      <w:sz w:val="16"/>
      <w:szCs w:val="16"/>
    </w:rPr>
  </w:style>
  <w:style w:type="character" w:customStyle="1" w:styleId="FontStyle73">
    <w:name w:val="Font Style73"/>
    <w:uiPriority w:val="99"/>
    <w:rsid w:val="008B0677"/>
    <w:rPr>
      <w:rFonts w:ascii="Times New Roman" w:hAnsi="Times New Roman" w:cs="Times New Roman" w:hint="default"/>
      <w:i/>
      <w:iCs/>
      <w:sz w:val="16"/>
      <w:szCs w:val="16"/>
    </w:rPr>
  </w:style>
  <w:style w:type="character" w:customStyle="1" w:styleId="UnderlinestyleChar20">
    <w:name w:val="Underline style Char2"/>
    <w:rsid w:val="008B0677"/>
    <w:rPr>
      <w:sz w:val="22"/>
      <w:szCs w:val="24"/>
      <w:u w:val="single"/>
      <w:lang w:val="en-US" w:eastAsia="en-US" w:bidi="ar-SA"/>
    </w:rPr>
  </w:style>
  <w:style w:type="character" w:customStyle="1" w:styleId="FontStyle49">
    <w:name w:val="Font Style49"/>
    <w:uiPriority w:val="99"/>
    <w:rsid w:val="008B0677"/>
    <w:rPr>
      <w:rFonts w:ascii="Times New Roman" w:hAnsi="Times New Roman" w:cs="Times New Roman"/>
      <w:sz w:val="20"/>
      <w:szCs w:val="20"/>
    </w:rPr>
  </w:style>
  <w:style w:type="character" w:customStyle="1" w:styleId="FontStyle50">
    <w:name w:val="Font Style50"/>
    <w:uiPriority w:val="99"/>
    <w:rsid w:val="008B0677"/>
    <w:rPr>
      <w:rFonts w:ascii="Times New Roman" w:hAnsi="Times New Roman" w:cs="Times New Roman"/>
      <w:b/>
      <w:bCs/>
      <w:sz w:val="20"/>
      <w:szCs w:val="20"/>
    </w:rPr>
  </w:style>
  <w:style w:type="character" w:customStyle="1" w:styleId="ListBulletChar">
    <w:name w:val="List Bullet Char"/>
    <w:link w:val="ListBullet"/>
    <w:uiPriority w:val="99"/>
    <w:locked/>
    <w:rsid w:val="008B0677"/>
    <w:rPr>
      <w:rFonts w:ascii="Calibri" w:hAnsi="Calibri"/>
      <w:sz w:val="22"/>
    </w:rPr>
  </w:style>
  <w:style w:type="character" w:customStyle="1" w:styleId="BoldUnderlineChar2Char">
    <w:name w:val="BoldUnderline Char2 Char"/>
    <w:link w:val="BoldUnderlineChar20"/>
    <w:locked/>
    <w:rsid w:val="008B0677"/>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8B0677"/>
    <w:rPr>
      <w:rFonts w:ascii="Times New Roman" w:eastAsia="Times New Roman" w:hAnsi="Times New Roman" w:cs="Times New Roman"/>
      <w:b/>
      <w:sz w:val="20"/>
      <w:u w:val="single"/>
    </w:rPr>
  </w:style>
  <w:style w:type="paragraph" w:customStyle="1" w:styleId="document0">
    <w:name w:val="document"/>
    <w:basedOn w:val="Normal"/>
    <w:qFormat/>
    <w:rsid w:val="008B0677"/>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8B0677"/>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8B0677"/>
    <w:rPr>
      <w:rFonts w:eastAsia="Times New Roman"/>
      <w:u w:val="single"/>
      <w:lang w:val="en-GB"/>
    </w:rPr>
  </w:style>
  <w:style w:type="paragraph" w:customStyle="1" w:styleId="StyleUnderlining11pt">
    <w:name w:val="Style Underlining + 11 pt"/>
    <w:basedOn w:val="Normal"/>
    <w:link w:val="StyleUnderlining11ptChar"/>
    <w:qFormat/>
    <w:rsid w:val="008B0677"/>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B0677"/>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8B0677"/>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8B0677"/>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8B0677"/>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8B0677"/>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8B0677"/>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8B0677"/>
    <w:pPr>
      <w:spacing w:line="256" w:lineRule="auto"/>
    </w:pPr>
    <w:rPr>
      <w:rFonts w:ascii="Georgia" w:hAnsi="Georgia"/>
      <w:b/>
    </w:rPr>
  </w:style>
  <w:style w:type="paragraph" w:customStyle="1" w:styleId="Normal20pt">
    <w:name w:val="Normal  + 20 pt"/>
    <w:basedOn w:val="Normal"/>
    <w:uiPriority w:val="6"/>
    <w:qFormat/>
    <w:rsid w:val="008B0677"/>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8B0677"/>
    <w:rPr>
      <w:rFonts w:eastAsia="Calibri"/>
      <w:u w:val="single"/>
    </w:rPr>
  </w:style>
  <w:style w:type="paragraph" w:customStyle="1" w:styleId="StyleNormalWeb11ptUnderline">
    <w:name w:val="Style Normal (Web) + 11 pt Underline"/>
    <w:basedOn w:val="NormalWeb"/>
    <w:link w:val="StyleNormalWeb11ptUnderlineChar"/>
    <w:qFormat/>
    <w:rsid w:val="008B0677"/>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8B0677"/>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B0677"/>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B0677"/>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8B0677"/>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B0677"/>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B0677"/>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B0677"/>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B0677"/>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8B0677"/>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B0677"/>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B0677"/>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B067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B0677"/>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B0677"/>
    <w:rPr>
      <w:rFonts w:eastAsia="Times New Roman"/>
      <w:u w:val="single"/>
    </w:rPr>
  </w:style>
  <w:style w:type="paragraph" w:customStyle="1" w:styleId="StyleStyle4ArialNarrow9pt">
    <w:name w:val="Style Style4 + Arial Narrow 9 pt"/>
    <w:basedOn w:val="Normal"/>
    <w:link w:val="StyleStyle4ArialNarrow9ptChar"/>
    <w:qFormat/>
    <w:rsid w:val="008B0677"/>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8B0677"/>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B0677"/>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8B0677"/>
    <w:rPr>
      <w:rFonts w:eastAsia="Times New Roman"/>
      <w:b/>
      <w:smallCaps/>
      <w:sz w:val="24"/>
      <w:szCs w:val="24"/>
      <w:u w:val="single"/>
    </w:rPr>
  </w:style>
  <w:style w:type="character" w:customStyle="1" w:styleId="HiddenBlockHeaderChar">
    <w:name w:val="Hidden Block Header Char"/>
    <w:link w:val="HiddenBlockHeader"/>
    <w:locked/>
    <w:rsid w:val="008B0677"/>
    <w:rPr>
      <w:rFonts w:ascii="Calibri" w:hAnsi="Calibri"/>
      <w:sz w:val="22"/>
    </w:rPr>
  </w:style>
  <w:style w:type="character" w:customStyle="1" w:styleId="ThirdChar">
    <w:name w:val="Third Char"/>
    <w:link w:val="Third"/>
    <w:locked/>
    <w:rsid w:val="008B0677"/>
    <w:rPr>
      <w:rFonts w:eastAsia="Times New Roman"/>
      <w:b/>
      <w:u w:val="single"/>
      <w:lang w:val="x-none" w:eastAsia="x-none"/>
    </w:rPr>
  </w:style>
  <w:style w:type="paragraph" w:customStyle="1" w:styleId="Third">
    <w:name w:val="Third"/>
    <w:basedOn w:val="Normal"/>
    <w:link w:val="ThirdChar"/>
    <w:qFormat/>
    <w:rsid w:val="008B0677"/>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8B0677"/>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8B0677"/>
    <w:rPr>
      <w:rFonts w:eastAsia="Times New Roman"/>
      <w:b/>
      <w:szCs w:val="24"/>
      <w:u w:val="thick"/>
    </w:rPr>
  </w:style>
  <w:style w:type="paragraph" w:customStyle="1" w:styleId="SynergyTag">
    <w:name w:val="SynergyTag"/>
    <w:basedOn w:val="Normal"/>
    <w:uiPriority w:val="99"/>
    <w:qFormat/>
    <w:rsid w:val="008B0677"/>
    <w:pPr>
      <w:spacing w:after="0" w:line="256" w:lineRule="auto"/>
    </w:pPr>
    <w:rPr>
      <w:b/>
    </w:rPr>
  </w:style>
  <w:style w:type="paragraph" w:customStyle="1" w:styleId="CiteSmallText">
    <w:name w:val="Cite Small Text"/>
    <w:basedOn w:val="Normal"/>
    <w:uiPriority w:val="99"/>
    <w:qFormat/>
    <w:rsid w:val="008B0677"/>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B0677"/>
    <w:rPr>
      <w:lang w:val="x-none"/>
    </w:rPr>
  </w:style>
  <w:style w:type="paragraph" w:customStyle="1" w:styleId="Cards1CharChar">
    <w:name w:val="Cards1 Char Char"/>
    <w:basedOn w:val="Normal"/>
    <w:link w:val="Cards1CharCharChar"/>
    <w:qFormat/>
    <w:rsid w:val="008B0677"/>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8B0677"/>
    <w:rPr>
      <w:color w:val="0000FF"/>
      <w:sz w:val="12"/>
      <w:u w:val="single"/>
    </w:rPr>
  </w:style>
  <w:style w:type="paragraph" w:customStyle="1" w:styleId="Swag">
    <w:name w:val="Swag"/>
    <w:basedOn w:val="Normal"/>
    <w:link w:val="SwagChar"/>
    <w:qFormat/>
    <w:rsid w:val="008B0677"/>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8B067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B067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B067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B067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B0677"/>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8B0677"/>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8B0677"/>
    <w:rPr>
      <w:rFonts w:eastAsia="Times New Roman"/>
      <w:b/>
      <w:bCs/>
      <w:u w:val="single"/>
    </w:rPr>
  </w:style>
  <w:style w:type="paragraph" w:customStyle="1" w:styleId="StyleUnderlineChar11ptBold2">
    <w:name w:val="Style Underline Char + 11 pt Bold2"/>
    <w:basedOn w:val="Normal"/>
    <w:link w:val="StyleUnderlineChar11ptBold2Char"/>
    <w:qFormat/>
    <w:rsid w:val="008B0677"/>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8B0677"/>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B0677"/>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B0677"/>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B0677"/>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8B0677"/>
    <w:rPr>
      <w:rFonts w:ascii="Times New Roman" w:eastAsia="Times New Roman" w:hAnsi="Times New Roman" w:cs="Times New Roman"/>
      <w:b/>
      <w:sz w:val="24"/>
      <w:szCs w:val="24"/>
    </w:rPr>
  </w:style>
  <w:style w:type="character" w:customStyle="1" w:styleId="NothingCharChar">
    <w:name w:val="Nothing Char Char"/>
    <w:link w:val="NothingCharCharChar"/>
    <w:locked/>
    <w:rsid w:val="008B0677"/>
  </w:style>
  <w:style w:type="paragraph" w:customStyle="1" w:styleId="NothingCharCharChar">
    <w:name w:val="Nothing Char Char Char"/>
    <w:link w:val="NothingCharChar"/>
    <w:qFormat/>
    <w:rsid w:val="008B0677"/>
    <w:pPr>
      <w:jc w:val="both"/>
    </w:pPr>
  </w:style>
  <w:style w:type="paragraph" w:customStyle="1" w:styleId="StyleLeft021">
    <w:name w:val="Style Left:  0.2&quot;1"/>
    <w:basedOn w:val="Normal"/>
    <w:uiPriority w:val="99"/>
    <w:qFormat/>
    <w:rsid w:val="008B0677"/>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B0677"/>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B067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B0677"/>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B067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8B0677"/>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8B0677"/>
    <w:pPr>
      <w:spacing w:after="0" w:line="256" w:lineRule="auto"/>
    </w:pPr>
    <w:rPr>
      <w:b/>
    </w:rPr>
  </w:style>
  <w:style w:type="paragraph" w:customStyle="1" w:styleId="CM27">
    <w:name w:val="CM27"/>
    <w:basedOn w:val="Normal"/>
    <w:next w:val="Normal"/>
    <w:qFormat/>
    <w:rsid w:val="008B0677"/>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8B0677"/>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8B0677"/>
    <w:rPr>
      <w:szCs w:val="24"/>
      <w:u w:val="single"/>
      <w:lang w:val="en-US" w:eastAsia="en-US" w:bidi="ar-SA"/>
    </w:rPr>
  </w:style>
  <w:style w:type="character" w:customStyle="1" w:styleId="BoldUnderlineCharChar3">
    <w:name w:val="BoldUnderline Char Char3"/>
    <w:rsid w:val="008B0677"/>
    <w:rPr>
      <w:b/>
      <w:bCs w:val="0"/>
      <w:szCs w:val="24"/>
      <w:u w:val="single"/>
      <w:lang w:val="en-US" w:eastAsia="en-US" w:bidi="ar-SA"/>
    </w:rPr>
  </w:style>
  <w:style w:type="character" w:customStyle="1" w:styleId="UnderlineCharChar3">
    <w:name w:val="Underline Char Char3"/>
    <w:rsid w:val="008B0677"/>
    <w:rPr>
      <w:szCs w:val="24"/>
      <w:u w:val="single"/>
      <w:lang w:val="en-US" w:eastAsia="en-US" w:bidi="ar-SA"/>
    </w:rPr>
  </w:style>
  <w:style w:type="character" w:customStyle="1" w:styleId="BoldUnderlineCharChar2">
    <w:name w:val="BoldUnderline Char Char2"/>
    <w:rsid w:val="008B0677"/>
    <w:rPr>
      <w:b/>
      <w:bCs w:val="0"/>
      <w:szCs w:val="24"/>
      <w:u w:val="single"/>
      <w:lang w:val="en-US" w:eastAsia="en-US" w:bidi="ar-SA"/>
    </w:rPr>
  </w:style>
  <w:style w:type="character" w:customStyle="1" w:styleId="volume-issue">
    <w:name w:val="volume-issue"/>
    <w:rsid w:val="008B0677"/>
    <w:rPr>
      <w:rFonts w:ascii="Times New Roman" w:hAnsi="Times New Roman" w:cs="Times New Roman" w:hint="default"/>
    </w:rPr>
  </w:style>
  <w:style w:type="character" w:customStyle="1" w:styleId="boldness1">
    <w:name w:val="boldness1"/>
    <w:rsid w:val="008B0677"/>
  </w:style>
  <w:style w:type="character" w:customStyle="1" w:styleId="story-author">
    <w:name w:val="story-author"/>
    <w:basedOn w:val="DefaultParagraphFont"/>
    <w:rsid w:val="008B0677"/>
  </w:style>
  <w:style w:type="character" w:customStyle="1" w:styleId="Heading3CharCharCharChar">
    <w:name w:val="Heading 3 Char Char Char Char"/>
    <w:basedOn w:val="DefaultParagraphFont"/>
    <w:rsid w:val="008B067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8B0677"/>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8B0677"/>
  </w:style>
  <w:style w:type="character" w:customStyle="1" w:styleId="StyleStyle4CharTimesNewRoman11ptItalic">
    <w:name w:val="Style Style4 Char + Times New Roman 11 pt Italic"/>
    <w:basedOn w:val="DefaultParagraphFont"/>
    <w:rsid w:val="008B067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B0677"/>
  </w:style>
  <w:style w:type="character" w:customStyle="1" w:styleId="ad">
    <w:name w:val="_"/>
    <w:basedOn w:val="DefaultParagraphFont"/>
    <w:rsid w:val="008B0677"/>
  </w:style>
  <w:style w:type="character" w:customStyle="1" w:styleId="Heading3CharCharCharChar1">
    <w:name w:val="Heading 3 Char Char Char Char1"/>
    <w:rsid w:val="008B0677"/>
    <w:rPr>
      <w:rFonts w:ascii="Arial" w:hAnsi="Arial" w:cs="Arial" w:hint="default"/>
      <w:bCs/>
      <w:szCs w:val="26"/>
      <w:u w:val="single"/>
      <w:lang w:val="en-US" w:eastAsia="en-US" w:bidi="ar-SA"/>
    </w:rPr>
  </w:style>
  <w:style w:type="character" w:customStyle="1" w:styleId="comment-body">
    <w:name w:val="comment-body"/>
    <w:rsid w:val="008B0677"/>
  </w:style>
  <w:style w:type="character" w:customStyle="1" w:styleId="UnderlineCharCharChar1">
    <w:name w:val="Underline Char Char Char1"/>
    <w:rsid w:val="008B0677"/>
    <w:rPr>
      <w:u w:val="single"/>
      <w:lang w:val="en-US" w:eastAsia="en-US" w:bidi="ar-SA"/>
    </w:rPr>
  </w:style>
  <w:style w:type="character" w:customStyle="1" w:styleId="reality">
    <w:name w:val="reality"/>
    <w:rsid w:val="008B0677"/>
  </w:style>
  <w:style w:type="character" w:customStyle="1" w:styleId="UnderlineChar1Char">
    <w:name w:val="Underline Char1 Char"/>
    <w:rsid w:val="008B0677"/>
    <w:rPr>
      <w:rFonts w:ascii="Calibri" w:eastAsia="MS Mincho" w:hAnsi="Calibri" w:cs="Calibri" w:hint="default"/>
      <w:szCs w:val="20"/>
      <w:u w:val="single"/>
    </w:rPr>
  </w:style>
  <w:style w:type="character" w:customStyle="1" w:styleId="StyleBoldandUnderlineCharChar29pt">
    <w:name w:val="Style Bold and Underline Char Char2 + 9 pt"/>
    <w:rsid w:val="008B0677"/>
    <w:rPr>
      <w:rFonts w:ascii="Times New Roman" w:hAnsi="Times New Roman" w:cs="Times New Roman" w:hint="default"/>
      <w:b/>
      <w:bCs/>
      <w:noProof w:val="0"/>
      <w:sz w:val="20"/>
      <w:u w:val="single"/>
    </w:rPr>
  </w:style>
  <w:style w:type="character" w:customStyle="1" w:styleId="StyleUnderlineCharChar19pt">
    <w:name w:val="Style Underline Char Char1 + 9 pt"/>
    <w:rsid w:val="008B067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B067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8B067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8B0677"/>
    <w:rPr>
      <w:rFonts w:ascii="Times New Roman" w:hAnsi="Times New Roman" w:cs="Times New Roman" w:hint="default"/>
      <w:sz w:val="20"/>
      <w:u w:val="dottedHeavy"/>
    </w:rPr>
  </w:style>
  <w:style w:type="character" w:customStyle="1" w:styleId="article-record-publication-volume-issue">
    <w:name w:val="article-record-publication-volume-issue"/>
    <w:rsid w:val="008B0677"/>
  </w:style>
  <w:style w:type="character" w:customStyle="1" w:styleId="resultbodyblack">
    <w:name w:val="resultbodyblack"/>
    <w:rsid w:val="008B0677"/>
    <w:rPr>
      <w:rFonts w:ascii="Times New Roman" w:hAnsi="Times New Roman" w:cs="Times New Roman" w:hint="default"/>
    </w:rPr>
  </w:style>
  <w:style w:type="character" w:customStyle="1" w:styleId="quotechar0">
    <w:name w:val="quotechar"/>
    <w:rsid w:val="008B0677"/>
  </w:style>
  <w:style w:type="character" w:customStyle="1" w:styleId="3TagCite">
    <w:name w:val="3 Tag/Cite"/>
    <w:rsid w:val="008B0677"/>
    <w:rPr>
      <w:rFonts w:ascii="Times New Roman" w:hAnsi="Times New Roman" w:cs="Times New Roman" w:hint="default"/>
      <w:b/>
      <w:bCs w:val="0"/>
    </w:rPr>
  </w:style>
  <w:style w:type="character" w:customStyle="1" w:styleId="4Qualifications">
    <w:name w:val="4 Qualifications"/>
    <w:rsid w:val="008B0677"/>
    <w:rPr>
      <w:rFonts w:ascii="Times New Roman" w:hAnsi="Times New Roman" w:cs="Times New Roman" w:hint="default"/>
      <w:sz w:val="19"/>
    </w:rPr>
  </w:style>
  <w:style w:type="character" w:customStyle="1" w:styleId="6Underlined">
    <w:name w:val="6 Underlined"/>
    <w:rsid w:val="008B0677"/>
    <w:rPr>
      <w:rFonts w:ascii="Times New Roman" w:hAnsi="Times New Roman" w:cs="Times New Roman" w:hint="default"/>
      <w:b/>
      <w:bCs w:val="0"/>
      <w:sz w:val="21"/>
      <w:u w:val="single"/>
    </w:rPr>
  </w:style>
  <w:style w:type="character" w:customStyle="1" w:styleId="nohighlighting">
    <w:name w:val="no highlighting"/>
    <w:rsid w:val="008B0677"/>
    <w:rPr>
      <w:rFonts w:ascii="Times New Roman" w:hAnsi="Times New Roman" w:cs="Times New Roman" w:hint="default"/>
      <w:color w:val="auto"/>
      <w:sz w:val="20"/>
      <w:u w:val="thick"/>
      <w:bdr w:val="none" w:sz="0" w:space="0" w:color="auto" w:frame="1"/>
    </w:rPr>
  </w:style>
  <w:style w:type="character" w:customStyle="1" w:styleId="CharChar61">
    <w:name w:val="Char Char61"/>
    <w:rsid w:val="008B0677"/>
    <w:rPr>
      <w:rFonts w:ascii="Arial" w:hAnsi="Arial" w:cs="Arial" w:hint="default"/>
      <w:bCs/>
      <w:sz w:val="16"/>
      <w:szCs w:val="26"/>
      <w:lang w:val="en-US" w:eastAsia="en-US" w:bidi="ar-SA"/>
    </w:rPr>
  </w:style>
  <w:style w:type="character" w:customStyle="1" w:styleId="styledate">
    <w:name w:val="styledate"/>
    <w:rsid w:val="008B0677"/>
  </w:style>
  <w:style w:type="character" w:customStyle="1" w:styleId="StyleUnderlineChar9ptChar">
    <w:name w:val="Style Underline Char + 9 pt Char"/>
    <w:rsid w:val="008B067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B067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B0677"/>
    <w:rPr>
      <w:b/>
      <w:bCs w:val="0"/>
      <w:szCs w:val="24"/>
      <w:u w:val="single"/>
      <w:lang w:val="en-US" w:eastAsia="en-US" w:bidi="ar-SA"/>
    </w:rPr>
  </w:style>
  <w:style w:type="character" w:customStyle="1" w:styleId="BoldandUnderlineChar1Char2">
    <w:name w:val="Bold and Underline Char1 Char2"/>
    <w:rsid w:val="008B0677"/>
    <w:rPr>
      <w:b/>
      <w:bCs w:val="0"/>
      <w:szCs w:val="24"/>
      <w:u w:val="single"/>
      <w:lang w:val="en-US" w:eastAsia="en-US" w:bidi="ar-SA"/>
    </w:rPr>
  </w:style>
  <w:style w:type="character" w:customStyle="1" w:styleId="BoldandUnderlineCharChar1">
    <w:name w:val="Bold and Underline Char Char1"/>
    <w:rsid w:val="008B0677"/>
    <w:rPr>
      <w:b/>
      <w:bCs w:val="0"/>
      <w:szCs w:val="24"/>
      <w:u w:val="single"/>
      <w:lang w:val="en-US" w:eastAsia="en-US" w:bidi="ar-SA"/>
    </w:rPr>
  </w:style>
  <w:style w:type="character" w:customStyle="1" w:styleId="authoraffil">
    <w:name w:val="authoraffil"/>
    <w:rsid w:val="008B0677"/>
  </w:style>
  <w:style w:type="character" w:customStyle="1" w:styleId="CharChar8">
    <w:name w:val="Char Char8"/>
    <w:rsid w:val="008B0677"/>
    <w:rPr>
      <w:rFonts w:ascii="Georgia" w:eastAsia="Times New Roman" w:hAnsi="Georgia" w:hint="default"/>
      <w:b/>
      <w:bCs/>
      <w:sz w:val="30"/>
      <w:szCs w:val="28"/>
      <w:u w:val="single"/>
    </w:rPr>
  </w:style>
  <w:style w:type="character" w:customStyle="1" w:styleId="StyleArial6ptBold">
    <w:name w:val="Style Arial 6 pt Bold"/>
    <w:rsid w:val="008B0677"/>
    <w:rPr>
      <w:rFonts w:ascii="Arial" w:hAnsi="Arial" w:cs="Arial" w:hint="default"/>
      <w:bCs/>
      <w:sz w:val="12"/>
    </w:rPr>
  </w:style>
  <w:style w:type="character" w:customStyle="1" w:styleId="Heading2Char5">
    <w:name w:val="Heading 2 Char5"/>
    <w:rsid w:val="008B0677"/>
    <w:rPr>
      <w:rFonts w:ascii="Garamond" w:hAnsi="Garamond" w:cs="Arial" w:hint="default"/>
      <w:b/>
      <w:bCs/>
      <w:iCs/>
      <w:sz w:val="24"/>
      <w:szCs w:val="28"/>
      <w:lang w:val="en-US" w:eastAsia="en-US" w:bidi="ar-SA"/>
    </w:rPr>
  </w:style>
  <w:style w:type="character" w:customStyle="1" w:styleId="boldcitationChar">
    <w:name w:val="bold citation Char"/>
    <w:rsid w:val="008B0677"/>
    <w:rPr>
      <w:rFonts w:ascii="Arial" w:hAnsi="Arial" w:cs="Arial" w:hint="default"/>
      <w:b/>
      <w:bCs w:val="0"/>
      <w:sz w:val="28"/>
      <w:szCs w:val="24"/>
      <w:u w:val="thick"/>
      <w:lang w:val="en-US" w:eastAsia="en-US" w:bidi="ar-SA"/>
    </w:rPr>
  </w:style>
  <w:style w:type="character" w:customStyle="1" w:styleId="BoldunderlineChar4">
    <w:name w:val="Bold/underline Char"/>
    <w:rsid w:val="008B067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B0677"/>
  </w:style>
  <w:style w:type="character" w:customStyle="1" w:styleId="tagCharCharChar1">
    <w:name w:val="tag Char Char Char1"/>
    <w:rsid w:val="008B0677"/>
    <w:rPr>
      <w:b/>
      <w:bCs w:val="0"/>
      <w:sz w:val="24"/>
      <w:lang w:val="en-US" w:eastAsia="en-US" w:bidi="ar-SA"/>
    </w:rPr>
  </w:style>
  <w:style w:type="character" w:customStyle="1" w:styleId="bylines">
    <w:name w:val="bylines"/>
    <w:basedOn w:val="DefaultParagraphFont"/>
    <w:rsid w:val="008B0677"/>
  </w:style>
  <w:style w:type="character" w:customStyle="1" w:styleId="StyleStyleBoldUnderlineUnderlineIntenseEmphasis1apple-style-2">
    <w:name w:val="Style Style Bold UnderlineUnderlineIntense Emphasis1apple-style-...2"/>
    <w:basedOn w:val="DefaultParagraphFont"/>
    <w:rsid w:val="008B0677"/>
    <w:rPr>
      <w:b w:val="0"/>
      <w:bCs/>
      <w:sz w:val="22"/>
      <w:u w:val="single"/>
    </w:rPr>
  </w:style>
  <w:style w:type="character" w:customStyle="1" w:styleId="FontStyle57">
    <w:name w:val="Font Style57"/>
    <w:rsid w:val="008B0677"/>
    <w:rPr>
      <w:rFonts w:ascii="Georgia" w:hAnsi="Georgia" w:cs="Georgia" w:hint="default"/>
      <w:b/>
      <w:bCs/>
      <w:sz w:val="14"/>
      <w:szCs w:val="14"/>
    </w:rPr>
  </w:style>
  <w:style w:type="character" w:customStyle="1" w:styleId="FontStyle89">
    <w:name w:val="Font Style89"/>
    <w:rsid w:val="008B0677"/>
    <w:rPr>
      <w:rFonts w:ascii="Times New Roman" w:hAnsi="Times New Roman" w:cs="Times New Roman" w:hint="default"/>
      <w:b/>
      <w:bCs/>
      <w:smallCaps/>
      <w:spacing w:val="40"/>
      <w:sz w:val="16"/>
      <w:szCs w:val="16"/>
    </w:rPr>
  </w:style>
  <w:style w:type="character" w:customStyle="1" w:styleId="hvr">
    <w:name w:val="hvr"/>
    <w:basedOn w:val="DefaultParagraphFont"/>
    <w:rsid w:val="008B0677"/>
  </w:style>
  <w:style w:type="paragraph" w:customStyle="1" w:styleId="svarticle">
    <w:name w:val="svarticle"/>
    <w:basedOn w:val="Normal"/>
    <w:uiPriority w:val="99"/>
    <w:qFormat/>
    <w:rsid w:val="008B0677"/>
    <w:pPr>
      <w:spacing w:before="100" w:beforeAutospacing="1" w:after="100" w:afterAutospacing="1" w:line="240" w:lineRule="auto"/>
    </w:pPr>
    <w:rPr>
      <w:rFonts w:eastAsia="Times New Roman"/>
    </w:rPr>
  </w:style>
  <w:style w:type="character" w:customStyle="1" w:styleId="cardChar20">
    <w:name w:val="card Char2"/>
    <w:basedOn w:val="DefaultParagraphFont"/>
    <w:rsid w:val="008B0677"/>
    <w:rPr>
      <w:rFonts w:ascii="Times New Roman" w:hAnsi="Times New Roman" w:cs="Calibri"/>
      <w:szCs w:val="20"/>
    </w:rPr>
  </w:style>
  <w:style w:type="paragraph" w:customStyle="1" w:styleId="Pol">
    <w:name w:val="Pol"/>
    <w:basedOn w:val="Heading2"/>
    <w:uiPriority w:val="99"/>
    <w:qFormat/>
    <w:rsid w:val="008B0677"/>
    <w:pPr>
      <w:spacing w:before="480" w:line="240" w:lineRule="auto"/>
    </w:pPr>
    <w:rPr>
      <w:bCs w:val="0"/>
      <w:caps/>
    </w:rPr>
  </w:style>
  <w:style w:type="paragraph" w:customStyle="1" w:styleId="Style70">
    <w:name w:val="Style7"/>
    <w:basedOn w:val="Normal"/>
    <w:uiPriority w:val="99"/>
    <w:qFormat/>
    <w:rsid w:val="008B0677"/>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8B0677"/>
  </w:style>
  <w:style w:type="character" w:customStyle="1" w:styleId="Footnote2Char">
    <w:name w:val="Footnote2 Char"/>
    <w:link w:val="Footnote2"/>
    <w:locked/>
    <w:rsid w:val="008B0677"/>
  </w:style>
  <w:style w:type="paragraph" w:customStyle="1" w:styleId="Footnote2">
    <w:name w:val="Footnote2"/>
    <w:basedOn w:val="Normal"/>
    <w:next w:val="Normal"/>
    <w:link w:val="Footnote2Char"/>
    <w:autoRedefine/>
    <w:qFormat/>
    <w:rsid w:val="008B0677"/>
    <w:pPr>
      <w:spacing w:after="120" w:line="480" w:lineRule="auto"/>
    </w:pPr>
    <w:rPr>
      <w:rFonts w:asciiTheme="minorHAnsi" w:hAnsiTheme="minorHAnsi"/>
      <w:sz w:val="24"/>
    </w:rPr>
  </w:style>
  <w:style w:type="paragraph" w:customStyle="1" w:styleId="xhead">
    <w:name w:val="xhead"/>
    <w:basedOn w:val="Normal"/>
    <w:uiPriority w:val="99"/>
    <w:qFormat/>
    <w:rsid w:val="008B0677"/>
    <w:pPr>
      <w:spacing w:before="100" w:beforeAutospacing="1" w:after="100" w:afterAutospacing="1" w:line="240" w:lineRule="auto"/>
    </w:pPr>
  </w:style>
  <w:style w:type="character" w:customStyle="1" w:styleId="Heading5Char1">
    <w:name w:val="Heading 5 Char1"/>
    <w:aliases w:val="Text Char1"/>
    <w:basedOn w:val="DefaultParagraphFont"/>
    <w:semiHidden/>
    <w:rsid w:val="008B0677"/>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8B067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8B067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8B067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8B067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8B067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8B067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8B0677"/>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8B0677"/>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8B0677"/>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8B0677"/>
    <w:pPr>
      <w:spacing w:after="0" w:line="240" w:lineRule="auto"/>
    </w:pPr>
    <w:rPr>
      <w:rFonts w:ascii="Lucida Grande" w:eastAsia="Cambria" w:hAnsi="Lucida Grande"/>
    </w:rPr>
  </w:style>
  <w:style w:type="paragraph" w:customStyle="1" w:styleId="Pa16">
    <w:name w:val="Pa16"/>
    <w:basedOn w:val="Default"/>
    <w:next w:val="Default"/>
    <w:uiPriority w:val="99"/>
    <w:qFormat/>
    <w:rsid w:val="008B067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8B0677"/>
    <w:pPr>
      <w:spacing w:before="100" w:beforeAutospacing="1" w:after="100" w:afterAutospacing="1" w:line="240" w:lineRule="auto"/>
    </w:pPr>
  </w:style>
  <w:style w:type="paragraph" w:customStyle="1" w:styleId="Pa22">
    <w:name w:val="Pa2+2"/>
    <w:basedOn w:val="Default"/>
    <w:next w:val="Default"/>
    <w:uiPriority w:val="99"/>
    <w:qFormat/>
    <w:rsid w:val="008B067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8B067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8B0677"/>
    <w:pPr>
      <w:spacing w:before="100" w:beforeAutospacing="1" w:after="100" w:afterAutospacing="1" w:line="240" w:lineRule="auto"/>
    </w:pPr>
  </w:style>
  <w:style w:type="paragraph" w:customStyle="1" w:styleId="Number">
    <w:name w:val="Number"/>
    <w:basedOn w:val="Heading2"/>
    <w:qFormat/>
    <w:rsid w:val="008B0677"/>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8B0677"/>
    <w:rPr>
      <w:rFonts w:ascii="Calibri" w:eastAsia="Times New Roman" w:hAnsi="Calibri" w:cs="Arial"/>
      <w:iCs/>
      <w:sz w:val="20"/>
      <w:szCs w:val="20"/>
    </w:rPr>
  </w:style>
  <w:style w:type="paragraph" w:customStyle="1" w:styleId="CITEF3">
    <w:name w:val="CITE F3"/>
    <w:uiPriority w:val="99"/>
    <w:qFormat/>
    <w:rsid w:val="008B0677"/>
    <w:rPr>
      <w:rFonts w:ascii="Palatino" w:eastAsia="SimSun" w:hAnsi="Palatino" w:cs="Times New Roman"/>
      <w:b/>
      <w:sz w:val="22"/>
      <w:lang w:eastAsia="zh-CN"/>
    </w:rPr>
  </w:style>
  <w:style w:type="character" w:customStyle="1" w:styleId="viewstorydateline">
    <w:name w:val="viewstorydateline"/>
    <w:basedOn w:val="DefaultParagraphFont"/>
    <w:rsid w:val="008B0677"/>
  </w:style>
  <w:style w:type="character" w:customStyle="1" w:styleId="meta-sep">
    <w:name w:val="meta-sep"/>
    <w:basedOn w:val="DefaultParagraphFont"/>
    <w:rsid w:val="008B0677"/>
  </w:style>
  <w:style w:type="character" w:customStyle="1" w:styleId="A19">
    <w:name w:val="A19"/>
    <w:uiPriority w:val="99"/>
    <w:rsid w:val="008B0677"/>
    <w:rPr>
      <w:rFonts w:ascii="Georgia" w:hAnsi="Georgia" w:cs="Georgia" w:hint="default"/>
      <w:color w:val="000000"/>
      <w:sz w:val="20"/>
      <w:szCs w:val="20"/>
      <w:u w:val="single"/>
    </w:rPr>
  </w:style>
  <w:style w:type="character" w:customStyle="1" w:styleId="A130">
    <w:name w:val="A13"/>
    <w:rsid w:val="008B0677"/>
    <w:rPr>
      <w:rFonts w:ascii="Georgia" w:hAnsi="Georgia" w:cs="Georgia" w:hint="default"/>
      <w:color w:val="000000"/>
      <w:sz w:val="11"/>
      <w:szCs w:val="11"/>
    </w:rPr>
  </w:style>
  <w:style w:type="character" w:customStyle="1" w:styleId="ontext">
    <w:name w:val="ontext"/>
    <w:basedOn w:val="DefaultParagraphFont"/>
    <w:rsid w:val="008B0677"/>
  </w:style>
  <w:style w:type="character" w:customStyle="1" w:styleId="archive-title">
    <w:name w:val="archive-title"/>
    <w:basedOn w:val="DefaultParagraphFont"/>
    <w:rsid w:val="008B0677"/>
  </w:style>
  <w:style w:type="character" w:customStyle="1" w:styleId="imgleft">
    <w:name w:val="imgleft"/>
    <w:basedOn w:val="DefaultParagraphFont"/>
    <w:rsid w:val="008B0677"/>
  </w:style>
  <w:style w:type="character" w:customStyle="1" w:styleId="imgcenter">
    <w:name w:val="imgcenter"/>
    <w:basedOn w:val="DefaultParagraphFont"/>
    <w:rsid w:val="008B0677"/>
  </w:style>
  <w:style w:type="character" w:customStyle="1" w:styleId="A42">
    <w:name w:val="A4+2"/>
    <w:uiPriority w:val="99"/>
    <w:rsid w:val="008B0677"/>
    <w:rPr>
      <w:rFonts w:ascii="Helvetica LT Std" w:hAnsi="Helvetica LT Std" w:cs="Helvetica LT Std" w:hint="default"/>
      <w:color w:val="000000"/>
      <w:sz w:val="11"/>
      <w:szCs w:val="11"/>
    </w:rPr>
  </w:style>
  <w:style w:type="character" w:customStyle="1" w:styleId="fstitle">
    <w:name w:val="fs_title"/>
    <w:basedOn w:val="DefaultParagraphFont"/>
    <w:rsid w:val="008B0677"/>
  </w:style>
  <w:style w:type="character" w:customStyle="1" w:styleId="reportbody1">
    <w:name w:val="reportbody1"/>
    <w:basedOn w:val="DefaultParagraphFont"/>
    <w:rsid w:val="008B0677"/>
    <w:rPr>
      <w:rFonts w:ascii="Tahoma" w:hAnsi="Tahoma" w:cs="Tahoma" w:hint="default"/>
      <w:color w:val="000000"/>
      <w:sz w:val="14"/>
      <w:szCs w:val="14"/>
    </w:rPr>
  </w:style>
  <w:style w:type="character" w:customStyle="1" w:styleId="dateday">
    <w:name w:val="date_day"/>
    <w:basedOn w:val="DefaultParagraphFont"/>
    <w:rsid w:val="008B0677"/>
  </w:style>
  <w:style w:type="character" w:customStyle="1" w:styleId="datemonth">
    <w:name w:val="date_month"/>
    <w:basedOn w:val="DefaultParagraphFont"/>
    <w:rsid w:val="008B0677"/>
  </w:style>
  <w:style w:type="character" w:customStyle="1" w:styleId="dateyear">
    <w:name w:val="date_year"/>
    <w:basedOn w:val="DefaultParagraphFont"/>
    <w:rsid w:val="008B0677"/>
  </w:style>
  <w:style w:type="character" w:customStyle="1" w:styleId="Heading3CharCharCharCharCharChar">
    <w:name w:val="Heading 3 Char Char Char Char Char Char"/>
    <w:basedOn w:val="DefaultParagraphFont"/>
    <w:rsid w:val="008B067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B067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B0677"/>
    <w:rPr>
      <w:sz w:val="24"/>
      <w:szCs w:val="24"/>
      <w:lang w:val="en-US" w:eastAsia="en-US" w:bidi="ar-SA"/>
    </w:rPr>
  </w:style>
  <w:style w:type="character" w:customStyle="1" w:styleId="insideitro">
    <w:name w:val="insideitro"/>
    <w:basedOn w:val="DefaultParagraphFont"/>
    <w:rsid w:val="008B0677"/>
  </w:style>
  <w:style w:type="character" w:customStyle="1" w:styleId="wcfont">
    <w:name w:val="wcfont"/>
    <w:basedOn w:val="DefaultParagraphFont"/>
    <w:rsid w:val="008B0677"/>
  </w:style>
  <w:style w:type="character" w:customStyle="1" w:styleId="qftext">
    <w:name w:val="qftext"/>
    <w:basedOn w:val="DefaultParagraphFont"/>
    <w:rsid w:val="008B0677"/>
  </w:style>
  <w:style w:type="character" w:customStyle="1" w:styleId="leftidx">
    <w:name w:val="leftidx"/>
    <w:basedOn w:val="DefaultParagraphFont"/>
    <w:rsid w:val="008B0677"/>
  </w:style>
  <w:style w:type="paragraph" w:customStyle="1" w:styleId="NotUnderlined">
    <w:name w:val="Not Underlined"/>
    <w:basedOn w:val="Normal"/>
    <w:uiPriority w:val="99"/>
    <w:qFormat/>
    <w:rsid w:val="008B0677"/>
    <w:pPr>
      <w:spacing w:after="0" w:line="240" w:lineRule="auto"/>
    </w:pPr>
    <w:rPr>
      <w:rFonts w:ascii="Century Gothic" w:hAnsi="Century Gothic"/>
      <w:szCs w:val="20"/>
    </w:rPr>
  </w:style>
  <w:style w:type="paragraph" w:customStyle="1" w:styleId="width100">
    <w:name w:val="width100"/>
    <w:basedOn w:val="Normal"/>
    <w:uiPriority w:val="99"/>
    <w:qFormat/>
    <w:rsid w:val="008B0677"/>
    <w:pPr>
      <w:spacing w:before="100" w:beforeAutospacing="1" w:after="100" w:afterAutospacing="1" w:line="240" w:lineRule="auto"/>
    </w:pPr>
  </w:style>
  <w:style w:type="character" w:customStyle="1" w:styleId="eventtitle">
    <w:name w:val="eventtitle"/>
    <w:basedOn w:val="DefaultParagraphFont"/>
    <w:rsid w:val="008B0677"/>
  </w:style>
  <w:style w:type="character" w:customStyle="1" w:styleId="eventsubtitle">
    <w:name w:val="eventsubtitle"/>
    <w:basedOn w:val="DefaultParagraphFont"/>
    <w:rsid w:val="008B0677"/>
  </w:style>
  <w:style w:type="character" w:customStyle="1" w:styleId="eventdate">
    <w:name w:val="eventdate"/>
    <w:basedOn w:val="DefaultParagraphFont"/>
    <w:rsid w:val="008B0677"/>
  </w:style>
  <w:style w:type="character" w:customStyle="1" w:styleId="legend">
    <w:name w:val="legend"/>
    <w:basedOn w:val="DefaultParagraphFont"/>
    <w:rsid w:val="008B0677"/>
  </w:style>
  <w:style w:type="character" w:customStyle="1" w:styleId="slug-elocation">
    <w:name w:val="slug-elocation"/>
    <w:basedOn w:val="DefaultParagraphFont"/>
    <w:rsid w:val="008B0677"/>
  </w:style>
  <w:style w:type="character" w:customStyle="1" w:styleId="fu-autorenangabe-fu-beschreibung">
    <w:name w:val="fu-autorenangabe-fu-beschreibung"/>
    <w:rsid w:val="008B0677"/>
  </w:style>
  <w:style w:type="paragraph" w:customStyle="1" w:styleId="introshadow">
    <w:name w:val="intro_shadow"/>
    <w:basedOn w:val="Normal"/>
    <w:uiPriority w:val="99"/>
    <w:qFormat/>
    <w:rsid w:val="008B0677"/>
    <w:pPr>
      <w:spacing w:before="100" w:beforeAutospacing="1" w:after="100" w:afterAutospacing="1" w:line="240" w:lineRule="auto"/>
    </w:pPr>
  </w:style>
  <w:style w:type="paragraph" w:customStyle="1" w:styleId="articleintro">
    <w:name w:val="articleintro"/>
    <w:basedOn w:val="Normal"/>
    <w:uiPriority w:val="99"/>
    <w:qFormat/>
    <w:rsid w:val="008B0677"/>
    <w:pPr>
      <w:spacing w:before="100" w:beforeAutospacing="1" w:after="100" w:afterAutospacing="1" w:line="240" w:lineRule="auto"/>
    </w:pPr>
  </w:style>
  <w:style w:type="character" w:customStyle="1" w:styleId="commentscontainer">
    <w:name w:val="comments_container"/>
    <w:basedOn w:val="DefaultParagraphFont"/>
    <w:rsid w:val="008B0677"/>
  </w:style>
  <w:style w:type="paragraph" w:customStyle="1" w:styleId="Caption40">
    <w:name w:val="Caption4"/>
    <w:basedOn w:val="Normal"/>
    <w:uiPriority w:val="99"/>
    <w:qFormat/>
    <w:rsid w:val="008B0677"/>
    <w:pPr>
      <w:spacing w:before="100" w:beforeAutospacing="1" w:after="100" w:afterAutospacing="1" w:line="240" w:lineRule="auto"/>
    </w:pPr>
  </w:style>
  <w:style w:type="paragraph" w:customStyle="1" w:styleId="publishedon">
    <w:name w:val="published_on"/>
    <w:basedOn w:val="Normal"/>
    <w:uiPriority w:val="99"/>
    <w:qFormat/>
    <w:rsid w:val="008B0677"/>
    <w:pPr>
      <w:spacing w:before="100" w:beforeAutospacing="1" w:after="100" w:afterAutospacing="1" w:line="240" w:lineRule="auto"/>
    </w:pPr>
  </w:style>
  <w:style w:type="character" w:customStyle="1" w:styleId="hparticlefooter">
    <w:name w:val="hparticlefooter"/>
    <w:basedOn w:val="DefaultParagraphFont"/>
    <w:rsid w:val="008B0677"/>
  </w:style>
  <w:style w:type="table" w:customStyle="1" w:styleId="TableGrid2">
    <w:name w:val="Table Grid2"/>
    <w:basedOn w:val="TableNormal"/>
    <w:next w:val="TableGrid"/>
    <w:rsid w:val="008B067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B0677"/>
  </w:style>
  <w:style w:type="character" w:customStyle="1" w:styleId="BlockCharCharCharCharChar">
    <w:name w:val="Block Char Char Char Char Char"/>
    <w:aliases w:val="Block Char Char Char Char Char Char Char Char,Block Char Char Char Char Char Char Char1"/>
    <w:basedOn w:val="DefaultParagraphFont"/>
    <w:rsid w:val="008B067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8B0677"/>
    <w:pPr>
      <w:spacing w:after="0" w:line="240" w:lineRule="auto"/>
    </w:pPr>
    <w:rPr>
      <w:b/>
      <w:color w:val="000000"/>
      <w:u w:val="single"/>
    </w:rPr>
  </w:style>
  <w:style w:type="character" w:customStyle="1" w:styleId="CiteEmphasisChar">
    <w:name w:val="Cite/Emphasis Char"/>
    <w:basedOn w:val="DefaultParagraphFont"/>
    <w:link w:val="CiteEmphasis"/>
    <w:rsid w:val="008B0677"/>
    <w:rPr>
      <w:rFonts w:ascii="Calibri" w:hAnsi="Calibri"/>
      <w:b/>
      <w:color w:val="000000"/>
      <w:sz w:val="22"/>
      <w:u w:val="single"/>
    </w:rPr>
  </w:style>
  <w:style w:type="character" w:customStyle="1" w:styleId="ReadText">
    <w:name w:val="Read Text"/>
    <w:basedOn w:val="DefaultParagraphFont"/>
    <w:rsid w:val="008B0677"/>
    <w:rPr>
      <w:rFonts w:ascii="Times New Roman" w:hAnsi="Times New Roman"/>
      <w:b/>
      <w:bCs/>
      <w:sz w:val="24"/>
      <w:u w:val="single"/>
    </w:rPr>
  </w:style>
  <w:style w:type="paragraph" w:customStyle="1" w:styleId="Styleunread8pt">
    <w:name w:val="Style unread + 8 pt"/>
    <w:basedOn w:val="Normal"/>
    <w:link w:val="Styleunread8ptChar"/>
    <w:qFormat/>
    <w:rsid w:val="008B0677"/>
    <w:pPr>
      <w:spacing w:after="0" w:line="240" w:lineRule="auto"/>
    </w:pPr>
    <w:rPr>
      <w:color w:val="000000"/>
    </w:rPr>
  </w:style>
  <w:style w:type="character" w:customStyle="1" w:styleId="Styleunread8ptChar">
    <w:name w:val="Style unread + 8 pt Char"/>
    <w:basedOn w:val="DefaultParagraphFont"/>
    <w:link w:val="Styleunread8pt"/>
    <w:rsid w:val="008B0677"/>
    <w:rPr>
      <w:rFonts w:ascii="Calibri" w:hAnsi="Calibri"/>
      <w:color w:val="000000"/>
      <w:sz w:val="22"/>
    </w:rPr>
  </w:style>
  <w:style w:type="character" w:customStyle="1" w:styleId="main">
    <w:name w:val="main"/>
    <w:basedOn w:val="DefaultParagraphFont"/>
    <w:rsid w:val="008B0677"/>
  </w:style>
  <w:style w:type="character" w:customStyle="1" w:styleId="textunderlineCharChar">
    <w:name w:val="text underline Char Char"/>
    <w:basedOn w:val="DefaultParagraphFont"/>
    <w:rsid w:val="008B0677"/>
    <w:rPr>
      <w:rFonts w:ascii="Garamond" w:hAnsi="Garamond"/>
      <w:color w:val="000000"/>
      <w:u w:val="single"/>
    </w:rPr>
  </w:style>
  <w:style w:type="paragraph" w:customStyle="1" w:styleId="ekprop-p">
    <w:name w:val="ekprop-p"/>
    <w:basedOn w:val="Normal"/>
    <w:uiPriority w:val="99"/>
    <w:qFormat/>
    <w:rsid w:val="008B0677"/>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8B0677"/>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8B0677"/>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8B0677"/>
    <w:pPr>
      <w:spacing w:after="0" w:line="240" w:lineRule="auto"/>
    </w:pPr>
    <w:rPr>
      <w:color w:val="000000"/>
    </w:rPr>
  </w:style>
  <w:style w:type="character" w:customStyle="1" w:styleId="SmalltextCharChar">
    <w:name w:val="Smalltext Char Char"/>
    <w:basedOn w:val="DefaultParagraphFont"/>
    <w:link w:val="SmalltextChar1"/>
    <w:rsid w:val="008B0677"/>
    <w:rPr>
      <w:rFonts w:ascii="Calibri" w:hAnsi="Calibri"/>
      <w:color w:val="000000"/>
      <w:sz w:val="22"/>
    </w:rPr>
  </w:style>
  <w:style w:type="character" w:customStyle="1" w:styleId="FullCiteCharChar">
    <w:name w:val="Full Cite Char Char"/>
    <w:basedOn w:val="DefaultParagraphFont"/>
    <w:rsid w:val="008B0677"/>
    <w:rPr>
      <w:rFonts w:ascii="Georgia" w:hAnsi="Georgia" w:cs="Calibri"/>
      <w:color w:val="000000"/>
      <w:sz w:val="20"/>
      <w:szCs w:val="24"/>
    </w:rPr>
  </w:style>
  <w:style w:type="character" w:customStyle="1" w:styleId="submitted-wrapper">
    <w:name w:val="submitted-wrapper"/>
    <w:basedOn w:val="DefaultParagraphFont"/>
    <w:rsid w:val="008B0677"/>
  </w:style>
  <w:style w:type="paragraph" w:customStyle="1" w:styleId="Spacer">
    <w:name w:val="Spacer"/>
    <w:basedOn w:val="Heading1"/>
    <w:link w:val="SpacerChar"/>
    <w:autoRedefine/>
    <w:uiPriority w:val="4"/>
    <w:qFormat/>
    <w:rsid w:val="008B0677"/>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8B0677"/>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8B0677"/>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8B0677"/>
  </w:style>
  <w:style w:type="character" w:customStyle="1" w:styleId="top-publish">
    <w:name w:val="top-publish"/>
    <w:basedOn w:val="DefaultParagraphFont"/>
    <w:rsid w:val="008B0677"/>
  </w:style>
  <w:style w:type="character" w:customStyle="1" w:styleId="byline-italic">
    <w:name w:val="byline-italic"/>
    <w:basedOn w:val="DefaultParagraphFont"/>
    <w:rsid w:val="008B0677"/>
  </w:style>
  <w:style w:type="paragraph" w:customStyle="1" w:styleId="infuse">
    <w:name w:val="infuse"/>
    <w:basedOn w:val="Normal"/>
    <w:uiPriority w:val="99"/>
    <w:qFormat/>
    <w:rsid w:val="008B0677"/>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8B0677"/>
    <w:rPr>
      <w:rFonts w:ascii="Arial Narrow" w:hAnsi="Arial Narrow"/>
      <w:sz w:val="22"/>
      <w:szCs w:val="24"/>
      <w:u w:val="single"/>
      <w:lang w:val="en-US" w:eastAsia="en-US" w:bidi="ar-SA"/>
    </w:rPr>
  </w:style>
  <w:style w:type="character" w:customStyle="1" w:styleId="gd">
    <w:name w:val="gd"/>
    <w:basedOn w:val="DefaultParagraphFont"/>
    <w:rsid w:val="008B0677"/>
  </w:style>
  <w:style w:type="character" w:customStyle="1" w:styleId="g3">
    <w:name w:val="g3"/>
    <w:basedOn w:val="DefaultParagraphFont"/>
    <w:rsid w:val="008B0677"/>
  </w:style>
  <w:style w:type="character" w:customStyle="1" w:styleId="hb">
    <w:name w:val="hb"/>
    <w:basedOn w:val="DefaultParagraphFont"/>
    <w:rsid w:val="008B0677"/>
  </w:style>
  <w:style w:type="character" w:customStyle="1" w:styleId="g2">
    <w:name w:val="g2"/>
    <w:basedOn w:val="DefaultParagraphFont"/>
    <w:rsid w:val="008B0677"/>
  </w:style>
  <w:style w:type="character" w:customStyle="1" w:styleId="nameplatehead">
    <w:name w:val="nameplatehead"/>
    <w:basedOn w:val="DefaultParagraphFont"/>
    <w:rsid w:val="008B0677"/>
  </w:style>
  <w:style w:type="character" w:customStyle="1" w:styleId="nameplatelink">
    <w:name w:val="nameplatelink"/>
    <w:basedOn w:val="DefaultParagraphFont"/>
    <w:rsid w:val="008B0677"/>
  </w:style>
  <w:style w:type="paragraph" w:customStyle="1" w:styleId="calibre8">
    <w:name w:val="calibre8"/>
    <w:basedOn w:val="Normal"/>
    <w:uiPriority w:val="99"/>
    <w:qFormat/>
    <w:rsid w:val="008B0677"/>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8B0677"/>
  </w:style>
  <w:style w:type="character" w:customStyle="1" w:styleId="djhat-arrow">
    <w:name w:val="djhat-arrow"/>
    <w:basedOn w:val="DefaultParagraphFont"/>
    <w:rsid w:val="008B0677"/>
  </w:style>
  <w:style w:type="character" w:customStyle="1" w:styleId="mname">
    <w:name w:val="mname"/>
    <w:basedOn w:val="DefaultParagraphFont"/>
    <w:rsid w:val="008B0677"/>
  </w:style>
  <w:style w:type="character" w:customStyle="1" w:styleId="mvalue">
    <w:name w:val="mvalue"/>
    <w:basedOn w:val="DefaultParagraphFont"/>
    <w:rsid w:val="008B0677"/>
  </w:style>
  <w:style w:type="character" w:customStyle="1" w:styleId="mchange">
    <w:name w:val="mchange"/>
    <w:basedOn w:val="DefaultParagraphFont"/>
    <w:rsid w:val="008B0677"/>
  </w:style>
  <w:style w:type="character" w:customStyle="1" w:styleId="categoryaside">
    <w:name w:val="category__aside"/>
    <w:basedOn w:val="DefaultParagraphFont"/>
    <w:rsid w:val="008B0677"/>
  </w:style>
  <w:style w:type="character" w:customStyle="1" w:styleId="article-breadcrumb-wrapper">
    <w:name w:val="article-breadcrumb-wrapper"/>
    <w:basedOn w:val="DefaultParagraphFont"/>
    <w:rsid w:val="008B0677"/>
  </w:style>
  <w:style w:type="character" w:customStyle="1" w:styleId="wsj-article-caption-content">
    <w:name w:val="wsj-article-caption-content"/>
    <w:basedOn w:val="DefaultParagraphFont"/>
    <w:rsid w:val="008B0677"/>
  </w:style>
  <w:style w:type="character" w:customStyle="1" w:styleId="wsj-article-credit">
    <w:name w:val="wsj-article-credit"/>
    <w:basedOn w:val="DefaultParagraphFont"/>
    <w:rsid w:val="008B0677"/>
  </w:style>
  <w:style w:type="character" w:customStyle="1" w:styleId="wsj-article-credit-tag">
    <w:name w:val="wsj-article-credit-tag"/>
    <w:basedOn w:val="DefaultParagraphFont"/>
    <w:rsid w:val="008B0677"/>
  </w:style>
  <w:style w:type="character" w:customStyle="1" w:styleId="commentscounticon">
    <w:name w:val="comments_count_icon"/>
    <w:basedOn w:val="DefaultParagraphFont"/>
    <w:rsid w:val="008B0677"/>
  </w:style>
  <w:style w:type="character" w:customStyle="1" w:styleId="comments-count-word">
    <w:name w:val="comments-count-word"/>
    <w:basedOn w:val="DefaultParagraphFont"/>
    <w:rsid w:val="008B0677"/>
  </w:style>
  <w:style w:type="character" w:customStyle="1" w:styleId="company-name-type">
    <w:name w:val="company-name-type"/>
    <w:basedOn w:val="DefaultParagraphFont"/>
    <w:rsid w:val="008B0677"/>
  </w:style>
  <w:style w:type="character" w:customStyle="1" w:styleId="nav-prevnext-lbl">
    <w:name w:val="nav-prevnext-lbl"/>
    <w:basedOn w:val="DefaultParagraphFont"/>
    <w:rsid w:val="008B0677"/>
  </w:style>
  <w:style w:type="character" w:customStyle="1" w:styleId="nav-prevnext-hed">
    <w:name w:val="nav-prevnext-hed"/>
    <w:basedOn w:val="DefaultParagraphFont"/>
    <w:rsid w:val="008B0677"/>
  </w:style>
  <w:style w:type="character" w:customStyle="1" w:styleId="readcomments">
    <w:name w:val="readcomments"/>
    <w:basedOn w:val="DefaultParagraphFont"/>
    <w:rsid w:val="008B0677"/>
  </w:style>
  <w:style w:type="character" w:customStyle="1" w:styleId="selected-edition">
    <w:name w:val="selected-edition"/>
    <w:basedOn w:val="DefaultParagraphFont"/>
    <w:rsid w:val="008B0677"/>
  </w:style>
  <w:style w:type="character" w:customStyle="1" w:styleId="rotate">
    <w:name w:val="rotate"/>
    <w:basedOn w:val="DefaultParagraphFont"/>
    <w:rsid w:val="008B0677"/>
  </w:style>
  <w:style w:type="paragraph" w:customStyle="1" w:styleId="column-name">
    <w:name w:val="column-name"/>
    <w:basedOn w:val="Normal"/>
    <w:rsid w:val="008B0677"/>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8B0677"/>
  </w:style>
  <w:style w:type="character" w:customStyle="1" w:styleId="tl8wme">
    <w:name w:val="tl8wme"/>
    <w:basedOn w:val="DefaultParagraphFont"/>
    <w:rsid w:val="008B0677"/>
  </w:style>
  <w:style w:type="character" w:customStyle="1" w:styleId="CardStyleChar">
    <w:name w:val="Card Style Char"/>
    <w:link w:val="CardStyle"/>
    <w:locked/>
    <w:rsid w:val="008B0677"/>
    <w:rPr>
      <w:rFonts w:ascii="Calibri" w:eastAsia="Times New Roman" w:hAnsi="Calibri"/>
      <w:sz w:val="20"/>
    </w:rPr>
  </w:style>
  <w:style w:type="character" w:customStyle="1" w:styleId="SmallSizeParagraphChar">
    <w:name w:val="Small Size Paragraph Char"/>
    <w:link w:val="SmallSizeParagraph"/>
    <w:locked/>
    <w:rsid w:val="008B0677"/>
    <w:rPr>
      <w:rFonts w:eastAsia="Calibri"/>
      <w:sz w:val="16"/>
      <w:szCs w:val="16"/>
    </w:rPr>
  </w:style>
  <w:style w:type="paragraph" w:customStyle="1" w:styleId="SmallSizeParagraph">
    <w:name w:val="Small Size Paragraph"/>
    <w:basedOn w:val="Normal"/>
    <w:link w:val="SmallSizeParagraphChar"/>
    <w:qFormat/>
    <w:rsid w:val="008B0677"/>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8B0677"/>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8B0677"/>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8B0677"/>
    <w:rPr>
      <w:rFonts w:eastAsia="Calibri"/>
    </w:rPr>
  </w:style>
  <w:style w:type="paragraph" w:customStyle="1" w:styleId="StyleCardText9pt">
    <w:name w:val="Style Card Text + 9 pt"/>
    <w:basedOn w:val="Normal"/>
    <w:link w:val="StyleCardText9ptChar"/>
    <w:qFormat/>
    <w:rsid w:val="008B0677"/>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8B0677"/>
    <w:rPr>
      <w:rFonts w:eastAsia="Calibri"/>
      <w:u w:val="single"/>
      <w:lang w:val="x-none" w:eastAsia="zh-CN"/>
    </w:rPr>
  </w:style>
  <w:style w:type="paragraph" w:customStyle="1" w:styleId="UnderlineS">
    <w:name w:val="Underline S"/>
    <w:basedOn w:val="Normal"/>
    <w:link w:val="UnderlineSChar"/>
    <w:qFormat/>
    <w:rsid w:val="008B0677"/>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8B0677"/>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8B0677"/>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8B0677"/>
    <w:rPr>
      <w:rFonts w:ascii="Times New Roman" w:hAnsi="Times New Roman" w:cs="Times New Roman"/>
    </w:rPr>
  </w:style>
  <w:style w:type="paragraph" w:customStyle="1" w:styleId="Debatenoraml">
    <w:name w:val="Debatenoraml"/>
    <w:basedOn w:val="NoSpacing"/>
    <w:link w:val="DebatenoramlChar"/>
    <w:qFormat/>
    <w:rsid w:val="008B0677"/>
    <w:pPr>
      <w:spacing w:line="240" w:lineRule="auto"/>
    </w:pPr>
    <w:rPr>
      <w:rFonts w:ascii="Times New Roman" w:hAnsi="Times New Roman" w:cs="Times New Roman"/>
    </w:rPr>
  </w:style>
  <w:style w:type="character" w:customStyle="1" w:styleId="QualsChar">
    <w:name w:val="Quals Char"/>
    <w:link w:val="Quals"/>
    <w:locked/>
    <w:rsid w:val="008B0677"/>
    <w:rPr>
      <w:rFonts w:eastAsia="Calibri"/>
      <w:sz w:val="18"/>
    </w:rPr>
  </w:style>
  <w:style w:type="paragraph" w:customStyle="1" w:styleId="Quals">
    <w:name w:val="Quals"/>
    <w:basedOn w:val="Normal"/>
    <w:link w:val="QualsChar"/>
    <w:qFormat/>
    <w:rsid w:val="008B0677"/>
    <w:pPr>
      <w:spacing w:after="0" w:line="240" w:lineRule="auto"/>
    </w:pPr>
    <w:rPr>
      <w:rFonts w:asciiTheme="minorHAnsi" w:eastAsia="Calibri" w:hAnsiTheme="minorHAnsi"/>
      <w:sz w:val="18"/>
    </w:rPr>
  </w:style>
  <w:style w:type="character" w:customStyle="1" w:styleId="StarredChar">
    <w:name w:val="Starred Char"/>
    <w:link w:val="Starred"/>
    <w:locked/>
    <w:rsid w:val="008B0677"/>
    <w:rPr>
      <w:rFonts w:eastAsia="Times New Roman"/>
      <w:b/>
      <w:caps/>
      <w:szCs w:val="28"/>
      <w:u w:val="single"/>
    </w:rPr>
  </w:style>
  <w:style w:type="paragraph" w:customStyle="1" w:styleId="Starred">
    <w:name w:val="Starred"/>
    <w:basedOn w:val="Normal"/>
    <w:link w:val="StarredChar"/>
    <w:qFormat/>
    <w:rsid w:val="008B0677"/>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8B0677"/>
    <w:rPr>
      <w:rFonts w:eastAsia="Times New Roman"/>
      <w:b/>
      <w:caps/>
      <w:szCs w:val="28"/>
      <w:u w:val="single"/>
    </w:rPr>
  </w:style>
  <w:style w:type="paragraph" w:customStyle="1" w:styleId="NotStarred">
    <w:name w:val="NotStarred"/>
    <w:basedOn w:val="Normal"/>
    <w:link w:val="NotStarredChar"/>
    <w:qFormat/>
    <w:rsid w:val="008B0677"/>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8B0677"/>
    <w:rPr>
      <w:rFonts w:eastAsia="Times New Roman"/>
      <w:b/>
      <w:szCs w:val="28"/>
      <w:u w:val="single"/>
    </w:rPr>
  </w:style>
  <w:style w:type="paragraph" w:customStyle="1" w:styleId="NewHeading2">
    <w:name w:val="NewHeading2"/>
    <w:basedOn w:val="Normal"/>
    <w:link w:val="NewHeading2Char"/>
    <w:qFormat/>
    <w:rsid w:val="008B0677"/>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8B0677"/>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8B0677"/>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8B0677"/>
    <w:rPr>
      <w:rFonts w:eastAsia="SimSun"/>
      <w:u w:val="single"/>
      <w:lang w:eastAsia="zh-CN"/>
    </w:rPr>
  </w:style>
  <w:style w:type="paragraph" w:customStyle="1" w:styleId="StylecardThickunderline">
    <w:name w:val="Style card + Thick underline"/>
    <w:basedOn w:val="Normal"/>
    <w:link w:val="StylecardThickunderlineChar"/>
    <w:qFormat/>
    <w:rsid w:val="008B0677"/>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8B0677"/>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8B0677"/>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8B0677"/>
    <w:rPr>
      <w:rFonts w:eastAsia="Times New Roman"/>
      <w:bCs/>
      <w:lang w:bidi="he-IL"/>
    </w:rPr>
  </w:style>
  <w:style w:type="paragraph" w:customStyle="1" w:styleId="MTDisplayEquation">
    <w:name w:val="MTDisplayEquation"/>
    <w:basedOn w:val="Normal"/>
    <w:next w:val="Normal"/>
    <w:link w:val="MTDisplayEquationChar"/>
    <w:qFormat/>
    <w:rsid w:val="008B0677"/>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8B067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B067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B067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B0677"/>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8B0677"/>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8B067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8B067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8B067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8B067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8B0677"/>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8B067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8B067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8B067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8B0677"/>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8B067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8B067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8B067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8B0677"/>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8B067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8B067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8B067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8B0677"/>
    <w:pPr>
      <w:keepNext/>
      <w:spacing w:after="0" w:line="240" w:lineRule="auto"/>
      <w:ind w:left="288" w:right="288"/>
    </w:pPr>
    <w:rPr>
      <w:rFonts w:eastAsia="MS Gothic"/>
      <w:szCs w:val="20"/>
    </w:rPr>
  </w:style>
  <w:style w:type="paragraph" w:customStyle="1" w:styleId="canvas-atom">
    <w:name w:val="canvas-atom"/>
    <w:basedOn w:val="Normal"/>
    <w:uiPriority w:val="99"/>
    <w:qFormat/>
    <w:rsid w:val="008B0677"/>
    <w:pPr>
      <w:spacing w:before="100" w:beforeAutospacing="1" w:after="100" w:afterAutospacing="1" w:line="240" w:lineRule="auto"/>
    </w:pPr>
    <w:rPr>
      <w:sz w:val="24"/>
    </w:rPr>
  </w:style>
  <w:style w:type="paragraph" w:customStyle="1" w:styleId="tweet-text">
    <w:name w:val="tweet-text"/>
    <w:basedOn w:val="Normal"/>
    <w:uiPriority w:val="99"/>
    <w:qFormat/>
    <w:rsid w:val="008B0677"/>
    <w:pPr>
      <w:spacing w:before="100" w:beforeAutospacing="1" w:after="100" w:afterAutospacing="1" w:line="240" w:lineRule="auto"/>
    </w:pPr>
  </w:style>
  <w:style w:type="paragraph" w:customStyle="1" w:styleId="graf">
    <w:name w:val="graf"/>
    <w:basedOn w:val="Normal"/>
    <w:uiPriority w:val="99"/>
    <w:qFormat/>
    <w:rsid w:val="008B0677"/>
    <w:pPr>
      <w:spacing w:before="100" w:beforeAutospacing="1" w:after="100" w:afterAutospacing="1" w:line="240" w:lineRule="auto"/>
    </w:pPr>
  </w:style>
  <w:style w:type="paragraph" w:customStyle="1" w:styleId="column">
    <w:name w:val="column"/>
    <w:basedOn w:val="Normal"/>
    <w:uiPriority w:val="99"/>
    <w:qFormat/>
    <w:rsid w:val="008B0677"/>
    <w:pPr>
      <w:spacing w:before="100" w:beforeAutospacing="1" w:after="100" w:afterAutospacing="1" w:line="240" w:lineRule="auto"/>
    </w:pPr>
  </w:style>
  <w:style w:type="paragraph" w:customStyle="1" w:styleId="recirc-container">
    <w:name w:val="recirc-container"/>
    <w:basedOn w:val="Normal"/>
    <w:uiPriority w:val="99"/>
    <w:qFormat/>
    <w:rsid w:val="008B067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8B0677"/>
    <w:pPr>
      <w:spacing w:before="100" w:beforeAutospacing="1" w:after="100" w:afterAutospacing="1" w:line="240" w:lineRule="auto"/>
    </w:pPr>
    <w:rPr>
      <w:sz w:val="24"/>
    </w:rPr>
  </w:style>
  <w:style w:type="paragraph" w:customStyle="1" w:styleId="see-also">
    <w:name w:val="see-also"/>
    <w:basedOn w:val="Normal"/>
    <w:uiPriority w:val="99"/>
    <w:qFormat/>
    <w:rsid w:val="008B0677"/>
    <w:pPr>
      <w:spacing w:before="100" w:beforeAutospacing="1" w:after="100" w:afterAutospacing="1" w:line="240" w:lineRule="auto"/>
    </w:pPr>
    <w:rPr>
      <w:sz w:val="24"/>
    </w:rPr>
  </w:style>
  <w:style w:type="character" w:customStyle="1" w:styleId="BriefTitleChar">
    <w:name w:val="Brief Title Char"/>
    <w:basedOn w:val="DefaultParagraphFont"/>
    <w:rsid w:val="008B0677"/>
    <w:rPr>
      <w:b/>
      <w:bCs w:val="0"/>
      <w:sz w:val="24"/>
      <w:szCs w:val="24"/>
      <w:u w:val="single"/>
      <w:lang w:val="en-US" w:eastAsia="en-US" w:bidi="ar-SA"/>
    </w:rPr>
  </w:style>
  <w:style w:type="character" w:customStyle="1" w:styleId="BriefTitle2Char">
    <w:name w:val="Brief Title 2 Char"/>
    <w:basedOn w:val="BriefTitleChar"/>
    <w:rsid w:val="008B0677"/>
    <w:rPr>
      <w:b/>
      <w:bCs w:val="0"/>
      <w:sz w:val="24"/>
      <w:szCs w:val="24"/>
      <w:u w:val="single"/>
      <w:lang w:val="en-US" w:eastAsia="en-US" w:bidi="ar-SA"/>
    </w:rPr>
  </w:style>
  <w:style w:type="character" w:customStyle="1" w:styleId="FontStyle477">
    <w:name w:val="Font Style477"/>
    <w:basedOn w:val="DefaultParagraphFont"/>
    <w:uiPriority w:val="99"/>
    <w:rsid w:val="008B0677"/>
    <w:rPr>
      <w:rFonts w:ascii="Times New Roman" w:hAnsi="Times New Roman" w:cs="Times New Roman" w:hint="default"/>
      <w:sz w:val="18"/>
      <w:szCs w:val="18"/>
    </w:rPr>
  </w:style>
  <w:style w:type="character" w:customStyle="1" w:styleId="FontStyle514">
    <w:name w:val="Font Style514"/>
    <w:basedOn w:val="DefaultParagraphFont"/>
    <w:uiPriority w:val="99"/>
    <w:rsid w:val="008B0677"/>
    <w:rPr>
      <w:rFonts w:ascii="Times New Roman" w:hAnsi="Times New Roman" w:cs="Times New Roman" w:hint="default"/>
      <w:sz w:val="14"/>
      <w:szCs w:val="14"/>
    </w:rPr>
  </w:style>
  <w:style w:type="character" w:customStyle="1" w:styleId="FontStyle500">
    <w:name w:val="Font Style500"/>
    <w:basedOn w:val="DefaultParagraphFont"/>
    <w:uiPriority w:val="99"/>
    <w:rsid w:val="008B067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B067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B0677"/>
    <w:rPr>
      <w:rFonts w:ascii="Times New Roman" w:hAnsi="Times New Roman" w:cs="Times New Roman" w:hint="default"/>
      <w:b/>
      <w:bCs/>
      <w:sz w:val="22"/>
      <w:szCs w:val="22"/>
    </w:rPr>
  </w:style>
  <w:style w:type="character" w:customStyle="1" w:styleId="UnderlineStyleChar7">
    <w:name w:val="Underline Style Char7"/>
    <w:rsid w:val="008B0677"/>
    <w:rPr>
      <w:rFonts w:ascii="Garamond" w:hAnsi="Garamond" w:hint="default"/>
      <w:sz w:val="22"/>
      <w:szCs w:val="24"/>
      <w:u w:val="single"/>
      <w:lang w:val="en-US" w:eastAsia="en-US" w:bidi="ar-SA"/>
    </w:rPr>
  </w:style>
  <w:style w:type="character" w:customStyle="1" w:styleId="s4">
    <w:name w:val="s4"/>
    <w:rsid w:val="008B0677"/>
  </w:style>
  <w:style w:type="character" w:customStyle="1" w:styleId="s5">
    <w:name w:val="s5"/>
    <w:rsid w:val="008B0677"/>
  </w:style>
  <w:style w:type="character" w:customStyle="1" w:styleId="rightsnotice">
    <w:name w:val="rightsnotice"/>
    <w:rsid w:val="008B0677"/>
  </w:style>
  <w:style w:type="character" w:customStyle="1" w:styleId="related-current-indicator">
    <w:name w:val="related-current-indicator"/>
    <w:rsid w:val="008B0677"/>
  </w:style>
  <w:style w:type="character" w:customStyle="1" w:styleId="bylclear">
    <w:name w:val="bylclear"/>
    <w:rsid w:val="008B0677"/>
  </w:style>
  <w:style w:type="character" w:customStyle="1" w:styleId="essaytext">
    <w:name w:val="essaytext"/>
    <w:rsid w:val="008B0677"/>
  </w:style>
  <w:style w:type="character" w:customStyle="1" w:styleId="username">
    <w:name w:val="username"/>
    <w:rsid w:val="008B0677"/>
  </w:style>
  <w:style w:type="character" w:customStyle="1" w:styleId="toplinks">
    <w:name w:val="toplinks"/>
    <w:rsid w:val="008B0677"/>
  </w:style>
  <w:style w:type="character" w:customStyle="1" w:styleId="titles">
    <w:name w:val="titles"/>
    <w:rsid w:val="008B0677"/>
  </w:style>
  <w:style w:type="character" w:customStyle="1" w:styleId="contentauthor">
    <w:name w:val="contentauthor"/>
    <w:rsid w:val="008B0677"/>
  </w:style>
  <w:style w:type="character" w:customStyle="1" w:styleId="subarticleheader">
    <w:name w:val="subarticleheader"/>
    <w:rsid w:val="008B0677"/>
  </w:style>
  <w:style w:type="character" w:customStyle="1" w:styleId="copy">
    <w:name w:val="copy"/>
    <w:rsid w:val="008B0677"/>
  </w:style>
  <w:style w:type="character" w:customStyle="1" w:styleId="topheadline">
    <w:name w:val="topheadline"/>
    <w:rsid w:val="008B0677"/>
  </w:style>
  <w:style w:type="character" w:customStyle="1" w:styleId="Stylereduce27pt">
    <w:name w:val="Style reduce2 + 7 pt"/>
    <w:rsid w:val="008B0677"/>
    <w:rPr>
      <w:rFonts w:ascii="Times New Roman" w:hAnsi="Times New Roman" w:cs="Arial" w:hint="default"/>
      <w:color w:val="000000"/>
      <w:sz w:val="14"/>
      <w:szCs w:val="22"/>
    </w:rPr>
  </w:style>
  <w:style w:type="character" w:customStyle="1" w:styleId="srtitle">
    <w:name w:val="srtitle"/>
    <w:rsid w:val="008B0677"/>
  </w:style>
  <w:style w:type="character" w:customStyle="1" w:styleId="st1">
    <w:name w:val="st1"/>
    <w:rsid w:val="008B0677"/>
  </w:style>
  <w:style w:type="character" w:customStyle="1" w:styleId="StyleStyleGaramond">
    <w:name w:val="Style Style Garamond +"/>
    <w:rsid w:val="008B0677"/>
    <w:rPr>
      <w:rFonts w:ascii="Garamond" w:hAnsi="Garamond" w:cs="Times New Roman" w:hint="default"/>
      <w:sz w:val="20"/>
    </w:rPr>
  </w:style>
  <w:style w:type="character" w:customStyle="1" w:styleId="boldunderline2">
    <w:name w:val="boldunderline"/>
    <w:rsid w:val="008B0677"/>
  </w:style>
  <w:style w:type="character" w:customStyle="1" w:styleId="Date11">
    <w:name w:val="Date11"/>
    <w:rsid w:val="008B0677"/>
  </w:style>
  <w:style w:type="character" w:customStyle="1" w:styleId="artbody1">
    <w:name w:val="art_body1"/>
    <w:rsid w:val="008B0677"/>
    <w:rPr>
      <w:rFonts w:ascii="Arial" w:hAnsi="Arial" w:cs="Arial" w:hint="default"/>
    </w:rPr>
  </w:style>
  <w:style w:type="character" w:customStyle="1" w:styleId="Boxout0">
    <w:name w:val="Boxout"/>
    <w:uiPriority w:val="1"/>
    <w:qFormat/>
    <w:rsid w:val="008B067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B0677"/>
  </w:style>
  <w:style w:type="character" w:customStyle="1" w:styleId="preloadwrap">
    <w:name w:val="preloadwrap"/>
    <w:rsid w:val="008B0677"/>
  </w:style>
  <w:style w:type="character" w:customStyle="1" w:styleId="creditwrap">
    <w:name w:val="creditwrap"/>
    <w:rsid w:val="008B0677"/>
  </w:style>
  <w:style w:type="character" w:customStyle="1" w:styleId="DefaultChar1">
    <w:name w:val="Default Char1"/>
    <w:rsid w:val="008B0677"/>
    <w:rPr>
      <w:noProof w:val="0"/>
      <w:color w:val="000000"/>
      <w:lang w:val="en-US" w:eastAsia="en-US" w:bidi="ar-SA"/>
    </w:rPr>
  </w:style>
  <w:style w:type="character" w:customStyle="1" w:styleId="pmterms31">
    <w:name w:val="pmterms31"/>
    <w:rsid w:val="008B0677"/>
    <w:rPr>
      <w:b/>
      <w:bCs/>
      <w:i w:val="0"/>
      <w:iCs w:val="0"/>
      <w:color w:val="000000"/>
    </w:rPr>
  </w:style>
  <w:style w:type="character" w:customStyle="1" w:styleId="copyrightdescription">
    <w:name w:val="copyrightdescription"/>
    <w:rsid w:val="008B0677"/>
  </w:style>
  <w:style w:type="character" w:customStyle="1" w:styleId="ft01">
    <w:name w:val="ft01"/>
    <w:rsid w:val="008B0677"/>
    <w:rPr>
      <w:rFonts w:ascii="Times" w:hAnsi="Times" w:cs="Times" w:hint="default"/>
      <w:color w:val="000000"/>
      <w:sz w:val="14"/>
      <w:szCs w:val="14"/>
    </w:rPr>
  </w:style>
  <w:style w:type="character" w:customStyle="1" w:styleId="ft11">
    <w:name w:val="ft11"/>
    <w:rsid w:val="008B0677"/>
    <w:rPr>
      <w:rFonts w:ascii="Times" w:hAnsi="Times" w:cs="Times" w:hint="default"/>
      <w:color w:val="000000"/>
      <w:sz w:val="17"/>
      <w:szCs w:val="17"/>
    </w:rPr>
  </w:style>
  <w:style w:type="character" w:customStyle="1" w:styleId="ft21">
    <w:name w:val="ft21"/>
    <w:rsid w:val="008B0677"/>
    <w:rPr>
      <w:rFonts w:ascii="Times" w:hAnsi="Times" w:cs="Times" w:hint="default"/>
      <w:color w:val="000000"/>
      <w:sz w:val="15"/>
      <w:szCs w:val="15"/>
    </w:rPr>
  </w:style>
  <w:style w:type="character" w:customStyle="1" w:styleId="ft31">
    <w:name w:val="ft31"/>
    <w:rsid w:val="008B0677"/>
    <w:rPr>
      <w:rFonts w:ascii="Times" w:hAnsi="Times" w:cs="Times" w:hint="default"/>
      <w:color w:val="000000"/>
      <w:sz w:val="15"/>
      <w:szCs w:val="15"/>
    </w:rPr>
  </w:style>
  <w:style w:type="character" w:customStyle="1" w:styleId="dquo">
    <w:name w:val="dquo"/>
    <w:rsid w:val="008B0677"/>
  </w:style>
  <w:style w:type="character" w:customStyle="1" w:styleId="caps2">
    <w:name w:val="caps2"/>
    <w:rsid w:val="008B0677"/>
  </w:style>
  <w:style w:type="character" w:customStyle="1" w:styleId="ccs">
    <w:name w:val="c cs"/>
    <w:rsid w:val="008B0677"/>
  </w:style>
  <w:style w:type="character" w:customStyle="1" w:styleId="dropshadow">
    <w:name w:val="dropshadow"/>
    <w:rsid w:val="008B0677"/>
  </w:style>
  <w:style w:type="character" w:customStyle="1" w:styleId="d05ws">
    <w:name w:val="d05ws"/>
    <w:rsid w:val="008B0677"/>
  </w:style>
  <w:style w:type="character" w:customStyle="1" w:styleId="rzibod">
    <w:name w:val="rzibod"/>
    <w:rsid w:val="008B0677"/>
  </w:style>
  <w:style w:type="character" w:customStyle="1" w:styleId="headertext">
    <w:name w:val="headertext"/>
    <w:rsid w:val="008B0677"/>
  </w:style>
  <w:style w:type="character" w:customStyle="1" w:styleId="endnote-reference">
    <w:name w:val="endnote-reference"/>
    <w:rsid w:val="008B0677"/>
  </w:style>
  <w:style w:type="character" w:customStyle="1" w:styleId="officialsname">
    <w:name w:val="official_s_name"/>
    <w:rsid w:val="008B0677"/>
  </w:style>
  <w:style w:type="character" w:customStyle="1" w:styleId="audience">
    <w:name w:val="audience"/>
    <w:rsid w:val="008B0677"/>
  </w:style>
  <w:style w:type="character" w:customStyle="1" w:styleId="normalchar0">
    <w:name w:val="normal__char"/>
    <w:rsid w:val="008B0677"/>
  </w:style>
  <w:style w:type="character" w:customStyle="1" w:styleId="hyperlink002cheading0020100200028block0020title0029char">
    <w:name w:val="hyperlink_002cheading_00201_0020_0028block_0020title_0029__char"/>
    <w:rsid w:val="008B0677"/>
  </w:style>
  <w:style w:type="character" w:customStyle="1" w:styleId="underline002cstyle0020bold0020underlinechar">
    <w:name w:val="underline_002cstyle_0020bold_0020underline__char"/>
    <w:rsid w:val="008B0677"/>
  </w:style>
  <w:style w:type="character" w:customStyle="1" w:styleId="copyboldblack">
    <w:name w:val="copyboldblack"/>
    <w:rsid w:val="008B0677"/>
  </w:style>
  <w:style w:type="character" w:customStyle="1" w:styleId="copybold">
    <w:name w:val="copybold"/>
    <w:rsid w:val="008B0677"/>
  </w:style>
  <w:style w:type="character" w:customStyle="1" w:styleId="author-date0">
    <w:name w:val="author-date"/>
    <w:rsid w:val="008B0677"/>
  </w:style>
  <w:style w:type="character" w:customStyle="1" w:styleId="articlebegin">
    <w:name w:val="articlebegin"/>
    <w:rsid w:val="008B0677"/>
  </w:style>
  <w:style w:type="character" w:customStyle="1" w:styleId="mediaoverlay">
    <w:name w:val="mediaoverlay"/>
    <w:rsid w:val="008B0677"/>
  </w:style>
  <w:style w:type="character" w:customStyle="1" w:styleId="blogcaption">
    <w:name w:val="blog_caption"/>
    <w:rsid w:val="008B0677"/>
  </w:style>
  <w:style w:type="character" w:customStyle="1" w:styleId="commnet-abuzz">
    <w:name w:val="commnet-abuzz"/>
    <w:rsid w:val="008B0677"/>
  </w:style>
  <w:style w:type="character" w:customStyle="1" w:styleId="stbuttontext">
    <w:name w:val="stbuttontext"/>
    <w:rsid w:val="008B0677"/>
  </w:style>
  <w:style w:type="character" w:customStyle="1" w:styleId="grey">
    <w:name w:val="grey"/>
    <w:rsid w:val="008B0677"/>
  </w:style>
  <w:style w:type="character" w:customStyle="1" w:styleId="bdx">
    <w:name w:val="bdx"/>
    <w:rsid w:val="008B0677"/>
  </w:style>
  <w:style w:type="character" w:customStyle="1" w:styleId="bdl">
    <w:name w:val="bdl"/>
    <w:rsid w:val="008B0677"/>
  </w:style>
  <w:style w:type="character" w:customStyle="1" w:styleId="breadcrumbitemcurrent">
    <w:name w:val="breadcrumbitemcurrent"/>
    <w:rsid w:val="008B0677"/>
  </w:style>
  <w:style w:type="character" w:customStyle="1" w:styleId="bbl">
    <w:name w:val="bbl"/>
    <w:rsid w:val="008B0677"/>
  </w:style>
  <w:style w:type="character" w:customStyle="1" w:styleId="itxtnewhookspan">
    <w:name w:val="itxtnewhookspan"/>
    <w:rsid w:val="008B0677"/>
  </w:style>
  <w:style w:type="character" w:customStyle="1" w:styleId="gstxthlt">
    <w:name w:val="gstxt_hlt"/>
    <w:rsid w:val="008B0677"/>
  </w:style>
  <w:style w:type="character" w:customStyle="1" w:styleId="StyleBoldRed">
    <w:name w:val="Style Bold Red"/>
    <w:rsid w:val="008B0677"/>
    <w:rPr>
      <w:b/>
      <w:bCs/>
      <w:color w:val="auto"/>
    </w:rPr>
  </w:style>
  <w:style w:type="character" w:customStyle="1" w:styleId="StyleTimesNewRoman8pt">
    <w:name w:val="Style Times New Roman 8 pt"/>
    <w:rsid w:val="008B0677"/>
    <w:rPr>
      <w:rFonts w:ascii="Georgia" w:hAnsi="Georgia" w:hint="default"/>
      <w:sz w:val="16"/>
    </w:rPr>
  </w:style>
  <w:style w:type="character" w:customStyle="1" w:styleId="goldbldtext">
    <w:name w:val="goldbldtext"/>
    <w:rsid w:val="008B0677"/>
  </w:style>
  <w:style w:type="character" w:customStyle="1" w:styleId="labeltext">
    <w:name w:val="labeltext"/>
    <w:rsid w:val="008B0677"/>
  </w:style>
  <w:style w:type="character" w:customStyle="1" w:styleId="viewlink">
    <w:name w:val="viewlink"/>
    <w:rsid w:val="008B0677"/>
  </w:style>
  <w:style w:type="character" w:customStyle="1" w:styleId="inlinkchart">
    <w:name w:val="inlink_chart"/>
    <w:rsid w:val="008B0677"/>
  </w:style>
  <w:style w:type="character" w:customStyle="1" w:styleId="fbsharecountwrapper">
    <w:name w:val="fb_share_count_wrapper"/>
    <w:rsid w:val="008B0677"/>
  </w:style>
  <w:style w:type="character" w:customStyle="1" w:styleId="hw">
    <w:name w:val="hw"/>
    <w:rsid w:val="008B0677"/>
  </w:style>
  <w:style w:type="character" w:customStyle="1" w:styleId="linktotop">
    <w:name w:val="linktotop"/>
    <w:rsid w:val="008B0677"/>
  </w:style>
  <w:style w:type="character" w:customStyle="1" w:styleId="descriptionstyle1block">
    <w:name w:val="description style1 block"/>
    <w:rsid w:val="008B0677"/>
  </w:style>
  <w:style w:type="character" w:customStyle="1" w:styleId="gutter-right-1">
    <w:name w:val="gutter-right-1"/>
    <w:basedOn w:val="DefaultParagraphFont"/>
    <w:rsid w:val="008B0677"/>
  </w:style>
  <w:style w:type="character" w:customStyle="1" w:styleId="Header11">
    <w:name w:val="Header11"/>
    <w:rsid w:val="008B0677"/>
  </w:style>
  <w:style w:type="character" w:customStyle="1" w:styleId="posa">
    <w:name w:val="pos(a)"/>
    <w:basedOn w:val="DefaultParagraphFont"/>
    <w:rsid w:val="008B0677"/>
  </w:style>
  <w:style w:type="character" w:customStyle="1" w:styleId="u-hiddeninnarrowenv">
    <w:name w:val="u-hiddeninnarrowenv"/>
    <w:basedOn w:val="DefaultParagraphFont"/>
    <w:rsid w:val="008B0677"/>
  </w:style>
  <w:style w:type="character" w:customStyle="1" w:styleId="followbutton-bird">
    <w:name w:val="followbutton-bird"/>
    <w:basedOn w:val="DefaultParagraphFont"/>
    <w:rsid w:val="008B0677"/>
  </w:style>
  <w:style w:type="character" w:customStyle="1" w:styleId="tweetauthor-name">
    <w:name w:val="tweetauthor-name"/>
    <w:basedOn w:val="DefaultParagraphFont"/>
    <w:rsid w:val="008B0677"/>
  </w:style>
  <w:style w:type="character" w:customStyle="1" w:styleId="tweetauthor-verifiedbadge">
    <w:name w:val="tweetauthor-verifiedbadge"/>
    <w:basedOn w:val="DefaultParagraphFont"/>
    <w:rsid w:val="008B0677"/>
  </w:style>
  <w:style w:type="character" w:customStyle="1" w:styleId="tweetauthor-screenname">
    <w:name w:val="tweetauthor-screenname"/>
    <w:basedOn w:val="DefaultParagraphFont"/>
    <w:rsid w:val="008B0677"/>
  </w:style>
  <w:style w:type="character" w:customStyle="1" w:styleId="u-hiddenvisually">
    <w:name w:val="u-hiddenvisually"/>
    <w:basedOn w:val="DefaultParagraphFont"/>
    <w:rsid w:val="008B0677"/>
  </w:style>
  <w:style w:type="character" w:customStyle="1" w:styleId="tweetaction-stat">
    <w:name w:val="tweetaction-stat"/>
    <w:basedOn w:val="DefaultParagraphFont"/>
    <w:rsid w:val="008B0677"/>
  </w:style>
  <w:style w:type="character" w:customStyle="1" w:styleId="related">
    <w:name w:val="related"/>
    <w:basedOn w:val="DefaultParagraphFont"/>
    <w:rsid w:val="008B0677"/>
  </w:style>
  <w:style w:type="character" w:customStyle="1" w:styleId="related-content">
    <w:name w:val="related-content"/>
    <w:basedOn w:val="DefaultParagraphFont"/>
    <w:rsid w:val="008B0677"/>
  </w:style>
  <w:style w:type="character" w:customStyle="1" w:styleId="name-of-author">
    <w:name w:val="name-of-author"/>
    <w:basedOn w:val="DefaultParagraphFont"/>
    <w:rsid w:val="008B0677"/>
  </w:style>
  <w:style w:type="character" w:customStyle="1" w:styleId="first-name">
    <w:name w:val="first-name"/>
    <w:basedOn w:val="DefaultParagraphFont"/>
    <w:rsid w:val="008B0677"/>
  </w:style>
  <w:style w:type="character" w:customStyle="1" w:styleId="last-name">
    <w:name w:val="last-name"/>
    <w:basedOn w:val="DefaultParagraphFont"/>
    <w:rsid w:val="008B0677"/>
  </w:style>
  <w:style w:type="character" w:customStyle="1" w:styleId="recirc-text">
    <w:name w:val="&quot;recirc-text”"/>
    <w:basedOn w:val="DefaultParagraphFont"/>
    <w:rsid w:val="008B0677"/>
  </w:style>
  <w:style w:type="character" w:customStyle="1" w:styleId="video-icon">
    <w:name w:val="video-icon"/>
    <w:basedOn w:val="DefaultParagraphFont"/>
    <w:rsid w:val="008B0677"/>
  </w:style>
  <w:style w:type="character" w:customStyle="1" w:styleId="powa-shot-play-btn-text">
    <w:name w:val="powa-shot-play-btn-text"/>
    <w:basedOn w:val="DefaultParagraphFont"/>
    <w:rsid w:val="008B0677"/>
  </w:style>
  <w:style w:type="character" w:customStyle="1" w:styleId="powa-shot-click">
    <w:name w:val="powa-shot-click"/>
    <w:basedOn w:val="DefaultParagraphFont"/>
    <w:rsid w:val="008B0677"/>
  </w:style>
  <w:style w:type="character" w:customStyle="1" w:styleId="wpv-blurb">
    <w:name w:val="wpv-blurb"/>
    <w:basedOn w:val="DefaultParagraphFont"/>
    <w:rsid w:val="008B0677"/>
  </w:style>
  <w:style w:type="character" w:customStyle="1" w:styleId="pb-caption">
    <w:name w:val="pb-caption"/>
    <w:basedOn w:val="DefaultParagraphFont"/>
    <w:rsid w:val="008B0677"/>
  </w:style>
  <w:style w:type="paragraph" w:customStyle="1" w:styleId="NoteLevel23">
    <w:name w:val="Note Level 23"/>
    <w:basedOn w:val="Normal"/>
    <w:next w:val="Normal"/>
    <w:uiPriority w:val="99"/>
    <w:qFormat/>
    <w:rsid w:val="008B0677"/>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8B0677"/>
  </w:style>
  <w:style w:type="character" w:customStyle="1" w:styleId="m-2745674872889869693gmail-styleunderline">
    <w:name w:val="m_-2745674872889869693gmail-styleunderline"/>
    <w:basedOn w:val="DefaultParagraphFont"/>
    <w:rsid w:val="008B0677"/>
  </w:style>
  <w:style w:type="character" w:customStyle="1" w:styleId="HeaderChar3">
    <w:name w:val="Header Char3"/>
    <w:basedOn w:val="DefaultParagraphFont"/>
    <w:uiPriority w:val="99"/>
    <w:semiHidden/>
    <w:rsid w:val="008B0677"/>
    <w:rPr>
      <w:rFonts w:ascii="Georgia" w:hAnsi="Georgia"/>
    </w:rPr>
  </w:style>
  <w:style w:type="paragraph" w:customStyle="1" w:styleId="NoteLevel24">
    <w:name w:val="Note Level 24"/>
    <w:basedOn w:val="Normal"/>
    <w:next w:val="Normal"/>
    <w:uiPriority w:val="99"/>
    <w:qFormat/>
    <w:rsid w:val="008B067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8B0677"/>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8B0677"/>
  </w:style>
  <w:style w:type="character" w:customStyle="1" w:styleId="UnresolvedMention31">
    <w:name w:val="Unresolved Mention31"/>
    <w:basedOn w:val="DefaultParagraphFont"/>
    <w:uiPriority w:val="99"/>
    <w:semiHidden/>
    <w:unhideWhenUsed/>
    <w:rsid w:val="008B0677"/>
    <w:rPr>
      <w:color w:val="808080"/>
      <w:shd w:val="clear" w:color="auto" w:fill="E6E6E6"/>
    </w:rPr>
  </w:style>
  <w:style w:type="paragraph" w:customStyle="1" w:styleId="po-hr-cndek">
    <w:name w:val="po-hr-cn__dek"/>
    <w:basedOn w:val="Normal"/>
    <w:rsid w:val="008B0677"/>
    <w:pPr>
      <w:spacing w:before="100" w:beforeAutospacing="1" w:after="100" w:afterAutospacing="1"/>
    </w:pPr>
  </w:style>
  <w:style w:type="character" w:customStyle="1" w:styleId="publication-date">
    <w:name w:val="publication-date"/>
    <w:basedOn w:val="DefaultParagraphFont"/>
    <w:rsid w:val="008B0677"/>
  </w:style>
  <w:style w:type="character" w:customStyle="1" w:styleId="m4481627234786388783gmail-style13ptbold">
    <w:name w:val="m_4481627234786388783gmail-style13ptbold"/>
    <w:basedOn w:val="DefaultParagraphFont"/>
    <w:rsid w:val="008B0677"/>
  </w:style>
  <w:style w:type="character" w:customStyle="1" w:styleId="m4481627234786388783gmail-styleunderline">
    <w:name w:val="m_4481627234786388783gmail-styleunderline"/>
    <w:basedOn w:val="DefaultParagraphFont"/>
    <w:rsid w:val="008B0677"/>
  </w:style>
  <w:style w:type="character" w:customStyle="1" w:styleId="m4481627234786388783gmail-apple-converted-space">
    <w:name w:val="m_4481627234786388783gmail-apple-converted-space"/>
    <w:basedOn w:val="DefaultParagraphFont"/>
    <w:rsid w:val="008B0677"/>
  </w:style>
  <w:style w:type="character" w:customStyle="1" w:styleId="m4481627234786388783gmail-grame">
    <w:name w:val="m_4481627234786388783gmail-grame"/>
    <w:basedOn w:val="DefaultParagraphFont"/>
    <w:rsid w:val="008B0677"/>
  </w:style>
  <w:style w:type="character" w:customStyle="1" w:styleId="m4481627234786388783gmail-underline">
    <w:name w:val="m_4481627234786388783gmail-underline"/>
    <w:basedOn w:val="DefaultParagraphFont"/>
    <w:rsid w:val="008B0677"/>
  </w:style>
  <w:style w:type="paragraph" w:customStyle="1" w:styleId="m4481627234786388783gmail-card">
    <w:name w:val="m_4481627234786388783gmail-card"/>
    <w:basedOn w:val="Normal"/>
    <w:rsid w:val="008B0677"/>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8B0677"/>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8B0677"/>
  </w:style>
  <w:style w:type="paragraph" w:customStyle="1" w:styleId="m-2671184907397832551gmail-p2">
    <w:name w:val="m_-2671184907397832551gmail-p2"/>
    <w:basedOn w:val="Normal"/>
    <w:rsid w:val="008B0677"/>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8B0677"/>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8B0677"/>
  </w:style>
  <w:style w:type="character" w:customStyle="1" w:styleId="m-4364835325198423527gmail-m-487226309709519571m8778339509743264076gmail-style13ptbold">
    <w:name w:val="m_-4364835325198423527gmail-m_-487226309709519571m_8778339509743264076gmail-style13ptbold"/>
    <w:basedOn w:val="DefaultParagraphFont"/>
    <w:rsid w:val="008B067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8B0677"/>
  </w:style>
  <w:style w:type="character" w:customStyle="1" w:styleId="m-4886631745483256254gmail-style13ptbold">
    <w:name w:val="m_-4886631745483256254gmail-style13ptbold"/>
    <w:basedOn w:val="DefaultParagraphFont"/>
    <w:rsid w:val="008B0677"/>
  </w:style>
  <w:style w:type="character" w:customStyle="1" w:styleId="m8525170829296705783gmail-style13ptbold">
    <w:name w:val="m_8525170829296705783gmail-style13ptbold"/>
    <w:basedOn w:val="DefaultParagraphFont"/>
    <w:rsid w:val="008B0677"/>
  </w:style>
  <w:style w:type="character" w:customStyle="1" w:styleId="m8525170829296705783gmail-styleunderline">
    <w:name w:val="m_8525170829296705783gmail-styleunderline"/>
    <w:basedOn w:val="DefaultParagraphFont"/>
    <w:rsid w:val="008B0677"/>
  </w:style>
  <w:style w:type="character" w:customStyle="1" w:styleId="m113202149284569794gmail-style13ptbold">
    <w:name w:val="m_113202149284569794gmail-style13ptbold"/>
    <w:basedOn w:val="DefaultParagraphFont"/>
    <w:rsid w:val="008B0677"/>
  </w:style>
  <w:style w:type="character" w:customStyle="1" w:styleId="m113202149284569794gmail-styleunderline">
    <w:name w:val="m_113202149284569794gmail-styleunderline"/>
    <w:basedOn w:val="DefaultParagraphFont"/>
    <w:rsid w:val="008B0677"/>
  </w:style>
  <w:style w:type="character" w:customStyle="1" w:styleId="m-5741597242490756161gmail-field-content">
    <w:name w:val="m_-5741597242490756161gmail-field-content"/>
    <w:basedOn w:val="DefaultParagraphFont"/>
    <w:rsid w:val="008B0677"/>
  </w:style>
  <w:style w:type="paragraph" w:customStyle="1" w:styleId="FUCKTHISFONT">
    <w:name w:val="FUCK THIS FONT"/>
    <w:basedOn w:val="Normal"/>
    <w:rsid w:val="008B0677"/>
    <w:pPr>
      <w:autoSpaceDE w:val="0"/>
      <w:autoSpaceDN w:val="0"/>
      <w:adjustRightInd w:val="0"/>
      <w:jc w:val="both"/>
    </w:pPr>
    <w:rPr>
      <w:u w:val="single"/>
    </w:rPr>
  </w:style>
  <w:style w:type="paragraph" w:customStyle="1" w:styleId="TagChar1CharCharCharChar">
    <w:name w:val="Tag Char1 Char Char Char Char"/>
    <w:basedOn w:val="Normal"/>
    <w:rsid w:val="008B0677"/>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8B0677"/>
    <w:rPr>
      <w:rFonts w:ascii="Arial Narrow" w:hAnsi="Arial Narrow"/>
      <w:szCs w:val="24"/>
      <w:u w:val="single"/>
    </w:rPr>
  </w:style>
  <w:style w:type="character" w:customStyle="1" w:styleId="hyperlink60">
    <w:name w:val="hyperlink6"/>
    <w:basedOn w:val="DefaultParagraphFont"/>
    <w:rsid w:val="008B0677"/>
  </w:style>
  <w:style w:type="character" w:customStyle="1" w:styleId="heading2char2charchar">
    <w:name w:val="heading2char2charchar"/>
    <w:basedOn w:val="DefaultParagraphFont"/>
    <w:rsid w:val="008B0677"/>
  </w:style>
  <w:style w:type="character" w:customStyle="1" w:styleId="heading2char10">
    <w:name w:val="heading2char1"/>
    <w:basedOn w:val="DefaultParagraphFont"/>
    <w:rsid w:val="008B0677"/>
  </w:style>
  <w:style w:type="character" w:customStyle="1" w:styleId="CiteChar2">
    <w:name w:val="Cite Char"/>
    <w:basedOn w:val="DefaultParagraphFont"/>
    <w:rsid w:val="008B0677"/>
    <w:rPr>
      <w:rFonts w:ascii="Garamond" w:hAnsi="Garamond"/>
      <w:b/>
      <w:sz w:val="20"/>
      <w:szCs w:val="22"/>
      <w:u w:val="none"/>
    </w:rPr>
  </w:style>
  <w:style w:type="character" w:customStyle="1" w:styleId="StyleUnderlineCharTitleCharBold">
    <w:name w:val="Style Underline CharTitle Char + Bold"/>
    <w:basedOn w:val="DefaultParagraphFont"/>
    <w:rsid w:val="008B0677"/>
    <w:rPr>
      <w:rFonts w:ascii="Garamond" w:hAnsi="Garamond"/>
      <w:b/>
      <w:bCs/>
      <w:color w:val="000000"/>
      <w:sz w:val="22"/>
      <w:szCs w:val="22"/>
    </w:rPr>
  </w:style>
  <w:style w:type="character" w:customStyle="1" w:styleId="bnp-articles-title1">
    <w:name w:val="bnp-articles-title1"/>
    <w:basedOn w:val="DefaultParagraphFont"/>
    <w:rsid w:val="008B0677"/>
    <w:rPr>
      <w:rFonts w:ascii="Verdana" w:hAnsi="Verdana" w:hint="default"/>
      <w:b/>
      <w:bCs/>
      <w:color w:val="545454"/>
      <w:sz w:val="12"/>
      <w:szCs w:val="12"/>
    </w:rPr>
  </w:style>
  <w:style w:type="character" w:customStyle="1" w:styleId="featuretext">
    <w:name w:val="featuretext"/>
    <w:basedOn w:val="DefaultParagraphFont"/>
    <w:rsid w:val="008B0677"/>
  </w:style>
  <w:style w:type="character" w:customStyle="1" w:styleId="relatedtext">
    <w:name w:val="related_text"/>
    <w:basedOn w:val="DefaultParagraphFont"/>
    <w:rsid w:val="008B0677"/>
  </w:style>
  <w:style w:type="character" w:customStyle="1" w:styleId="fullpost">
    <w:name w:val="fullpost"/>
    <w:basedOn w:val="DefaultParagraphFont"/>
    <w:rsid w:val="008B0677"/>
  </w:style>
  <w:style w:type="character" w:customStyle="1" w:styleId="bcktital">
    <w:name w:val="bcktital"/>
    <w:basedOn w:val="DefaultParagraphFont"/>
    <w:rsid w:val="008B0677"/>
  </w:style>
  <w:style w:type="character" w:customStyle="1" w:styleId="bcktital0">
    <w:name w:val="bckt_ital"/>
    <w:basedOn w:val="DefaultParagraphFont"/>
    <w:rsid w:val="008B0677"/>
  </w:style>
  <w:style w:type="paragraph" w:styleId="TOAHeading">
    <w:name w:val="toa heading"/>
    <w:basedOn w:val="Normal"/>
    <w:next w:val="Normal"/>
    <w:semiHidden/>
    <w:rsid w:val="008B0677"/>
    <w:pPr>
      <w:spacing w:before="120"/>
    </w:pPr>
    <w:rPr>
      <w:rFonts w:eastAsia="Calibri"/>
    </w:rPr>
  </w:style>
  <w:style w:type="character" w:customStyle="1" w:styleId="fwanimclass">
    <w:name w:val="fwanim_class"/>
    <w:basedOn w:val="DefaultParagraphFont"/>
    <w:rsid w:val="008B0677"/>
  </w:style>
  <w:style w:type="paragraph" w:customStyle="1" w:styleId="DebateUnderline0">
    <w:name w:val="DebateUnderline"/>
    <w:basedOn w:val="DebateNormal"/>
    <w:qFormat/>
    <w:rsid w:val="008B0677"/>
    <w:pPr>
      <w:spacing w:after="160"/>
    </w:pPr>
    <w:rPr>
      <w:sz w:val="24"/>
      <w:szCs w:val="24"/>
      <w:u w:val="single"/>
    </w:rPr>
  </w:style>
  <w:style w:type="character" w:customStyle="1" w:styleId="DebateUnderlineChar">
    <w:name w:val="DebateUnderline Char"/>
    <w:basedOn w:val="DebateNormalChar"/>
    <w:rsid w:val="008B0677"/>
    <w:rPr>
      <w:rFonts w:ascii="Calibri" w:eastAsia="Calibri" w:hAnsi="Calibri"/>
      <w:sz w:val="24"/>
      <w:szCs w:val="24"/>
      <w:u w:val="single"/>
      <w:lang w:val="en-US" w:eastAsia="en-US" w:bidi="ar-SA"/>
    </w:rPr>
  </w:style>
  <w:style w:type="character" w:customStyle="1" w:styleId="DebateTagChar0">
    <w:name w:val="DebateTag Char"/>
    <w:basedOn w:val="DefaultParagraphFont"/>
    <w:rsid w:val="008B0677"/>
    <w:rPr>
      <w:rFonts w:eastAsia="Calibri"/>
      <w:b/>
      <w:sz w:val="24"/>
      <w:szCs w:val="24"/>
      <w:lang w:val="en-US" w:eastAsia="en-US" w:bidi="ar-SA"/>
    </w:rPr>
  </w:style>
  <w:style w:type="paragraph" w:customStyle="1" w:styleId="DebateHeaderFinal">
    <w:name w:val="DebateHeaderFinal"/>
    <w:basedOn w:val="Heading1"/>
    <w:qFormat/>
    <w:rsid w:val="008B0677"/>
    <w:pPr>
      <w:spacing w:line="276" w:lineRule="auto"/>
      <w:jc w:val="left"/>
    </w:pPr>
    <w:rPr>
      <w:rFonts w:eastAsia="Times New Roman" w:cs="Times New Roman"/>
      <w:bCs w:val="0"/>
      <w:caps/>
      <w:sz w:val="36"/>
      <w:szCs w:val="36"/>
    </w:rPr>
  </w:style>
  <w:style w:type="character" w:customStyle="1" w:styleId="DebateHeaderFinalChar">
    <w:name w:val="DebateHeaderFinal Char"/>
    <w:rsid w:val="008B0677"/>
    <w:rPr>
      <w:b/>
      <w:bCs/>
      <w:sz w:val="36"/>
      <w:szCs w:val="36"/>
      <w:u w:val="single"/>
      <w:lang w:val="en-US" w:eastAsia="en-US" w:bidi="ar-SA"/>
    </w:rPr>
  </w:style>
  <w:style w:type="paragraph" w:customStyle="1" w:styleId="HeaderInitial0">
    <w:name w:val="HeaderInitial"/>
    <w:basedOn w:val="Normal"/>
    <w:rsid w:val="008B0677"/>
    <w:pPr>
      <w:jc w:val="center"/>
      <w:outlineLvl w:val="0"/>
    </w:pPr>
    <w:rPr>
      <w:rFonts w:eastAsia="Calibri"/>
      <w:b/>
      <w:caps/>
      <w:sz w:val="28"/>
    </w:rPr>
  </w:style>
  <w:style w:type="character" w:customStyle="1" w:styleId="FooterChar2">
    <w:name w:val="Footer Char2"/>
    <w:basedOn w:val="DefaultParagraphFont"/>
    <w:rsid w:val="008B0677"/>
    <w:rPr>
      <w:rFonts w:eastAsia="MS Mincho"/>
      <w:sz w:val="24"/>
      <w:szCs w:val="24"/>
      <w:lang w:val="en-US" w:eastAsia="ja-JP" w:bidi="ar-SA"/>
    </w:rPr>
  </w:style>
  <w:style w:type="character" w:customStyle="1" w:styleId="BalloonTextChar2">
    <w:name w:val="Balloon Text Char2"/>
    <w:basedOn w:val="DefaultParagraphFont"/>
    <w:rsid w:val="008B0677"/>
    <w:rPr>
      <w:rFonts w:ascii="Tahoma" w:eastAsia="MS Mincho" w:hAnsi="Tahoma" w:cs="Tahoma"/>
      <w:sz w:val="16"/>
      <w:szCs w:val="16"/>
      <w:lang w:val="en-US" w:eastAsia="ja-JP" w:bidi="ar-SA"/>
    </w:rPr>
  </w:style>
  <w:style w:type="paragraph" w:customStyle="1" w:styleId="StyleLinespacingDouble">
    <w:name w:val="Style Line spacing:  Double"/>
    <w:basedOn w:val="Normal"/>
    <w:rsid w:val="008B0677"/>
    <w:pPr>
      <w:spacing w:after="240" w:line="480" w:lineRule="auto"/>
    </w:pPr>
    <w:rPr>
      <w:rFonts w:eastAsia="Calibri"/>
      <w:sz w:val="24"/>
      <w:szCs w:val="20"/>
    </w:rPr>
  </w:style>
  <w:style w:type="character" w:customStyle="1" w:styleId="StyleLinespacingDoubleChar">
    <w:name w:val="Style Line spacing:  Double Char"/>
    <w:basedOn w:val="DefaultParagraphFont"/>
    <w:rsid w:val="008B0677"/>
    <w:rPr>
      <w:rFonts w:ascii="Cambria" w:hAnsi="Cambria"/>
      <w:sz w:val="24"/>
      <w:lang w:val="en-US" w:eastAsia="en-US" w:bidi="ar-SA"/>
    </w:rPr>
  </w:style>
  <w:style w:type="paragraph" w:customStyle="1" w:styleId="Normalspacing">
    <w:name w:val="Normal + spacing"/>
    <w:basedOn w:val="StyleLinespacingDouble"/>
    <w:qFormat/>
    <w:rsid w:val="008B0677"/>
  </w:style>
  <w:style w:type="character" w:customStyle="1" w:styleId="NormalspacingChar">
    <w:name w:val="Normal + spacing Char"/>
    <w:basedOn w:val="StyleLinespacingDoubleChar"/>
    <w:rsid w:val="008B0677"/>
    <w:rPr>
      <w:rFonts w:ascii="Cambria" w:hAnsi="Cambria"/>
      <w:sz w:val="24"/>
      <w:lang w:val="en-US" w:eastAsia="en-US" w:bidi="ar-SA"/>
    </w:rPr>
  </w:style>
  <w:style w:type="character" w:customStyle="1" w:styleId="textbold0">
    <w:name w:val="textbold"/>
    <w:basedOn w:val="DefaultParagraphFont"/>
    <w:rsid w:val="008B0677"/>
  </w:style>
  <w:style w:type="character" w:customStyle="1" w:styleId="textitalics">
    <w:name w:val="textitalics"/>
    <w:basedOn w:val="DefaultParagraphFont"/>
    <w:rsid w:val="008B0677"/>
  </w:style>
  <w:style w:type="paragraph" w:customStyle="1" w:styleId="lastpar">
    <w:name w:val="lastpar"/>
    <w:basedOn w:val="Normal"/>
    <w:rsid w:val="008B0677"/>
    <w:pPr>
      <w:spacing w:before="100" w:beforeAutospacing="1" w:after="100" w:afterAutospacing="1"/>
    </w:pPr>
    <w:rPr>
      <w:rFonts w:eastAsia="Calibri"/>
      <w:sz w:val="24"/>
    </w:rPr>
  </w:style>
  <w:style w:type="table" w:styleId="TableClassic1">
    <w:name w:val="Table Classic 1"/>
    <w:basedOn w:val="TableNormal"/>
    <w:rsid w:val="008B0677"/>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B0677"/>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8B0677"/>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8B0677"/>
    <w:pPr>
      <w:tabs>
        <w:tab w:val="left" w:pos="9450"/>
      </w:tabs>
      <w:spacing w:before="100" w:beforeAutospacing="1" w:after="100" w:afterAutospacing="1"/>
    </w:pPr>
    <w:rPr>
      <w:rFonts w:eastAsia="Calibri"/>
    </w:rPr>
  </w:style>
  <w:style w:type="character" w:customStyle="1" w:styleId="CharacterStyle8">
    <w:name w:val="Character Style 8"/>
    <w:rsid w:val="008B0677"/>
    <w:rPr>
      <w:sz w:val="22"/>
      <w:szCs w:val="22"/>
    </w:rPr>
  </w:style>
  <w:style w:type="paragraph" w:customStyle="1" w:styleId="Style110">
    <w:name w:val="Style 11"/>
    <w:rsid w:val="008B067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8B067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8B067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8B0677"/>
    <w:rPr>
      <w:rFonts w:ascii="Arial Narrow" w:hAnsi="Arial Narrow"/>
      <w:color w:val="000000"/>
      <w:sz w:val="22"/>
      <w:szCs w:val="22"/>
      <w:u w:val="single"/>
      <w:lang w:val="en-US" w:eastAsia="en-US" w:bidi="ar-SA"/>
    </w:rPr>
  </w:style>
  <w:style w:type="paragraph" w:customStyle="1" w:styleId="Style52">
    <w:name w:val="Style 5"/>
    <w:rsid w:val="008B067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8B0677"/>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8B0677"/>
    <w:pPr>
      <w:tabs>
        <w:tab w:val="left" w:pos="9450"/>
      </w:tabs>
    </w:pPr>
    <w:rPr>
      <w:rFonts w:eastAsia="SimSun"/>
      <w:b/>
      <w:sz w:val="24"/>
    </w:rPr>
  </w:style>
  <w:style w:type="paragraph" w:customStyle="1" w:styleId="TableContents">
    <w:name w:val="Table Contents"/>
    <w:basedOn w:val="Normal"/>
    <w:rsid w:val="008B0677"/>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8B0677"/>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8B0677"/>
    <w:pPr>
      <w:tabs>
        <w:tab w:val="left" w:pos="9450"/>
      </w:tabs>
      <w:jc w:val="center"/>
    </w:pPr>
    <w:rPr>
      <w:rFonts w:ascii="Verdana" w:eastAsia="Calibri" w:hAnsi="Verdana"/>
      <w:sz w:val="24"/>
    </w:rPr>
  </w:style>
  <w:style w:type="paragraph" w:customStyle="1" w:styleId="heading1fake0">
    <w:name w:val="heading 1 fake"/>
    <w:basedOn w:val="Heading1"/>
    <w:autoRedefine/>
    <w:rsid w:val="008B0677"/>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8B0677"/>
    <w:pPr>
      <w:tabs>
        <w:tab w:val="left" w:pos="9450"/>
      </w:tabs>
    </w:pPr>
    <w:rPr>
      <w:rFonts w:eastAsia="Calibri"/>
      <w:szCs w:val="20"/>
    </w:rPr>
  </w:style>
  <w:style w:type="character" w:customStyle="1" w:styleId="textCharChar1">
    <w:name w:val="text Char Char1"/>
    <w:basedOn w:val="DefaultParagraphFont"/>
    <w:rsid w:val="008B0677"/>
    <w:rPr>
      <w:sz w:val="18"/>
      <w:szCs w:val="24"/>
      <w:lang w:val="en-US" w:eastAsia="en-US" w:bidi="ar-SA"/>
    </w:rPr>
  </w:style>
  <w:style w:type="character" w:customStyle="1" w:styleId="text1CharChar">
    <w:name w:val="text1 Char Char"/>
    <w:basedOn w:val="DefaultParagraphFont"/>
    <w:rsid w:val="008B0677"/>
    <w:rPr>
      <w:lang w:val="en-US" w:eastAsia="en-US" w:bidi="ar-SA"/>
    </w:rPr>
  </w:style>
  <w:style w:type="character" w:customStyle="1" w:styleId="textCharChar">
    <w:name w:val="text Char Char"/>
    <w:basedOn w:val="DefaultParagraphFont"/>
    <w:rsid w:val="008B0677"/>
    <w:rPr>
      <w:sz w:val="18"/>
      <w:szCs w:val="24"/>
      <w:lang w:val="en-US" w:eastAsia="en-US" w:bidi="ar-SA"/>
    </w:rPr>
  </w:style>
  <w:style w:type="character" w:customStyle="1" w:styleId="normalloose1">
    <w:name w:val="normalloose1"/>
    <w:basedOn w:val="DefaultParagraphFont"/>
    <w:rsid w:val="008B0677"/>
    <w:rPr>
      <w:sz w:val="20"/>
      <w:szCs w:val="20"/>
    </w:rPr>
  </w:style>
  <w:style w:type="paragraph" w:customStyle="1" w:styleId="printerheadline">
    <w:name w:val="printer_headline"/>
    <w:basedOn w:val="Normal"/>
    <w:rsid w:val="008B0677"/>
    <w:pPr>
      <w:tabs>
        <w:tab w:val="left" w:pos="9450"/>
      </w:tabs>
      <w:spacing w:before="100" w:beforeAutospacing="1" w:after="100" w:afterAutospacing="1"/>
    </w:pPr>
    <w:rPr>
      <w:rFonts w:eastAsia="Calibri"/>
      <w:sz w:val="24"/>
    </w:rPr>
  </w:style>
  <w:style w:type="paragraph" w:customStyle="1" w:styleId="help">
    <w:name w:val="help"/>
    <w:basedOn w:val="Normal"/>
    <w:rsid w:val="008B0677"/>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8B0677"/>
  </w:style>
  <w:style w:type="character" w:customStyle="1" w:styleId="georgia">
    <w:name w:val="georgia"/>
    <w:basedOn w:val="DefaultParagraphFont"/>
    <w:rsid w:val="008B0677"/>
  </w:style>
  <w:style w:type="character" w:customStyle="1" w:styleId="isdefault">
    <w:name w:val="isdefault"/>
    <w:basedOn w:val="DefaultParagraphFont"/>
    <w:rsid w:val="008B0677"/>
  </w:style>
  <w:style w:type="character" w:customStyle="1" w:styleId="arial">
    <w:name w:val="arial"/>
    <w:basedOn w:val="DefaultParagraphFont"/>
    <w:rsid w:val="008B0677"/>
  </w:style>
  <w:style w:type="character" w:customStyle="1" w:styleId="pipe">
    <w:name w:val="pipe"/>
    <w:basedOn w:val="DefaultParagraphFont"/>
    <w:rsid w:val="008B0677"/>
  </w:style>
  <w:style w:type="paragraph" w:customStyle="1" w:styleId="dtlcomment">
    <w:name w:val="dtlcomment"/>
    <w:basedOn w:val="Normal"/>
    <w:rsid w:val="008B0677"/>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8B0677"/>
  </w:style>
  <w:style w:type="character" w:customStyle="1" w:styleId="CharChar18">
    <w:name w:val="Char Char18"/>
    <w:basedOn w:val="DefaultParagraphFont"/>
    <w:rsid w:val="008B0677"/>
    <w:rPr>
      <w:sz w:val="16"/>
      <w:szCs w:val="24"/>
      <w:lang w:val="en-US" w:eastAsia="en-US" w:bidi="ar-SA"/>
    </w:rPr>
  </w:style>
  <w:style w:type="character" w:customStyle="1" w:styleId="CharChar24">
    <w:name w:val="Char Char24"/>
    <w:basedOn w:val="DefaultParagraphFont"/>
    <w:rsid w:val="008B0677"/>
    <w:rPr>
      <w:b/>
      <w:bCs/>
      <w:sz w:val="28"/>
      <w:szCs w:val="28"/>
      <w:lang w:val="en-US" w:eastAsia="en-US" w:bidi="ar-SA"/>
    </w:rPr>
  </w:style>
  <w:style w:type="character" w:customStyle="1" w:styleId="ln2">
    <w:name w:val="ln2"/>
    <w:basedOn w:val="DefaultParagraphFont"/>
    <w:rsid w:val="008B0677"/>
  </w:style>
  <w:style w:type="paragraph" w:customStyle="1" w:styleId="StyleStyle1">
    <w:name w:val="Style Style1 +"/>
    <w:basedOn w:val="Normal"/>
    <w:rsid w:val="008B0677"/>
    <w:rPr>
      <w:rFonts w:eastAsia="Calibri"/>
      <w:sz w:val="24"/>
    </w:rPr>
  </w:style>
  <w:style w:type="character" w:customStyle="1" w:styleId="StyleStyle1Char">
    <w:name w:val="Style Style1 + Char"/>
    <w:basedOn w:val="Style1Char"/>
    <w:rsid w:val="008B067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8B0677"/>
  </w:style>
  <w:style w:type="character" w:customStyle="1" w:styleId="CharChar16">
    <w:name w:val="Char Char16"/>
    <w:basedOn w:val="DefaultParagraphFont"/>
    <w:rsid w:val="008B0677"/>
    <w:rPr>
      <w:rFonts w:ascii="Cambria" w:hAnsi="Cambria"/>
      <w:lang w:val="en-US" w:eastAsia="en-US" w:bidi="ar-SA"/>
    </w:rPr>
  </w:style>
  <w:style w:type="character" w:customStyle="1" w:styleId="CharChar15">
    <w:name w:val="Char Char15"/>
    <w:basedOn w:val="CharChar16"/>
    <w:rsid w:val="008B0677"/>
    <w:rPr>
      <w:rFonts w:ascii="Cambria" w:hAnsi="Cambria"/>
      <w:b/>
      <w:bCs/>
      <w:lang w:val="en-US" w:eastAsia="en-US" w:bidi="ar-SA"/>
    </w:rPr>
  </w:style>
  <w:style w:type="character" w:customStyle="1" w:styleId="CharChar14">
    <w:name w:val="Char Char14"/>
    <w:basedOn w:val="DefaultParagraphFont"/>
    <w:rsid w:val="008B0677"/>
    <w:rPr>
      <w:rFonts w:ascii="Tahoma" w:hAnsi="Tahoma" w:cs="Tahoma"/>
      <w:sz w:val="16"/>
      <w:szCs w:val="16"/>
      <w:lang w:val="en-US" w:eastAsia="en-US" w:bidi="ar-SA"/>
    </w:rPr>
  </w:style>
  <w:style w:type="character" w:customStyle="1" w:styleId="CharChar13">
    <w:name w:val="Char Char13"/>
    <w:basedOn w:val="DefaultParagraphFont"/>
    <w:rsid w:val="008B0677"/>
    <w:rPr>
      <w:rFonts w:ascii="Cambria" w:hAnsi="Cambria"/>
      <w:lang w:val="en-US" w:eastAsia="en-US" w:bidi="ar-SA"/>
    </w:rPr>
  </w:style>
  <w:style w:type="paragraph" w:customStyle="1" w:styleId="normalChar1">
    <w:name w:val="normal Char"/>
    <w:basedOn w:val="Normal"/>
    <w:rsid w:val="008B0677"/>
    <w:rPr>
      <w:rFonts w:eastAsia="Calibri"/>
    </w:rPr>
  </w:style>
  <w:style w:type="character" w:customStyle="1" w:styleId="cardtextsmallCharChar">
    <w:name w:val="card text small Char Char"/>
    <w:basedOn w:val="DefaultParagraphFont"/>
    <w:rsid w:val="008B0677"/>
    <w:rPr>
      <w:rFonts w:ascii="Arial Narrow" w:hAnsi="Arial Narrow" w:cs="Times New Roman"/>
      <w:sz w:val="16"/>
    </w:rPr>
  </w:style>
  <w:style w:type="character" w:customStyle="1" w:styleId="TagChar4">
    <w:name w:val="Tag Char4"/>
    <w:basedOn w:val="DefaultParagraphFont"/>
    <w:rsid w:val="008B0677"/>
    <w:rPr>
      <w:b/>
      <w:sz w:val="26"/>
      <w:szCs w:val="24"/>
      <w:lang w:val="en-US" w:eastAsia="en-US" w:bidi="ar-SA"/>
    </w:rPr>
  </w:style>
  <w:style w:type="paragraph" w:customStyle="1" w:styleId="SmallTextGaramond">
    <w:name w:val="Small Text Garamond"/>
    <w:basedOn w:val="Normal"/>
    <w:rsid w:val="008B0677"/>
    <w:pPr>
      <w:widowControl w:val="0"/>
      <w:suppressAutoHyphens/>
      <w:contextualSpacing/>
    </w:pPr>
    <w:rPr>
      <w:rFonts w:eastAsia="Calibri"/>
      <w:szCs w:val="18"/>
    </w:rPr>
  </w:style>
  <w:style w:type="paragraph" w:customStyle="1" w:styleId="Taglines">
    <w:name w:val="Taglines"/>
    <w:basedOn w:val="Heading2"/>
    <w:rsid w:val="008B0677"/>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8B0677"/>
    <w:rPr>
      <w:rFonts w:cs="Arial"/>
      <w:bCs/>
      <w:iCs/>
      <w:szCs w:val="22"/>
      <w:lang w:val="en-US" w:eastAsia="en-US" w:bidi="ar-SA"/>
    </w:rPr>
  </w:style>
  <w:style w:type="paragraph" w:customStyle="1" w:styleId="listterm">
    <w:name w:val="listterm"/>
    <w:basedOn w:val="Normal"/>
    <w:rsid w:val="008B0677"/>
    <w:pPr>
      <w:spacing w:before="100" w:beforeAutospacing="1" w:after="100" w:afterAutospacing="1"/>
    </w:pPr>
    <w:rPr>
      <w:rFonts w:eastAsia="Calibri"/>
      <w:sz w:val="24"/>
    </w:rPr>
  </w:style>
  <w:style w:type="character" w:customStyle="1" w:styleId="WW8Num2z0">
    <w:name w:val="WW8Num2z0"/>
    <w:rsid w:val="008B0677"/>
    <w:rPr>
      <w:rFonts w:ascii="Garamond" w:hAnsi="Garamond"/>
    </w:rPr>
  </w:style>
  <w:style w:type="character" w:customStyle="1" w:styleId="WW8Num3z0">
    <w:name w:val="WW8Num3z0"/>
    <w:rsid w:val="008B0677"/>
    <w:rPr>
      <w:rFonts w:ascii="Garamond" w:hAnsi="Garamond"/>
    </w:rPr>
  </w:style>
  <w:style w:type="character" w:customStyle="1" w:styleId="WW8Num4z1">
    <w:name w:val="WW8Num4z1"/>
    <w:rsid w:val="008B0677"/>
    <w:rPr>
      <w:rFonts w:ascii="Garamond" w:hAnsi="Garamond"/>
    </w:rPr>
  </w:style>
  <w:style w:type="character" w:customStyle="1" w:styleId="WW8Num5z0">
    <w:name w:val="WW8Num5z0"/>
    <w:rsid w:val="008B0677"/>
    <w:rPr>
      <w:rFonts w:ascii="Garamond" w:hAnsi="Garamond"/>
    </w:rPr>
  </w:style>
  <w:style w:type="character" w:customStyle="1" w:styleId="WW8Num6z0">
    <w:name w:val="WW8Num6z0"/>
    <w:rsid w:val="008B0677"/>
    <w:rPr>
      <w:rFonts w:ascii="Symbol" w:hAnsi="Symbol"/>
    </w:rPr>
  </w:style>
  <w:style w:type="character" w:customStyle="1" w:styleId="WW8Num7z0">
    <w:name w:val="WW8Num7z0"/>
    <w:rsid w:val="008B0677"/>
    <w:rPr>
      <w:rFonts w:ascii="Symbol" w:hAnsi="Symbol"/>
    </w:rPr>
  </w:style>
  <w:style w:type="character" w:customStyle="1" w:styleId="WW8Num8z0">
    <w:name w:val="WW8Num8z0"/>
    <w:rsid w:val="008B0677"/>
    <w:rPr>
      <w:rFonts w:ascii="Symbol" w:hAnsi="Symbol"/>
    </w:rPr>
  </w:style>
  <w:style w:type="character" w:customStyle="1" w:styleId="WW8Num9z0">
    <w:name w:val="WW8Num9z0"/>
    <w:rsid w:val="008B0677"/>
    <w:rPr>
      <w:rFonts w:ascii="Symbol" w:hAnsi="Symbol"/>
    </w:rPr>
  </w:style>
  <w:style w:type="character" w:customStyle="1" w:styleId="WW8Num10z0">
    <w:name w:val="WW8Num10z0"/>
    <w:rsid w:val="008B0677"/>
    <w:rPr>
      <w:rFonts w:ascii="Garamond" w:hAnsi="Garamond"/>
    </w:rPr>
  </w:style>
  <w:style w:type="character" w:customStyle="1" w:styleId="WW8Num11z1">
    <w:name w:val="WW8Num11z1"/>
    <w:rsid w:val="008B0677"/>
    <w:rPr>
      <w:rFonts w:ascii="Garamond" w:hAnsi="Garamond"/>
    </w:rPr>
  </w:style>
  <w:style w:type="character" w:customStyle="1" w:styleId="Absatz-Standardschriftart">
    <w:name w:val="Absatz-Standardschriftart"/>
    <w:rsid w:val="008B0677"/>
  </w:style>
  <w:style w:type="character" w:customStyle="1" w:styleId="WW-Absatz-Standardschriftart">
    <w:name w:val="WW-Absatz-Standardschriftart"/>
    <w:rsid w:val="008B0677"/>
  </w:style>
  <w:style w:type="character" w:customStyle="1" w:styleId="WW-Absatz-Standardschriftart1">
    <w:name w:val="WW-Absatz-Standardschriftart1"/>
    <w:rsid w:val="008B0677"/>
  </w:style>
  <w:style w:type="character" w:customStyle="1" w:styleId="EndnoteCharacters">
    <w:name w:val="Endnote Characters"/>
    <w:basedOn w:val="DefaultParagraphFont"/>
    <w:rsid w:val="008B0677"/>
    <w:rPr>
      <w:position w:val="0"/>
      <w:sz w:val="24"/>
      <w:vertAlign w:val="baseline"/>
    </w:rPr>
  </w:style>
  <w:style w:type="character" w:customStyle="1" w:styleId="WW8Num1z0">
    <w:name w:val="WW8Num1z0"/>
    <w:rsid w:val="008B0677"/>
    <w:rPr>
      <w:rFonts w:ascii="Symbol" w:hAnsi="Symbol"/>
    </w:rPr>
  </w:style>
  <w:style w:type="character" w:customStyle="1" w:styleId="WW8Num1z2">
    <w:name w:val="WW8Num1z2"/>
    <w:rsid w:val="008B0677"/>
    <w:rPr>
      <w:rFonts w:ascii="Courier New" w:hAnsi="Courier New"/>
    </w:rPr>
  </w:style>
  <w:style w:type="character" w:customStyle="1" w:styleId="WW8Num1z3">
    <w:name w:val="WW8Num1z3"/>
    <w:rsid w:val="008B0677"/>
    <w:rPr>
      <w:rFonts w:ascii="Wingdings" w:hAnsi="Wingdings"/>
    </w:rPr>
  </w:style>
  <w:style w:type="character" w:customStyle="1" w:styleId="WW8Num11z0">
    <w:name w:val="WW8Num11z0"/>
    <w:rsid w:val="008B0677"/>
    <w:rPr>
      <w:rFonts w:ascii="Symbol" w:hAnsi="Symbol"/>
    </w:rPr>
  </w:style>
  <w:style w:type="character" w:customStyle="1" w:styleId="WW8Num83z0">
    <w:name w:val="WW8Num83z0"/>
    <w:rsid w:val="008B0677"/>
    <w:rPr>
      <w:rFonts w:ascii="Symbol" w:hAnsi="Symbol"/>
    </w:rPr>
  </w:style>
  <w:style w:type="character" w:customStyle="1" w:styleId="WW8Num83z1">
    <w:name w:val="WW8Num83z1"/>
    <w:rsid w:val="008B0677"/>
    <w:rPr>
      <w:rFonts w:ascii="Courier New" w:hAnsi="Courier New"/>
    </w:rPr>
  </w:style>
  <w:style w:type="character" w:customStyle="1" w:styleId="WW8Num83z2">
    <w:name w:val="WW8Num83z2"/>
    <w:rsid w:val="008B0677"/>
    <w:rPr>
      <w:rFonts w:ascii="Wingdings" w:hAnsi="Wingdings"/>
    </w:rPr>
  </w:style>
  <w:style w:type="character" w:customStyle="1" w:styleId="WW8Num89z0">
    <w:name w:val="WW8Num89z0"/>
    <w:rsid w:val="008B0677"/>
    <w:rPr>
      <w:rFonts w:ascii="Symbol" w:hAnsi="Symbol"/>
      <w:sz w:val="20"/>
    </w:rPr>
  </w:style>
  <w:style w:type="character" w:customStyle="1" w:styleId="WW8Num90z0">
    <w:name w:val="WW8Num90z0"/>
    <w:rsid w:val="008B0677"/>
    <w:rPr>
      <w:rFonts w:ascii="Times New Roman" w:eastAsia="Times New Roman" w:hAnsi="Times New Roman" w:cs="Times New Roman"/>
    </w:rPr>
  </w:style>
  <w:style w:type="character" w:customStyle="1" w:styleId="WW8Num92z0">
    <w:name w:val="WW8Num92z0"/>
    <w:rsid w:val="008B0677"/>
    <w:rPr>
      <w:rFonts w:ascii="Symbol" w:eastAsia="Times New Roman" w:hAnsi="Symbol"/>
    </w:rPr>
  </w:style>
  <w:style w:type="character" w:customStyle="1" w:styleId="WW8Num92z1">
    <w:name w:val="WW8Num92z1"/>
    <w:rsid w:val="008B0677"/>
    <w:rPr>
      <w:rFonts w:ascii="Courier New" w:hAnsi="Courier New"/>
    </w:rPr>
  </w:style>
  <w:style w:type="character" w:customStyle="1" w:styleId="WW8Num92z2">
    <w:name w:val="WW8Num92z2"/>
    <w:rsid w:val="008B0677"/>
    <w:rPr>
      <w:rFonts w:ascii="Wingdings" w:hAnsi="Wingdings"/>
    </w:rPr>
  </w:style>
  <w:style w:type="character" w:customStyle="1" w:styleId="WW8Num92z3">
    <w:name w:val="WW8Num92z3"/>
    <w:rsid w:val="008B0677"/>
    <w:rPr>
      <w:rFonts w:ascii="Symbol" w:hAnsi="Symbol"/>
    </w:rPr>
  </w:style>
  <w:style w:type="character" w:customStyle="1" w:styleId="WW8Num96z0">
    <w:name w:val="WW8Num96z0"/>
    <w:rsid w:val="008B0677"/>
    <w:rPr>
      <w:rFonts w:ascii="Symbol" w:hAnsi="Symbol"/>
      <w:sz w:val="20"/>
    </w:rPr>
  </w:style>
  <w:style w:type="character" w:customStyle="1" w:styleId="WW8Num96z1">
    <w:name w:val="WW8Num96z1"/>
    <w:rsid w:val="008B0677"/>
    <w:rPr>
      <w:rFonts w:ascii="Courier New" w:hAnsi="Courier New"/>
      <w:sz w:val="20"/>
    </w:rPr>
  </w:style>
  <w:style w:type="character" w:customStyle="1" w:styleId="WW8Num96z2">
    <w:name w:val="WW8Num96z2"/>
    <w:rsid w:val="008B0677"/>
    <w:rPr>
      <w:rFonts w:ascii="Wingdings" w:hAnsi="Wingdings"/>
      <w:sz w:val="20"/>
    </w:rPr>
  </w:style>
  <w:style w:type="character" w:customStyle="1" w:styleId="WW8Num103z0">
    <w:name w:val="WW8Num103z0"/>
    <w:rsid w:val="008B0677"/>
    <w:rPr>
      <w:rFonts w:ascii="Symbol" w:hAnsi="Symbol"/>
      <w:sz w:val="20"/>
    </w:rPr>
  </w:style>
  <w:style w:type="character" w:customStyle="1" w:styleId="WW8Num103z1">
    <w:name w:val="WW8Num103z1"/>
    <w:rsid w:val="008B0677"/>
    <w:rPr>
      <w:rFonts w:ascii="Courier New" w:hAnsi="Courier New"/>
      <w:sz w:val="20"/>
    </w:rPr>
  </w:style>
  <w:style w:type="character" w:customStyle="1" w:styleId="WW8Num103z2">
    <w:name w:val="WW8Num103z2"/>
    <w:rsid w:val="008B0677"/>
    <w:rPr>
      <w:rFonts w:ascii="Wingdings" w:hAnsi="Wingdings"/>
      <w:sz w:val="20"/>
    </w:rPr>
  </w:style>
  <w:style w:type="character" w:customStyle="1" w:styleId="WW8Num108z0">
    <w:name w:val="WW8Num108z0"/>
    <w:rsid w:val="008B0677"/>
    <w:rPr>
      <w:rFonts w:ascii="Symbol" w:hAnsi="Symbol"/>
      <w:sz w:val="20"/>
    </w:rPr>
  </w:style>
  <w:style w:type="character" w:customStyle="1" w:styleId="WW8Num108z1">
    <w:name w:val="WW8Num108z1"/>
    <w:rsid w:val="008B0677"/>
    <w:rPr>
      <w:rFonts w:ascii="Courier New" w:hAnsi="Courier New"/>
      <w:sz w:val="20"/>
    </w:rPr>
  </w:style>
  <w:style w:type="character" w:customStyle="1" w:styleId="WW8Num108z2">
    <w:name w:val="WW8Num108z2"/>
    <w:rsid w:val="008B0677"/>
    <w:rPr>
      <w:rFonts w:ascii="Wingdings" w:hAnsi="Wingdings"/>
      <w:sz w:val="20"/>
    </w:rPr>
  </w:style>
  <w:style w:type="character" w:customStyle="1" w:styleId="WW8Num109z0">
    <w:name w:val="WW8Num109z0"/>
    <w:rsid w:val="008B0677"/>
    <w:rPr>
      <w:rFonts w:ascii="Symbol" w:eastAsia="Times New Roman" w:hAnsi="Symbol"/>
    </w:rPr>
  </w:style>
  <w:style w:type="character" w:customStyle="1" w:styleId="WW8Num109z1">
    <w:name w:val="WW8Num109z1"/>
    <w:rsid w:val="008B0677"/>
    <w:rPr>
      <w:rFonts w:ascii="Courier New" w:hAnsi="Courier New"/>
    </w:rPr>
  </w:style>
  <w:style w:type="character" w:customStyle="1" w:styleId="WW8Num109z2">
    <w:name w:val="WW8Num109z2"/>
    <w:rsid w:val="008B0677"/>
    <w:rPr>
      <w:rFonts w:ascii="Wingdings" w:hAnsi="Wingdings"/>
    </w:rPr>
  </w:style>
  <w:style w:type="character" w:customStyle="1" w:styleId="WW8Num109z3">
    <w:name w:val="WW8Num109z3"/>
    <w:rsid w:val="008B0677"/>
    <w:rPr>
      <w:rFonts w:ascii="Symbol" w:hAnsi="Symbol"/>
    </w:rPr>
  </w:style>
  <w:style w:type="character" w:customStyle="1" w:styleId="WW8Num111z0">
    <w:name w:val="WW8Num111z0"/>
    <w:rsid w:val="008B0677"/>
    <w:rPr>
      <w:rFonts w:ascii="Symbol" w:hAnsi="Symbol"/>
      <w:sz w:val="20"/>
    </w:rPr>
  </w:style>
  <w:style w:type="character" w:customStyle="1" w:styleId="WW8Num111z1">
    <w:name w:val="WW8Num111z1"/>
    <w:rsid w:val="008B0677"/>
    <w:rPr>
      <w:rFonts w:ascii="Courier New" w:hAnsi="Courier New"/>
      <w:sz w:val="20"/>
    </w:rPr>
  </w:style>
  <w:style w:type="character" w:customStyle="1" w:styleId="WW8Num111z2">
    <w:name w:val="WW8Num111z2"/>
    <w:rsid w:val="008B0677"/>
    <w:rPr>
      <w:rFonts w:ascii="Wingdings" w:hAnsi="Wingdings"/>
      <w:sz w:val="20"/>
    </w:rPr>
  </w:style>
  <w:style w:type="character" w:customStyle="1" w:styleId="WW8Num117z0">
    <w:name w:val="WW8Num117z0"/>
    <w:rsid w:val="008B0677"/>
    <w:rPr>
      <w:rFonts w:ascii="Symbol" w:eastAsia="Times New Roman" w:hAnsi="Symbol"/>
    </w:rPr>
  </w:style>
  <w:style w:type="character" w:customStyle="1" w:styleId="WW8Num117z1">
    <w:name w:val="WW8Num117z1"/>
    <w:rsid w:val="008B0677"/>
    <w:rPr>
      <w:rFonts w:ascii="Courier New" w:hAnsi="Courier New"/>
    </w:rPr>
  </w:style>
  <w:style w:type="character" w:customStyle="1" w:styleId="WW8Num117z2">
    <w:name w:val="WW8Num117z2"/>
    <w:rsid w:val="008B0677"/>
    <w:rPr>
      <w:rFonts w:ascii="Wingdings" w:hAnsi="Wingdings"/>
    </w:rPr>
  </w:style>
  <w:style w:type="character" w:customStyle="1" w:styleId="WW8Num117z3">
    <w:name w:val="WW8Num117z3"/>
    <w:rsid w:val="008B0677"/>
    <w:rPr>
      <w:rFonts w:ascii="Symbol" w:hAnsi="Symbol"/>
    </w:rPr>
  </w:style>
  <w:style w:type="character" w:customStyle="1" w:styleId="WW8Num126z0">
    <w:name w:val="WW8Num126z0"/>
    <w:rsid w:val="008B0677"/>
    <w:rPr>
      <w:rFonts w:ascii="Symbol" w:eastAsia="SimSun" w:hAnsi="Symbol"/>
    </w:rPr>
  </w:style>
  <w:style w:type="character" w:customStyle="1" w:styleId="WW8Num126z1">
    <w:name w:val="WW8Num126z1"/>
    <w:rsid w:val="008B0677"/>
    <w:rPr>
      <w:rFonts w:ascii="Courier New" w:hAnsi="Courier New"/>
    </w:rPr>
  </w:style>
  <w:style w:type="character" w:customStyle="1" w:styleId="WW8Num126z2">
    <w:name w:val="WW8Num126z2"/>
    <w:rsid w:val="008B0677"/>
    <w:rPr>
      <w:rFonts w:ascii="Wingdings" w:hAnsi="Wingdings"/>
    </w:rPr>
  </w:style>
  <w:style w:type="character" w:customStyle="1" w:styleId="WW8Num126z3">
    <w:name w:val="WW8Num126z3"/>
    <w:rsid w:val="008B0677"/>
    <w:rPr>
      <w:rFonts w:ascii="Symbol" w:hAnsi="Symbol"/>
    </w:rPr>
  </w:style>
  <w:style w:type="character" w:customStyle="1" w:styleId="WW8Num128z0">
    <w:name w:val="WW8Num128z0"/>
    <w:rsid w:val="008B0677"/>
    <w:rPr>
      <w:rFonts w:ascii="Symbol" w:eastAsia="Times New Roman" w:hAnsi="Symbol"/>
    </w:rPr>
  </w:style>
  <w:style w:type="character" w:customStyle="1" w:styleId="WW8Num128z1">
    <w:name w:val="WW8Num128z1"/>
    <w:rsid w:val="008B0677"/>
    <w:rPr>
      <w:rFonts w:ascii="Courier New" w:hAnsi="Courier New"/>
    </w:rPr>
  </w:style>
  <w:style w:type="character" w:customStyle="1" w:styleId="WW8Num128z2">
    <w:name w:val="WW8Num128z2"/>
    <w:rsid w:val="008B0677"/>
    <w:rPr>
      <w:rFonts w:ascii="Wingdings" w:hAnsi="Wingdings"/>
    </w:rPr>
  </w:style>
  <w:style w:type="character" w:customStyle="1" w:styleId="WW8Num128z3">
    <w:name w:val="WW8Num128z3"/>
    <w:rsid w:val="008B0677"/>
    <w:rPr>
      <w:rFonts w:ascii="Symbol" w:hAnsi="Symbol"/>
    </w:rPr>
  </w:style>
  <w:style w:type="character" w:customStyle="1" w:styleId="WW8Num138z0">
    <w:name w:val="WW8Num138z0"/>
    <w:rsid w:val="008B0677"/>
    <w:rPr>
      <w:rFonts w:ascii="Times-Italic" w:eastAsia="Times New Roman" w:hAnsi="Times-Italic"/>
    </w:rPr>
  </w:style>
  <w:style w:type="character" w:customStyle="1" w:styleId="WW8Num138z1">
    <w:name w:val="WW8Num138z1"/>
    <w:rsid w:val="008B0677"/>
    <w:rPr>
      <w:rFonts w:ascii="Courier New" w:hAnsi="Courier New"/>
    </w:rPr>
  </w:style>
  <w:style w:type="character" w:customStyle="1" w:styleId="WW8Num138z2">
    <w:name w:val="WW8Num138z2"/>
    <w:rsid w:val="008B0677"/>
    <w:rPr>
      <w:rFonts w:ascii="Wingdings" w:hAnsi="Wingdings"/>
    </w:rPr>
  </w:style>
  <w:style w:type="character" w:customStyle="1" w:styleId="WW8Num138z3">
    <w:name w:val="WW8Num138z3"/>
    <w:rsid w:val="008B0677"/>
    <w:rPr>
      <w:rFonts w:ascii="Symbol" w:hAnsi="Symbol"/>
    </w:rPr>
  </w:style>
  <w:style w:type="character" w:customStyle="1" w:styleId="WW8Num143z0">
    <w:name w:val="WW8Num143z0"/>
    <w:rsid w:val="008B0677"/>
    <w:rPr>
      <w:rFonts w:ascii="Times New Roman" w:eastAsia="Times New Roman" w:hAnsi="Times New Roman" w:cs="Times New Roman"/>
    </w:rPr>
  </w:style>
  <w:style w:type="character" w:customStyle="1" w:styleId="WW8Num148z0">
    <w:name w:val="WW8Num148z0"/>
    <w:rsid w:val="008B0677"/>
    <w:rPr>
      <w:rFonts w:ascii="Symbol" w:hAnsi="Symbol"/>
      <w:sz w:val="20"/>
    </w:rPr>
  </w:style>
  <w:style w:type="character" w:customStyle="1" w:styleId="WW8Num148z1">
    <w:name w:val="WW8Num148z1"/>
    <w:rsid w:val="008B0677"/>
    <w:rPr>
      <w:rFonts w:ascii="Courier New" w:hAnsi="Courier New"/>
      <w:sz w:val="20"/>
    </w:rPr>
  </w:style>
  <w:style w:type="character" w:customStyle="1" w:styleId="WW8Num148z2">
    <w:name w:val="WW8Num148z2"/>
    <w:rsid w:val="008B0677"/>
    <w:rPr>
      <w:rFonts w:ascii="Wingdings" w:hAnsi="Wingdings"/>
      <w:sz w:val="20"/>
    </w:rPr>
  </w:style>
  <w:style w:type="character" w:customStyle="1" w:styleId="WW8Num151z0">
    <w:name w:val="WW8Num151z0"/>
    <w:rsid w:val="008B0677"/>
    <w:rPr>
      <w:rFonts w:ascii="Times New Roman" w:eastAsia="Times New Roman" w:hAnsi="Times New Roman" w:cs="Times New Roman"/>
    </w:rPr>
  </w:style>
  <w:style w:type="character" w:customStyle="1" w:styleId="WW8Num152z0">
    <w:name w:val="WW8Num152z0"/>
    <w:rsid w:val="008B0677"/>
    <w:rPr>
      <w:rFonts w:ascii="Symbol" w:hAnsi="Symbol"/>
      <w:sz w:val="20"/>
    </w:rPr>
  </w:style>
  <w:style w:type="character" w:customStyle="1" w:styleId="WW8Num152z1">
    <w:name w:val="WW8Num152z1"/>
    <w:rsid w:val="008B0677"/>
    <w:rPr>
      <w:rFonts w:ascii="Courier New" w:hAnsi="Courier New"/>
      <w:sz w:val="20"/>
    </w:rPr>
  </w:style>
  <w:style w:type="character" w:customStyle="1" w:styleId="WW8Num152z2">
    <w:name w:val="WW8Num152z2"/>
    <w:rsid w:val="008B0677"/>
    <w:rPr>
      <w:rFonts w:ascii="Wingdings" w:hAnsi="Wingdings"/>
      <w:sz w:val="20"/>
    </w:rPr>
  </w:style>
  <w:style w:type="character" w:customStyle="1" w:styleId="WW8Num153z0">
    <w:name w:val="WW8Num153z0"/>
    <w:rsid w:val="008B0677"/>
    <w:rPr>
      <w:sz w:val="24"/>
    </w:rPr>
  </w:style>
  <w:style w:type="character" w:customStyle="1" w:styleId="WW8Num155z0">
    <w:name w:val="WW8Num155z0"/>
    <w:rsid w:val="008B0677"/>
    <w:rPr>
      <w:rFonts w:ascii="Times New Roman" w:eastAsia="Times New Roman" w:hAnsi="Times New Roman" w:cs="Times New Roman"/>
    </w:rPr>
  </w:style>
  <w:style w:type="character" w:customStyle="1" w:styleId="WW8Num157z0">
    <w:name w:val="WW8Num157z0"/>
    <w:rsid w:val="008B0677"/>
    <w:rPr>
      <w:rFonts w:ascii="Symbol" w:hAnsi="Symbol"/>
      <w:sz w:val="20"/>
    </w:rPr>
  </w:style>
  <w:style w:type="character" w:customStyle="1" w:styleId="WW8Num157z1">
    <w:name w:val="WW8Num157z1"/>
    <w:rsid w:val="008B0677"/>
    <w:rPr>
      <w:rFonts w:ascii="Courier New" w:hAnsi="Courier New"/>
      <w:sz w:val="20"/>
    </w:rPr>
  </w:style>
  <w:style w:type="character" w:customStyle="1" w:styleId="WW8Num157z2">
    <w:name w:val="WW8Num157z2"/>
    <w:rsid w:val="008B0677"/>
    <w:rPr>
      <w:rFonts w:ascii="Wingdings" w:hAnsi="Wingdings"/>
      <w:sz w:val="20"/>
    </w:rPr>
  </w:style>
  <w:style w:type="character" w:customStyle="1" w:styleId="WW8Num163z0">
    <w:name w:val="WW8Num163z0"/>
    <w:rsid w:val="008B0677"/>
    <w:rPr>
      <w:rFonts w:ascii="Symbol" w:hAnsi="Symbol"/>
      <w:sz w:val="20"/>
    </w:rPr>
  </w:style>
  <w:style w:type="character" w:customStyle="1" w:styleId="WW8Num163z1">
    <w:name w:val="WW8Num163z1"/>
    <w:rsid w:val="008B0677"/>
    <w:rPr>
      <w:rFonts w:ascii="Courier New" w:hAnsi="Courier New"/>
      <w:sz w:val="20"/>
    </w:rPr>
  </w:style>
  <w:style w:type="character" w:customStyle="1" w:styleId="WW8Num163z2">
    <w:name w:val="WW8Num163z2"/>
    <w:rsid w:val="008B0677"/>
    <w:rPr>
      <w:rFonts w:ascii="Wingdings" w:hAnsi="Wingdings"/>
      <w:sz w:val="20"/>
    </w:rPr>
  </w:style>
  <w:style w:type="character" w:customStyle="1" w:styleId="WW8Num170z0">
    <w:name w:val="WW8Num170z0"/>
    <w:rsid w:val="008B0677"/>
    <w:rPr>
      <w:rFonts w:ascii="Symbol" w:eastAsia="Times New Roman" w:hAnsi="Symbol"/>
    </w:rPr>
  </w:style>
  <w:style w:type="character" w:customStyle="1" w:styleId="WW8Num170z1">
    <w:name w:val="WW8Num170z1"/>
    <w:rsid w:val="008B0677"/>
    <w:rPr>
      <w:rFonts w:ascii="Courier New" w:hAnsi="Courier New"/>
    </w:rPr>
  </w:style>
  <w:style w:type="character" w:customStyle="1" w:styleId="WW8Num170z2">
    <w:name w:val="WW8Num170z2"/>
    <w:rsid w:val="008B0677"/>
    <w:rPr>
      <w:rFonts w:ascii="Wingdings" w:hAnsi="Wingdings"/>
    </w:rPr>
  </w:style>
  <w:style w:type="character" w:customStyle="1" w:styleId="WW8Num170z3">
    <w:name w:val="WW8Num170z3"/>
    <w:rsid w:val="008B0677"/>
    <w:rPr>
      <w:rFonts w:ascii="Symbol" w:hAnsi="Symbol"/>
    </w:rPr>
  </w:style>
  <w:style w:type="character" w:customStyle="1" w:styleId="WW8Num177z0">
    <w:name w:val="WW8Num177z0"/>
    <w:rsid w:val="008B0677"/>
    <w:rPr>
      <w:rFonts w:ascii="Symbol" w:hAnsi="Symbol"/>
      <w:sz w:val="20"/>
    </w:rPr>
  </w:style>
  <w:style w:type="character" w:customStyle="1" w:styleId="WW8Num177z1">
    <w:name w:val="WW8Num177z1"/>
    <w:rsid w:val="008B0677"/>
    <w:rPr>
      <w:rFonts w:ascii="Courier New" w:hAnsi="Courier New"/>
      <w:sz w:val="20"/>
    </w:rPr>
  </w:style>
  <w:style w:type="character" w:customStyle="1" w:styleId="WW8Num177z2">
    <w:name w:val="WW8Num177z2"/>
    <w:rsid w:val="008B0677"/>
    <w:rPr>
      <w:rFonts w:ascii="Wingdings" w:hAnsi="Wingdings"/>
      <w:sz w:val="20"/>
    </w:rPr>
  </w:style>
  <w:style w:type="character" w:customStyle="1" w:styleId="WW8Num181z0">
    <w:name w:val="WW8Num181z0"/>
    <w:rsid w:val="008B0677"/>
    <w:rPr>
      <w:rFonts w:ascii="Symbol" w:eastAsia="Times New Roman" w:hAnsi="Symbol"/>
    </w:rPr>
  </w:style>
  <w:style w:type="character" w:customStyle="1" w:styleId="WW8Num181z1">
    <w:name w:val="WW8Num181z1"/>
    <w:rsid w:val="008B0677"/>
    <w:rPr>
      <w:rFonts w:ascii="Courier New" w:hAnsi="Courier New"/>
    </w:rPr>
  </w:style>
  <w:style w:type="character" w:customStyle="1" w:styleId="WW8Num181z2">
    <w:name w:val="WW8Num181z2"/>
    <w:rsid w:val="008B0677"/>
    <w:rPr>
      <w:rFonts w:ascii="Wingdings" w:hAnsi="Wingdings"/>
    </w:rPr>
  </w:style>
  <w:style w:type="character" w:customStyle="1" w:styleId="WW8Num181z3">
    <w:name w:val="WW8Num181z3"/>
    <w:rsid w:val="008B0677"/>
    <w:rPr>
      <w:rFonts w:ascii="Symbol" w:hAnsi="Symbol"/>
    </w:rPr>
  </w:style>
  <w:style w:type="character" w:customStyle="1" w:styleId="WW8Num185z0">
    <w:name w:val="WW8Num185z0"/>
    <w:rsid w:val="008B0677"/>
    <w:rPr>
      <w:rFonts w:ascii="Symbol" w:eastAsia="Times New Roman" w:hAnsi="Symbol"/>
    </w:rPr>
  </w:style>
  <w:style w:type="character" w:customStyle="1" w:styleId="WW8Num185z1">
    <w:name w:val="WW8Num185z1"/>
    <w:rsid w:val="008B0677"/>
    <w:rPr>
      <w:rFonts w:ascii="Courier New" w:hAnsi="Courier New"/>
    </w:rPr>
  </w:style>
  <w:style w:type="character" w:customStyle="1" w:styleId="WW8Num185z2">
    <w:name w:val="WW8Num185z2"/>
    <w:rsid w:val="008B0677"/>
    <w:rPr>
      <w:rFonts w:ascii="Wingdings" w:hAnsi="Wingdings"/>
    </w:rPr>
  </w:style>
  <w:style w:type="character" w:customStyle="1" w:styleId="WW8Num185z3">
    <w:name w:val="WW8Num185z3"/>
    <w:rsid w:val="008B0677"/>
    <w:rPr>
      <w:rFonts w:ascii="Symbol" w:hAnsi="Symbol"/>
    </w:rPr>
  </w:style>
  <w:style w:type="character" w:customStyle="1" w:styleId="WW8Num186z0">
    <w:name w:val="WW8Num186z0"/>
    <w:rsid w:val="008B0677"/>
    <w:rPr>
      <w:rFonts w:ascii="Symbol" w:hAnsi="Symbol"/>
      <w:sz w:val="20"/>
    </w:rPr>
  </w:style>
  <w:style w:type="character" w:customStyle="1" w:styleId="WW8Num186z1">
    <w:name w:val="WW8Num186z1"/>
    <w:rsid w:val="008B0677"/>
    <w:rPr>
      <w:rFonts w:ascii="Courier New" w:hAnsi="Courier New"/>
      <w:sz w:val="20"/>
    </w:rPr>
  </w:style>
  <w:style w:type="character" w:customStyle="1" w:styleId="WW8Num186z2">
    <w:name w:val="WW8Num186z2"/>
    <w:rsid w:val="008B0677"/>
    <w:rPr>
      <w:rFonts w:ascii="Wingdings" w:hAnsi="Wingdings"/>
      <w:sz w:val="20"/>
    </w:rPr>
  </w:style>
  <w:style w:type="character" w:customStyle="1" w:styleId="WW8Num192z0">
    <w:name w:val="WW8Num192z0"/>
    <w:rsid w:val="008B0677"/>
    <w:rPr>
      <w:rFonts w:ascii="Symbol" w:hAnsi="Symbol"/>
    </w:rPr>
  </w:style>
  <w:style w:type="character" w:customStyle="1" w:styleId="WW8Num192z1">
    <w:name w:val="WW8Num192z1"/>
    <w:rsid w:val="008B0677"/>
    <w:rPr>
      <w:rFonts w:ascii="Courier New" w:hAnsi="Courier New"/>
    </w:rPr>
  </w:style>
  <w:style w:type="character" w:customStyle="1" w:styleId="WW8Num192z2">
    <w:name w:val="WW8Num192z2"/>
    <w:rsid w:val="008B0677"/>
    <w:rPr>
      <w:rFonts w:ascii="Wingdings" w:hAnsi="Wingdings"/>
    </w:rPr>
  </w:style>
  <w:style w:type="character" w:customStyle="1" w:styleId="WW8Num194z0">
    <w:name w:val="WW8Num194z0"/>
    <w:rsid w:val="008B0677"/>
    <w:rPr>
      <w:rFonts w:ascii="Times-Roman" w:eastAsia="Times New Roman" w:hAnsi="Times-Roman"/>
      <w:i w:val="0"/>
    </w:rPr>
  </w:style>
  <w:style w:type="character" w:customStyle="1" w:styleId="WW8Num194z1">
    <w:name w:val="WW8Num194z1"/>
    <w:rsid w:val="008B0677"/>
    <w:rPr>
      <w:rFonts w:ascii="Courier New" w:hAnsi="Courier New"/>
    </w:rPr>
  </w:style>
  <w:style w:type="character" w:customStyle="1" w:styleId="WW8Num194z2">
    <w:name w:val="WW8Num194z2"/>
    <w:rsid w:val="008B0677"/>
    <w:rPr>
      <w:rFonts w:ascii="Wingdings" w:hAnsi="Wingdings"/>
    </w:rPr>
  </w:style>
  <w:style w:type="character" w:customStyle="1" w:styleId="WW8Num194z3">
    <w:name w:val="WW8Num194z3"/>
    <w:rsid w:val="008B0677"/>
    <w:rPr>
      <w:rFonts w:ascii="Symbol" w:hAnsi="Symbol"/>
    </w:rPr>
  </w:style>
  <w:style w:type="character" w:customStyle="1" w:styleId="WW8Num203z0">
    <w:name w:val="WW8Num203z0"/>
    <w:rsid w:val="008B0677"/>
    <w:rPr>
      <w:rFonts w:ascii="Wingdings" w:eastAsia="Times New Roman" w:hAnsi="Wingdings"/>
    </w:rPr>
  </w:style>
  <w:style w:type="character" w:customStyle="1" w:styleId="WW8Num203z1">
    <w:name w:val="WW8Num203z1"/>
    <w:rsid w:val="008B0677"/>
    <w:rPr>
      <w:rFonts w:ascii="Courier New" w:hAnsi="Courier New"/>
    </w:rPr>
  </w:style>
  <w:style w:type="character" w:customStyle="1" w:styleId="WW8Num203z2">
    <w:name w:val="WW8Num203z2"/>
    <w:rsid w:val="008B0677"/>
    <w:rPr>
      <w:rFonts w:ascii="Wingdings" w:hAnsi="Wingdings"/>
    </w:rPr>
  </w:style>
  <w:style w:type="character" w:customStyle="1" w:styleId="WW8Num203z3">
    <w:name w:val="WW8Num203z3"/>
    <w:rsid w:val="008B0677"/>
    <w:rPr>
      <w:rFonts w:ascii="Symbol" w:hAnsi="Symbol"/>
    </w:rPr>
  </w:style>
  <w:style w:type="character" w:customStyle="1" w:styleId="WW8Num204z1">
    <w:name w:val="WW8Num204z1"/>
    <w:rsid w:val="008B0677"/>
    <w:rPr>
      <w:b/>
    </w:rPr>
  </w:style>
  <w:style w:type="character" w:customStyle="1" w:styleId="WW8Num206z0">
    <w:name w:val="WW8Num206z0"/>
    <w:rsid w:val="008B0677"/>
    <w:rPr>
      <w:rFonts w:ascii="Symbol" w:eastAsia="Times New Roman" w:hAnsi="Symbol"/>
    </w:rPr>
  </w:style>
  <w:style w:type="character" w:customStyle="1" w:styleId="WW8Num206z1">
    <w:name w:val="WW8Num206z1"/>
    <w:rsid w:val="008B0677"/>
    <w:rPr>
      <w:rFonts w:ascii="Courier New" w:hAnsi="Courier New"/>
    </w:rPr>
  </w:style>
  <w:style w:type="character" w:customStyle="1" w:styleId="WW8Num206z2">
    <w:name w:val="WW8Num206z2"/>
    <w:rsid w:val="008B0677"/>
    <w:rPr>
      <w:rFonts w:ascii="Wingdings" w:hAnsi="Wingdings"/>
    </w:rPr>
  </w:style>
  <w:style w:type="character" w:customStyle="1" w:styleId="WW8Num206z3">
    <w:name w:val="WW8Num206z3"/>
    <w:rsid w:val="008B0677"/>
    <w:rPr>
      <w:rFonts w:ascii="Symbol" w:hAnsi="Symbol"/>
    </w:rPr>
  </w:style>
  <w:style w:type="character" w:customStyle="1" w:styleId="WW8Num207z0">
    <w:name w:val="WW8Num207z0"/>
    <w:rsid w:val="008B0677"/>
    <w:rPr>
      <w:rFonts w:ascii="Symbol" w:hAnsi="Symbol"/>
      <w:sz w:val="20"/>
    </w:rPr>
  </w:style>
  <w:style w:type="character" w:customStyle="1" w:styleId="WW8Num213z0">
    <w:name w:val="WW8Num213z0"/>
    <w:rsid w:val="008B0677"/>
    <w:rPr>
      <w:rFonts w:ascii="Symbol" w:hAnsi="Symbol"/>
      <w:sz w:val="20"/>
    </w:rPr>
  </w:style>
  <w:style w:type="character" w:customStyle="1" w:styleId="WW8Num214z0">
    <w:name w:val="WW8Num214z0"/>
    <w:rsid w:val="008B0677"/>
    <w:rPr>
      <w:rFonts w:ascii="Symbol" w:hAnsi="Symbol"/>
    </w:rPr>
  </w:style>
  <w:style w:type="character" w:customStyle="1" w:styleId="WW8Num214z1">
    <w:name w:val="WW8Num214z1"/>
    <w:rsid w:val="008B0677"/>
    <w:rPr>
      <w:rFonts w:ascii="Courier New" w:hAnsi="Courier New"/>
    </w:rPr>
  </w:style>
  <w:style w:type="character" w:customStyle="1" w:styleId="WW8Num220z0">
    <w:name w:val="WW8Num220z0"/>
    <w:rsid w:val="008B0677"/>
    <w:rPr>
      <w:u w:val="single"/>
    </w:rPr>
  </w:style>
  <w:style w:type="character" w:customStyle="1" w:styleId="WW8Num228z0">
    <w:name w:val="WW8Num228z0"/>
    <w:rsid w:val="008B0677"/>
    <w:rPr>
      <w:rFonts w:ascii="Symbol" w:hAnsi="Symbol"/>
      <w:sz w:val="20"/>
    </w:rPr>
  </w:style>
  <w:style w:type="character" w:customStyle="1" w:styleId="WW8Num228z1">
    <w:name w:val="WW8Num228z1"/>
    <w:rsid w:val="008B0677"/>
    <w:rPr>
      <w:rFonts w:ascii="Courier New" w:hAnsi="Courier New"/>
      <w:sz w:val="20"/>
    </w:rPr>
  </w:style>
  <w:style w:type="character" w:customStyle="1" w:styleId="WW8Num228z2">
    <w:name w:val="WW8Num228z2"/>
    <w:rsid w:val="008B0677"/>
    <w:rPr>
      <w:rFonts w:ascii="Wingdings" w:hAnsi="Wingdings"/>
      <w:sz w:val="20"/>
    </w:rPr>
  </w:style>
  <w:style w:type="character" w:customStyle="1" w:styleId="WW8Num236z0">
    <w:name w:val="WW8Num236z0"/>
    <w:rsid w:val="008B0677"/>
    <w:rPr>
      <w:rFonts w:ascii="Symbol" w:eastAsia="Times New Roman" w:hAnsi="Symbol"/>
    </w:rPr>
  </w:style>
  <w:style w:type="character" w:customStyle="1" w:styleId="WW8Num236z1">
    <w:name w:val="WW8Num236z1"/>
    <w:rsid w:val="008B0677"/>
    <w:rPr>
      <w:rFonts w:ascii="Courier New" w:hAnsi="Courier New"/>
    </w:rPr>
  </w:style>
  <w:style w:type="character" w:customStyle="1" w:styleId="WW8Num236z2">
    <w:name w:val="WW8Num236z2"/>
    <w:rsid w:val="008B0677"/>
    <w:rPr>
      <w:rFonts w:ascii="Wingdings" w:hAnsi="Wingdings"/>
    </w:rPr>
  </w:style>
  <w:style w:type="character" w:customStyle="1" w:styleId="WW8Num236z3">
    <w:name w:val="WW8Num236z3"/>
    <w:rsid w:val="008B0677"/>
    <w:rPr>
      <w:rFonts w:ascii="Symbol" w:hAnsi="Symbol"/>
    </w:rPr>
  </w:style>
  <w:style w:type="character" w:customStyle="1" w:styleId="WW8Num239z0">
    <w:name w:val="WW8Num239z0"/>
    <w:rsid w:val="008B0677"/>
    <w:rPr>
      <w:rFonts w:ascii="Times New Roman" w:eastAsia="Times New Roman" w:hAnsi="Times New Roman" w:cs="Times New Roman"/>
    </w:rPr>
  </w:style>
  <w:style w:type="character" w:customStyle="1" w:styleId="WW8Num239z1">
    <w:name w:val="WW8Num239z1"/>
    <w:rsid w:val="008B0677"/>
    <w:rPr>
      <w:rFonts w:ascii="Courier New" w:hAnsi="Courier New"/>
    </w:rPr>
  </w:style>
  <w:style w:type="character" w:customStyle="1" w:styleId="WW8Num239z2">
    <w:name w:val="WW8Num239z2"/>
    <w:rsid w:val="008B0677"/>
    <w:rPr>
      <w:rFonts w:ascii="Wingdings" w:hAnsi="Wingdings"/>
    </w:rPr>
  </w:style>
  <w:style w:type="character" w:customStyle="1" w:styleId="WW8Num239z3">
    <w:name w:val="WW8Num239z3"/>
    <w:rsid w:val="008B0677"/>
    <w:rPr>
      <w:rFonts w:ascii="Symbol" w:hAnsi="Symbol"/>
    </w:rPr>
  </w:style>
  <w:style w:type="character" w:customStyle="1" w:styleId="NumberingSymbols">
    <w:name w:val="Numbering Symbols"/>
    <w:rsid w:val="008B0677"/>
    <w:rPr>
      <w:rFonts w:ascii="Garamond" w:hAnsi="Garamond"/>
    </w:rPr>
  </w:style>
  <w:style w:type="character" w:customStyle="1" w:styleId="Bullets">
    <w:name w:val="Bullets"/>
    <w:rsid w:val="008B0677"/>
    <w:rPr>
      <w:rFonts w:ascii="StarSymbol" w:eastAsia="StarSymbol" w:hAnsi="StarSymbol" w:cs="StarSymbol"/>
      <w:sz w:val="18"/>
      <w:szCs w:val="18"/>
    </w:rPr>
  </w:style>
  <w:style w:type="paragraph" w:customStyle="1" w:styleId="NoteLevel1">
    <w:name w:val="Note Level 1"/>
    <w:basedOn w:val="Normal"/>
    <w:rsid w:val="008B0677"/>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8B0677"/>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8B0677"/>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8B0677"/>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8B0677"/>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8B0677"/>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8B0677"/>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8B0677"/>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8B0677"/>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8B0677"/>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8B0677"/>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8B0677"/>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8B0677"/>
  </w:style>
  <w:style w:type="character" w:customStyle="1" w:styleId="quotedtooltip">
    <w:name w:val="quotedtooltip"/>
    <w:basedOn w:val="DefaultParagraphFont"/>
    <w:rsid w:val="008B0677"/>
  </w:style>
  <w:style w:type="character" w:customStyle="1" w:styleId="quotedtooltipbox">
    <w:name w:val="quotedtooltipbox"/>
    <w:basedOn w:val="DefaultParagraphFont"/>
    <w:rsid w:val="008B0677"/>
  </w:style>
  <w:style w:type="character" w:customStyle="1" w:styleId="mwlivequotes">
    <w:name w:val="mwlivequotes"/>
    <w:basedOn w:val="DefaultParagraphFont"/>
    <w:rsid w:val="008B0677"/>
  </w:style>
  <w:style w:type="character" w:customStyle="1" w:styleId="lastlabel">
    <w:name w:val="lastlabel"/>
    <w:basedOn w:val="DefaultParagraphFont"/>
    <w:rsid w:val="008B0677"/>
  </w:style>
  <w:style w:type="character" w:customStyle="1" w:styleId="lb07">
    <w:name w:val="lb07"/>
    <w:basedOn w:val="DefaultParagraphFont"/>
    <w:rsid w:val="008B0677"/>
  </w:style>
  <w:style w:type="character" w:customStyle="1" w:styleId="qted">
    <w:name w:val="qted"/>
    <w:basedOn w:val="DefaultParagraphFont"/>
    <w:rsid w:val="008B0677"/>
  </w:style>
  <w:style w:type="character" w:customStyle="1" w:styleId="t14">
    <w:name w:val="t14"/>
    <w:basedOn w:val="DefaultParagraphFont"/>
    <w:rsid w:val="008B0677"/>
  </w:style>
  <w:style w:type="paragraph" w:customStyle="1" w:styleId="format-body">
    <w:name w:val="format-body"/>
    <w:basedOn w:val="Normal"/>
    <w:rsid w:val="008B0677"/>
    <w:pPr>
      <w:spacing w:before="100" w:beforeAutospacing="1" w:after="100" w:afterAutospacing="1"/>
    </w:pPr>
    <w:rPr>
      <w:rFonts w:eastAsia="Calibri"/>
      <w:sz w:val="24"/>
    </w:rPr>
  </w:style>
  <w:style w:type="character" w:customStyle="1" w:styleId="nfakpe">
    <w:name w:val="nfakpe"/>
    <w:basedOn w:val="DefaultParagraphFont"/>
    <w:rsid w:val="008B0677"/>
  </w:style>
  <w:style w:type="character" w:customStyle="1" w:styleId="DebateBlockCharChar">
    <w:name w:val="Debate Block Char Char"/>
    <w:basedOn w:val="DefaultParagraphFont"/>
    <w:rsid w:val="008B0677"/>
    <w:rPr>
      <w:rFonts w:cs="Arial"/>
      <w:b/>
      <w:bCs/>
      <w:kern w:val="32"/>
      <w:sz w:val="36"/>
      <w:szCs w:val="32"/>
      <w:u w:val="single"/>
    </w:rPr>
  </w:style>
  <w:style w:type="character" w:customStyle="1" w:styleId="citsource">
    <w:name w:val="citsource"/>
    <w:basedOn w:val="DefaultParagraphFont"/>
    <w:rsid w:val="008B0677"/>
  </w:style>
  <w:style w:type="character" w:customStyle="1" w:styleId="sc">
    <w:name w:val="sc"/>
    <w:basedOn w:val="DefaultParagraphFont"/>
    <w:rsid w:val="008B0677"/>
  </w:style>
  <w:style w:type="character" w:customStyle="1" w:styleId="atime">
    <w:name w:val="atime"/>
    <w:basedOn w:val="DefaultParagraphFont"/>
    <w:rsid w:val="008B0677"/>
  </w:style>
  <w:style w:type="paragraph" w:customStyle="1" w:styleId="unread">
    <w:name w:val="unread"/>
    <w:basedOn w:val="Normal"/>
    <w:rsid w:val="008B0677"/>
    <w:rPr>
      <w:rFonts w:eastAsia="Calibri"/>
    </w:rPr>
  </w:style>
  <w:style w:type="character" w:customStyle="1" w:styleId="unreadChar">
    <w:name w:val="unread Char"/>
    <w:basedOn w:val="DefaultParagraphFont"/>
    <w:rsid w:val="008B0677"/>
    <w:rPr>
      <w:szCs w:val="24"/>
      <w:lang w:val="en-US" w:eastAsia="en-US" w:bidi="ar-SA"/>
    </w:rPr>
  </w:style>
  <w:style w:type="paragraph" w:customStyle="1" w:styleId="cardunderlined0">
    <w:name w:val="card underlined"/>
    <w:basedOn w:val="Normal"/>
    <w:rsid w:val="008B0677"/>
    <w:rPr>
      <w:rFonts w:ascii="Arial" w:eastAsia="Calibri" w:hAnsi="Arial"/>
      <w:u w:val="single"/>
    </w:rPr>
  </w:style>
  <w:style w:type="character" w:customStyle="1" w:styleId="Internetlink1">
    <w:name w:val="Internet link1"/>
    <w:rsid w:val="008B0677"/>
    <w:rPr>
      <w:color w:val="000080"/>
      <w:u w:val="single"/>
    </w:rPr>
  </w:style>
  <w:style w:type="character" w:customStyle="1" w:styleId="underliningChar3">
    <w:name w:val="underlining Char"/>
    <w:basedOn w:val="DefaultParagraphFont"/>
    <w:rsid w:val="008B0677"/>
    <w:rPr>
      <w:b/>
      <w:szCs w:val="24"/>
      <w:u w:val="single"/>
      <w:lang w:val="en-US" w:eastAsia="en-US" w:bidi="ar-SA"/>
    </w:rPr>
  </w:style>
  <w:style w:type="character" w:customStyle="1" w:styleId="notreadChar">
    <w:name w:val="not read Char"/>
    <w:basedOn w:val="DefaultParagraphFont"/>
    <w:rsid w:val="008B0677"/>
    <w:rPr>
      <w:sz w:val="18"/>
      <w:szCs w:val="24"/>
      <w:lang w:val="en-US" w:eastAsia="en-US" w:bidi="ar-SA"/>
    </w:rPr>
  </w:style>
  <w:style w:type="character" w:customStyle="1" w:styleId="journalname">
    <w:name w:val="journalname"/>
    <w:basedOn w:val="DefaultParagraphFont"/>
    <w:rsid w:val="008B0677"/>
  </w:style>
  <w:style w:type="character" w:customStyle="1" w:styleId="insideheadline">
    <w:name w:val="insideheadline"/>
    <w:basedOn w:val="DefaultParagraphFont"/>
    <w:rsid w:val="008B0677"/>
  </w:style>
  <w:style w:type="paragraph" w:customStyle="1" w:styleId="article-text">
    <w:name w:val="article-text"/>
    <w:basedOn w:val="Normal"/>
    <w:rsid w:val="008B0677"/>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8B0677"/>
  </w:style>
  <w:style w:type="character" w:customStyle="1" w:styleId="mwlivequotesdowndelayed">
    <w:name w:val="mwlivequotes down delayed"/>
    <w:basedOn w:val="DefaultParagraphFont"/>
    <w:rsid w:val="008B0677"/>
  </w:style>
  <w:style w:type="character" w:customStyle="1" w:styleId="shirttail">
    <w:name w:val="shirttail"/>
    <w:basedOn w:val="DefaultParagraphFont"/>
    <w:rsid w:val="008B0677"/>
  </w:style>
  <w:style w:type="character" w:customStyle="1" w:styleId="definition">
    <w:name w:val="definition"/>
    <w:basedOn w:val="DefaultParagraphFont"/>
    <w:rsid w:val="008B0677"/>
  </w:style>
  <w:style w:type="character" w:customStyle="1" w:styleId="CardTextCharCharChar">
    <w:name w:val="Card Text Char Char Char"/>
    <w:basedOn w:val="DefaultParagraphFont"/>
    <w:rsid w:val="008B067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8B0677"/>
    <w:rPr>
      <w:rFonts w:ascii="Arial Narrow" w:hAnsi="Arial Narrow"/>
      <w:sz w:val="18"/>
      <w:u w:val="single"/>
    </w:rPr>
  </w:style>
  <w:style w:type="character" w:customStyle="1" w:styleId="UnderlineStyleCharCharChar">
    <w:name w:val="Underline Style Char Char Char"/>
    <w:basedOn w:val="DefaultParagraphFont"/>
    <w:rsid w:val="008B067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8B067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8B0677"/>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8B0677"/>
    <w:rPr>
      <w:rFonts w:ascii="Arial" w:hAnsi="Arial" w:cs="Arial" w:hint="default"/>
      <w:b/>
      <w:bCs/>
      <w:color w:val="990000"/>
      <w:sz w:val="26"/>
      <w:szCs w:val="26"/>
    </w:rPr>
  </w:style>
  <w:style w:type="character" w:customStyle="1" w:styleId="bodytitle1">
    <w:name w:val="bodytitle1"/>
    <w:basedOn w:val="DefaultParagraphFont"/>
    <w:rsid w:val="008B0677"/>
    <w:rPr>
      <w:rFonts w:ascii="Arial" w:hAnsi="Arial" w:cs="Arial" w:hint="default"/>
      <w:b/>
      <w:bCs/>
      <w:smallCaps w:val="0"/>
      <w:color w:val="000000"/>
      <w:sz w:val="28"/>
      <w:szCs w:val="28"/>
    </w:rPr>
  </w:style>
  <w:style w:type="paragraph" w:customStyle="1" w:styleId="style109">
    <w:name w:val="style109"/>
    <w:basedOn w:val="Normal"/>
    <w:rsid w:val="008B0677"/>
    <w:pPr>
      <w:spacing w:before="100" w:beforeAutospacing="1" w:after="100" w:afterAutospacing="1"/>
    </w:pPr>
    <w:rPr>
      <w:rFonts w:eastAsia="Calibri"/>
      <w:sz w:val="24"/>
    </w:rPr>
  </w:style>
  <w:style w:type="paragraph" w:customStyle="1" w:styleId="style1100">
    <w:name w:val="style110"/>
    <w:basedOn w:val="Normal"/>
    <w:rsid w:val="008B0677"/>
    <w:pPr>
      <w:spacing w:before="100" w:beforeAutospacing="1" w:after="100" w:afterAutospacing="1"/>
    </w:pPr>
    <w:rPr>
      <w:rFonts w:eastAsia="Calibri"/>
      <w:sz w:val="24"/>
    </w:rPr>
  </w:style>
  <w:style w:type="paragraph" w:customStyle="1" w:styleId="captionpaddingstyle114">
    <w:name w:val="captionpadding style114"/>
    <w:basedOn w:val="Normal"/>
    <w:rsid w:val="008B0677"/>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8B0677"/>
  </w:style>
  <w:style w:type="character" w:customStyle="1" w:styleId="style114style118">
    <w:name w:val="style114 style118"/>
    <w:basedOn w:val="DefaultParagraphFont"/>
    <w:rsid w:val="008B0677"/>
  </w:style>
  <w:style w:type="paragraph" w:customStyle="1" w:styleId="mainstorybody">
    <w:name w:val="mainstorybody"/>
    <w:basedOn w:val="Normal"/>
    <w:rsid w:val="008B0677"/>
    <w:pPr>
      <w:spacing w:before="100" w:beforeAutospacing="1" w:after="100" w:afterAutospacing="1"/>
    </w:pPr>
    <w:rPr>
      <w:rFonts w:eastAsia="Calibri"/>
      <w:sz w:val="24"/>
    </w:rPr>
  </w:style>
  <w:style w:type="character" w:customStyle="1" w:styleId="hint">
    <w:name w:val="hint"/>
    <w:basedOn w:val="DefaultParagraphFont"/>
    <w:rsid w:val="008B0677"/>
  </w:style>
  <w:style w:type="character" w:customStyle="1" w:styleId="flw">
    <w:name w:val="flw"/>
    <w:basedOn w:val="DefaultParagraphFont"/>
    <w:rsid w:val="008B0677"/>
  </w:style>
  <w:style w:type="character" w:customStyle="1" w:styleId="illustration">
    <w:name w:val="illustration"/>
    <w:basedOn w:val="DefaultParagraphFont"/>
    <w:rsid w:val="008B0677"/>
  </w:style>
  <w:style w:type="paragraph" w:customStyle="1" w:styleId="ga">
    <w:name w:val="ga"/>
    <w:basedOn w:val="Normal"/>
    <w:rsid w:val="008B0677"/>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8B0677"/>
    <w:rPr>
      <w:rFonts w:ascii="Arial Narrow" w:hAnsi="Arial Narrow"/>
      <w:b/>
      <w:bCs/>
      <w:u w:val="thick"/>
    </w:rPr>
  </w:style>
  <w:style w:type="character" w:customStyle="1" w:styleId="subtitlesarticles1">
    <w:name w:val="subtitles_articles1"/>
    <w:basedOn w:val="DefaultParagraphFont"/>
    <w:rsid w:val="008B0677"/>
    <w:rPr>
      <w:rFonts w:ascii="Verdana" w:hAnsi="Verdana" w:cs="Times New Roman"/>
      <w:b/>
      <w:bCs/>
      <w:color w:val="000000"/>
      <w:sz w:val="20"/>
      <w:szCs w:val="20"/>
    </w:rPr>
  </w:style>
  <w:style w:type="character" w:customStyle="1" w:styleId="fulstoryreporter">
    <w:name w:val="ful_storyreporter"/>
    <w:basedOn w:val="DefaultParagraphFont"/>
    <w:rsid w:val="008B0677"/>
  </w:style>
  <w:style w:type="character" w:customStyle="1" w:styleId="editsection">
    <w:name w:val="editsection"/>
    <w:basedOn w:val="DefaultParagraphFont"/>
    <w:rsid w:val="008B0677"/>
  </w:style>
  <w:style w:type="paragraph" w:customStyle="1" w:styleId="body-indent-60">
    <w:name w:val="body-indent-60"/>
    <w:basedOn w:val="Normal"/>
    <w:rsid w:val="008B0677"/>
    <w:pPr>
      <w:spacing w:before="100" w:beforeAutospacing="1" w:after="100" w:afterAutospacing="1"/>
    </w:pPr>
    <w:rPr>
      <w:rFonts w:eastAsia="Calibri"/>
      <w:sz w:val="24"/>
    </w:rPr>
  </w:style>
  <w:style w:type="paragraph" w:customStyle="1" w:styleId="body-indent-60-start">
    <w:name w:val="body-indent-60-start"/>
    <w:basedOn w:val="Normal"/>
    <w:rsid w:val="008B0677"/>
    <w:pPr>
      <w:spacing w:before="100" w:beforeAutospacing="1" w:after="100" w:afterAutospacing="1"/>
    </w:pPr>
    <w:rPr>
      <w:rFonts w:eastAsia="Calibri"/>
      <w:sz w:val="24"/>
    </w:rPr>
  </w:style>
  <w:style w:type="character" w:customStyle="1" w:styleId="StyleArial12ptBlack">
    <w:name w:val="Style Arial 12 pt Black"/>
    <w:basedOn w:val="DefaultParagraphFont"/>
    <w:rsid w:val="008B0677"/>
    <w:rPr>
      <w:rFonts w:ascii="Garamond" w:hAnsi="Garamond"/>
      <w:color w:val="000000"/>
      <w:sz w:val="20"/>
      <w:u w:val="single"/>
    </w:rPr>
  </w:style>
  <w:style w:type="character" w:customStyle="1" w:styleId="StyleArialBlack">
    <w:name w:val="Style Arial Black"/>
    <w:basedOn w:val="DefaultParagraphFont"/>
    <w:rsid w:val="008B0677"/>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8B0677"/>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B0677"/>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8B0677"/>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8B0677"/>
    <w:rPr>
      <w:rFonts w:eastAsia="Times New Roman"/>
      <w:b/>
      <w:bCs/>
      <w:sz w:val="22"/>
      <w:u w:val="thick"/>
    </w:rPr>
  </w:style>
  <w:style w:type="paragraph" w:customStyle="1" w:styleId="StyleSmallTimesNewRoman11pt">
    <w:name w:val="Style Small + Times New Roman 11 pt"/>
    <w:link w:val="StyleSmallTimesNewRoman11ptChar"/>
    <w:rsid w:val="008B0677"/>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8B0677"/>
    <w:rPr>
      <w:rFonts w:eastAsia="Times New Roman"/>
      <w:sz w:val="22"/>
    </w:rPr>
  </w:style>
  <w:style w:type="paragraph" w:customStyle="1" w:styleId="StyleSmallTimesNewRoman11ptThickunderline">
    <w:name w:val="Style Small + Times New Roman 11 pt Thick underline"/>
    <w:link w:val="StyleSmallTimesNewRoman11ptThickunderlineChar"/>
    <w:rsid w:val="008B0677"/>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8B0677"/>
    <w:rPr>
      <w:rFonts w:eastAsia="Times New Roman"/>
      <w:sz w:val="22"/>
      <w:u w:val="thick"/>
    </w:rPr>
  </w:style>
  <w:style w:type="character" w:customStyle="1" w:styleId="Style11ptBorderSinglesolidlineAuto05ptLinewidth">
    <w:name w:val="Style 11 pt Border: : (Single solid line Auto  0.5 pt Line width)"/>
    <w:rsid w:val="008B0677"/>
    <w:rPr>
      <w:sz w:val="20"/>
      <w:bdr w:val="single" w:sz="4" w:space="0" w:color="auto" w:frame="1"/>
    </w:rPr>
  </w:style>
  <w:style w:type="character" w:customStyle="1" w:styleId="StyleUnderlineChar6CharCharCharCharCharCharCharChar11">
    <w:name w:val="Style Underline Char6 Char Char Char Char Char Char Char Char + 11 ..."/>
    <w:rsid w:val="008B067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B067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B067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B0677"/>
    <w:rPr>
      <w:sz w:val="20"/>
      <w:szCs w:val="24"/>
      <w:u w:val="single"/>
      <w:bdr w:val="single" w:sz="4" w:space="0" w:color="auto"/>
      <w:lang w:val="en-US" w:eastAsia="en-US" w:bidi="ar-SA"/>
    </w:rPr>
  </w:style>
  <w:style w:type="character" w:customStyle="1" w:styleId="StyleLatinGaramondUnderline">
    <w:name w:val="Style (Latin) Garamond Underline"/>
    <w:rsid w:val="008B0677"/>
    <w:rPr>
      <w:rFonts w:ascii="Times New Roman" w:hAnsi="Times New Roman"/>
      <w:sz w:val="20"/>
      <w:u w:val="single"/>
    </w:rPr>
  </w:style>
  <w:style w:type="character" w:customStyle="1" w:styleId="StyleLatinGaramond">
    <w:name w:val="Style (Latin) Garamond"/>
    <w:rsid w:val="008B0677"/>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8B0677"/>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8B0677"/>
    <w:rPr>
      <w:rFonts w:ascii="Times" w:eastAsia="Times New Roman" w:hAnsi="Times" w:cs="Arial"/>
      <w:sz w:val="22"/>
      <w:szCs w:val="28"/>
      <w:u w:val="single"/>
    </w:rPr>
  </w:style>
  <w:style w:type="paragraph" w:customStyle="1" w:styleId="HeaderStyle">
    <w:name w:val="Header Style"/>
    <w:basedOn w:val="Normal"/>
    <w:rsid w:val="008B0677"/>
    <w:pPr>
      <w:jc w:val="center"/>
    </w:pPr>
    <w:rPr>
      <w:rFonts w:eastAsia="Times New Roman"/>
      <w:b/>
      <w:sz w:val="24"/>
      <w:szCs w:val="20"/>
      <w:u w:val="single"/>
    </w:rPr>
  </w:style>
  <w:style w:type="character" w:customStyle="1" w:styleId="CardChar21">
    <w:name w:val="Card Char2"/>
    <w:basedOn w:val="DefaultParagraphFont"/>
    <w:rsid w:val="008B0677"/>
    <w:rPr>
      <w:rFonts w:ascii="Times New Roman" w:eastAsia="Times New Roman" w:hAnsi="Times New Roman" w:cs="Times New Roman"/>
      <w:bCs/>
      <w:color w:val="000000"/>
      <w:sz w:val="20"/>
      <w:szCs w:val="20"/>
    </w:rPr>
  </w:style>
  <w:style w:type="character" w:customStyle="1" w:styleId="A17">
    <w:name w:val="A17"/>
    <w:rsid w:val="008B0677"/>
    <w:rPr>
      <w:rFonts w:cs="Baskerville"/>
      <w:color w:val="000000"/>
      <w:sz w:val="12"/>
      <w:szCs w:val="12"/>
    </w:rPr>
  </w:style>
  <w:style w:type="paragraph" w:customStyle="1" w:styleId="Pa19">
    <w:name w:val="Pa19"/>
    <w:basedOn w:val="Normal"/>
    <w:next w:val="Normal"/>
    <w:rsid w:val="008B067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8B0677"/>
    <w:pPr>
      <w:autoSpaceDE w:val="0"/>
      <w:autoSpaceDN w:val="0"/>
      <w:adjustRightInd w:val="0"/>
      <w:spacing w:line="441" w:lineRule="atLeast"/>
    </w:pPr>
    <w:rPr>
      <w:rFonts w:ascii="Baskerville" w:eastAsia="Times New Roman" w:hAnsi="Baskerville"/>
      <w:sz w:val="24"/>
    </w:rPr>
  </w:style>
  <w:style w:type="character" w:customStyle="1" w:styleId="A14">
    <w:name w:val="A14"/>
    <w:rsid w:val="008B0677"/>
    <w:rPr>
      <w:rFonts w:ascii="Frutiger 45 Light" w:hAnsi="Frutiger 45 Light" w:cs="Frutiger 45 Light"/>
      <w:b/>
      <w:bCs/>
      <w:i/>
      <w:iCs/>
      <w:color w:val="000000"/>
      <w:sz w:val="36"/>
      <w:szCs w:val="36"/>
    </w:rPr>
  </w:style>
  <w:style w:type="character" w:customStyle="1" w:styleId="A20">
    <w:name w:val="A20"/>
    <w:rsid w:val="008B0677"/>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B0677"/>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B0677"/>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B0677"/>
    <w:rPr>
      <w:rFonts w:cs="Arial"/>
      <w:b/>
      <w:bCs/>
      <w:sz w:val="24"/>
      <w:szCs w:val="26"/>
      <w:lang w:val="en-US" w:eastAsia="en-US" w:bidi="ar-SA"/>
    </w:rPr>
  </w:style>
  <w:style w:type="character" w:customStyle="1" w:styleId="brief-smalltext0">
    <w:name w:val="brief-smalltext"/>
    <w:basedOn w:val="DefaultParagraphFont"/>
    <w:rsid w:val="008B0677"/>
  </w:style>
  <w:style w:type="paragraph" w:customStyle="1" w:styleId="Coverintroduction">
    <w:name w:val="Cover introduction"/>
    <w:basedOn w:val="Default"/>
    <w:next w:val="Default"/>
    <w:rsid w:val="008B0677"/>
    <w:rPr>
      <w:rFonts w:ascii="Arial" w:eastAsia="Times New Roman" w:hAnsi="Arial"/>
      <w:color w:val="auto"/>
    </w:rPr>
  </w:style>
  <w:style w:type="character" w:customStyle="1" w:styleId="style53">
    <w:name w:val="style5"/>
    <w:basedOn w:val="DefaultParagraphFont"/>
    <w:rsid w:val="008B0677"/>
  </w:style>
  <w:style w:type="character" w:customStyle="1" w:styleId="TagCharCharCharCharCharChar">
    <w:name w:val="Tag Char Char Char Char Char Char"/>
    <w:rsid w:val="008B0677"/>
    <w:rPr>
      <w:rFonts w:cs="Arial"/>
      <w:b/>
      <w:bCs/>
      <w:sz w:val="24"/>
      <w:szCs w:val="26"/>
      <w:lang w:val="en-US" w:eastAsia="en-US" w:bidi="ar-SA"/>
    </w:rPr>
  </w:style>
  <w:style w:type="character" w:customStyle="1" w:styleId="pmterms3">
    <w:name w:val="pmterms3"/>
    <w:basedOn w:val="DefaultParagraphFont"/>
    <w:rsid w:val="008B0677"/>
  </w:style>
  <w:style w:type="character" w:customStyle="1" w:styleId="interiorheadline">
    <w:name w:val="interiorheadline"/>
    <w:basedOn w:val="DefaultParagraphFont"/>
    <w:rsid w:val="008B0677"/>
  </w:style>
  <w:style w:type="character" w:customStyle="1" w:styleId="Heading31CharCharCharChar1">
    <w:name w:val="Heading 31 Char Char Char Char1"/>
    <w:rsid w:val="008B0677"/>
    <w:rPr>
      <w:rFonts w:cs="Arial"/>
      <w:b/>
      <w:bCs/>
      <w:sz w:val="24"/>
      <w:szCs w:val="26"/>
      <w:lang w:val="en-US" w:eastAsia="en-US" w:bidi="ar-SA"/>
    </w:rPr>
  </w:style>
  <w:style w:type="character" w:customStyle="1" w:styleId="Heading31CharCharChar">
    <w:name w:val="Heading 31 Char Char Char"/>
    <w:rsid w:val="008B0677"/>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8B0677"/>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B0677"/>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8B0677"/>
    <w:rPr>
      <w:rFonts w:eastAsia="MS Mincho"/>
      <w:b/>
      <w:u w:val="single"/>
    </w:rPr>
  </w:style>
  <w:style w:type="character" w:customStyle="1" w:styleId="BoldandUnderlineCharChar1CharChar">
    <w:name w:val="Bold and Underline Char Char1 Char Char"/>
    <w:basedOn w:val="DefaultParagraphFont"/>
    <w:link w:val="BoldandUnderlineCharChar1Char"/>
    <w:rsid w:val="008B0677"/>
    <w:rPr>
      <w:rFonts w:ascii="Calibri" w:eastAsia="MS Mincho" w:hAnsi="Calibri"/>
      <w:b/>
      <w:sz w:val="22"/>
      <w:u w:val="single"/>
    </w:rPr>
  </w:style>
  <w:style w:type="character" w:customStyle="1" w:styleId="author-bio-box">
    <w:name w:val="author-bio-box"/>
    <w:basedOn w:val="DefaultParagraphFont"/>
    <w:rsid w:val="008B0677"/>
  </w:style>
  <w:style w:type="character" w:customStyle="1" w:styleId="CharCharCharCharChar">
    <w:name w:val="Char Char Char Char Char"/>
    <w:aliases w:val="Char Char Char Char,Char Char Char Char Char Char Char1,Heading 2 Char1 Char Char Char Char Char Char"/>
    <w:basedOn w:val="DefaultParagraphFont"/>
    <w:rsid w:val="008B0677"/>
    <w:rPr>
      <w:rFonts w:cs="Arial"/>
      <w:b/>
      <w:bCs/>
      <w:iCs/>
      <w:sz w:val="24"/>
      <w:szCs w:val="28"/>
      <w:lang w:val="en-US" w:eastAsia="en-US" w:bidi="ar-SA"/>
    </w:rPr>
  </w:style>
  <w:style w:type="character" w:customStyle="1" w:styleId="SmalltextChar">
    <w:name w:val="Small text Char"/>
    <w:aliases w:val="Quote1 Char1"/>
    <w:link w:val="Smalltext"/>
    <w:rsid w:val="008B0677"/>
    <w:rPr>
      <w:rFonts w:ascii="Calibri" w:eastAsia="Times New Roman" w:hAnsi="Calibri"/>
      <w:color w:val="000000"/>
      <w:sz w:val="22"/>
    </w:rPr>
  </w:style>
  <w:style w:type="character" w:customStyle="1" w:styleId="SubtitleChar2">
    <w:name w:val="Subtitle Char2"/>
    <w:basedOn w:val="DefaultParagraphFont"/>
    <w:uiPriority w:val="11"/>
    <w:rsid w:val="008B0677"/>
    <w:rPr>
      <w:rFonts w:eastAsiaTheme="minorEastAsia"/>
      <w:color w:val="5A5A5A" w:themeColor="text1" w:themeTint="A5"/>
      <w:spacing w:val="15"/>
    </w:rPr>
  </w:style>
  <w:style w:type="paragraph" w:customStyle="1" w:styleId="blocktitle5">
    <w:name w:val="block title"/>
    <w:basedOn w:val="Normal"/>
    <w:autoRedefine/>
    <w:qFormat/>
    <w:rsid w:val="008B0677"/>
    <w:pPr>
      <w:spacing w:after="240"/>
      <w:jc w:val="center"/>
      <w:outlineLvl w:val="0"/>
    </w:pPr>
    <w:rPr>
      <w:rFonts w:eastAsia="Calibri"/>
      <w:b/>
      <w:caps/>
      <w:sz w:val="28"/>
      <w:szCs w:val="28"/>
      <w:lang w:val="es-ES"/>
    </w:rPr>
  </w:style>
  <w:style w:type="paragraph" w:customStyle="1" w:styleId="type">
    <w:name w:val="type"/>
    <w:basedOn w:val="Normal"/>
    <w:qFormat/>
    <w:rsid w:val="008B0677"/>
    <w:pPr>
      <w:spacing w:before="100" w:beforeAutospacing="1" w:after="100" w:afterAutospacing="1"/>
    </w:pPr>
    <w:rPr>
      <w:rFonts w:eastAsia="Times New Roman"/>
    </w:rPr>
  </w:style>
  <w:style w:type="character" w:customStyle="1" w:styleId="abodyblack3">
    <w:name w:val="abodyblack3"/>
    <w:basedOn w:val="DefaultParagraphFont"/>
    <w:rsid w:val="008B0677"/>
  </w:style>
  <w:style w:type="character" w:customStyle="1" w:styleId="cit-first-element">
    <w:name w:val="cit-first-element"/>
    <w:basedOn w:val="DefaultParagraphFont"/>
    <w:rsid w:val="008B0677"/>
  </w:style>
  <w:style w:type="character" w:customStyle="1" w:styleId="StyleThickunderline1">
    <w:name w:val="Style Thick underline1"/>
    <w:basedOn w:val="DefaultParagraphFont"/>
    <w:rsid w:val="008B0677"/>
    <w:rPr>
      <w:u w:val="single"/>
    </w:rPr>
  </w:style>
  <w:style w:type="character" w:customStyle="1" w:styleId="UnderlineChar5">
    <w:name w:val="UnderlineChar"/>
    <w:rsid w:val="008B0677"/>
    <w:rPr>
      <w:sz w:val="24"/>
      <w:u w:val="single"/>
      <w:shd w:val="clear" w:color="auto" w:fill="auto"/>
    </w:rPr>
  </w:style>
  <w:style w:type="paragraph" w:customStyle="1" w:styleId="Tag21">
    <w:name w:val="Tag21"/>
    <w:basedOn w:val="Normal"/>
    <w:qFormat/>
    <w:rsid w:val="008B0677"/>
    <w:rPr>
      <w:rFonts w:ascii="Arial" w:eastAsia="Times New Roman" w:hAnsi="Arial" w:cs="Arial"/>
      <w:b/>
      <w:sz w:val="24"/>
    </w:rPr>
  </w:style>
  <w:style w:type="character" w:customStyle="1" w:styleId="Bodytext10NotItalic">
    <w:name w:val="Body text (10) + Not Italic"/>
    <w:basedOn w:val="Bodytext100"/>
    <w:uiPriority w:val="99"/>
    <w:rsid w:val="008B0677"/>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8B0677"/>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8B0677"/>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8B0677"/>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8B0677"/>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8B0677"/>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8B067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B0677"/>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8B0677"/>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8B0677"/>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8B0677"/>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8B0677"/>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8B0677"/>
  </w:style>
  <w:style w:type="paragraph" w:customStyle="1" w:styleId="leader">
    <w:name w:val="leader"/>
    <w:basedOn w:val="Normal"/>
    <w:rsid w:val="008B0677"/>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8B0677"/>
  </w:style>
  <w:style w:type="character" w:customStyle="1" w:styleId="m5776082503052064917gmail-style13ptbold">
    <w:name w:val="m_5776082503052064917gmail-style13ptbold"/>
    <w:basedOn w:val="DefaultParagraphFont"/>
    <w:rsid w:val="008B0677"/>
  </w:style>
  <w:style w:type="character" w:customStyle="1" w:styleId="m5776082503052064917gmail-styleunderline">
    <w:name w:val="m_5776082503052064917gmail-styleunderline"/>
    <w:basedOn w:val="DefaultParagraphFont"/>
    <w:rsid w:val="008B0677"/>
  </w:style>
  <w:style w:type="paragraph" w:customStyle="1" w:styleId="DateTime0">
    <w:name w:val="DateTime"/>
    <w:basedOn w:val="Normal"/>
    <w:link w:val="DateTimeChar"/>
    <w:autoRedefine/>
    <w:uiPriority w:val="4"/>
    <w:qFormat/>
    <w:rsid w:val="008B0677"/>
    <w:rPr>
      <w:rFonts w:ascii="Arial" w:hAnsi="Arial" w:cs="Arial"/>
    </w:rPr>
  </w:style>
  <w:style w:type="character" w:customStyle="1" w:styleId="DateTimeChar">
    <w:name w:val="DateTime Char"/>
    <w:basedOn w:val="DefaultParagraphFont"/>
    <w:link w:val="DateTime0"/>
    <w:uiPriority w:val="4"/>
    <w:rsid w:val="008B0677"/>
    <w:rPr>
      <w:rFonts w:ascii="Arial" w:hAnsi="Arial" w:cs="Arial"/>
      <w:sz w:val="22"/>
    </w:rPr>
  </w:style>
  <w:style w:type="paragraph" w:customStyle="1" w:styleId="Lecture">
    <w:name w:val="Lecture"/>
    <w:next w:val="BodyText"/>
    <w:link w:val="LectureChar"/>
    <w:autoRedefine/>
    <w:uiPriority w:val="4"/>
    <w:qFormat/>
    <w:rsid w:val="008B0677"/>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8B0677"/>
    <w:rPr>
      <w:rFonts w:ascii="Arial" w:eastAsiaTheme="minorHAnsi" w:hAnsi="Arial" w:cs="Arial"/>
      <w:spacing w:val="-10"/>
      <w:sz w:val="16"/>
      <w:szCs w:val="22"/>
    </w:rPr>
  </w:style>
  <w:style w:type="paragraph" w:customStyle="1" w:styleId="BreakTag">
    <w:name w:val="Break Tag"/>
    <w:basedOn w:val="Normal"/>
    <w:autoRedefine/>
    <w:uiPriority w:val="4"/>
    <w:qFormat/>
    <w:rsid w:val="008B0677"/>
    <w:pPr>
      <w:spacing w:before="240"/>
    </w:pPr>
    <w:rPr>
      <w:rFonts w:ascii="Arial" w:hAnsi="Arial" w:cs="Arial"/>
      <w:b/>
    </w:rPr>
  </w:style>
  <w:style w:type="paragraph" w:customStyle="1" w:styleId="BreakBlock">
    <w:name w:val="Break Block"/>
    <w:basedOn w:val="Normal"/>
    <w:link w:val="BreakBlockChar"/>
    <w:autoRedefine/>
    <w:qFormat/>
    <w:rsid w:val="008B067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B0677"/>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8B0677"/>
    <w:rPr>
      <w:rFonts w:asciiTheme="minorHAnsi" w:hAnsiTheme="minorHAnsi"/>
      <w:b/>
      <w:sz w:val="24"/>
      <w:u w:val="single"/>
    </w:rPr>
  </w:style>
  <w:style w:type="character" w:customStyle="1" w:styleId="Reduce8ptCharChar">
    <w:name w:val="Reduce 8pt Char Char"/>
    <w:basedOn w:val="DefaultParagraphFont"/>
    <w:link w:val="Reduce8pt"/>
    <w:rsid w:val="008B0677"/>
    <w:rPr>
      <w:sz w:val="16"/>
    </w:rPr>
  </w:style>
  <w:style w:type="paragraph" w:customStyle="1" w:styleId="Reduce8pt">
    <w:name w:val="Reduce 8pt"/>
    <w:basedOn w:val="Normal"/>
    <w:link w:val="Reduce8ptCharChar"/>
    <w:qFormat/>
    <w:rsid w:val="008B0677"/>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8B0677"/>
    <w:rPr>
      <w:color w:val="2B579A"/>
      <w:shd w:val="clear" w:color="auto" w:fill="E6E6E6"/>
    </w:rPr>
  </w:style>
  <w:style w:type="character" w:customStyle="1" w:styleId="m6370699461968006786gmail-styleunderline">
    <w:name w:val="m_6370699461968006786gmail-styleunderline"/>
    <w:basedOn w:val="DefaultParagraphFont"/>
    <w:rsid w:val="008B0677"/>
  </w:style>
  <w:style w:type="character" w:customStyle="1" w:styleId="Mention2">
    <w:name w:val="Mention2"/>
    <w:basedOn w:val="DefaultParagraphFont"/>
    <w:uiPriority w:val="99"/>
    <w:semiHidden/>
    <w:unhideWhenUsed/>
    <w:rsid w:val="008B0677"/>
    <w:rPr>
      <w:color w:val="2B579A"/>
      <w:shd w:val="clear" w:color="auto" w:fill="E6E6E6"/>
    </w:rPr>
  </w:style>
  <w:style w:type="paragraph" w:customStyle="1" w:styleId="FlashTag">
    <w:name w:val="FlashTag"/>
    <w:basedOn w:val="Normal"/>
    <w:link w:val="FlashTagChar"/>
    <w:autoRedefine/>
    <w:uiPriority w:val="4"/>
    <w:qFormat/>
    <w:rsid w:val="008B0677"/>
    <w:rPr>
      <w:rFonts w:asciiTheme="majorHAnsi" w:hAnsiTheme="majorHAnsi" w:cs="Arial"/>
      <w:b/>
      <w:sz w:val="28"/>
    </w:rPr>
  </w:style>
  <w:style w:type="character" w:customStyle="1" w:styleId="FlashTagChar">
    <w:name w:val="FlashTag Char"/>
    <w:basedOn w:val="DefaultParagraphFont"/>
    <w:link w:val="FlashTag"/>
    <w:uiPriority w:val="4"/>
    <w:rsid w:val="008B0677"/>
    <w:rPr>
      <w:rFonts w:asciiTheme="majorHAnsi" w:hAnsiTheme="majorHAnsi" w:cs="Arial"/>
      <w:b/>
      <w:sz w:val="28"/>
    </w:rPr>
  </w:style>
  <w:style w:type="paragraph" w:customStyle="1" w:styleId="Warrant">
    <w:name w:val="Warrant"/>
    <w:autoRedefine/>
    <w:uiPriority w:val="4"/>
    <w:qFormat/>
    <w:rsid w:val="008B0677"/>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B0677"/>
  </w:style>
  <w:style w:type="character" w:customStyle="1" w:styleId="m3965771245576658108gmail-styleunderline">
    <w:name w:val="m_3965771245576658108gmail-styleunderline"/>
    <w:basedOn w:val="DefaultParagraphFont"/>
    <w:rsid w:val="008B0677"/>
  </w:style>
  <w:style w:type="character" w:customStyle="1" w:styleId="BodytextItalic">
    <w:name w:val="Body text + Italic"/>
    <w:aliases w:val="Body text + CordiaUPC,12 pt,Body text + 9 pt"/>
    <w:uiPriority w:val="99"/>
    <w:rsid w:val="008B067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B067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8B0677"/>
  </w:style>
  <w:style w:type="numbering" w:customStyle="1" w:styleId="NoList1111111">
    <w:name w:val="No List1111111"/>
    <w:next w:val="NoList"/>
    <w:uiPriority w:val="99"/>
    <w:semiHidden/>
    <w:unhideWhenUsed/>
    <w:rsid w:val="008B0677"/>
  </w:style>
  <w:style w:type="numbering" w:customStyle="1" w:styleId="NoList11111111">
    <w:name w:val="No List11111111"/>
    <w:next w:val="NoList"/>
    <w:uiPriority w:val="99"/>
    <w:semiHidden/>
    <w:unhideWhenUsed/>
    <w:rsid w:val="008B0677"/>
  </w:style>
  <w:style w:type="numbering" w:customStyle="1" w:styleId="NoList111111111">
    <w:name w:val="No List111111111"/>
    <w:next w:val="NoList"/>
    <w:uiPriority w:val="99"/>
    <w:semiHidden/>
    <w:unhideWhenUsed/>
    <w:rsid w:val="008B0677"/>
  </w:style>
  <w:style w:type="numbering" w:customStyle="1" w:styleId="NoList1111111111">
    <w:name w:val="No List1111111111"/>
    <w:next w:val="NoList"/>
    <w:uiPriority w:val="99"/>
    <w:semiHidden/>
    <w:unhideWhenUsed/>
    <w:rsid w:val="008B0677"/>
  </w:style>
  <w:style w:type="numbering" w:customStyle="1" w:styleId="NoList11111111111">
    <w:name w:val="No List11111111111"/>
    <w:next w:val="NoList"/>
    <w:uiPriority w:val="99"/>
    <w:semiHidden/>
    <w:unhideWhenUsed/>
    <w:rsid w:val="008B0677"/>
  </w:style>
  <w:style w:type="numbering" w:customStyle="1" w:styleId="NoList111111111111">
    <w:name w:val="No List111111111111"/>
    <w:next w:val="NoList"/>
    <w:uiPriority w:val="99"/>
    <w:semiHidden/>
    <w:unhideWhenUsed/>
    <w:rsid w:val="008B0677"/>
  </w:style>
  <w:style w:type="numbering" w:customStyle="1" w:styleId="NoList1111111111111">
    <w:name w:val="No List1111111111111"/>
    <w:next w:val="NoList"/>
    <w:uiPriority w:val="99"/>
    <w:semiHidden/>
    <w:unhideWhenUsed/>
    <w:rsid w:val="008B0677"/>
  </w:style>
  <w:style w:type="numbering" w:customStyle="1" w:styleId="NoList11111111111111">
    <w:name w:val="No List11111111111111"/>
    <w:next w:val="NoList"/>
    <w:uiPriority w:val="99"/>
    <w:semiHidden/>
    <w:unhideWhenUsed/>
    <w:rsid w:val="008B0677"/>
  </w:style>
  <w:style w:type="numbering" w:customStyle="1" w:styleId="NoList111111111111111">
    <w:name w:val="No List111111111111111"/>
    <w:next w:val="NoList"/>
    <w:uiPriority w:val="99"/>
    <w:semiHidden/>
    <w:unhideWhenUsed/>
    <w:rsid w:val="008B0677"/>
  </w:style>
  <w:style w:type="numbering" w:customStyle="1" w:styleId="NoList1111111111111111">
    <w:name w:val="No List1111111111111111"/>
    <w:next w:val="NoList"/>
    <w:uiPriority w:val="99"/>
    <w:semiHidden/>
    <w:unhideWhenUsed/>
    <w:rsid w:val="008B0677"/>
  </w:style>
  <w:style w:type="numbering" w:customStyle="1" w:styleId="NoList11111111111111111">
    <w:name w:val="No List11111111111111111"/>
    <w:next w:val="NoList"/>
    <w:uiPriority w:val="99"/>
    <w:semiHidden/>
    <w:unhideWhenUsed/>
    <w:rsid w:val="008B0677"/>
  </w:style>
  <w:style w:type="character" w:customStyle="1" w:styleId="FontStyle220">
    <w:name w:val="Font Style220"/>
    <w:basedOn w:val="DefaultParagraphFont"/>
    <w:uiPriority w:val="99"/>
    <w:rsid w:val="008B0677"/>
    <w:rPr>
      <w:rFonts w:ascii="Candara" w:hAnsi="Candara" w:cs="Candara" w:hint="default"/>
      <w:i/>
      <w:iCs/>
      <w:sz w:val="18"/>
      <w:szCs w:val="18"/>
    </w:rPr>
  </w:style>
  <w:style w:type="character" w:customStyle="1" w:styleId="FontStyle290">
    <w:name w:val="Font Style290"/>
    <w:basedOn w:val="DefaultParagraphFont"/>
    <w:uiPriority w:val="99"/>
    <w:rsid w:val="008B067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B0677"/>
    <w:rPr>
      <w:rFonts w:ascii="Arial" w:hAnsi="Arial" w:cs="Arial"/>
      <w:b/>
      <w:bCs/>
      <w:sz w:val="16"/>
      <w:szCs w:val="16"/>
    </w:rPr>
  </w:style>
  <w:style w:type="character" w:customStyle="1" w:styleId="m-5498913268213319940gmail-styleunderline">
    <w:name w:val="m_-5498913268213319940gmail-styleunderline"/>
    <w:basedOn w:val="DefaultParagraphFont"/>
    <w:rsid w:val="008B0677"/>
  </w:style>
  <w:style w:type="paragraph" w:customStyle="1" w:styleId="speakable">
    <w:name w:val="speakable"/>
    <w:basedOn w:val="Normal"/>
    <w:uiPriority w:val="99"/>
    <w:qFormat/>
    <w:rsid w:val="008B0677"/>
    <w:pPr>
      <w:spacing w:before="100" w:beforeAutospacing="1" w:after="100" w:afterAutospacing="1"/>
    </w:pPr>
    <w:rPr>
      <w:rFonts w:eastAsia="Times New Roman"/>
      <w:sz w:val="24"/>
    </w:rPr>
  </w:style>
  <w:style w:type="character" w:customStyle="1" w:styleId="overlay">
    <w:name w:val="overlay"/>
    <w:basedOn w:val="DefaultParagraphFont"/>
    <w:rsid w:val="008B0677"/>
  </w:style>
  <w:style w:type="paragraph" w:customStyle="1" w:styleId="g-body">
    <w:name w:val="g-body"/>
    <w:basedOn w:val="Normal"/>
    <w:uiPriority w:val="99"/>
    <w:qFormat/>
    <w:rsid w:val="008B0677"/>
    <w:pPr>
      <w:spacing w:before="100" w:beforeAutospacing="1" w:after="100" w:afterAutospacing="1"/>
    </w:pPr>
    <w:rPr>
      <w:rFonts w:eastAsia="Times New Roman"/>
      <w:sz w:val="24"/>
    </w:rPr>
  </w:style>
  <w:style w:type="paragraph" w:customStyle="1" w:styleId="g-pstyle0">
    <w:name w:val="g-pstyle0"/>
    <w:basedOn w:val="Normal"/>
    <w:uiPriority w:val="99"/>
    <w:qFormat/>
    <w:rsid w:val="008B0677"/>
    <w:pPr>
      <w:spacing w:before="100" w:beforeAutospacing="1" w:after="100" w:afterAutospacing="1"/>
    </w:pPr>
    <w:rPr>
      <w:rFonts w:eastAsia="Times New Roman"/>
      <w:sz w:val="24"/>
    </w:rPr>
  </w:style>
  <w:style w:type="paragraph" w:customStyle="1" w:styleId="g-pstyle1">
    <w:name w:val="g-pstyle1"/>
    <w:basedOn w:val="Normal"/>
    <w:uiPriority w:val="99"/>
    <w:qFormat/>
    <w:rsid w:val="008B0677"/>
    <w:pPr>
      <w:spacing w:before="100" w:beforeAutospacing="1" w:after="100" w:afterAutospacing="1"/>
    </w:pPr>
    <w:rPr>
      <w:rFonts w:eastAsia="Times New Roman"/>
      <w:sz w:val="24"/>
    </w:rPr>
  </w:style>
  <w:style w:type="paragraph" w:customStyle="1" w:styleId="g-asset-hed">
    <w:name w:val="g-asset-hed"/>
    <w:basedOn w:val="Normal"/>
    <w:uiPriority w:val="99"/>
    <w:qFormat/>
    <w:rsid w:val="008B067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B0677"/>
    <w:pPr>
      <w:spacing w:before="100" w:beforeAutospacing="1" w:after="100" w:afterAutospacing="1"/>
    </w:pPr>
    <w:rPr>
      <w:rFonts w:ascii="Arial" w:hAnsi="Arial" w:cs="Arial"/>
      <w:sz w:val="24"/>
    </w:rPr>
  </w:style>
  <w:style w:type="paragraph" w:customStyle="1" w:styleId="style41">
    <w:name w:val="style4"/>
    <w:basedOn w:val="Normal"/>
    <w:uiPriority w:val="99"/>
    <w:qFormat/>
    <w:rsid w:val="008B0677"/>
    <w:pPr>
      <w:spacing w:before="100" w:beforeAutospacing="1" w:after="100" w:afterAutospacing="1"/>
    </w:pPr>
    <w:rPr>
      <w:rFonts w:cs="Arial"/>
      <w:sz w:val="24"/>
    </w:rPr>
  </w:style>
  <w:style w:type="paragraph" w:customStyle="1" w:styleId="speech">
    <w:name w:val="speech"/>
    <w:basedOn w:val="Normal"/>
    <w:uiPriority w:val="99"/>
    <w:qFormat/>
    <w:rsid w:val="008B0677"/>
    <w:pPr>
      <w:spacing w:before="100" w:beforeAutospacing="1" w:after="100" w:afterAutospacing="1"/>
    </w:pPr>
    <w:rPr>
      <w:rFonts w:cs="Arial"/>
      <w:sz w:val="24"/>
    </w:rPr>
  </w:style>
  <w:style w:type="character" w:customStyle="1" w:styleId="adtext0">
    <w:name w:val="adtext"/>
    <w:basedOn w:val="DefaultParagraphFont"/>
    <w:rsid w:val="008B0677"/>
  </w:style>
  <w:style w:type="character" w:customStyle="1" w:styleId="qu730rj69h">
    <w:name w:val="qu730rj69h"/>
    <w:basedOn w:val="DefaultParagraphFont"/>
    <w:rsid w:val="008B0677"/>
  </w:style>
  <w:style w:type="paragraph" w:customStyle="1" w:styleId="optext">
    <w:name w:val="optext"/>
    <w:basedOn w:val="Normal"/>
    <w:uiPriority w:val="99"/>
    <w:qFormat/>
    <w:rsid w:val="008B0677"/>
    <w:pPr>
      <w:spacing w:before="100" w:beforeAutospacing="1" w:after="100" w:afterAutospacing="1"/>
    </w:pPr>
    <w:rPr>
      <w:rFonts w:cs="Arial"/>
      <w:sz w:val="24"/>
    </w:rPr>
  </w:style>
  <w:style w:type="character" w:customStyle="1" w:styleId="lmy74qr12z">
    <w:name w:val="lmy74qr12z"/>
    <w:basedOn w:val="DefaultParagraphFont"/>
    <w:rsid w:val="008B0677"/>
  </w:style>
  <w:style w:type="character" w:customStyle="1" w:styleId="icr880">
    <w:name w:val="icr880"/>
    <w:basedOn w:val="DefaultParagraphFont"/>
    <w:rsid w:val="008B0677"/>
  </w:style>
  <w:style w:type="character" w:customStyle="1" w:styleId="hx23q54">
    <w:name w:val="hx23q54"/>
    <w:basedOn w:val="DefaultParagraphFont"/>
    <w:rsid w:val="008B0677"/>
  </w:style>
  <w:style w:type="character" w:customStyle="1" w:styleId="m-5348258726587825636gmail-style13ptbold">
    <w:name w:val="m_-5348258726587825636gmail-style13ptbold"/>
    <w:basedOn w:val="DefaultParagraphFont"/>
    <w:rsid w:val="008B0677"/>
  </w:style>
  <w:style w:type="character" w:customStyle="1" w:styleId="m-5348258726587825636gmail-styleunderline">
    <w:name w:val="m_-5348258726587825636gmail-styleunderline"/>
    <w:basedOn w:val="DefaultParagraphFont"/>
    <w:rsid w:val="008B0677"/>
  </w:style>
  <w:style w:type="paragraph" w:customStyle="1" w:styleId="useless">
    <w:name w:val="useless"/>
    <w:basedOn w:val="Normal"/>
    <w:uiPriority w:val="99"/>
    <w:qFormat/>
    <w:rsid w:val="008B0677"/>
    <w:rPr>
      <w:rFonts w:eastAsia="Times New Roman" w:cs="Arial"/>
      <w:sz w:val="12"/>
    </w:rPr>
  </w:style>
  <w:style w:type="character" w:customStyle="1" w:styleId="ALLCAPSChar">
    <w:name w:val="ALL CAPS Char"/>
    <w:basedOn w:val="DefaultParagraphFont"/>
    <w:link w:val="ALLCAPS"/>
    <w:rsid w:val="008B0677"/>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8B0677"/>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8B0677"/>
    <w:rPr>
      <w:rFonts w:ascii="Calibri" w:eastAsia="Times New Roman" w:hAnsi="Calibri" w:cs="Arial"/>
      <w:b/>
    </w:rPr>
  </w:style>
  <w:style w:type="character" w:customStyle="1" w:styleId="m489902567989944824gmail-style13ptbold">
    <w:name w:val="m_489902567989944824gmail-style13ptbold"/>
    <w:basedOn w:val="DefaultParagraphFont"/>
    <w:rsid w:val="008B0677"/>
  </w:style>
  <w:style w:type="character" w:customStyle="1" w:styleId="m489902567989944824gmail-styleunderline">
    <w:name w:val="m_489902567989944824gmail-styleunderline"/>
    <w:basedOn w:val="DefaultParagraphFont"/>
    <w:rsid w:val="008B0677"/>
  </w:style>
  <w:style w:type="character" w:customStyle="1" w:styleId="Mention3">
    <w:name w:val="Mention3"/>
    <w:basedOn w:val="DefaultParagraphFont"/>
    <w:uiPriority w:val="99"/>
    <w:semiHidden/>
    <w:unhideWhenUsed/>
    <w:rsid w:val="008B0677"/>
    <w:rPr>
      <w:color w:val="2B579A"/>
      <w:shd w:val="clear" w:color="auto" w:fill="E6E6E6"/>
    </w:rPr>
  </w:style>
  <w:style w:type="character" w:customStyle="1" w:styleId="m-5251091010484660064gmail-style13ptbold">
    <w:name w:val="m_-5251091010484660064gmail-style13ptbold"/>
    <w:basedOn w:val="DefaultParagraphFont"/>
    <w:rsid w:val="008B0677"/>
  </w:style>
  <w:style w:type="character" w:customStyle="1" w:styleId="m-5251091010484660064gmail-styleunderline">
    <w:name w:val="m_-5251091010484660064gmail-styleunderline"/>
    <w:basedOn w:val="DefaultParagraphFont"/>
    <w:rsid w:val="008B0677"/>
  </w:style>
  <w:style w:type="character" w:customStyle="1" w:styleId="tablecaption1">
    <w:name w:val="tablecaption"/>
    <w:basedOn w:val="DefaultParagraphFont"/>
    <w:rsid w:val="008B0677"/>
  </w:style>
  <w:style w:type="character" w:customStyle="1" w:styleId="StyleLatinHelvetica105ptBlack">
    <w:name w:val="Style (Latin) Helvetica 10.5 pt Black"/>
    <w:basedOn w:val="DefaultParagraphFont"/>
    <w:rsid w:val="008B0677"/>
    <w:rPr>
      <w:rFonts w:ascii="Times New Roman" w:hAnsi="Times New Roman"/>
      <w:color w:val="000000"/>
      <w:sz w:val="21"/>
    </w:rPr>
  </w:style>
  <w:style w:type="character" w:customStyle="1" w:styleId="m-413333960618644972gmail-style13ptbold">
    <w:name w:val="m_-413333960618644972gmail-style13ptbold"/>
    <w:basedOn w:val="DefaultParagraphFont"/>
    <w:rsid w:val="008B0677"/>
  </w:style>
  <w:style w:type="character" w:customStyle="1" w:styleId="m-413333960618644972gmail-styleunderline">
    <w:name w:val="m_-413333960618644972gmail-styleunderline"/>
    <w:basedOn w:val="DefaultParagraphFont"/>
    <w:rsid w:val="008B0677"/>
  </w:style>
  <w:style w:type="character" w:customStyle="1" w:styleId="m8314098763611656848gmail-stylestylebold12pt">
    <w:name w:val="m_8314098763611656848gmail-stylestylebold12pt"/>
    <w:basedOn w:val="DefaultParagraphFont"/>
    <w:rsid w:val="008B0677"/>
  </w:style>
  <w:style w:type="character" w:customStyle="1" w:styleId="m8314098763611656848gmail-styleboldunderline">
    <w:name w:val="m_8314098763611656848gmail-styleboldunderline"/>
    <w:basedOn w:val="DefaultParagraphFont"/>
    <w:rsid w:val="008B0677"/>
  </w:style>
  <w:style w:type="character" w:customStyle="1" w:styleId="tChar">
    <w:name w:val="t Char"/>
    <w:rsid w:val="008B0677"/>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8B0677"/>
    <w:rPr>
      <w:color w:val="2B579A"/>
      <w:shd w:val="clear" w:color="auto" w:fill="E6E6E6"/>
    </w:rPr>
  </w:style>
  <w:style w:type="character" w:customStyle="1" w:styleId="m-895152127622952443gmail-style13ptbold">
    <w:name w:val="m_-895152127622952443gmail-style13ptbold"/>
    <w:basedOn w:val="DefaultParagraphFont"/>
    <w:rsid w:val="008B0677"/>
  </w:style>
  <w:style w:type="character" w:customStyle="1" w:styleId="m4133802843404377303gmail-style13ptbold">
    <w:name w:val="m_4133802843404377303gmail-style13ptbold"/>
    <w:basedOn w:val="DefaultParagraphFont"/>
    <w:rsid w:val="008B0677"/>
  </w:style>
  <w:style w:type="character" w:customStyle="1" w:styleId="m4133802843404377303gmail-styleunderline">
    <w:name w:val="m_4133802843404377303gmail-styleunderline"/>
    <w:basedOn w:val="DefaultParagraphFont"/>
    <w:rsid w:val="008B0677"/>
  </w:style>
  <w:style w:type="character" w:customStyle="1" w:styleId="m1864609289044096952gmail-style13ptbold">
    <w:name w:val="m_1864609289044096952gmail-style13ptbold"/>
    <w:basedOn w:val="DefaultParagraphFont"/>
    <w:rsid w:val="008B0677"/>
  </w:style>
  <w:style w:type="character" w:customStyle="1" w:styleId="m-2434640214339110092gmail-style13ptbold">
    <w:name w:val="m_-2434640214339110092gmail-style13ptbold"/>
    <w:basedOn w:val="DefaultParagraphFont"/>
    <w:rsid w:val="008B0677"/>
  </w:style>
  <w:style w:type="character" w:customStyle="1" w:styleId="m-2434640214339110092gmail-styleunderline">
    <w:name w:val="m_-2434640214339110092gmail-styleunderline"/>
    <w:basedOn w:val="DefaultParagraphFont"/>
    <w:rsid w:val="008B0677"/>
  </w:style>
  <w:style w:type="character" w:customStyle="1" w:styleId="m-3350902899047358468gmail-styleunderline">
    <w:name w:val="m_-3350902899047358468gmail-styleunderline"/>
    <w:basedOn w:val="DefaultParagraphFont"/>
    <w:rsid w:val="008B0677"/>
  </w:style>
  <w:style w:type="paragraph" w:customStyle="1" w:styleId="Style5pt">
    <w:name w:val="Style 5 pt"/>
    <w:basedOn w:val="Normal"/>
    <w:link w:val="Style5ptChar"/>
    <w:rsid w:val="008B0677"/>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8B0677"/>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8B0677"/>
  </w:style>
  <w:style w:type="paragraph" w:customStyle="1" w:styleId="m462447500549623171gmail-msonormal">
    <w:name w:val="m_462447500549623171gmail-msonormal"/>
    <w:basedOn w:val="Normal"/>
    <w:uiPriority w:val="99"/>
    <w:rsid w:val="008B0677"/>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8B0677"/>
  </w:style>
  <w:style w:type="paragraph" w:customStyle="1" w:styleId="dek">
    <w:name w:val="dek"/>
    <w:basedOn w:val="Normal"/>
    <w:uiPriority w:val="99"/>
    <w:rsid w:val="008B0677"/>
    <w:pPr>
      <w:spacing w:before="100" w:beforeAutospacing="1" w:after="100" w:afterAutospacing="1"/>
    </w:pPr>
    <w:rPr>
      <w:rFonts w:eastAsia="Times New Roman"/>
      <w:sz w:val="24"/>
    </w:rPr>
  </w:style>
  <w:style w:type="character" w:customStyle="1" w:styleId="arttitle">
    <w:name w:val="art_title"/>
    <w:basedOn w:val="DefaultParagraphFont"/>
    <w:rsid w:val="008B0677"/>
  </w:style>
  <w:style w:type="character" w:customStyle="1" w:styleId="serialtitle">
    <w:name w:val="serial_title"/>
    <w:basedOn w:val="DefaultParagraphFont"/>
    <w:rsid w:val="008B0677"/>
  </w:style>
  <w:style w:type="character" w:customStyle="1" w:styleId="volumeissue">
    <w:name w:val="volume_issue"/>
    <w:basedOn w:val="DefaultParagraphFont"/>
    <w:rsid w:val="008B0677"/>
  </w:style>
  <w:style w:type="character" w:customStyle="1" w:styleId="pagerange">
    <w:name w:val="page_range"/>
    <w:basedOn w:val="DefaultParagraphFont"/>
    <w:rsid w:val="008B0677"/>
  </w:style>
  <w:style w:type="character" w:customStyle="1" w:styleId="doilink">
    <w:name w:val="doi_link"/>
    <w:basedOn w:val="DefaultParagraphFont"/>
    <w:rsid w:val="008B0677"/>
  </w:style>
  <w:style w:type="character" w:customStyle="1" w:styleId="headingnumber">
    <w:name w:val="headingnumber"/>
    <w:basedOn w:val="DefaultParagraphFont"/>
    <w:rsid w:val="008B0677"/>
  </w:style>
  <w:style w:type="character" w:customStyle="1" w:styleId="internalref">
    <w:name w:val="internalref"/>
    <w:basedOn w:val="DefaultParagraphFont"/>
    <w:rsid w:val="008B0677"/>
  </w:style>
  <w:style w:type="character" w:customStyle="1" w:styleId="articlepage-articlebody-firstletter">
    <w:name w:val="articlepage-articlebody-firstletter"/>
    <w:basedOn w:val="DefaultParagraphFont"/>
    <w:rsid w:val="008B0677"/>
  </w:style>
  <w:style w:type="character" w:customStyle="1" w:styleId="hubidentifier">
    <w:name w:val="hub_identifier"/>
    <w:basedOn w:val="DefaultParagraphFont"/>
    <w:rsid w:val="008B0677"/>
  </w:style>
  <w:style w:type="paragraph" w:customStyle="1" w:styleId="standardeinzug">
    <w:name w:val="standardeinzug"/>
    <w:basedOn w:val="Normal"/>
    <w:rsid w:val="008B0677"/>
    <w:pPr>
      <w:spacing w:before="100" w:beforeAutospacing="1" w:after="100" w:afterAutospacing="1"/>
    </w:pPr>
    <w:rPr>
      <w:rFonts w:eastAsia="Times New Roman"/>
      <w:sz w:val="24"/>
    </w:rPr>
  </w:style>
  <w:style w:type="paragraph" w:customStyle="1" w:styleId="aufzhlungnormal">
    <w:name w:val="aufzhlungnormal"/>
    <w:basedOn w:val="Normal"/>
    <w:rsid w:val="008B0677"/>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B0677"/>
  </w:style>
  <w:style w:type="paragraph" w:customStyle="1" w:styleId="entrefilet">
    <w:name w:val="entrefilet"/>
    <w:basedOn w:val="Normal"/>
    <w:rsid w:val="008B0677"/>
    <w:pPr>
      <w:spacing w:before="100" w:beforeAutospacing="1" w:after="100" w:afterAutospacing="1"/>
    </w:pPr>
    <w:rPr>
      <w:rFonts w:eastAsia="Times New Roman"/>
      <w:sz w:val="24"/>
    </w:rPr>
  </w:style>
  <w:style w:type="paragraph" w:customStyle="1" w:styleId="kapitelreferenzkopf">
    <w:name w:val="kapitelreferenzkopf"/>
    <w:basedOn w:val="Normal"/>
    <w:rsid w:val="008B0677"/>
    <w:pPr>
      <w:spacing w:before="100" w:beforeAutospacing="1" w:after="100" w:afterAutospacing="1"/>
    </w:pPr>
    <w:rPr>
      <w:rFonts w:eastAsia="Times New Roman"/>
      <w:sz w:val="24"/>
    </w:rPr>
  </w:style>
  <w:style w:type="paragraph" w:customStyle="1" w:styleId="tabberschrift">
    <w:name w:val="tabberschrift"/>
    <w:basedOn w:val="Normal"/>
    <w:rsid w:val="008B0677"/>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B0677"/>
  </w:style>
  <w:style w:type="character" w:customStyle="1" w:styleId="m-268162420547309261gmail-stylestylebold12pt">
    <w:name w:val="m_-268162420547309261gmail-stylestylebold12pt"/>
    <w:basedOn w:val="DefaultParagraphFont"/>
    <w:rsid w:val="008B0677"/>
  </w:style>
  <w:style w:type="character" w:customStyle="1" w:styleId="m-268162420547309261gmail-styleboldunderline">
    <w:name w:val="m_-268162420547309261gmail-styleboldunderline"/>
    <w:basedOn w:val="DefaultParagraphFont"/>
    <w:rsid w:val="008B0677"/>
  </w:style>
  <w:style w:type="character" w:customStyle="1" w:styleId="m-5621139387307470627gmail-style13ptbold">
    <w:name w:val="m_-5621139387307470627gmail-style13ptbold"/>
    <w:basedOn w:val="DefaultParagraphFont"/>
    <w:rsid w:val="008B0677"/>
  </w:style>
  <w:style w:type="character" w:customStyle="1" w:styleId="m-5621139387307470627gmail-styleunderline">
    <w:name w:val="m_-5621139387307470627gmail-styleunderline"/>
    <w:basedOn w:val="DefaultParagraphFont"/>
    <w:rsid w:val="008B0677"/>
  </w:style>
  <w:style w:type="character" w:customStyle="1" w:styleId="m-4930835733434609408gmail-style13ptbold">
    <w:name w:val="m_-4930835733434609408gmail-style13ptbold"/>
    <w:basedOn w:val="DefaultParagraphFont"/>
    <w:rsid w:val="008B0677"/>
  </w:style>
  <w:style w:type="character" w:customStyle="1" w:styleId="m-4930835733434609408gmail-styleunderline">
    <w:name w:val="m_-4930835733434609408gmail-styleunderline"/>
    <w:basedOn w:val="DefaultParagraphFont"/>
    <w:rsid w:val="008B0677"/>
  </w:style>
  <w:style w:type="character" w:customStyle="1" w:styleId="m-2456650549122369157gmail-style13ptbold">
    <w:name w:val="m_-2456650549122369157gmail-style13ptbold"/>
    <w:basedOn w:val="DefaultParagraphFont"/>
    <w:rsid w:val="008B0677"/>
  </w:style>
  <w:style w:type="character" w:customStyle="1" w:styleId="m-2456650549122369157gmail-styleunderline">
    <w:name w:val="m_-2456650549122369157gmail-styleunderline"/>
    <w:basedOn w:val="DefaultParagraphFont"/>
    <w:rsid w:val="008B0677"/>
  </w:style>
  <w:style w:type="character" w:customStyle="1" w:styleId="mdash">
    <w:name w:val="mdash"/>
    <w:basedOn w:val="DefaultParagraphFont"/>
    <w:rsid w:val="008B0677"/>
  </w:style>
  <w:style w:type="character" w:customStyle="1" w:styleId="untext">
    <w:name w:val="untext"/>
    <w:basedOn w:val="DefaultParagraphFont"/>
    <w:rsid w:val="008B0677"/>
  </w:style>
  <w:style w:type="character" w:customStyle="1" w:styleId="css-1ly73wi">
    <w:name w:val="css-1ly73wi"/>
    <w:basedOn w:val="DefaultParagraphFont"/>
    <w:rsid w:val="008B0677"/>
  </w:style>
  <w:style w:type="paragraph" w:customStyle="1" w:styleId="e-navigation-primary-iteme-navigation-primary-item--first">
    <w:name w:val="e-navigation-primary-item&#10;     &#10;     &#10;     &#10;     e-navigation-primary-item--first"/>
    <w:basedOn w:val="Normal"/>
    <w:rsid w:val="008B0677"/>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8B0677"/>
  </w:style>
  <w:style w:type="paragraph" w:customStyle="1" w:styleId="e-navigation-primary-iteme-navigation-primary-item--current">
    <w:name w:val="e-navigation-primary-item&#10;     e-navigation-primary-item--current"/>
    <w:basedOn w:val="Normal"/>
    <w:rsid w:val="008B0677"/>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8B0677"/>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8B0677"/>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8B0677"/>
  </w:style>
  <w:style w:type="paragraph" w:customStyle="1" w:styleId="e-navigation-secondary-iteme-navigation-secondary-item--has-children">
    <w:name w:val="e-navigation-secondary-item&#10;     &#10;     e-navigation-secondary-item--has-children"/>
    <w:basedOn w:val="Normal"/>
    <w:rsid w:val="008B067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8B0677"/>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8B0677"/>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8B067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8B0677"/>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8B0677"/>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8B0677"/>
    <w:pPr>
      <w:spacing w:before="100" w:beforeAutospacing="1" w:after="100" w:afterAutospacing="1" w:line="240" w:lineRule="auto"/>
    </w:pPr>
    <w:rPr>
      <w:rFonts w:eastAsia="Times New Roman"/>
      <w:sz w:val="24"/>
    </w:rPr>
  </w:style>
  <w:style w:type="paragraph" w:customStyle="1" w:styleId="bylineauthor">
    <w:name w:val="byline__author"/>
    <w:basedOn w:val="Normal"/>
    <w:rsid w:val="008B0677"/>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8B0677"/>
  </w:style>
  <w:style w:type="character" w:customStyle="1" w:styleId="component-content">
    <w:name w:val="component-content"/>
    <w:basedOn w:val="DefaultParagraphFont"/>
    <w:rsid w:val="008B0677"/>
  </w:style>
  <w:style w:type="paragraph" w:customStyle="1" w:styleId="social-shareitem">
    <w:name w:val="social-share__item"/>
    <w:basedOn w:val="Normal"/>
    <w:rsid w:val="008B0677"/>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8B0677"/>
  </w:style>
  <w:style w:type="character" w:customStyle="1" w:styleId="lead-asset-caption">
    <w:name w:val="lead-asset-caption"/>
    <w:basedOn w:val="DefaultParagraphFont"/>
    <w:rsid w:val="008B0677"/>
  </w:style>
  <w:style w:type="character" w:customStyle="1" w:styleId="lead-asset-copyright">
    <w:name w:val="lead-asset-copyright"/>
    <w:basedOn w:val="DefaultParagraphFont"/>
    <w:rsid w:val="008B0677"/>
  </w:style>
  <w:style w:type="character" w:customStyle="1" w:styleId="lead-asset-copyright-label">
    <w:name w:val="lead-asset-copyright-label"/>
    <w:basedOn w:val="DefaultParagraphFont"/>
    <w:rsid w:val="008B0677"/>
  </w:style>
  <w:style w:type="character" w:customStyle="1" w:styleId="mfirst-letter">
    <w:name w:val="m_first-letter"/>
    <w:basedOn w:val="DefaultParagraphFont"/>
    <w:rsid w:val="008B0677"/>
  </w:style>
  <w:style w:type="paragraph" w:customStyle="1" w:styleId="list-of-tagsitem">
    <w:name w:val="list-of-tags__item"/>
    <w:basedOn w:val="Normal"/>
    <w:rsid w:val="008B0677"/>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8B0677"/>
  </w:style>
  <w:style w:type="paragraph" w:customStyle="1" w:styleId="social-followitem">
    <w:name w:val="social-follow__item"/>
    <w:basedOn w:val="Normal"/>
    <w:rsid w:val="008B0677"/>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8B0677"/>
  </w:style>
  <w:style w:type="paragraph" w:customStyle="1" w:styleId="recommended-articlesitem">
    <w:name w:val="recommended-articles__item"/>
    <w:basedOn w:val="Normal"/>
    <w:rsid w:val="008B0677"/>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8B0677"/>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8B0677"/>
  </w:style>
  <w:style w:type="character" w:customStyle="1" w:styleId="mmeta-propertydate-date">
    <w:name w:val="m_meta-property__date-date"/>
    <w:basedOn w:val="DefaultParagraphFont"/>
    <w:rsid w:val="008B0677"/>
  </w:style>
  <w:style w:type="character" w:customStyle="1" w:styleId="mmeta-propertydate-separator">
    <w:name w:val="m_meta-property__date-separator"/>
    <w:basedOn w:val="DefaultParagraphFont"/>
    <w:rsid w:val="008B0677"/>
  </w:style>
  <w:style w:type="character" w:customStyle="1" w:styleId="mmeta-propertydate-time">
    <w:name w:val="m_meta-property__date-time"/>
    <w:basedOn w:val="DefaultParagraphFont"/>
    <w:rsid w:val="008B0677"/>
  </w:style>
  <w:style w:type="character" w:customStyle="1" w:styleId="live-indicatortext">
    <w:name w:val="live-indicator__text"/>
    <w:basedOn w:val="DefaultParagraphFont"/>
    <w:rsid w:val="008B0677"/>
  </w:style>
  <w:style w:type="character" w:customStyle="1" w:styleId="sr-only">
    <w:name w:val="sr-only"/>
    <w:basedOn w:val="DefaultParagraphFont"/>
    <w:rsid w:val="008B0677"/>
  </w:style>
  <w:style w:type="character" w:customStyle="1" w:styleId="site-footerback-to-top-text">
    <w:name w:val="site-footer__back-to-top-text"/>
    <w:basedOn w:val="DefaultParagraphFont"/>
    <w:rsid w:val="008B0677"/>
  </w:style>
  <w:style w:type="character" w:customStyle="1" w:styleId="site-footersocial-description">
    <w:name w:val="site-footer__social-description"/>
    <w:basedOn w:val="DefaultParagraphFont"/>
    <w:rsid w:val="008B0677"/>
  </w:style>
  <w:style w:type="paragraph" w:customStyle="1" w:styleId="site-footersocial-item">
    <w:name w:val="site-footer__social-item"/>
    <w:basedOn w:val="Normal"/>
    <w:rsid w:val="008B0677"/>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8B0677"/>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8B0677"/>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8B0677"/>
  </w:style>
  <w:style w:type="character" w:customStyle="1" w:styleId="hgkelc">
    <w:name w:val="hgkelc"/>
    <w:basedOn w:val="DefaultParagraphFont"/>
    <w:rsid w:val="008B0677"/>
  </w:style>
  <w:style w:type="character" w:customStyle="1" w:styleId="TagsChar">
    <w:name w:val="Tags Char"/>
    <w:locked/>
    <w:rsid w:val="008B0677"/>
    <w:rPr>
      <w:b/>
    </w:rPr>
  </w:style>
  <w:style w:type="paragraph" w:customStyle="1" w:styleId="SmallText3">
    <w:name w:val="Small Text"/>
    <w:next w:val="Normal"/>
    <w:link w:val="SmallTextChar3"/>
    <w:qFormat/>
    <w:rsid w:val="008B0677"/>
    <w:rPr>
      <w:rFonts w:ascii="Arial Narrow" w:eastAsia="Times New Roman" w:hAnsi="Arial Narrow" w:cs="Times New Roman"/>
      <w:sz w:val="18"/>
    </w:rPr>
  </w:style>
  <w:style w:type="character" w:customStyle="1" w:styleId="SmallTextChar3">
    <w:name w:val="Small Text Char"/>
    <w:basedOn w:val="DefaultParagraphFont"/>
    <w:link w:val="SmallText3"/>
    <w:rsid w:val="008B0677"/>
    <w:rPr>
      <w:rFonts w:ascii="Arial Narrow" w:eastAsia="Times New Roman" w:hAnsi="Arial Narrow" w:cs="Times New Roman"/>
      <w:sz w:val="18"/>
    </w:rPr>
  </w:style>
  <w:style w:type="paragraph" w:customStyle="1" w:styleId="BlockHeading10">
    <w:name w:val="Block Heading1"/>
    <w:basedOn w:val="Normal"/>
    <w:next w:val="Normal"/>
    <w:uiPriority w:val="6"/>
    <w:qFormat/>
    <w:rsid w:val="008B0677"/>
    <w:pPr>
      <w:ind w:left="720"/>
      <w:outlineLvl w:val="0"/>
    </w:pPr>
    <w:rPr>
      <w:b/>
      <w:bCs/>
      <w:u w:val="single"/>
    </w:rPr>
  </w:style>
  <w:style w:type="character" w:customStyle="1" w:styleId="m-3219784662334730384gmail-style13ptbold">
    <w:name w:val="m_-3219784662334730384gmail-style13ptbold"/>
    <w:basedOn w:val="DefaultParagraphFont"/>
    <w:rsid w:val="008B0677"/>
  </w:style>
  <w:style w:type="character" w:customStyle="1" w:styleId="crosshead">
    <w:name w:val="crosshead"/>
    <w:basedOn w:val="DefaultParagraphFont"/>
    <w:rsid w:val="008B0677"/>
  </w:style>
  <w:style w:type="paragraph" w:customStyle="1" w:styleId="REALCARD">
    <w:name w:val="REAL CARD"/>
    <w:basedOn w:val="Normal"/>
    <w:link w:val="REALCARDChar"/>
    <w:qFormat/>
    <w:rsid w:val="008B0677"/>
    <w:pPr>
      <w:ind w:left="288" w:right="288"/>
    </w:pPr>
    <w:rPr>
      <w:sz w:val="16"/>
    </w:rPr>
  </w:style>
  <w:style w:type="character" w:customStyle="1" w:styleId="REALCARDChar">
    <w:name w:val="REAL CARD Char"/>
    <w:basedOn w:val="DefaultParagraphFont"/>
    <w:link w:val="REALCARD"/>
    <w:rsid w:val="008B0677"/>
    <w:rPr>
      <w:rFonts w:ascii="Calibri" w:hAnsi="Calibri"/>
      <w:sz w:val="16"/>
    </w:rPr>
  </w:style>
  <w:style w:type="character" w:customStyle="1" w:styleId="Underline5">
    <w:name w:val="Underline!!"/>
    <w:basedOn w:val="DefaultParagraphFont"/>
    <w:uiPriority w:val="1"/>
    <w:qFormat/>
    <w:rsid w:val="008B0677"/>
    <w:rPr>
      <w:b w:val="0"/>
      <w:bCs/>
      <w:sz w:val="20"/>
      <w:u w:val="single"/>
    </w:rPr>
  </w:style>
  <w:style w:type="character" w:customStyle="1" w:styleId="m3000812295800329957gmail-style13ptbold">
    <w:name w:val="m_3000812295800329957gmail-style13ptbold"/>
    <w:basedOn w:val="DefaultParagraphFont"/>
    <w:rsid w:val="008B0677"/>
  </w:style>
  <w:style w:type="character" w:customStyle="1" w:styleId="m3000812295800329957gmail-styleunderline">
    <w:name w:val="m_3000812295800329957gmail-styleunderline"/>
    <w:basedOn w:val="DefaultParagraphFont"/>
    <w:rsid w:val="008B0677"/>
  </w:style>
  <w:style w:type="character" w:customStyle="1" w:styleId="m-1980040478036286082gmail-styleunderline">
    <w:name w:val="m_-1980040478036286082gmail-styleunderline"/>
    <w:basedOn w:val="DefaultParagraphFont"/>
    <w:rsid w:val="008B0677"/>
  </w:style>
  <w:style w:type="character" w:customStyle="1" w:styleId="m-7861393314226884088gmail-style13ptbold">
    <w:name w:val="m_-7861393314226884088gmail-style13ptbold"/>
    <w:basedOn w:val="DefaultParagraphFont"/>
    <w:rsid w:val="008B0677"/>
  </w:style>
  <w:style w:type="character" w:customStyle="1" w:styleId="m-7861393314226884088gmail-styleunderline">
    <w:name w:val="m_-7861393314226884088gmail-styleunderline"/>
    <w:basedOn w:val="DefaultParagraphFont"/>
    <w:rsid w:val="008B0677"/>
  </w:style>
  <w:style w:type="character" w:customStyle="1" w:styleId="m9157140472398192259gmail-style13ptbold">
    <w:name w:val="m_9157140472398192259gmail-style13ptbold"/>
    <w:basedOn w:val="DefaultParagraphFont"/>
    <w:rsid w:val="008B0677"/>
  </w:style>
  <w:style w:type="character" w:customStyle="1" w:styleId="m9157140472398192259gmail-msohyperlink">
    <w:name w:val="m_9157140472398192259gmail-msohyperlink"/>
    <w:basedOn w:val="DefaultParagraphFont"/>
    <w:rsid w:val="008B0677"/>
  </w:style>
  <w:style w:type="character" w:customStyle="1" w:styleId="m9157140472398192259gmail-styleunderline">
    <w:name w:val="m_9157140472398192259gmail-styleunderline"/>
    <w:basedOn w:val="DefaultParagraphFont"/>
    <w:rsid w:val="008B0677"/>
  </w:style>
  <w:style w:type="character" w:customStyle="1" w:styleId="Heading1Char3">
    <w:name w:val="Heading 1 Char3"/>
    <w:basedOn w:val="DefaultParagraphFont"/>
    <w:rsid w:val="008B0677"/>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8B0677"/>
    <w:pPr>
      <w:keepNext/>
      <w:ind w:left="288" w:right="288"/>
    </w:pPr>
    <w:rPr>
      <w:rFonts w:ascii="Georgia" w:eastAsia="MS Gothic" w:hAnsi="Georgia"/>
      <w:szCs w:val="20"/>
    </w:rPr>
  </w:style>
  <w:style w:type="character" w:customStyle="1" w:styleId="Heading1CharChar1">
    <w:name w:val="Heading 1 Char Char1"/>
    <w:rsid w:val="008B0677"/>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ksinprogress.co/issue/securing-poster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pi.com/2071-1050/13/11/643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www.lawinfo.com/resources/labor-law/teachers-unions-collective-bargaining.html"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networks.h-net.org/node/28443/discussions/4846080/h-diploissf-state-field-essay-unreality-realism-interna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hityaravi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20</Pages>
  <Words>13216</Words>
  <Characters>75334</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Adhitya Ravikumar</dc:creator>
  <cp:keywords>5.2</cp:keywords>
  <dc:description/>
  <cp:lastModifiedBy>Adhitya Ravikumar</cp:lastModifiedBy>
  <cp:revision>3</cp:revision>
  <dcterms:created xsi:type="dcterms:W3CDTF">2021-11-13T16:06:00Z</dcterms:created>
  <dcterms:modified xsi:type="dcterms:W3CDTF">2021-11-13T16:13:00Z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