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501AA" w14:textId="77777777" w:rsidR="00AD7F9E" w:rsidRPr="00AD7F9E" w:rsidRDefault="00AD7F9E" w:rsidP="00AD7F9E"/>
    <w:p w14:paraId="1CC6C8D3" w14:textId="039F157F" w:rsidR="004C1082" w:rsidRDefault="004C1082" w:rsidP="004C1082">
      <w:pPr>
        <w:pStyle w:val="Heading1"/>
      </w:pPr>
      <w:r>
        <w:lastRenderedPageBreak/>
        <w:t>1nc</w:t>
      </w:r>
    </w:p>
    <w:p w14:paraId="188DDCFD" w14:textId="4EDE0070" w:rsidR="004C1082" w:rsidRDefault="004C1082" w:rsidP="004C1082">
      <w:pPr>
        <w:pStyle w:val="Heading2"/>
      </w:pPr>
      <w:r>
        <w:lastRenderedPageBreak/>
        <w:t>1</w:t>
      </w:r>
    </w:p>
    <w:p w14:paraId="2FB74A44" w14:textId="77777777" w:rsidR="004C1082" w:rsidRPr="00192D33" w:rsidRDefault="004C1082" w:rsidP="004C1082">
      <w:pPr>
        <w:pStyle w:val="Heading4"/>
      </w:pPr>
      <w:r>
        <w:t>The standard is maximizing expected well-being, or hedonistic act utilitarianism.</w:t>
      </w:r>
    </w:p>
    <w:p w14:paraId="25A8D3D1" w14:textId="77777777" w:rsidR="004C1082" w:rsidRPr="00A3034A" w:rsidRDefault="004C1082" w:rsidP="004C1082">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58D2CCD8" w14:textId="77777777" w:rsidR="004C1082" w:rsidRPr="00192D33" w:rsidRDefault="004C1082" w:rsidP="004C1082">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A096518"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5780F67"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 xml:space="preserve">using both </w:t>
      </w:r>
      <w:r w:rsidRPr="00A3034A">
        <w:rPr>
          <w:rFonts w:asciiTheme="minorHAnsi" w:hAnsiTheme="minorHAnsi" w:cstheme="minorHAnsi"/>
          <w:u w:val="single"/>
        </w:rPr>
        <w:lastRenderedPageBreak/>
        <w:t>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9F3B969"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w:t>
      </w:r>
      <w:r w:rsidRPr="00A3034A">
        <w:rPr>
          <w:rFonts w:asciiTheme="minorHAnsi" w:hAnsiTheme="minorHAnsi" w:cstheme="minorHAnsi"/>
          <w:sz w:val="16"/>
        </w:rPr>
        <w:lastRenderedPageBreak/>
        <w:t xml:space="preserve">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61CC691"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8FA5EDA"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w:t>
      </w:r>
      <w:r w:rsidRPr="00A3034A">
        <w:rPr>
          <w:rFonts w:asciiTheme="minorHAnsi" w:hAnsiTheme="minorHAnsi" w:cstheme="minorHAnsi"/>
          <w:u w:val="single"/>
        </w:rPr>
        <w:lastRenderedPageBreak/>
        <w:t>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815912F"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E6F968F" w14:textId="77777777" w:rsidR="004C1082" w:rsidRPr="00A3034A" w:rsidRDefault="004C1082" w:rsidP="004C1082">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9EFC7AA"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w:t>
      </w:r>
      <w:r w:rsidRPr="00A3034A">
        <w:rPr>
          <w:rFonts w:asciiTheme="minorHAnsi" w:hAnsiTheme="minorHAnsi" w:cstheme="minorHAnsi"/>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ECB84D2"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0B351BF"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4A53BDC4"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9A3D695"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D6BC574"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5A82DD3D"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96E4ECA"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7D18F39"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D705081"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8CD33B0"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344C413"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022DE47"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4B6074E"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643406A" w14:textId="77777777" w:rsidR="004C1082" w:rsidRPr="00A3034A" w:rsidRDefault="004C1082" w:rsidP="004C1082">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D0AC666" w14:textId="77777777" w:rsidR="004C1082" w:rsidRDefault="004C1082" w:rsidP="004C1082">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w:t>
      </w:r>
      <w:r w:rsidRPr="00A3034A">
        <w:rPr>
          <w:rFonts w:asciiTheme="minorHAnsi" w:hAnsiTheme="minorHAnsi" w:cstheme="minorHAnsi"/>
          <w:sz w:val="16"/>
        </w:rPr>
        <w:lastRenderedPageBreak/>
        <w:t xml:space="preserve">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16A111F" w14:textId="77777777" w:rsidR="004C1082" w:rsidRDefault="004C1082" w:rsidP="004C1082">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1728EFA" w14:textId="77777777" w:rsidR="004C1082" w:rsidRPr="00730CE9" w:rsidRDefault="004C1082" w:rsidP="004C1082">
      <w:pPr>
        <w:pStyle w:val="Heading4"/>
        <w:rPr>
          <w:rFonts w:cs="Arial"/>
        </w:rPr>
      </w:pPr>
      <w:r>
        <w:rPr>
          <w:rFonts w:cs="Arial"/>
        </w:rPr>
        <w:t>4] Extinction</w:t>
      </w:r>
      <w:r w:rsidRPr="00730CE9">
        <w:rPr>
          <w:rFonts w:cs="Arial"/>
        </w:rPr>
        <w:t xml:space="preserve"> outweighs---it’s the upmost moral evil and disavowal of the risk makes it more likely.</w:t>
      </w:r>
    </w:p>
    <w:p w14:paraId="72E3D712" w14:textId="77777777" w:rsidR="004C1082" w:rsidRPr="00AE4834" w:rsidRDefault="004C1082" w:rsidP="004C108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2"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9BECDF8" w14:textId="77777777" w:rsidR="004C1082" w:rsidRPr="00AE4834" w:rsidRDefault="004C1082" w:rsidP="004C108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lastRenderedPageBreak/>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7F06376" w14:textId="77777777" w:rsidR="004C1082" w:rsidRPr="00730CE9" w:rsidRDefault="004C1082" w:rsidP="004C1082">
      <w:pPr>
        <w:pStyle w:val="Heading4"/>
        <w:rPr>
          <w:rFonts w:cs="Arial"/>
        </w:rPr>
      </w:pPr>
      <w:r>
        <w:rPr>
          <w:rFonts w:cs="Arial"/>
        </w:rPr>
        <w:t xml:space="preserve">5] </w:t>
      </w: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7C245A77" w14:textId="77777777" w:rsidR="004C1082" w:rsidRPr="00AE4834" w:rsidRDefault="004C1082" w:rsidP="004C1082">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19AF74B4" w14:textId="77777777" w:rsidR="004C1082" w:rsidRPr="00AE4834" w:rsidRDefault="004C1082" w:rsidP="004C1082">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 xml:space="preserve">It is only in the very recent past </w:t>
      </w:r>
      <w:r w:rsidRPr="00AE4834">
        <w:rPr>
          <w:rStyle w:val="StyleUnderline"/>
        </w:rPr>
        <w:lastRenderedPageBreak/>
        <w:t>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7B1CDF66" w14:textId="77777777" w:rsidR="004C1082" w:rsidRDefault="004C1082" w:rsidP="004C1082"/>
    <w:p w14:paraId="1DB34D3C" w14:textId="77777777" w:rsidR="004C1082" w:rsidRPr="0056695D" w:rsidRDefault="004C1082" w:rsidP="004C1082">
      <w:pPr>
        <w:pStyle w:val="Heading4"/>
        <w:spacing w:line="276" w:lineRule="auto"/>
        <w:rPr>
          <w:rFonts w:asciiTheme="minorHAnsi" w:hAnsiTheme="minorHAnsi" w:cstheme="minorHAnsi"/>
        </w:rPr>
      </w:pPr>
      <w:r>
        <w:rPr>
          <w:rFonts w:asciiTheme="minorHAnsi" w:hAnsiTheme="minorHAnsi" w:cstheme="minorHAnsi"/>
        </w:rPr>
        <w:t xml:space="preserve">6]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14:paraId="02A6AFF9" w14:textId="77777777" w:rsidR="004C1082" w:rsidRPr="0056695D" w:rsidRDefault="004C1082" w:rsidP="004C1082">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13"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14:paraId="4FB98746" w14:textId="77777777" w:rsidR="004C1082" w:rsidRPr="0056695D" w:rsidRDefault="004C1082" w:rsidP="004C1082">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r w:rsidRPr="0056695D">
        <w:rPr>
          <w:rStyle w:val="StyleUnderline"/>
          <w:rFonts w:asciiTheme="minorHAnsi" w:hAnsiTheme="minorHAnsi" w:cstheme="minorHAnsi"/>
        </w:rPr>
        <w:t>There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The benefits of existential risk reduction are widely and indivisibly dispersed around the globe from the countries responsible for taking action.</w:t>
      </w:r>
      <w:r w:rsidRPr="0056695D">
        <w:rPr>
          <w:rFonts w:asciiTheme="minorHAnsi" w:hAnsiTheme="minorHAnsi"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w:t>
      </w:r>
      <w:r w:rsidRPr="0056695D">
        <w:rPr>
          <w:rFonts w:asciiTheme="minorHAnsi" w:hAnsiTheme="minorHAnsi" w:cstheme="minorHAnsi"/>
        </w:rPr>
        <w:lastRenderedPageBreak/>
        <w:t xml:space="preserve">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existential risk reduction is an intergenerational public good: most of the benefits are enjoyed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6695D">
        <w:rPr>
          <w:rStyle w:val="StyleUnderline"/>
          <w:rFonts w:asciiTheme="minorHAnsi" w:hAnsiTheme="minorHAnsi" w:cstheme="minorHAnsi"/>
          <w:highlight w:val="green"/>
        </w:rPr>
        <w:t xml:space="preserve">People become numbed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74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Due to scope neglect, decision-makers are prone to treat existential risks in a similar way to problems which are less severe by many orders of magnitude.</w:t>
      </w:r>
      <w:r w:rsidRPr="0056695D">
        <w:rPr>
          <w:rFonts w:asciiTheme="minorHAnsi" w:hAnsiTheme="minorHAnsi" w:cstheme="minorHAnsi"/>
        </w:rPr>
        <w:t xml:space="preserve"> A wide range of other cognitive biases are likely to affect the evaluation of existential risks.75</w:t>
      </w:r>
    </w:p>
    <w:p w14:paraId="35C3B303" w14:textId="77777777" w:rsidR="004C1082" w:rsidRPr="004C1082" w:rsidRDefault="004C1082" w:rsidP="004C1082"/>
    <w:p w14:paraId="52749742" w14:textId="5DDBA88D" w:rsidR="004C1082" w:rsidRPr="004C1082" w:rsidRDefault="004C1082" w:rsidP="004C1082">
      <w:pPr>
        <w:pStyle w:val="Heading2"/>
      </w:pPr>
      <w:r>
        <w:lastRenderedPageBreak/>
        <w:t>2</w:t>
      </w:r>
    </w:p>
    <w:p w14:paraId="2BE7A467" w14:textId="77777777" w:rsidR="004C1082" w:rsidRPr="00B818C2" w:rsidRDefault="004C1082" w:rsidP="004C1082">
      <w:pPr>
        <w:pStyle w:val="Heading4"/>
      </w:pPr>
      <w:r>
        <w:t>Text: In a democracy, a free press should prioritize objectivity over advocacy unless reporting on violent conflict, in which case they should prioritize peace journalism.</w:t>
      </w:r>
    </w:p>
    <w:p w14:paraId="709AD802" w14:textId="77777777" w:rsidR="004C1082" w:rsidRPr="00B818C2" w:rsidRDefault="004C1082" w:rsidP="004C1082"/>
    <w:p w14:paraId="7F5DC7B3" w14:textId="77777777" w:rsidR="004C1082" w:rsidRDefault="004C1082" w:rsidP="004C1082">
      <w:pPr>
        <w:pStyle w:val="Heading4"/>
      </w:pPr>
      <w:r>
        <w:t>Objective journalism causes war – 3 warrants. Peace journalism solves.</w:t>
      </w:r>
    </w:p>
    <w:p w14:paraId="4BC30B59" w14:textId="77777777" w:rsidR="004C1082" w:rsidRPr="00717216" w:rsidRDefault="004C1082" w:rsidP="004C1082">
      <w:pPr>
        <w:rPr>
          <w:sz w:val="16"/>
        </w:rPr>
      </w:pPr>
      <w:r w:rsidRPr="00717216">
        <w:rPr>
          <w:rStyle w:val="Style13ptBold"/>
        </w:rPr>
        <w:t>McGoldrick 6</w:t>
      </w:r>
      <w:r w:rsidRPr="00717216">
        <w:rPr>
          <w:sz w:val="16"/>
        </w:rPr>
        <w:t xml:space="preserve"> (Annabel, </w:t>
      </w:r>
      <w:r>
        <w:rPr>
          <w:sz w:val="16"/>
        </w:rPr>
        <w:t xml:space="preserve">PhD in Peace Journalism &amp; psychotherapist, </w:t>
      </w:r>
      <w:r w:rsidRPr="00717216">
        <w:rPr>
          <w:sz w:val="16"/>
        </w:rPr>
        <w:t xml:space="preserve">2006, "War Journalism and Objectivity," Conflict &amp; Communication Online, </w:t>
      </w:r>
      <w:hyperlink r:id="rId14" w:history="1">
        <w:r w:rsidRPr="00717216">
          <w:rPr>
            <w:rStyle w:val="Hyperlink"/>
            <w:sz w:val="16"/>
          </w:rPr>
          <w:t>https://regener-online.de/journalcco/2006_2/pdf/mcgoldrick.pdf</w:t>
        </w:r>
      </w:hyperlink>
      <w:r w:rsidRPr="00717216">
        <w:rPr>
          <w:sz w:val="16"/>
        </w:rPr>
        <w:t>) AG</w:t>
      </w:r>
    </w:p>
    <w:p w14:paraId="14972FC6" w14:textId="77777777" w:rsidR="004C1082" w:rsidRDefault="004C1082" w:rsidP="004C1082">
      <w:pPr>
        <w:rPr>
          <w:sz w:val="16"/>
        </w:rPr>
      </w:pPr>
      <w:r w:rsidRPr="00DD0678">
        <w:rPr>
          <w:sz w:val="16"/>
        </w:rPr>
        <w:t xml:space="preserve">Lynch and McGoldrick argue that </w:t>
      </w:r>
      <w:r w:rsidRPr="00181388">
        <w:rPr>
          <w:rStyle w:val="Emphasis"/>
        </w:rPr>
        <w:t xml:space="preserve">there are three ways in which </w:t>
      </w:r>
      <w:r w:rsidRPr="004135F0">
        <w:rPr>
          <w:rStyle w:val="Emphasis"/>
          <w:highlight w:val="green"/>
        </w:rPr>
        <w:t>news said to be Objective fuels</w:t>
      </w:r>
      <w:r w:rsidRPr="00181388">
        <w:rPr>
          <w:rStyle w:val="Emphasis"/>
        </w:rPr>
        <w:t xml:space="preserve"> further </w:t>
      </w:r>
      <w:r w:rsidRPr="004135F0">
        <w:rPr>
          <w:rStyle w:val="Emphasis"/>
          <w:highlight w:val="green"/>
        </w:rPr>
        <w:t>violence</w:t>
      </w:r>
      <w:r w:rsidRPr="00DD0678">
        <w:rPr>
          <w:sz w:val="16"/>
        </w:rPr>
        <w:t xml:space="preserve">. “Three </w:t>
      </w:r>
      <w:r w:rsidRPr="00181388">
        <w:rPr>
          <w:rStyle w:val="StyleUnderline"/>
        </w:rPr>
        <w:t>conventions of Objective reporting</w:t>
      </w:r>
      <w:r w:rsidRPr="00DD0678">
        <w:rPr>
          <w:sz w:val="16"/>
        </w:rPr>
        <w:t xml:space="preserve">, in particular, </w:t>
      </w:r>
      <w:r w:rsidRPr="00181388">
        <w:rPr>
          <w:rStyle w:val="StyleUnderline"/>
        </w:rPr>
        <w:t xml:space="preserve">are predisposed towards War Journalism. Their </w:t>
      </w:r>
      <w:r w:rsidRPr="004135F0">
        <w:rPr>
          <w:rStyle w:val="StyleUnderline"/>
          <w:highlight w:val="green"/>
        </w:rPr>
        <w:t>‘natural drift’</w:t>
      </w:r>
      <w:r w:rsidRPr="00DD0678">
        <w:rPr>
          <w:sz w:val="16"/>
        </w:rPr>
        <w:t xml:space="preserve">, as it were, </w:t>
      </w:r>
      <w:r w:rsidRPr="00181388">
        <w:rPr>
          <w:rStyle w:val="StyleUnderline"/>
        </w:rPr>
        <w:t xml:space="preserve">is </w:t>
      </w:r>
      <w:r w:rsidRPr="004135F0">
        <w:rPr>
          <w:rStyle w:val="StyleUnderline"/>
        </w:rPr>
        <w:t>to lead us</w:t>
      </w:r>
      <w:r w:rsidRPr="00181388">
        <w:rPr>
          <w:rStyle w:val="StyleUnderline"/>
        </w:rPr>
        <w:t xml:space="preserve"> </w:t>
      </w:r>
      <w:r w:rsidRPr="00DD0678">
        <w:rPr>
          <w:sz w:val="16"/>
        </w:rPr>
        <w:t xml:space="preserve">– or leave us – </w:t>
      </w:r>
      <w:r w:rsidRPr="004135F0">
        <w:rPr>
          <w:rStyle w:val="StyleUnderline"/>
          <w:highlight w:val="green"/>
        </w:rPr>
        <w:t>to over-value violent,</w:t>
      </w:r>
      <w:r w:rsidRPr="00181388">
        <w:rPr>
          <w:rStyle w:val="StyleUnderline"/>
        </w:rPr>
        <w:t xml:space="preserve"> reactive </w:t>
      </w:r>
      <w:r w:rsidRPr="004135F0">
        <w:rPr>
          <w:rStyle w:val="StyleUnderline"/>
          <w:highlight w:val="green"/>
        </w:rPr>
        <w:t>responses to conflict</w:t>
      </w:r>
      <w:r w:rsidRPr="00181388">
        <w:rPr>
          <w:rStyle w:val="StyleUnderline"/>
        </w:rPr>
        <w:t>, and under-value non-violent, developmental ones</w:t>
      </w:r>
      <w:r w:rsidRPr="00DD0678">
        <w:rPr>
          <w:sz w:val="16"/>
        </w:rPr>
        <w:t xml:space="preserve">: • </w:t>
      </w:r>
      <w:r w:rsidRPr="00181388">
        <w:rPr>
          <w:rStyle w:val="Emphasis"/>
        </w:rPr>
        <w:t xml:space="preserve">A </w:t>
      </w:r>
      <w:r w:rsidRPr="0053294E">
        <w:rPr>
          <w:rStyle w:val="Emphasis"/>
          <w:highlight w:val="green"/>
        </w:rPr>
        <w:t>bias in favour of official sources</w:t>
      </w:r>
      <w:r w:rsidRPr="00DD0678">
        <w:rPr>
          <w:sz w:val="16"/>
        </w:rPr>
        <w:t xml:space="preserve"> • </w:t>
      </w:r>
      <w:r w:rsidRPr="0053294E">
        <w:rPr>
          <w:rStyle w:val="Emphasis"/>
        </w:rPr>
        <w:t>A bias in favour of event over process</w:t>
      </w:r>
      <w:r w:rsidRPr="0053294E">
        <w:rPr>
          <w:sz w:val="16"/>
        </w:rPr>
        <w:t xml:space="preserve"> • </w:t>
      </w:r>
      <w:r w:rsidRPr="0053294E">
        <w:rPr>
          <w:rStyle w:val="Emphasis"/>
        </w:rPr>
        <w:t>A bias in favour of ‘dualism’ in reporting con</w:t>
      </w:r>
      <w:r w:rsidRPr="00181388">
        <w:rPr>
          <w:rStyle w:val="Emphasis"/>
        </w:rPr>
        <w:t>flicts</w:t>
      </w:r>
      <w:r w:rsidRPr="00DD0678">
        <w:rPr>
          <w:sz w:val="16"/>
        </w:rPr>
        <w:t xml:space="preserve">” (Lynch and McGoldrick 2005, p. 209). The problem is that </w:t>
      </w:r>
      <w:r w:rsidRPr="004135F0">
        <w:rPr>
          <w:rStyle w:val="StyleUnderline"/>
          <w:highlight w:val="green"/>
        </w:rPr>
        <w:t>news</w:t>
      </w:r>
      <w:r w:rsidRPr="00181388">
        <w:rPr>
          <w:rStyle w:val="StyleUnderline"/>
        </w:rPr>
        <w:t xml:space="preserve"> is, by its very nature, preoccupied with change, yet it has a very fixed and one-dimensional understanding of</w:t>
      </w:r>
      <w:r w:rsidRPr="00DD0678">
        <w:rPr>
          <w:sz w:val="16"/>
        </w:rPr>
        <w:t xml:space="preserve"> how </w:t>
      </w:r>
      <w:r w:rsidRPr="00181388">
        <w:rPr>
          <w:rStyle w:val="StyleUnderline"/>
        </w:rPr>
        <w:t>change</w:t>
      </w:r>
      <w:r w:rsidRPr="00DD0678">
        <w:rPr>
          <w:sz w:val="16"/>
        </w:rPr>
        <w:t xml:space="preserve"> comes about. </w:t>
      </w:r>
      <w:r w:rsidRPr="00181388">
        <w:rPr>
          <w:rStyle w:val="StyleUnderline"/>
        </w:rPr>
        <w:t xml:space="preserve">Built into it is an orientation in favour of realism and </w:t>
      </w:r>
      <w:r w:rsidRPr="004135F0">
        <w:rPr>
          <w:rStyle w:val="StyleUnderline"/>
          <w:highlight w:val="green"/>
        </w:rPr>
        <w:t>ignores the insights of Peace</w:t>
      </w:r>
      <w:r w:rsidRPr="004135F0">
        <w:rPr>
          <w:rStyle w:val="StyleUnderline"/>
        </w:rPr>
        <w:t xml:space="preserve"> and Conflict </w:t>
      </w:r>
      <w:r w:rsidRPr="004135F0">
        <w:rPr>
          <w:rStyle w:val="StyleUnderline"/>
          <w:highlight w:val="green"/>
        </w:rPr>
        <w:t>Studies</w:t>
      </w:r>
      <w:r w:rsidRPr="00DD0678">
        <w:rPr>
          <w:sz w:val="16"/>
        </w:rPr>
        <w:t xml:space="preserve">, which argue that there are many ways to bring about change in a conflict, many ‘levers’ to pull. Later I will suggest that </w:t>
      </w:r>
      <w:r w:rsidRPr="00181388">
        <w:rPr>
          <w:rStyle w:val="StyleUnderline"/>
        </w:rPr>
        <w:t>anyone working to intervene in the Cycle of Violence, for example, can be regarded as a ‘change agent’. But the Objectivity conventions mean we hear relatively little about them, compared with official sources</w:t>
      </w:r>
      <w:r w:rsidRPr="00DD0678">
        <w:rPr>
          <w:sz w:val="16"/>
        </w:rPr>
        <w:t xml:space="preserve"> – </w:t>
      </w:r>
      <w:r w:rsidRPr="00181388">
        <w:rPr>
          <w:rStyle w:val="StyleUnderline"/>
        </w:rPr>
        <w:t>a category topped by leaders of national states</w:t>
      </w:r>
      <w:r w:rsidRPr="00DD0678">
        <w:rPr>
          <w:sz w:val="16"/>
        </w:rPr>
        <w:t xml:space="preserve">. Max Weber provided a well-known definition: the state is “a human community that (successfully) claims the monopoly of the legitimate use of physical force within a given territory” (Weber 1946, p.78). Weber’s argument was that a state could only be defined in terms of means rather than ends. States could not be said to be for anything, necessarily; they were better conceived in terms of their observable characteristics than assumptions about their purpose. Weber’s formulation has been seen as neutral, even normative – the word, ‘legitimate’ has seemed, to some, to suggest a benign hand, guaranteeing security for all citizens. But these are concepts later interrogated and revised by researchers in Peace and Conflict Studies. </w:t>
      </w:r>
      <w:r w:rsidRPr="00181388">
        <w:rPr>
          <w:rStyle w:val="StyleUnderline"/>
        </w:rPr>
        <w:t xml:space="preserve">What if the effect of state action favours the interests of some citizens, and not others? </w:t>
      </w:r>
      <w:r w:rsidRPr="00DD0678">
        <w:rPr>
          <w:sz w:val="16"/>
        </w:rPr>
        <w:t xml:space="preserve">In the words of veteran Australian peace researcher, John W Burton, the very notion of ‘conflict resolution’ is only admissible if conflict is understood as attributable not to “inherent human aggressiveness” but to “the emergence of inappropriate social institutions and norms that reasonably would seem to be well within human capacities to alter, to which the person has problems in adjustment” (Burton 1998). Perhaps Burton’s cardinal insight is that there is more to human relations than power – there are also human needs, including the basics of food, drinking water and shelter from the elements, certainly, but also intangibles such as identity, recognition and respect. If the institutions and norms of a state entrench power relations of a kind that deny these human needs to any or all of its citizens, ‘the person’ will inevitably resist them. In those circumstances, what Burton calls </w:t>
      </w:r>
      <w:r w:rsidRPr="00181388">
        <w:rPr>
          <w:rStyle w:val="StyleUnderline"/>
        </w:rPr>
        <w:t>the ‘deterrent strategies’ of the state take on an altogether more sinister aspect. Once deterrent strategies – such as the $560bn Pentagon budget – are put in place, they inevitably alter the nature of power relations</w:t>
      </w:r>
      <w:r w:rsidRPr="00DD0678">
        <w:rPr>
          <w:sz w:val="16"/>
        </w:rPr>
        <w:t xml:space="preserve">. Missiles have to be fired and replaced in order to maintain ‘defence capacities’ – rich and powerful interests are not served by allowing military hardware to gather dust. Prisons have to be filled to generate orders for correctional corporations to build more. So </w:t>
      </w:r>
      <w:r w:rsidRPr="00181388">
        <w:rPr>
          <w:rStyle w:val="StyleUnderline"/>
        </w:rPr>
        <w:t xml:space="preserve">norms and </w:t>
      </w:r>
      <w:r w:rsidRPr="0053294E">
        <w:rPr>
          <w:rStyle w:val="StyleUnderline"/>
          <w:highlight w:val="green"/>
        </w:rPr>
        <w:t>institutions come to be influenced in favour of wars overseas</w:t>
      </w:r>
      <w:r w:rsidRPr="00181388">
        <w:rPr>
          <w:rStyle w:val="StyleUnderline"/>
        </w:rPr>
        <w:t xml:space="preserve"> and punitive criminal justice policies at home</w:t>
      </w:r>
      <w:r w:rsidRPr="00DD0678">
        <w:rPr>
          <w:sz w:val="16"/>
        </w:rPr>
        <w:t xml:space="preserve"> – variants on what President Dwight D Eisenhower called the “military-industrial complex” (Eisenhower, 1960). Then </w:t>
      </w:r>
      <w:r w:rsidRPr="00181388">
        <w:rPr>
          <w:rStyle w:val="StyleUnderline"/>
        </w:rPr>
        <w:t xml:space="preserve">the number of levers under the control of the leaders of national states has diminished in recent times. Industry has globalised, public services have been marketised and/or privatised and economic policy-making has become increasingly contingent on events elsewhere. Hence there may be more emphasis on the levers they do control, including </w:t>
      </w:r>
      <w:r w:rsidRPr="00181388">
        <w:rPr>
          <w:rStyle w:val="Emphasis"/>
        </w:rPr>
        <w:t>the ability to set the news agenda</w:t>
      </w:r>
      <w:r w:rsidRPr="00DD0678">
        <w:rPr>
          <w:sz w:val="16"/>
        </w:rPr>
        <w:t xml:space="preserve"> and also the deployment of armed forces. British Prime Minister Tony Blair has pitched the UK into more armed conflicts than any other – Kosovo, Sierra Leone, </w:t>
      </w:r>
      <w:r w:rsidRPr="00DD0678">
        <w:rPr>
          <w:sz w:val="16"/>
        </w:rPr>
        <w:lastRenderedPageBreak/>
        <w:t xml:space="preserve">Iraq, Afghanistan – and is said to admire the armed forces for their “professionalism” (Brogan 2003). Their stock-in-trade being, of course, to follow orders, in marked contrast to Blair’s experience with other areas of the public sector where change has to be negotiated and efforts at reform had left him with “scars on his back” (Watt 1999). It all means that </w:t>
      </w:r>
      <w:r w:rsidRPr="00181388">
        <w:rPr>
          <w:rStyle w:val="Emphasis"/>
        </w:rPr>
        <w:t xml:space="preserve">a </w:t>
      </w:r>
      <w:r w:rsidRPr="0053294E">
        <w:rPr>
          <w:rStyle w:val="Emphasis"/>
          <w:highlight w:val="green"/>
        </w:rPr>
        <w:t>reliance on official sources</w:t>
      </w:r>
      <w:r w:rsidRPr="0053294E">
        <w:rPr>
          <w:rStyle w:val="Emphasis"/>
        </w:rPr>
        <w:t xml:space="preserve"> may</w:t>
      </w:r>
      <w:r w:rsidRPr="00DD0678">
        <w:rPr>
          <w:sz w:val="16"/>
        </w:rPr>
        <w:t>, of necessity,</w:t>
      </w:r>
      <w:r w:rsidRPr="00181388">
        <w:rPr>
          <w:rStyle w:val="Emphasis"/>
        </w:rPr>
        <w:t xml:space="preserve"> </w:t>
      </w:r>
      <w:r w:rsidRPr="0053294E">
        <w:rPr>
          <w:rStyle w:val="Emphasis"/>
          <w:highlight w:val="green"/>
        </w:rPr>
        <w:t>predispose the coverage of conflict towards War</w:t>
      </w:r>
      <w:r w:rsidRPr="00181388">
        <w:rPr>
          <w:rStyle w:val="Emphasis"/>
        </w:rPr>
        <w:t xml:space="preserve"> Journalism</w:t>
      </w:r>
      <w:r w:rsidRPr="00181388">
        <w:rPr>
          <w:rStyle w:val="StyleUnderline"/>
        </w:rPr>
        <w:t>. Military deployment always seems to move, as if by osmosis, on to the news agenda</w:t>
      </w:r>
      <w:r w:rsidRPr="00DD0678">
        <w:rPr>
          <w:sz w:val="16"/>
        </w:rPr>
        <w:t xml:space="preserve">. Calls for collaborative effort to enforce international law, or building solidarity at the level of civil society – even, latterly, accepting as final the will of the UN – always seem to have to be justified afresh from first principles. </w:t>
      </w:r>
      <w:r w:rsidRPr="00181388">
        <w:rPr>
          <w:rStyle w:val="StyleUnderline"/>
        </w:rPr>
        <w:t xml:space="preserve">A </w:t>
      </w:r>
      <w:r w:rsidRPr="0053294E">
        <w:rPr>
          <w:rStyle w:val="StyleUnderline"/>
          <w:highlight w:val="green"/>
        </w:rPr>
        <w:t>bias in favour of event over process</w:t>
      </w:r>
      <w:r w:rsidRPr="00DD0678">
        <w:rPr>
          <w:sz w:val="16"/>
        </w:rPr>
        <w:t xml:space="preserve"> A news story is supposed to answer six basic questions: • Who? • What? Annabel McGoldrick conflict &amp; communication online, Vol. 5, No. 2, 2006 War Journalism and ‘Objectivity’  2006 by verlag irena regener berlin 4 • When? • Where? • Why? • How? </w:t>
      </w:r>
      <w:r w:rsidRPr="0053294E">
        <w:rPr>
          <w:rStyle w:val="Emphasis"/>
          <w:highlight w:val="green"/>
        </w:rPr>
        <w:t>Most stories only deal superficially</w:t>
      </w:r>
      <w:r w:rsidRPr="002D6513">
        <w:rPr>
          <w:rStyle w:val="StyleUnderline"/>
        </w:rPr>
        <w:t xml:space="preserve"> – if at all – </w:t>
      </w:r>
      <w:r w:rsidRPr="0053294E">
        <w:rPr>
          <w:rStyle w:val="Emphasis"/>
          <w:highlight w:val="green"/>
        </w:rPr>
        <w:t>with the ‘why’</w:t>
      </w:r>
      <w:r w:rsidRPr="002D6513">
        <w:rPr>
          <w:rStyle w:val="Emphasis"/>
        </w:rPr>
        <w:t>.</w:t>
      </w:r>
      <w:r w:rsidRPr="002D6513">
        <w:rPr>
          <w:rStyle w:val="StyleUnderline"/>
        </w:rPr>
        <w:t xml:space="preserve"> Many journalists argue that that it would make the story too long. But people can only begin to think themselves out of a conflict if they understand the underlying issues.</w:t>
      </w:r>
      <w:r w:rsidRPr="00DD0678">
        <w:rPr>
          <w:sz w:val="16"/>
        </w:rPr>
        <w:t xml:space="preserve"> The important thing to note here is that </w:t>
      </w:r>
      <w:r w:rsidRPr="002D6513">
        <w:rPr>
          <w:rStyle w:val="StyleUnderline"/>
        </w:rPr>
        <w:t>without some exploration of underlying causes, violence can be left to appear</w:t>
      </w:r>
      <w:r w:rsidRPr="00DD0678">
        <w:rPr>
          <w:sz w:val="16"/>
        </w:rPr>
        <w:t xml:space="preserve">, by default, </w:t>
      </w:r>
      <w:r w:rsidRPr="002D6513">
        <w:rPr>
          <w:rStyle w:val="StyleUnderline"/>
        </w:rPr>
        <w:t>as the only response that ‘makes sense’</w:t>
      </w:r>
      <w:r w:rsidRPr="00DD0678">
        <w:rPr>
          <w:sz w:val="16"/>
        </w:rPr>
        <w:t xml:space="preserve">. Wars remain opaque, in the sense that we are given no means to see through the violence to problems that lie beneath. It therefore makes no sense to hear from anyone wanting those problems to be addressed and set right, as a contribution to ending or avoiding violence. </w:t>
      </w:r>
      <w:r w:rsidRPr="002D6513">
        <w:rPr>
          <w:rStyle w:val="StyleUnderline"/>
        </w:rPr>
        <w:t xml:space="preserve">A </w:t>
      </w:r>
      <w:r w:rsidRPr="0053294E">
        <w:rPr>
          <w:rStyle w:val="StyleUnderline"/>
          <w:highlight w:val="green"/>
        </w:rPr>
        <w:t>bias in favour of dualism</w:t>
      </w:r>
      <w:r w:rsidRPr="002D6513">
        <w:rPr>
          <w:rStyle w:val="StyleUnderline"/>
        </w:rPr>
        <w:t xml:space="preserve"> One safe way to insulate oneself against allegations of bias is to ‘hear both sides’. It means the journalist cannot be seen as ‘the voice of any particular party or sect’.</w:t>
      </w:r>
      <w:r w:rsidRPr="00DD0678">
        <w:rPr>
          <w:sz w:val="16"/>
        </w:rPr>
        <w:t xml:space="preserve"> By tradition, classic BBC reporting, for instance, is said to adopt the formula: “On the one hand … on the other … in the end, only time will tell” (Kampfner 2003). </w:t>
      </w:r>
      <w:r w:rsidRPr="002D6513">
        <w:rPr>
          <w:rStyle w:val="StyleUnderline"/>
        </w:rPr>
        <w:t xml:space="preserve">But </w:t>
      </w:r>
      <w:r w:rsidRPr="0053294E">
        <w:rPr>
          <w:rStyle w:val="StyleUnderline"/>
        </w:rPr>
        <w:t>this</w:t>
      </w:r>
      <w:r w:rsidRPr="0053294E">
        <w:rPr>
          <w:rStyle w:val="StyleUnderline"/>
          <w:highlight w:val="green"/>
        </w:rPr>
        <w:t xml:space="preserve"> inscribes a paradigm of dualism that frames out</w:t>
      </w:r>
      <w:r w:rsidRPr="0053294E">
        <w:rPr>
          <w:rStyle w:val="StyleUnderline"/>
        </w:rPr>
        <w:t xml:space="preserve"> multiparty initiatives,</w:t>
      </w:r>
      <w:r w:rsidRPr="002D6513">
        <w:rPr>
          <w:rStyle w:val="StyleUnderline"/>
        </w:rPr>
        <w:t xml:space="preserve"> </w:t>
      </w:r>
      <w:r w:rsidRPr="0053294E">
        <w:rPr>
          <w:rStyle w:val="StyleUnderline"/>
          <w:highlight w:val="green"/>
        </w:rPr>
        <w:t>complex causes</w:t>
      </w:r>
      <w:r w:rsidRPr="002D6513">
        <w:rPr>
          <w:rStyle w:val="StyleUnderline"/>
        </w:rPr>
        <w:t xml:space="preserve"> and win-win situations. Dualism is a key part of Objectivity but also, for these reasons, </w:t>
      </w:r>
      <w:r w:rsidRPr="0053294E">
        <w:rPr>
          <w:rStyle w:val="StyleUnderline"/>
          <w:highlight w:val="green"/>
        </w:rPr>
        <w:t>a major contributory factor</w:t>
      </w:r>
      <w:r w:rsidRPr="002D6513">
        <w:rPr>
          <w:rStyle w:val="StyleUnderline"/>
        </w:rPr>
        <w:t xml:space="preserve"> in the way in </w:t>
      </w:r>
      <w:r w:rsidRPr="0053294E">
        <w:rPr>
          <w:rStyle w:val="StyleUnderline"/>
          <w:highlight w:val="green"/>
        </w:rPr>
        <w:t>which</w:t>
      </w:r>
      <w:r w:rsidRPr="002D6513">
        <w:rPr>
          <w:rStyle w:val="StyleUnderline"/>
        </w:rPr>
        <w:t xml:space="preserve"> it </w:t>
      </w:r>
      <w:r w:rsidRPr="0053294E">
        <w:rPr>
          <w:rStyle w:val="Emphasis"/>
          <w:highlight w:val="green"/>
        </w:rPr>
        <w:t>escalates a conflict</w:t>
      </w:r>
      <w:r w:rsidRPr="002D6513">
        <w:rPr>
          <w:rStyle w:val="StyleUnderline"/>
        </w:rPr>
        <w:t>, by turning it into a tug of war in which each party faces only two alternatives – victory or defeat</w:t>
      </w:r>
      <w:r w:rsidRPr="00DD0678">
        <w:rPr>
          <w:sz w:val="16"/>
        </w:rPr>
        <w:t xml:space="preserve">. Their words and deeds must be unequivocally ‘winning’ if they are not to risk being reported as ‘losing’, ‘backsliding’ or ‘going soft’. </w:t>
      </w:r>
      <w:r w:rsidRPr="002D6513">
        <w:rPr>
          <w:rStyle w:val="StyleUnderline"/>
        </w:rPr>
        <w:t>Findings from researchers in Peace and Conflict Studies provide abundant evidence that this dualistic model of conflict is seldom</w:t>
      </w:r>
      <w:r w:rsidRPr="00DD0678">
        <w:rPr>
          <w:sz w:val="16"/>
        </w:rPr>
        <w:t>, if ever,</w:t>
      </w:r>
      <w:r w:rsidRPr="002D6513">
        <w:rPr>
          <w:rStyle w:val="StyleUnderline"/>
        </w:rPr>
        <w:t xml:space="preserve"> the whole picture; there are always third (or more) parties whose involvement may be hidden; and within the parties, there are fault lines and differentiations which open up the scope for more creative conceptualisations of the issues at stake</w:t>
      </w:r>
      <w:r w:rsidRPr="00DD0678">
        <w:rPr>
          <w:sz w:val="16"/>
        </w:rPr>
        <w:t xml:space="preserve"> (Francis, 2002). The liberal theory of press freedom Kempf puts his finger on a dilemma facing every journalist covering conflicts – “either to take sides and to incite one party against the other, or to play the role of a moderating third party in order to improve the communication between them and contribute to constructive conflict transformation” (Kempf 2003 p. 83). </w:t>
      </w:r>
      <w:r w:rsidRPr="00DD0678">
        <w:rPr>
          <w:rStyle w:val="StyleUnderline"/>
        </w:rPr>
        <w:t>Failure to adopt a deliberate policy of constructive conflict coverage, he argues, is tantamount to escalating them</w:t>
      </w:r>
      <w:r w:rsidRPr="00DD0678">
        <w:rPr>
          <w:sz w:val="16"/>
        </w:rPr>
        <w:t>, because of “the lack of differentiation between traditional conflict coverage and propaganda” (Kempf 2003 p. 83). Lynch and McGoldrick (2005) give the following definitions: “</w:t>
      </w:r>
      <w:r w:rsidRPr="0053294E">
        <w:rPr>
          <w:rStyle w:val="Emphasis"/>
          <w:highlight w:val="green"/>
        </w:rPr>
        <w:t>Peace Journalism is when</w:t>
      </w:r>
      <w:r w:rsidRPr="00DD0678">
        <w:rPr>
          <w:rStyle w:val="Emphasis"/>
        </w:rPr>
        <w:t xml:space="preserve"> editors and </w:t>
      </w:r>
      <w:r w:rsidRPr="0053294E">
        <w:rPr>
          <w:rStyle w:val="Emphasis"/>
          <w:highlight w:val="green"/>
        </w:rPr>
        <w:t>reporters make choices</w:t>
      </w:r>
      <w:r w:rsidRPr="00DD0678">
        <w:rPr>
          <w:rStyle w:val="Emphasis"/>
        </w:rPr>
        <w:t xml:space="preserve"> – </w:t>
      </w:r>
      <w:r w:rsidRPr="0053294E">
        <w:rPr>
          <w:rStyle w:val="Emphasis"/>
          <w:highlight w:val="green"/>
        </w:rPr>
        <w:t>of what stories to report, and how to report them</w:t>
      </w:r>
      <w:r w:rsidRPr="00DD0678">
        <w:rPr>
          <w:rStyle w:val="Emphasis"/>
        </w:rPr>
        <w:t xml:space="preserve"> – which </w:t>
      </w:r>
      <w:r w:rsidRPr="0053294E">
        <w:rPr>
          <w:rStyle w:val="Emphasis"/>
          <w:highlight w:val="green"/>
        </w:rPr>
        <w:t>create opportunities</w:t>
      </w:r>
      <w:r w:rsidRPr="00DD0678">
        <w:rPr>
          <w:rStyle w:val="Emphasis"/>
        </w:rPr>
        <w:t xml:space="preserve"> for society </w:t>
      </w:r>
      <w:r w:rsidRPr="00DD0678">
        <w:rPr>
          <w:sz w:val="16"/>
        </w:rPr>
        <w:t>at large to consider and</w:t>
      </w:r>
      <w:r w:rsidRPr="00DD0678">
        <w:rPr>
          <w:rStyle w:val="Emphasis"/>
        </w:rPr>
        <w:t xml:space="preserve"> </w:t>
      </w:r>
      <w:r w:rsidRPr="0053294E">
        <w:rPr>
          <w:rStyle w:val="Emphasis"/>
          <w:highlight w:val="green"/>
        </w:rPr>
        <w:t>to value non-violent responses</w:t>
      </w:r>
      <w:r w:rsidRPr="00DD0678">
        <w:rPr>
          <w:rStyle w:val="Emphasis"/>
        </w:rPr>
        <w:t xml:space="preserve"> to conflict.</w:t>
      </w:r>
      <w:r w:rsidRPr="00DD0678">
        <w:rPr>
          <w:sz w:val="16"/>
        </w:rPr>
        <w:t xml:space="preserve"> Peace Journalism: • Uses the insights of conflict analysis and transformation to update the concepts of balance, fairness and accuracy in reporting • Provides a new route map tracing the connections between journalists, their sources, the stories they cover and the consequences of their journalism – the ethics of journalistic intervention • Builds an awareness of non-violence and creativity into the practical job of everyday editing and reporting” (Lynch and McGoldrick 2005 p. 5).</w:t>
      </w:r>
    </w:p>
    <w:p w14:paraId="07107BA0" w14:textId="77777777" w:rsidR="004C1082" w:rsidRPr="00260036" w:rsidRDefault="004C1082" w:rsidP="004C1082">
      <w:pPr>
        <w:rPr>
          <w:rStyle w:val="Style13ptBold"/>
          <w:b w:val="0"/>
          <w:sz w:val="16"/>
        </w:rPr>
      </w:pPr>
    </w:p>
    <w:p w14:paraId="1E63618C" w14:textId="77777777" w:rsidR="004C1082" w:rsidRPr="00193BAC" w:rsidRDefault="004C1082" w:rsidP="004C1082">
      <w:pPr>
        <w:pStyle w:val="Heading4"/>
      </w:pPr>
      <w:r>
        <w:t xml:space="preserve">It competes – peace journalism is a form of </w:t>
      </w:r>
      <w:r w:rsidRPr="00193BAC">
        <w:rPr>
          <w:u w:val="single"/>
        </w:rPr>
        <w:t>advocacy</w:t>
      </w:r>
      <w:r>
        <w:t xml:space="preserve">. Solves conflict on a massive scale by reorienting </w:t>
      </w:r>
      <w:r w:rsidRPr="00193BAC">
        <w:rPr>
          <w:u w:val="single"/>
        </w:rPr>
        <w:t>knowledge production</w:t>
      </w:r>
      <w:r>
        <w:t>.</w:t>
      </w:r>
    </w:p>
    <w:p w14:paraId="65A20914" w14:textId="77777777" w:rsidR="004C1082" w:rsidRPr="00193BAC" w:rsidRDefault="004C1082" w:rsidP="004C1082">
      <w:pPr>
        <w:rPr>
          <w:sz w:val="16"/>
        </w:rPr>
      </w:pPr>
      <w:r w:rsidRPr="00193BAC">
        <w:rPr>
          <w:rStyle w:val="Style13ptBold"/>
        </w:rPr>
        <w:t>Michelis 18</w:t>
      </w:r>
      <w:r w:rsidRPr="00193BAC">
        <w:rPr>
          <w:sz w:val="16"/>
        </w:rPr>
        <w:t xml:space="preserve"> (Silvia De, </w:t>
      </w:r>
      <w:r>
        <w:rPr>
          <w:sz w:val="16"/>
        </w:rPr>
        <w:t xml:space="preserve">PhD Student in Peace Research @ University of Bradford, </w:t>
      </w:r>
      <w:r w:rsidRPr="00193BAC">
        <w:rPr>
          <w:sz w:val="16"/>
        </w:rPr>
        <w:t xml:space="preserve">12-23-2018, "Peace Journalism in Theory and Practice," E-International Relations, </w:t>
      </w:r>
      <w:hyperlink r:id="rId15" w:history="1">
        <w:r w:rsidRPr="00193BAC">
          <w:rPr>
            <w:rStyle w:val="Hyperlink"/>
            <w:sz w:val="16"/>
          </w:rPr>
          <w:t>https://www.e-ir.info/2018/12/23/peace-journalism-in-theory-and-practice/</w:t>
        </w:r>
      </w:hyperlink>
      <w:r w:rsidRPr="00193BAC">
        <w:rPr>
          <w:sz w:val="16"/>
        </w:rPr>
        <w:t>) AG</w:t>
      </w:r>
    </w:p>
    <w:p w14:paraId="14434093" w14:textId="77777777" w:rsidR="004C1082" w:rsidRPr="00193BAC" w:rsidRDefault="004C1082" w:rsidP="004C1082">
      <w:pPr>
        <w:rPr>
          <w:sz w:val="16"/>
        </w:rPr>
      </w:pPr>
      <w:r w:rsidRPr="00193BAC">
        <w:rPr>
          <w:sz w:val="16"/>
        </w:rPr>
        <w:lastRenderedPageBreak/>
        <w:t xml:space="preserve">This subject is constantly debated, especially in relation to </w:t>
      </w:r>
      <w:r w:rsidRPr="00425F3C">
        <w:rPr>
          <w:rStyle w:val="StyleUnderline"/>
        </w:rPr>
        <w:t xml:space="preserve">the most frequent critique against </w:t>
      </w:r>
      <w:r w:rsidRPr="0053294E">
        <w:rPr>
          <w:rStyle w:val="StyleUnderline"/>
          <w:highlight w:val="green"/>
        </w:rPr>
        <w:t>peace journalism</w:t>
      </w:r>
      <w:r w:rsidRPr="00193BAC">
        <w:rPr>
          <w:sz w:val="16"/>
        </w:rPr>
        <w:t xml:space="preserve"> which </w:t>
      </w:r>
      <w:r w:rsidRPr="00425F3C">
        <w:rPr>
          <w:rStyle w:val="Emphasis"/>
        </w:rPr>
        <w:t xml:space="preserve">considers it as a </w:t>
      </w:r>
      <w:r w:rsidRPr="0053294E">
        <w:rPr>
          <w:rStyle w:val="Emphasis"/>
          <w:highlight w:val="green"/>
        </w:rPr>
        <w:t xml:space="preserve">form of </w:t>
      </w:r>
      <w:r w:rsidRPr="0053294E">
        <w:rPr>
          <w:rStyle w:val="Emphasis"/>
          <w:sz w:val="32"/>
          <w:szCs w:val="32"/>
          <w:highlight w:val="green"/>
        </w:rPr>
        <w:t>advocacy</w:t>
      </w:r>
      <w:r w:rsidRPr="0053294E">
        <w:rPr>
          <w:rStyle w:val="Emphasis"/>
          <w:highlight w:val="green"/>
        </w:rPr>
        <w:t xml:space="preserve"> towards a particular cause</w:t>
      </w:r>
      <w:r w:rsidRPr="00193BAC">
        <w:rPr>
          <w:sz w:val="16"/>
        </w:rPr>
        <w:t xml:space="preserve">: that of </w:t>
      </w:r>
      <w:r w:rsidRPr="00425F3C">
        <w:rPr>
          <w:rStyle w:val="Emphasis"/>
        </w:rPr>
        <w:t xml:space="preserve">peace, </w:t>
      </w:r>
      <w:r w:rsidRPr="0053294E">
        <w:rPr>
          <w:rStyle w:val="Emphasis"/>
          <w:highlight w:val="green"/>
        </w:rPr>
        <w:t>in breach of the principle of</w:t>
      </w:r>
      <w:r w:rsidRPr="00425F3C">
        <w:rPr>
          <w:rStyle w:val="Emphasis"/>
        </w:rPr>
        <w:t xml:space="preserve"> journalistic </w:t>
      </w:r>
      <w:r w:rsidRPr="0053294E">
        <w:rPr>
          <w:rStyle w:val="Emphasis"/>
          <w:highlight w:val="green"/>
        </w:rPr>
        <w:t>objectivity</w:t>
      </w:r>
      <w:r w:rsidRPr="00193BAC">
        <w:rPr>
          <w:sz w:val="16"/>
        </w:rPr>
        <w:t xml:space="preserve">. As a counter-argument to this critique, Christian et al.’s theory of the media proves useful to explain why peace journalism is needed and how it can be operationalised. </w:t>
      </w:r>
      <w:r w:rsidRPr="00425F3C">
        <w:rPr>
          <w:rStyle w:val="StyleUnderline"/>
        </w:rPr>
        <w:t>Within the practice of journalism, they inscribe ‘the social responsibility tradition’</w:t>
      </w:r>
      <w:r w:rsidRPr="00193BAC">
        <w:rPr>
          <w:sz w:val="16"/>
        </w:rPr>
        <w:t xml:space="preserve">, which “retains freedom as the basic principle for organizing public communication, including the media” (Christian, Glasser, McQuail, Nordenstreng and White, 2009: 24), </w:t>
      </w:r>
      <w:r w:rsidRPr="00425F3C">
        <w:rPr>
          <w:rStyle w:val="StyleUnderline"/>
        </w:rPr>
        <w:t>and legitimises the promotion of certain moral givens within the public discourse</w:t>
      </w:r>
      <w:r w:rsidRPr="00193BAC">
        <w:rPr>
          <w:sz w:val="16"/>
        </w:rPr>
        <w:t>, such as the protection of air, water and the environment for the future existence of the human race and other living beings. These moral obligations are, in fact, generally accepted within most advanced societies.</w:t>
      </w:r>
    </w:p>
    <w:p w14:paraId="731107FD" w14:textId="77777777" w:rsidR="004C1082" w:rsidRPr="00D2662A" w:rsidRDefault="004C1082" w:rsidP="004C1082">
      <w:pPr>
        <w:rPr>
          <w:rStyle w:val="Emphasis"/>
        </w:rPr>
      </w:pPr>
      <w:r w:rsidRPr="00425F3C">
        <w:rPr>
          <w:rStyle w:val="StyleUnderline"/>
        </w:rPr>
        <w:t xml:space="preserve">Within the field of peace journalism </w:t>
      </w:r>
      <w:r w:rsidRPr="0053294E">
        <w:rPr>
          <w:rStyle w:val="StyleUnderline"/>
          <w:highlight w:val="green"/>
        </w:rPr>
        <w:t>‘peace’</w:t>
      </w:r>
      <w:r w:rsidRPr="00425F3C">
        <w:rPr>
          <w:rStyle w:val="StyleUnderline"/>
        </w:rPr>
        <w:t xml:space="preserve"> </w:t>
      </w:r>
      <w:r w:rsidRPr="00193BAC">
        <w:rPr>
          <w:sz w:val="16"/>
        </w:rPr>
        <w:t xml:space="preserve">– intended as an end – </w:t>
      </w:r>
      <w:r w:rsidRPr="00425F3C">
        <w:rPr>
          <w:rStyle w:val="StyleUnderline"/>
        </w:rPr>
        <w:t>and ‘nonviolence’</w:t>
      </w:r>
      <w:r w:rsidRPr="00193BAC">
        <w:rPr>
          <w:sz w:val="16"/>
        </w:rPr>
        <w:t xml:space="preserve"> – intended as a means or practice – </w:t>
      </w:r>
      <w:r w:rsidRPr="00425F3C">
        <w:rPr>
          <w:rStyle w:val="StyleUnderline"/>
        </w:rPr>
        <w:t xml:space="preserve">are </w:t>
      </w:r>
      <w:r w:rsidRPr="0053294E">
        <w:rPr>
          <w:rStyle w:val="StyleUnderline"/>
          <w:highlight w:val="green"/>
        </w:rPr>
        <w:t>considered as both the organizing principles of news-making</w:t>
      </w:r>
      <w:r w:rsidRPr="00425F3C">
        <w:rPr>
          <w:rStyle w:val="StyleUnderline"/>
        </w:rPr>
        <w:t xml:space="preserve"> and the fundamental moral givens all societies should aim towards</w:t>
      </w:r>
      <w:r w:rsidRPr="00193BAC">
        <w:rPr>
          <w:sz w:val="16"/>
        </w:rPr>
        <w:t xml:space="preserve">, nationally and globally, in line with the view expressed by Christian et al.  (ibid.). It is for this reason that </w:t>
      </w:r>
      <w:r w:rsidRPr="00D2662A">
        <w:rPr>
          <w:rStyle w:val="StyleUnderline"/>
        </w:rPr>
        <w:t>peace journalism</w:t>
      </w:r>
      <w:r w:rsidRPr="00193BAC">
        <w:rPr>
          <w:sz w:val="16"/>
        </w:rPr>
        <w:t xml:space="preserve"> can be approached as an evolving profession as well as an analytical model for scholarly research of media representations (or mis-representations). It constitutes a medium for exploring the aspects and dynamics of physical, cultural, and structural violence, exploration that </w:t>
      </w:r>
      <w:r w:rsidRPr="00D2662A">
        <w:rPr>
          <w:rStyle w:val="StyleUnderline"/>
        </w:rPr>
        <w:t>is</w:t>
      </w:r>
      <w:r w:rsidRPr="00193BAC">
        <w:rPr>
          <w:sz w:val="16"/>
        </w:rPr>
        <w:t xml:space="preserve"> considered </w:t>
      </w:r>
      <w:r w:rsidRPr="0053294E">
        <w:rPr>
          <w:rStyle w:val="StyleUnderline"/>
          <w:highlight w:val="green"/>
        </w:rPr>
        <w:t>vital for the orientation of knowledge</w:t>
      </w:r>
      <w:r w:rsidRPr="00D2662A">
        <w:rPr>
          <w:rStyle w:val="StyleUnderline"/>
        </w:rPr>
        <w:t xml:space="preserve"> and production of actions, which are </w:t>
      </w:r>
      <w:r w:rsidRPr="0053294E">
        <w:rPr>
          <w:rStyle w:val="StyleUnderline"/>
          <w:highlight w:val="green"/>
        </w:rPr>
        <w:t xml:space="preserve">needed to build </w:t>
      </w:r>
      <w:r w:rsidRPr="0053294E">
        <w:rPr>
          <w:rStyle w:val="Emphasis"/>
          <w:highlight w:val="green"/>
        </w:rPr>
        <w:t>more peaceful societies</w:t>
      </w:r>
      <w:r w:rsidRPr="00D2662A">
        <w:rPr>
          <w:rStyle w:val="Emphasis"/>
        </w:rPr>
        <w:t>.</w:t>
      </w:r>
    </w:p>
    <w:p w14:paraId="6F6C64C7" w14:textId="77777777" w:rsidR="004C1082" w:rsidRPr="00193BAC" w:rsidRDefault="004C1082" w:rsidP="004C1082">
      <w:pPr>
        <w:rPr>
          <w:sz w:val="16"/>
        </w:rPr>
      </w:pPr>
      <w:r w:rsidRPr="00D2662A">
        <w:rPr>
          <w:rStyle w:val="StyleUnderline"/>
        </w:rPr>
        <w:t xml:space="preserve">Inscribed into news-making are the </w:t>
      </w:r>
      <w:r w:rsidRPr="0053294E">
        <w:rPr>
          <w:rStyle w:val="Emphasis"/>
          <w:highlight w:val="green"/>
        </w:rPr>
        <w:t>selectivity and framing of news</w:t>
      </w:r>
      <w:r w:rsidRPr="00193BAC">
        <w:rPr>
          <w:sz w:val="16"/>
        </w:rPr>
        <w:t>. In the field of journalism studies “</w:t>
      </w:r>
      <w:r w:rsidRPr="00D2662A">
        <w:rPr>
          <w:rStyle w:val="StyleUnderline"/>
        </w:rPr>
        <w:t>to frame is to select some aspect of a perceived reality and make them more salient in a communicating text</w:t>
      </w:r>
      <w:r w:rsidRPr="00193BAC">
        <w:rPr>
          <w:sz w:val="16"/>
        </w:rPr>
        <w:t xml:space="preserve">, in such a way as to promote a particular problem definition, causal interpretation, moral evaluation, and/or treatment recommendation” (Entman, 1993: 51). Therefore, </w:t>
      </w:r>
      <w:r w:rsidRPr="00D2662A">
        <w:rPr>
          <w:rStyle w:val="StyleUnderline"/>
        </w:rPr>
        <w:t>according to peace journalism</w:t>
      </w:r>
      <w:r w:rsidRPr="00193BAC">
        <w:rPr>
          <w:sz w:val="16"/>
        </w:rPr>
        <w:t xml:space="preserve"> scholars (Lynch, 2014; Seaga Shaw, Lynch and Hackett, 2011; Keeble, Tulloch and Zollmann, 2010; Lynch &amp; Galtung, 2010; Dente Ross and Tehranian, 2009; Shinar and Kempf, 2007; Lynch and McGoldrick, 2005), </w:t>
      </w:r>
      <w:r w:rsidRPr="00D2662A">
        <w:rPr>
          <w:rStyle w:val="Emphasis"/>
        </w:rPr>
        <w:t xml:space="preserve">nonviolent initiatives need to be reported to </w:t>
      </w:r>
      <w:r w:rsidRPr="00504384">
        <w:rPr>
          <w:rStyle w:val="Emphasis"/>
          <w:highlight w:val="green"/>
        </w:rPr>
        <w:t>foster peaceful solutions</w:t>
      </w:r>
      <w:r w:rsidRPr="00D2662A">
        <w:rPr>
          <w:rStyle w:val="Emphasis"/>
        </w:rPr>
        <w:t xml:space="preserve"> of conflict</w:t>
      </w:r>
      <w:r w:rsidRPr="00D2662A">
        <w:rPr>
          <w:rStyle w:val="StyleUnderline"/>
        </w:rPr>
        <w:t xml:space="preserve"> and de-saturate the collective imaginary from the sustained belief that violence and war are the only viable responses to it</w:t>
      </w:r>
      <w:r w:rsidRPr="00193BAC">
        <w:rPr>
          <w:sz w:val="16"/>
        </w:rPr>
        <w:t>. Peace scholar John Lederach states in this regard that: “There are people who have a vision for peace, emerging often from their own experience of conflict and pain” which are often unheard “because they do not represent official power … or because they are written off as biased” (1997: 94).</w:t>
      </w:r>
    </w:p>
    <w:p w14:paraId="2C63077A" w14:textId="77777777" w:rsidR="004C1082" w:rsidRPr="00193BAC" w:rsidRDefault="004C1082" w:rsidP="004C1082">
      <w:pPr>
        <w:rPr>
          <w:sz w:val="16"/>
        </w:rPr>
      </w:pPr>
      <w:r w:rsidRPr="00193BAC">
        <w:rPr>
          <w:sz w:val="16"/>
        </w:rPr>
        <w:t xml:space="preserve">The </w:t>
      </w:r>
      <w:r w:rsidRPr="00D2662A">
        <w:rPr>
          <w:rStyle w:val="StyleUnderline"/>
        </w:rPr>
        <w:t xml:space="preserve">traditional conceptualisation of journalism considers the world as a set of ready-made facts, whose building up process and meaning are often ignored, or </w:t>
      </w:r>
      <w:r w:rsidRPr="00193BAC">
        <w:rPr>
          <w:sz w:val="16"/>
        </w:rPr>
        <w:t>excessively</w:t>
      </w:r>
      <w:r w:rsidRPr="00D2662A">
        <w:rPr>
          <w:rStyle w:val="StyleUnderline"/>
        </w:rPr>
        <w:t xml:space="preserve"> simplified. Instead, within the field of foreign intervention for example, a critical examination of the dominant interpretation of what journalists observe should be reported in a way that takes into consideration the </w:t>
      </w:r>
      <w:r w:rsidRPr="00193BAC">
        <w:rPr>
          <w:rStyle w:val="Emphasis"/>
        </w:rPr>
        <w:t>implementation of nonviolent practices for the solution of conflicts</w:t>
      </w:r>
      <w:r w:rsidRPr="00193BAC">
        <w:rPr>
          <w:sz w:val="16"/>
        </w:rPr>
        <w:t>. With regards to war reporting, Paul Mason reports in The Guardian:</w:t>
      </w:r>
    </w:p>
    <w:p w14:paraId="6E229D6C" w14:textId="77777777" w:rsidR="004C1082" w:rsidRDefault="004C1082" w:rsidP="004C1082">
      <w:pPr>
        <w:rPr>
          <w:sz w:val="16"/>
        </w:rPr>
      </w:pPr>
      <w:r w:rsidRPr="00D2662A">
        <w:rPr>
          <w:rStyle w:val="StyleUnderline"/>
        </w:rPr>
        <w:t>We are besieged now by images of the dead in conflict, usually published by people who believe it will</w:t>
      </w:r>
      <w:r w:rsidRPr="00193BAC">
        <w:rPr>
          <w:sz w:val="16"/>
        </w:rPr>
        <w:t xml:space="preserve"> either </w:t>
      </w:r>
      <w:r w:rsidRPr="00D2662A">
        <w:rPr>
          <w:rStyle w:val="StyleUnderline"/>
        </w:rPr>
        <w:t>deter killing</w:t>
      </w:r>
      <w:r w:rsidRPr="00193BAC">
        <w:rPr>
          <w:sz w:val="16"/>
        </w:rPr>
        <w:t xml:space="preserve">, expose the perpetrators or illustrate war’s futility and brutality. </w:t>
      </w:r>
      <w:r w:rsidRPr="00D2662A">
        <w:rPr>
          <w:rStyle w:val="StyleUnderline"/>
        </w:rPr>
        <w:t>It is an old illusion</w:t>
      </w:r>
      <w:r w:rsidRPr="00193BAC">
        <w:rPr>
          <w:sz w:val="16"/>
        </w:rPr>
        <w:t xml:space="preserve"> […]. </w:t>
      </w:r>
      <w:r w:rsidRPr="00D2662A">
        <w:rPr>
          <w:rStyle w:val="StyleUnderline"/>
        </w:rPr>
        <w:t>Many Germans</w:t>
      </w:r>
      <w:r w:rsidRPr="00193BAC">
        <w:rPr>
          <w:sz w:val="16"/>
        </w:rPr>
        <w:t xml:space="preserve"> in the 1920s and 30s </w:t>
      </w:r>
      <w:r w:rsidRPr="00D2662A">
        <w:rPr>
          <w:rStyle w:val="StyleUnderline"/>
        </w:rPr>
        <w:t>came to believe, despite the horrific photos, that the war had embodied the noblest</w:t>
      </w:r>
      <w:r w:rsidRPr="00193BAC">
        <w:rPr>
          <w:sz w:val="16"/>
        </w:rPr>
        <w:t xml:space="preserve"> and most exhilarating </w:t>
      </w:r>
      <w:r w:rsidRPr="00D2662A">
        <w:rPr>
          <w:rStyle w:val="StyleUnderline"/>
        </w:rPr>
        <w:t>aspects of human life</w:t>
      </w:r>
      <w:r w:rsidRPr="00193BAC">
        <w:rPr>
          <w:sz w:val="16"/>
        </w:rPr>
        <w:t>; and that warfare represented the ultimate in technological modernity and moral freedom. This remains a more dangerous myth than the idea that war is harmless, fun or heroic (2014: 5).</w:t>
      </w:r>
    </w:p>
    <w:p w14:paraId="471F0CC1" w14:textId="77777777" w:rsidR="004C1082" w:rsidRPr="004C1082" w:rsidRDefault="004C1082" w:rsidP="004C1082"/>
    <w:p w14:paraId="53B6CCB2" w14:textId="69A97228" w:rsidR="004C1082" w:rsidRDefault="004C1082" w:rsidP="004C1082">
      <w:pPr>
        <w:pStyle w:val="Heading1"/>
      </w:pPr>
      <w:r>
        <w:lastRenderedPageBreak/>
        <w:t>case</w:t>
      </w:r>
    </w:p>
    <w:p w14:paraId="2A05CCA6" w14:textId="77777777" w:rsidR="004C1082" w:rsidRDefault="004C1082" w:rsidP="004C1082">
      <w:pPr>
        <w:pStyle w:val="Heading4"/>
      </w:pPr>
      <w:r>
        <w:t xml:space="preserve">Don’t vote on spikes- </w:t>
      </w:r>
    </w:p>
    <w:p w14:paraId="3B88BDDE" w14:textId="77777777" w:rsidR="004C1082" w:rsidRDefault="004C1082" w:rsidP="004C1082">
      <w:pPr>
        <w:pStyle w:val="Heading4"/>
      </w:pPr>
      <w:r>
        <w:t>A. Bad model-</w:t>
      </w:r>
      <w:r w:rsidRPr="00EA16A0">
        <w:t xml:space="preserve"> </w:t>
      </w:r>
      <w:r>
        <w:t>they transform debate into minesweeper, incentivizing as many short unexplained arguments that can be extrapolated into cheap wins, this actively trades off with topic education/research based strategies</w:t>
      </w:r>
    </w:p>
    <w:p w14:paraId="07E8C505" w14:textId="77777777" w:rsidR="004C1082" w:rsidRDefault="004C1082" w:rsidP="004C1082">
      <w:pPr>
        <w:pStyle w:val="Heading4"/>
      </w:pPr>
      <w:r>
        <w:t xml:space="preserve">B. Discourages clash- instead of comparing warrants debaters are incentivized to “level up” their arguments to preclude everything the other team says </w:t>
      </w:r>
    </w:p>
    <w:p w14:paraId="07DAFC5A" w14:textId="77777777" w:rsidR="004C1082" w:rsidRDefault="004C1082" w:rsidP="004C1082">
      <w:pPr>
        <w:pStyle w:val="Heading4"/>
      </w:pPr>
      <w:r>
        <w:t>C. Time disparity- 7-4 means if the entire NC was spikes mathematically the aff could not win.</w:t>
      </w:r>
    </w:p>
    <w:p w14:paraId="770FD0A0" w14:textId="77777777" w:rsidR="004C1082" w:rsidRPr="00D61189" w:rsidRDefault="004C1082" w:rsidP="004C1082">
      <w:pPr>
        <w:pStyle w:val="Heading4"/>
      </w:pPr>
      <w:r>
        <w:t xml:space="preserve">Even if they’ve preempted spikes theory our shell comes prior – their only game on this </w:t>
      </w:r>
      <w:r>
        <w:rPr>
          <w:u w:val="single"/>
        </w:rPr>
        <w:t>is</w:t>
      </w:r>
      <w:r>
        <w:t xml:space="preserve"> a spike which links to all our offense and proves we couldn’t contest it to begin with. Evaluate based on magnitude of abuse.</w:t>
      </w:r>
    </w:p>
    <w:p w14:paraId="34C3725A" w14:textId="77777777" w:rsidR="004C1082" w:rsidRPr="00D10C02" w:rsidRDefault="004C1082" w:rsidP="004C1082"/>
    <w:p w14:paraId="4906B3A5" w14:textId="77777777" w:rsidR="004C1082" w:rsidRDefault="004C1082" w:rsidP="004C1082">
      <w:pPr>
        <w:pStyle w:val="Heading4"/>
      </w:pPr>
      <w:r>
        <w:t>Also justifies why we get new 2NR arguments on spikes specifically – there’s no impact or violation until the 1AR.</w:t>
      </w:r>
    </w:p>
    <w:p w14:paraId="2126AFB0" w14:textId="77777777" w:rsidR="004C1082" w:rsidRDefault="004C1082" w:rsidP="004C1082"/>
    <w:p w14:paraId="642EB83F" w14:textId="77777777" w:rsidR="004C1082" w:rsidRDefault="004C1082" w:rsidP="004C1082">
      <w:pPr>
        <w:pStyle w:val="Heading4"/>
      </w:pPr>
      <w:r>
        <w:t>Use reasonability to preserve substance and check frivolous theory.</w:t>
      </w:r>
    </w:p>
    <w:p w14:paraId="6F5F2366" w14:textId="77777777" w:rsidR="004C1082" w:rsidRPr="005852CA" w:rsidRDefault="004C1082" w:rsidP="004C1082">
      <w:pPr>
        <w:pStyle w:val="Heading4"/>
      </w:pPr>
      <w:r>
        <w:t>Reject the arg, not the team – key to reciprocal abuse and preventing all in on theory.</w:t>
      </w:r>
    </w:p>
    <w:p w14:paraId="2FDDEA14" w14:textId="77777777" w:rsidR="004C1082" w:rsidRDefault="004C1082" w:rsidP="004C1082">
      <w:pPr>
        <w:pStyle w:val="Heading3"/>
      </w:pPr>
      <w:r>
        <w:lastRenderedPageBreak/>
        <w:t>1AR Theory Hedge</w:t>
      </w:r>
    </w:p>
    <w:p w14:paraId="6F69DC00" w14:textId="77777777" w:rsidR="004C1082" w:rsidRPr="001C5FBF" w:rsidRDefault="004C1082" w:rsidP="004C1082">
      <w:pPr>
        <w:pStyle w:val="Heading4"/>
        <w:rPr>
          <w:rFonts w:eastAsia="Times New Roman" w:cs="Calibri"/>
        </w:rPr>
      </w:pPr>
      <w:r w:rsidRPr="001C5FBF">
        <w:rPr>
          <w:rFonts w:eastAsia="Times New Roman" w:cs="Calibri"/>
        </w:rPr>
        <w:t xml:space="preserve">1AR theory is skewed towards the aff— </w:t>
      </w:r>
      <w:r>
        <w:rPr>
          <w:rFonts w:eastAsia="Times New Roman" w:cs="Calibri"/>
        </w:rPr>
        <w:t>A</w:t>
      </w:r>
      <w:r w:rsidRPr="001C5FBF">
        <w:rPr>
          <w:rFonts w:eastAsia="Times New Roman" w:cs="Calibri"/>
        </w:rPr>
        <w:t>] the 2NR must cover substance and over-cover theory, since they get the collapse and persuasiveness advantage of a 3 minute 2AR B] their responses to my counter interp will be new, which means 1AR theory necessitates intervention. Implications—</w:t>
      </w:r>
    </w:p>
    <w:p w14:paraId="4B29EAEE" w14:textId="77777777" w:rsidR="004C1082" w:rsidRPr="00376846" w:rsidRDefault="004C1082" w:rsidP="004C1082">
      <w:pPr>
        <w:pStyle w:val="Heading4"/>
        <w:rPr>
          <w:rFonts w:eastAsia="Times New Roman" w:cs="Calibri"/>
        </w:rPr>
      </w:pPr>
      <w:r>
        <w:rPr>
          <w:rFonts w:eastAsia="Times New Roman" w:cs="Calibri"/>
        </w:rPr>
        <w:t>1</w:t>
      </w:r>
      <w:r w:rsidRPr="001C5FBF">
        <w:rPr>
          <w:rFonts w:eastAsia="Times New Roman" w:cs="Calibri"/>
        </w:rPr>
        <w:t xml:space="preserve">] 1AR theory can’t be a legitimate check for abuse and you should reject it </w:t>
      </w:r>
      <w:r>
        <w:rPr>
          <w:rFonts w:eastAsia="Times New Roman" w:cs="Calibri"/>
        </w:rPr>
        <w:t>2</w:t>
      </w:r>
      <w:r w:rsidRPr="001C5FBF">
        <w:rPr>
          <w:rFonts w:eastAsia="Times New Roman" w:cs="Calibri"/>
        </w:rPr>
        <w:t xml:space="preserve">] dropping the argument minimizes the chance the round is decided unfairly </w:t>
      </w:r>
      <w:r>
        <w:rPr>
          <w:rFonts w:eastAsia="Times New Roman" w:cs="Calibri"/>
        </w:rPr>
        <w:t>3</w:t>
      </w:r>
      <w:r w:rsidRPr="001C5FBF">
        <w:rPr>
          <w:rFonts w:eastAsia="Times New Roman" w:cs="Calibri"/>
        </w:rPr>
        <w:t>] if intervention will happen on theory debates, then judges should intervene in a way that decreases the asinine nature of LD theory</w:t>
      </w:r>
      <w:r>
        <w:rPr>
          <w:rFonts w:eastAsia="Times New Roman" w:cs="Calibri"/>
        </w:rPr>
        <w:t>.</w:t>
      </w:r>
    </w:p>
    <w:p w14:paraId="1E451C97" w14:textId="77777777" w:rsidR="004C1082" w:rsidRDefault="004C1082" w:rsidP="004C1082">
      <w:pPr>
        <w:pStyle w:val="Heading3"/>
      </w:pPr>
      <w:r>
        <w:lastRenderedPageBreak/>
        <w:t>Education OW</w:t>
      </w:r>
    </w:p>
    <w:p w14:paraId="5C667E28" w14:textId="77777777" w:rsidR="004C1082" w:rsidRDefault="004C1082" w:rsidP="004C1082">
      <w:pPr>
        <w:pStyle w:val="Heading4"/>
      </w:pPr>
      <w:r>
        <w:t>Education outweighs fairness-</w:t>
      </w:r>
    </w:p>
    <w:p w14:paraId="6302B24D" w14:textId="77777777" w:rsidR="004C1082" w:rsidRDefault="004C1082" w:rsidP="004C1082">
      <w:pPr>
        <w:pStyle w:val="Heading4"/>
      </w:pPr>
      <w:r>
        <w:t>A. It’s the only reason debate gets funded which means it controls the internal link to the debate space’s existence which turns all their fairness offense.</w:t>
      </w:r>
    </w:p>
    <w:p w14:paraId="797F11C8" w14:textId="77777777" w:rsidR="004C1082" w:rsidRDefault="004C1082" w:rsidP="004C1082">
      <w:pPr>
        <w:pStyle w:val="Heading4"/>
      </w:pPr>
      <w:r>
        <w:t>B. Portable skill – fairness is in one round but education stays with us our entire life.</w:t>
      </w:r>
    </w:p>
    <w:p w14:paraId="1ADA0F62" w14:textId="77777777" w:rsidR="004C1082" w:rsidRDefault="004C1082" w:rsidP="004C1082">
      <w:pPr>
        <w:pStyle w:val="Heading4"/>
      </w:pPr>
      <w:r>
        <w:t>C. Empirically proven – if fairness outweighed every debate would just be a coinflip.</w:t>
      </w:r>
    </w:p>
    <w:p w14:paraId="59F8A8CF" w14:textId="77777777" w:rsidR="004C1082" w:rsidRDefault="004C1082" w:rsidP="004C1082">
      <w:pPr>
        <w:pStyle w:val="Heading3"/>
      </w:pPr>
      <w:r>
        <w:lastRenderedPageBreak/>
        <w:t>Negating is Harder</w:t>
      </w:r>
    </w:p>
    <w:p w14:paraId="3371011D" w14:textId="77777777" w:rsidR="004C1082" w:rsidRDefault="004C1082" w:rsidP="004C1082">
      <w:pPr>
        <w:pStyle w:val="Heading4"/>
      </w:pPr>
      <w:r>
        <w:t xml:space="preserve">Negating is harder – the aff gets the persuasiveness of speaking first and last, they can decide the debate ahead of time by choosing case area and plan wording, lit on this topic is specifically incredibly aff biased, and they get infinite prep to offset any neg advantage. </w:t>
      </w:r>
    </w:p>
    <w:p w14:paraId="11448F4D" w14:textId="77777777" w:rsidR="004C1082" w:rsidRDefault="004C1082" w:rsidP="004C1082">
      <w:pPr>
        <w:pStyle w:val="Heading4"/>
      </w:pPr>
      <w:r>
        <w:t>No timeskew – if they’re on the right side of things then it shouldn’t take long to prove and we both get 13 minutes.</w:t>
      </w:r>
    </w:p>
    <w:p w14:paraId="0E3A47AE" w14:textId="77777777" w:rsidR="004C1082" w:rsidRPr="00D70B4F" w:rsidRDefault="004C1082" w:rsidP="004C1082">
      <w:pPr>
        <w:pStyle w:val="Heading4"/>
      </w:pPr>
      <w:r>
        <w:t>Ignore garbage statistics – the only LD study on side bias has no methodology or random sampling AND found no bias on more recent topics.</w:t>
      </w:r>
    </w:p>
    <w:p w14:paraId="6CDC955B" w14:textId="77777777" w:rsidR="004C1082" w:rsidRPr="00FB5215" w:rsidRDefault="004C1082" w:rsidP="004C1082">
      <w:pPr>
        <w:pStyle w:val="Heading4"/>
      </w:pPr>
      <w:r>
        <w:t>That takes out every piece of 1ar skew and fairness offense and means you err neg in the whole debate.</w:t>
      </w:r>
    </w:p>
    <w:p w14:paraId="7121612F" w14:textId="77777777" w:rsidR="004C1082" w:rsidRDefault="004C1082" w:rsidP="004C1082">
      <w:pPr>
        <w:pStyle w:val="Heading2"/>
      </w:pPr>
      <w:r>
        <w:lastRenderedPageBreak/>
        <w:t>AT All neg interps CI</w:t>
      </w:r>
    </w:p>
    <w:p w14:paraId="289A3E50" w14:textId="77777777" w:rsidR="004C1082" w:rsidRPr="00056279" w:rsidRDefault="004C1082" w:rsidP="004C1082">
      <w:pPr>
        <w:pStyle w:val="Heading4"/>
      </w:pPr>
      <w:r>
        <w:t>Neg interps aren’t counterinterps – the aff hasn’t taken any stances because they haven’t read interps – otherwise checking 1AC abuse is impossible. RVIs are bad because they incentivize all in on theory and baiting theory with abusive practices.</w:t>
      </w:r>
    </w:p>
    <w:p w14:paraId="40554ED1" w14:textId="77777777" w:rsidR="004C1082" w:rsidRDefault="004C1082" w:rsidP="004C1082">
      <w:pPr>
        <w:pStyle w:val="Heading2"/>
      </w:pPr>
      <w:r>
        <w:lastRenderedPageBreak/>
        <w:t>AT Aff choice args</w:t>
      </w:r>
    </w:p>
    <w:p w14:paraId="23BD73E8" w14:textId="77777777" w:rsidR="004C1082" w:rsidRDefault="004C1082" w:rsidP="004C1082">
      <w:pPr>
        <w:pStyle w:val="Heading4"/>
      </w:pPr>
      <w:r>
        <w:t>The neg doesn’t have to concede anything-</w:t>
      </w:r>
    </w:p>
    <w:p w14:paraId="361445CD" w14:textId="77777777" w:rsidR="004C1082" w:rsidRDefault="004C1082" w:rsidP="004C1082">
      <w:pPr>
        <w:pStyle w:val="Heading4"/>
      </w:pPr>
      <w:r>
        <w:t>A. Rigorous contestation turns education because third and fourth-line testing of ideas spurs better advocacy skills – that’s a prereq to content-level education.</w:t>
      </w:r>
    </w:p>
    <w:p w14:paraId="42C69DFE" w14:textId="77777777" w:rsidR="004C1082" w:rsidRPr="00D67FAB" w:rsidRDefault="004C1082" w:rsidP="004C1082">
      <w:pPr>
        <w:pStyle w:val="Heading4"/>
      </w:pPr>
      <w:r>
        <w:t>B. Infinite prep means debaters will find args that always flow aff under certain frameworks or contentions which makes negating impossible – at the very least we should get to contest the other part.</w:t>
      </w:r>
    </w:p>
    <w:p w14:paraId="58A7EEEA" w14:textId="77777777" w:rsidR="004C1082" w:rsidRPr="00D67FAB" w:rsidRDefault="004C1082" w:rsidP="004C1082">
      <w:pPr>
        <w:pStyle w:val="Heading4"/>
      </w:pPr>
      <w:r>
        <w:t>C. Their interp justifies an uncontestable racism good aff which is independently enough to reject it.</w:t>
      </w:r>
    </w:p>
    <w:p w14:paraId="18AB6D2C" w14:textId="3D857873" w:rsidR="004C1082" w:rsidRDefault="004C1082" w:rsidP="004C1082"/>
    <w:p w14:paraId="446AADC4" w14:textId="547D48ED" w:rsidR="004C1082" w:rsidRDefault="004C1082" w:rsidP="004C1082">
      <w:pPr>
        <w:pStyle w:val="Heading2"/>
      </w:pPr>
      <w:r>
        <w:lastRenderedPageBreak/>
        <w:t>Phil</w:t>
      </w:r>
    </w:p>
    <w:p w14:paraId="374C8BE5" w14:textId="77777777" w:rsidR="004C1082" w:rsidRDefault="004C1082" w:rsidP="004C1082">
      <w:pPr>
        <w:pStyle w:val="Heading3"/>
      </w:pPr>
      <w:r>
        <w:lastRenderedPageBreak/>
        <w:t>Presumption and Permissibility Negate</w:t>
      </w:r>
    </w:p>
    <w:p w14:paraId="0E9F9282" w14:textId="77777777" w:rsidR="004C1082" w:rsidRDefault="004C1082" w:rsidP="004C1082">
      <w:pPr>
        <w:pStyle w:val="Heading4"/>
      </w:pPr>
      <w:r>
        <w:t>Presumption and permissibility negate-</w:t>
      </w:r>
    </w:p>
    <w:p w14:paraId="1AC42F30" w14:textId="77777777" w:rsidR="004C1082" w:rsidRDefault="004C1082" w:rsidP="004C1082">
      <w:pPr>
        <w:pStyle w:val="Heading4"/>
      </w:pPr>
      <w:r>
        <w:t>A. We assume statements to be false – if I said there’s an invisible unicorn next to me you would need proof. If we assume statements to be true then assume the NC to be true as well.</w:t>
      </w:r>
    </w:p>
    <w:p w14:paraId="7353137C" w14:textId="77777777" w:rsidR="004C1082" w:rsidRDefault="004C1082" w:rsidP="004C1082">
      <w:pPr>
        <w:pStyle w:val="Heading4"/>
      </w:pPr>
      <w:r>
        <w:t>B. Negating is harder so if all else is equal I’ve done the better debating.</w:t>
      </w:r>
    </w:p>
    <w:p w14:paraId="551F6E16" w14:textId="77777777" w:rsidR="004C1082" w:rsidRDefault="004C1082" w:rsidP="004C1082">
      <w:pPr>
        <w:pStyle w:val="Heading4"/>
      </w:pPr>
      <w:r>
        <w:t>C. Skep and phil NCs with triggers are core neg generics – the aff already has infinite prep, they don’t need more phil.</w:t>
      </w:r>
    </w:p>
    <w:p w14:paraId="31CF2D84" w14:textId="77777777" w:rsidR="004C1082" w:rsidRPr="00352805" w:rsidRDefault="004C1082" w:rsidP="004C1082">
      <w:pPr>
        <w:pStyle w:val="Heading4"/>
      </w:pPr>
      <w:r>
        <w:t>D. Ought implies a moral obligation which proves the aff has to win the resolution is a positive good.</w:t>
      </w:r>
    </w:p>
    <w:p w14:paraId="7411ED87" w14:textId="77777777" w:rsidR="004C1082" w:rsidRPr="004C1082" w:rsidRDefault="004C1082" w:rsidP="004C1082"/>
    <w:p w14:paraId="6ED2464E" w14:textId="77777777" w:rsidR="004C1082" w:rsidRDefault="004C1082" w:rsidP="004C1082"/>
    <w:p w14:paraId="13E01EB1" w14:textId="77777777" w:rsidR="004C1082" w:rsidRPr="008D1CDE" w:rsidRDefault="004C1082" w:rsidP="004C1082">
      <w:pPr>
        <w:pStyle w:val="Heading4"/>
      </w:pPr>
      <w:r>
        <w:t>Yes 2nr theory args-</w:t>
      </w:r>
    </w:p>
    <w:p w14:paraId="180625A0" w14:textId="77777777" w:rsidR="004C1082" w:rsidRDefault="004C1082" w:rsidP="004C1082">
      <w:pPr>
        <w:pStyle w:val="Heading4"/>
      </w:pPr>
      <w:r>
        <w:t>A. 2NR theory is the only way to hedge back against new 1ar blip explosions and theory.</w:t>
      </w:r>
    </w:p>
    <w:p w14:paraId="3EDE1CE1" w14:textId="77777777" w:rsidR="004C1082" w:rsidRDefault="004C1082" w:rsidP="004C1082">
      <w:pPr>
        <w:pStyle w:val="Heading4"/>
      </w:pPr>
      <w:r>
        <w:t>B. Precedent- voting on new 2nr arguments encourages no spikes which is a better model of debate. If you think this is a cheapshot and you don’t want to judge them in the future vote neg</w:t>
      </w:r>
    </w:p>
    <w:p w14:paraId="65638E07" w14:textId="77777777" w:rsidR="004C1082" w:rsidRPr="004C1082" w:rsidRDefault="004C1082" w:rsidP="004C1082"/>
    <w:p w14:paraId="40E0B147" w14:textId="77777777" w:rsidR="004C1082" w:rsidRPr="004A32B8" w:rsidRDefault="004C1082" w:rsidP="004C1082">
      <w:pPr>
        <w:pStyle w:val="Heading3"/>
      </w:pPr>
      <w:r>
        <w:lastRenderedPageBreak/>
        <w:t>Comparative Worlds</w:t>
      </w:r>
    </w:p>
    <w:p w14:paraId="06FDD187" w14:textId="77777777" w:rsidR="004C1082" w:rsidRPr="00980C0B" w:rsidRDefault="004C1082" w:rsidP="004C1082">
      <w:pPr>
        <w:pStyle w:val="Heading4"/>
        <w:rPr>
          <w:szCs w:val="22"/>
        </w:rPr>
      </w:pPr>
      <w:r>
        <w:rPr>
          <w:szCs w:val="22"/>
        </w:rPr>
        <w:t>Use comparative worlds-</w:t>
      </w:r>
    </w:p>
    <w:p w14:paraId="525BEEA0" w14:textId="77777777" w:rsidR="004C1082" w:rsidRPr="00980C0B" w:rsidRDefault="004C1082" w:rsidP="004C1082">
      <w:pPr>
        <w:pStyle w:val="Heading4"/>
        <w:rPr>
          <w:szCs w:val="22"/>
        </w:rPr>
      </w:pPr>
      <w:r w:rsidRPr="00980C0B">
        <w:rPr>
          <w:szCs w:val="22"/>
        </w:rPr>
        <w:t>A. Truth testing forces us into extremist philosophical stances that no one actually defends. This makes research meaningless and divorces our discussions from how they take place in academia.</w:t>
      </w:r>
    </w:p>
    <w:p w14:paraId="2BDE4E03" w14:textId="77777777" w:rsidR="004C1082" w:rsidRPr="00980C0B" w:rsidRDefault="004C1082" w:rsidP="004C1082">
      <w:pPr>
        <w:pStyle w:val="Heading4"/>
        <w:rPr>
          <w:szCs w:val="22"/>
        </w:rPr>
      </w:pPr>
      <w:r w:rsidRPr="00980C0B">
        <w:rPr>
          <w:szCs w:val="22"/>
        </w:rPr>
        <w:t xml:space="preserve">B. Reciprocity – truth testing justifies multiple NIBS like skep and a prioris which gives </w:t>
      </w:r>
      <w:r>
        <w:rPr>
          <w:szCs w:val="22"/>
        </w:rPr>
        <w:t>the neg</w:t>
      </w:r>
      <w:r w:rsidRPr="00980C0B">
        <w:rPr>
          <w:szCs w:val="22"/>
        </w:rPr>
        <w:t xml:space="preserve"> a 2:1 advantage </w:t>
      </w:r>
    </w:p>
    <w:p w14:paraId="0A63936C" w14:textId="77777777" w:rsidR="004C1082" w:rsidRPr="00980C0B" w:rsidRDefault="004C1082" w:rsidP="004C1082">
      <w:pPr>
        <w:pStyle w:val="Heading4"/>
        <w:rPr>
          <w:szCs w:val="22"/>
        </w:rPr>
      </w:pPr>
      <w:r>
        <w:rPr>
          <w:szCs w:val="22"/>
        </w:rPr>
        <w:t>C</w:t>
      </w:r>
      <w:r w:rsidRPr="00980C0B">
        <w:rPr>
          <w:szCs w:val="22"/>
        </w:rPr>
        <w:t xml:space="preserve">. And even if they win truth testing, our offense links and they beg the question of the framework. </w:t>
      </w:r>
    </w:p>
    <w:p w14:paraId="212EA729" w14:textId="77A6C073" w:rsidR="004C1082" w:rsidRDefault="004C1082" w:rsidP="004C1082"/>
    <w:p w14:paraId="5332001A" w14:textId="77777777" w:rsidR="00056B6E" w:rsidRPr="004C1082" w:rsidRDefault="00056B6E" w:rsidP="004C1082"/>
    <w:p w14:paraId="19D9E45A" w14:textId="77777777" w:rsidR="00854631" w:rsidRDefault="00854631" w:rsidP="00854631">
      <w:pPr>
        <w:pStyle w:val="Heading1"/>
      </w:pPr>
      <w:r>
        <w:lastRenderedPageBreak/>
        <w:t xml:space="preserve">1AC </w:t>
      </w:r>
    </w:p>
    <w:p w14:paraId="571A0EA9" w14:textId="77777777" w:rsidR="00854631" w:rsidRDefault="00854631" w:rsidP="00854631">
      <w:pPr>
        <w:pStyle w:val="Heading3"/>
      </w:pPr>
      <w:r>
        <w:lastRenderedPageBreak/>
        <w:t>1AC – Framework</w:t>
      </w:r>
    </w:p>
    <w:p w14:paraId="1DB14B8E" w14:textId="77777777" w:rsidR="00854631" w:rsidRDefault="00854631" w:rsidP="00854631">
      <w:pPr>
        <w:pStyle w:val="Heading4"/>
      </w:pPr>
      <w:r>
        <w:t xml:space="preserve">Theories cannot be static because we are </w:t>
      </w:r>
      <w:r w:rsidRPr="0025418A">
        <w:rPr>
          <w:u w:val="single"/>
        </w:rPr>
        <w:t>constantly learning</w:t>
      </w:r>
      <w:r>
        <w:t xml:space="preserve">. Historical moral progress proves we shift our norms but only adaptable theories can withstand the </w:t>
      </w:r>
      <w:r w:rsidRPr="008E3A7F">
        <w:rPr>
          <w:u w:val="single"/>
        </w:rPr>
        <w:t>test of time</w:t>
      </w:r>
      <w:r>
        <w:t xml:space="preserve">. </w:t>
      </w:r>
    </w:p>
    <w:p w14:paraId="35AC381D" w14:textId="77777777" w:rsidR="00854631" w:rsidRDefault="00854631" w:rsidP="00854631">
      <w:pPr>
        <w:pStyle w:val="Heading4"/>
      </w:pPr>
      <w:r>
        <w:t xml:space="preserve">Thus, the meta ethic is </w:t>
      </w:r>
      <w:r w:rsidRPr="008E3A7F">
        <w:rPr>
          <w:u w:val="single"/>
        </w:rPr>
        <w:t>constructivism</w:t>
      </w:r>
      <w:r>
        <w:t xml:space="preserve">. Prefer – </w:t>
      </w:r>
    </w:p>
    <w:p w14:paraId="2AF18CD9" w14:textId="77777777" w:rsidR="00854631" w:rsidRDefault="00854631" w:rsidP="00854631">
      <w:pPr>
        <w:pStyle w:val="Heading4"/>
      </w:pPr>
      <w:r>
        <w:t xml:space="preserve">1] Temporality – It is impossible to construct perfect theories because they’re </w:t>
      </w:r>
      <w:r w:rsidRPr="008E3A7F">
        <w:rPr>
          <w:u w:val="single"/>
        </w:rPr>
        <w:t>debunked by the future</w:t>
      </w:r>
      <w:r>
        <w:t xml:space="preserve"> when we realize it doesn’t perfectly fit our way of life </w:t>
      </w:r>
    </w:p>
    <w:p w14:paraId="0FB53248" w14:textId="77777777" w:rsidR="00854631" w:rsidRDefault="00854631" w:rsidP="00854631">
      <w:pPr>
        <w:pStyle w:val="Heading4"/>
      </w:pPr>
      <w:r>
        <w:t xml:space="preserve">2] Epistemology – Formulating correct theories requires an </w:t>
      </w:r>
      <w:r w:rsidRPr="008E3A7F">
        <w:rPr>
          <w:u w:val="single"/>
        </w:rPr>
        <w:t>understand</w:t>
      </w:r>
      <w:r>
        <w:rPr>
          <w:u w:val="single"/>
        </w:rPr>
        <w:t xml:space="preserve">ing of </w:t>
      </w:r>
      <w:r w:rsidRPr="008E3A7F">
        <w:rPr>
          <w:u w:val="single"/>
        </w:rPr>
        <w:t>the mind</w:t>
      </w:r>
      <w:r>
        <w:t xml:space="preserve"> which means the construction of knowledge over time is valuable.</w:t>
      </w:r>
    </w:p>
    <w:p w14:paraId="3556B8A4" w14:textId="77777777" w:rsidR="00854631" w:rsidRDefault="00854631" w:rsidP="00854631">
      <w:pPr>
        <w:pStyle w:val="Heading4"/>
      </w:pPr>
      <w:r>
        <w:t xml:space="preserve">3] Subject Formation – experiences </w:t>
      </w:r>
      <w:r w:rsidRPr="008E3A7F">
        <w:rPr>
          <w:u w:val="single"/>
        </w:rPr>
        <w:t>shape identity</w:t>
      </w:r>
      <w:r>
        <w:t xml:space="preserve"> because we construct our thoughts based on how we </w:t>
      </w:r>
      <w:r w:rsidRPr="008E3A7F">
        <w:rPr>
          <w:u w:val="single"/>
        </w:rPr>
        <w:t>feel</w:t>
      </w:r>
      <w:r>
        <w:t>.</w:t>
      </w:r>
    </w:p>
    <w:p w14:paraId="5AF6462A" w14:textId="77777777" w:rsidR="00854631" w:rsidRDefault="00854631" w:rsidP="00854631">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34EEAA40" w14:textId="77777777" w:rsidR="00854631" w:rsidRPr="006E4CC8" w:rsidRDefault="00854631" w:rsidP="00854631">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43062FCB" w14:textId="77777777" w:rsidR="00854631" w:rsidRPr="006E4CC8" w:rsidRDefault="00854631" w:rsidP="00854631">
      <w:pPr>
        <w:rPr>
          <w:sz w:val="16"/>
          <w:szCs w:val="16"/>
        </w:rPr>
      </w:pPr>
      <w:r w:rsidRPr="006E4CC8">
        <w:rPr>
          <w:sz w:val="16"/>
          <w:szCs w:val="16"/>
        </w:rPr>
        <w:t>Related to this are the processes of assimilation and accommodation.</w:t>
      </w:r>
    </w:p>
    <w:p w14:paraId="5F6450B7" w14:textId="77777777" w:rsidR="00854631" w:rsidRPr="006E4CC8" w:rsidRDefault="00854631" w:rsidP="00854631">
      <w:pPr>
        <w:numPr>
          <w:ilvl w:val="0"/>
          <w:numId w:val="32"/>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267971BF" w14:textId="77777777" w:rsidR="00854631" w:rsidRPr="006E4CC8" w:rsidRDefault="00854631" w:rsidP="00854631">
      <w:pPr>
        <w:numPr>
          <w:ilvl w:val="0"/>
          <w:numId w:val="32"/>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1C0D6A21" w14:textId="77777777" w:rsidR="00854631" w:rsidRPr="006E4CC8" w:rsidRDefault="00854631" w:rsidP="00854631">
      <w:pPr>
        <w:rPr>
          <w:b/>
          <w:bCs/>
          <w:sz w:val="26"/>
          <w:szCs w:val="26"/>
          <w:u w:val="single"/>
        </w:rPr>
      </w:pPr>
      <w:r w:rsidRPr="006E4CC8">
        <w:rPr>
          <w:b/>
          <w:bCs/>
          <w:sz w:val="26"/>
          <w:szCs w:val="26"/>
          <w:u w:val="single"/>
        </w:rPr>
        <w:t xml:space="preserve">For </w:t>
      </w:r>
      <w:r w:rsidRPr="0025418A">
        <w:rPr>
          <w:b/>
          <w:bCs/>
          <w:sz w:val="26"/>
          <w:szCs w:val="26"/>
          <w:u w:val="single"/>
        </w:rPr>
        <w:t>example, if I believe</w:t>
      </w:r>
      <w:r w:rsidRPr="0025418A">
        <w:rPr>
          <w:sz w:val="16"/>
        </w:rPr>
        <w:t xml:space="preserve"> that </w:t>
      </w:r>
      <w:r w:rsidRPr="0025418A">
        <w:rPr>
          <w:b/>
          <w:bCs/>
          <w:sz w:val="26"/>
          <w:szCs w:val="26"/>
          <w:u w:val="single"/>
        </w:rPr>
        <w:t>friends are always nice, and meet a</w:t>
      </w:r>
      <w:r w:rsidRPr="0025418A">
        <w:rPr>
          <w:sz w:val="16"/>
        </w:rPr>
        <w:t xml:space="preserve"> new </w:t>
      </w:r>
      <w:r w:rsidRPr="0025418A">
        <w:rPr>
          <w:b/>
          <w:bCs/>
          <w:sz w:val="26"/>
          <w:szCs w:val="26"/>
          <w:u w:val="single"/>
        </w:rPr>
        <w:t>person who is</w:t>
      </w:r>
      <w:r w:rsidRPr="0025418A">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Perhaps, however, I meet a different person who sometimes pushes me to try harder and is not always nice.</w:t>
      </w:r>
      <w:r w:rsidRPr="0025418A">
        <w:rPr>
          <w:sz w:val="16"/>
        </w:rPr>
        <w:t xml:space="preserve"> </w:t>
      </w:r>
      <w:r w:rsidRPr="0025418A">
        <w:rPr>
          <w:b/>
          <w:bCs/>
          <w:sz w:val="26"/>
          <w:szCs w:val="26"/>
          <w:u w:val="single"/>
        </w:rPr>
        <w:t>I may decide to change my schema to accommodate</w:t>
      </w:r>
      <w:r w:rsidRPr="0025418A">
        <w:rPr>
          <w:sz w:val="16"/>
        </w:rPr>
        <w:t xml:space="preserve"> this person by deciding a friend doesn’t always need to be nice if they have my best interests in mind. </w:t>
      </w:r>
      <w:r w:rsidRPr="0025418A">
        <w:rPr>
          <w:b/>
          <w:bCs/>
          <w:sz w:val="26"/>
          <w:szCs w:val="26"/>
          <w:u w:val="single"/>
        </w:rPr>
        <w:t>Further, this may make me reconsider whether the first person still fits into my friend schema.</w:t>
      </w:r>
    </w:p>
    <w:p w14:paraId="49AD413D" w14:textId="77777777" w:rsidR="00854631" w:rsidRPr="006E4CC8" w:rsidRDefault="00854631" w:rsidP="00854631">
      <w:pPr>
        <w:rPr>
          <w:sz w:val="16"/>
          <w:szCs w:val="16"/>
        </w:rPr>
      </w:pPr>
      <w:r w:rsidRPr="006E4CC8">
        <w:rPr>
          <w:sz w:val="16"/>
          <w:szCs w:val="16"/>
        </w:rPr>
        <w:t>Consequences of constructivist theory are that:</w:t>
      </w:r>
    </w:p>
    <w:p w14:paraId="16ACA56B" w14:textId="77777777" w:rsidR="00854631" w:rsidRPr="006E4CC8" w:rsidRDefault="00854631" w:rsidP="00854631">
      <w:pPr>
        <w:numPr>
          <w:ilvl w:val="0"/>
          <w:numId w:val="33"/>
        </w:numPr>
        <w:rPr>
          <w:sz w:val="16"/>
          <w:szCs w:val="16"/>
        </w:rPr>
      </w:pPr>
      <w:r w:rsidRPr="006E4CC8">
        <w:rPr>
          <w:sz w:val="16"/>
          <w:szCs w:val="16"/>
        </w:rPr>
        <w:t>Students learn best when engaged in learning experiences rather passively receiving information.</w:t>
      </w:r>
    </w:p>
    <w:p w14:paraId="7852AEB1" w14:textId="77777777" w:rsidR="00854631" w:rsidRPr="006E4CC8" w:rsidRDefault="00854631" w:rsidP="00854631">
      <w:pPr>
        <w:numPr>
          <w:ilvl w:val="0"/>
          <w:numId w:val="33"/>
        </w:numPr>
        <w:rPr>
          <w:sz w:val="16"/>
          <w:szCs w:val="16"/>
        </w:rPr>
      </w:pPr>
      <w:r w:rsidRPr="006E4CC8">
        <w:rPr>
          <w:sz w:val="16"/>
          <w:szCs w:val="16"/>
        </w:rPr>
        <w:t>Learning is inherently a social process because it is embedded within a social context as students and teachers work together to build knowledge.</w:t>
      </w:r>
    </w:p>
    <w:p w14:paraId="1704BEAE" w14:textId="77777777" w:rsidR="00854631" w:rsidRPr="006E4CC8" w:rsidRDefault="00854631" w:rsidP="00854631">
      <w:pPr>
        <w:numPr>
          <w:ilvl w:val="0"/>
          <w:numId w:val="33"/>
        </w:numPr>
        <w:rPr>
          <w:sz w:val="16"/>
          <w:szCs w:val="16"/>
        </w:rPr>
      </w:pPr>
      <w:r w:rsidRPr="006E4CC8">
        <w:rPr>
          <w:sz w:val="16"/>
          <w:szCs w:val="16"/>
        </w:rPr>
        <w:t>Because knowledge cannot be directly imparted to students, the goal of teaching is to provide experiences that facilitate the construction of knowledge.  </w:t>
      </w:r>
    </w:p>
    <w:p w14:paraId="2C13CEC9" w14:textId="77777777" w:rsidR="00854631" w:rsidRDefault="00854631" w:rsidP="00854631">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0EF0C9FE" w14:textId="77777777" w:rsidR="00854631" w:rsidRDefault="00854631" w:rsidP="00854631">
      <w:pPr>
        <w:pStyle w:val="Heading4"/>
      </w:pPr>
      <w:r>
        <w:lastRenderedPageBreak/>
        <w:t>Prefer additionally-</w:t>
      </w:r>
    </w:p>
    <w:p w14:paraId="4681C800" w14:textId="77777777" w:rsidR="00854631" w:rsidRDefault="00854631" w:rsidP="00854631">
      <w:pPr>
        <w:pStyle w:val="Heading4"/>
      </w:pPr>
      <w:r>
        <w:t>1] Paradox of Material Implication means vote aff</w:t>
      </w:r>
    </w:p>
    <w:p w14:paraId="7BE280B6" w14:textId="77777777" w:rsidR="00854631" w:rsidRDefault="00854631" w:rsidP="00854631">
      <w:r w:rsidRPr="008B792F">
        <w:rPr>
          <w:rStyle w:val="Style13ptBold"/>
        </w:rPr>
        <w:t>Wikiwand</w:t>
      </w:r>
      <w:r w:rsidRPr="00E56D11">
        <w:t>, "Paradoxes of material implication," https://www.wikiwand.com/en/Paradoxes_of_material_implication#/Paradox_of_entailment</w:t>
      </w:r>
    </w:p>
    <w:p w14:paraId="3B70C8B8" w14:textId="77777777" w:rsidR="00854631" w:rsidRPr="008B792F" w:rsidRDefault="00854631" w:rsidP="00854631">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is valid if and only if there is no possible situation in which all the premises are true and the conclusion is false.</w:t>
      </w:r>
      <w:r>
        <w:rPr>
          <w:rStyle w:val="StyleUnderline"/>
        </w:rPr>
        <w:t xml:space="preserve"> </w:t>
      </w:r>
      <w:r w:rsidRPr="00E56D11">
        <w:rPr>
          <w:sz w:val="14"/>
        </w:rPr>
        <w:t>For example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true and the conclusion is false. For example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So the argument is valid whatever the conclusion is; </w:t>
      </w:r>
      <w:r w:rsidRPr="00E56D11">
        <w:rPr>
          <w:rStyle w:val="StyleUnderline"/>
          <w:highlight w:val="yellow"/>
        </w:rPr>
        <w:t>inconsistent premises imply all conclusions</w:t>
      </w:r>
      <w:r w:rsidRPr="00E56D11">
        <w:rPr>
          <w:sz w:val="14"/>
        </w:rPr>
        <w:t>.</w:t>
      </w:r>
    </w:p>
    <w:p w14:paraId="70D10565" w14:textId="77777777" w:rsidR="00854631" w:rsidRDefault="00854631" w:rsidP="00854631">
      <w:pPr>
        <w:pStyle w:val="Heading4"/>
      </w:pPr>
      <w:r>
        <w:t>2] Overthinking paradox- the 1NC is a form of unnecessary overthinking that prevents decisions to be made so don’t evaluate it</w:t>
      </w:r>
    </w:p>
    <w:p w14:paraId="1DC8E9A2" w14:textId="77777777" w:rsidR="00854631" w:rsidRPr="00562C3E" w:rsidRDefault="00854631" w:rsidP="00854631">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w:t>
      </w:r>
      <w:r w:rsidRPr="003A2A09">
        <w:rPr>
          <w:rFonts w:asciiTheme="minorHAnsi" w:hAnsiTheme="minorHAnsi" w:cstheme="minorHAnsi"/>
          <w:sz w:val="16"/>
          <w:szCs w:val="16"/>
        </w:rPr>
        <w:t>Wikiwand, "Analysis paralysis," https://www.wikiwand.com/en/Analysis_paralysis</w:t>
      </w:r>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3FB79BBB" w14:textId="77777777" w:rsidR="00854631" w:rsidRDefault="00854631" w:rsidP="00854631">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1DE3166" w14:textId="77777777" w:rsidR="00854631" w:rsidRDefault="00854631" w:rsidP="00854631">
      <w:pPr>
        <w:pStyle w:val="Heading4"/>
      </w:pPr>
      <w:r>
        <w:t>3</w:t>
      </w:r>
      <w:r w:rsidRPr="00D24A24">
        <w:t xml:space="preserve">] </w:t>
      </w:r>
      <w:r>
        <w:t>Vote aff because it’s simple – evaluating responses to this is complicated so don’t</w:t>
      </w:r>
    </w:p>
    <w:p w14:paraId="4419CF13" w14:textId="77777777" w:rsidR="00854631" w:rsidRDefault="00854631" w:rsidP="00854631">
      <w:r w:rsidRPr="00D24A24">
        <w:rPr>
          <w:rStyle w:val="Style13ptBold"/>
        </w:rPr>
        <w:t>Baker 04’</w:t>
      </w:r>
      <w:r>
        <w:t xml:space="preserve"> [</w:t>
      </w:r>
      <w:r w:rsidRPr="00D24A24">
        <w:t xml:space="preserve">Baker, Alan, 10-29-2004, "Simplicity (Stanford Encyclopedia of Philosophy)," </w:t>
      </w:r>
      <w:hyperlink r:id="rId16" w:history="1">
        <w:r w:rsidRPr="009B606B">
          <w:rPr>
            <w:rStyle w:val="Hyperlink"/>
          </w:rPr>
          <w:t>https://plato.stanford.edu/entries/simplicity/</w:t>
        </w:r>
      </w:hyperlink>
      <w:r>
        <w:t>]</w:t>
      </w:r>
    </w:p>
    <w:p w14:paraId="2D29EE83" w14:textId="77777777" w:rsidR="00854631" w:rsidRPr="00562C3E" w:rsidRDefault="00854631" w:rsidP="00854631">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3CAFE391" w14:textId="77777777" w:rsidR="00854631" w:rsidRPr="00965857" w:rsidRDefault="00854631" w:rsidP="00854631">
      <w:pPr>
        <w:rPr>
          <w:sz w:val="12"/>
        </w:rPr>
      </w:pPr>
    </w:p>
    <w:p w14:paraId="42BA128F" w14:textId="77777777" w:rsidR="00854631" w:rsidRPr="007A1F10" w:rsidRDefault="00854631" w:rsidP="00854631">
      <w:pPr>
        <w:pStyle w:val="Heading4"/>
      </w:pPr>
      <w:r>
        <w:t>4</w:t>
      </w:r>
      <w:r w:rsidRPr="007A1F10">
        <w:t xml:space="preserve">] </w:t>
      </w:r>
      <w:r>
        <w:t>Dogmatism Paradox – disregard the 1NC</w:t>
      </w:r>
    </w:p>
    <w:p w14:paraId="7766CC77" w14:textId="77777777" w:rsidR="00854631" w:rsidRDefault="00854631" w:rsidP="00854631">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7" w:history="1">
        <w:r w:rsidRPr="00D20E15">
          <w:rPr>
            <w:rStyle w:val="Hyperlink"/>
          </w:rPr>
          <w:t>https://plato.stanford.edu/entries/epistemic-paradoxes/</w:t>
        </w:r>
      </w:hyperlink>
      <w:r>
        <w:t>. PeteZ</w:t>
      </w:r>
    </w:p>
    <w:p w14:paraId="3DBEED3D" w14:textId="77777777" w:rsidR="00854631" w:rsidRDefault="00854631" w:rsidP="00854631">
      <w:pPr>
        <w:rPr>
          <w:sz w:val="16"/>
        </w:rPr>
      </w:pPr>
      <w:r w:rsidRPr="00D010E3">
        <w:rPr>
          <w:sz w:val="16"/>
        </w:rPr>
        <w:lastRenderedPageBreak/>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60A00850" w14:textId="77777777" w:rsidR="00854631" w:rsidRDefault="00854631" w:rsidP="00854631">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66BC604" w14:textId="77777777" w:rsidR="00854631" w:rsidRDefault="00854631" w:rsidP="00854631">
      <w:pPr>
        <w:pStyle w:val="Heading4"/>
      </w:pPr>
      <w:r>
        <w:t>5] Principle of explosion is true which proves the resolution true.</w:t>
      </w:r>
    </w:p>
    <w:p w14:paraId="1F98894E" w14:textId="77777777" w:rsidR="00854631" w:rsidRPr="007D3843" w:rsidRDefault="00854631" w:rsidP="00854631">
      <w:pPr>
        <w:rPr>
          <w:sz w:val="16"/>
        </w:rPr>
      </w:pPr>
      <w:r w:rsidRPr="007D3843">
        <w:rPr>
          <w:b/>
          <w:bCs/>
          <w:sz w:val="26"/>
          <w:szCs w:val="26"/>
          <w:u w:val="single"/>
        </w:rPr>
        <w:t>Wikiwand</w:t>
      </w:r>
      <w:r w:rsidRPr="007D3843">
        <w:rPr>
          <w:sz w:val="16"/>
        </w:rPr>
        <w:t xml:space="preserve">. “Principle of Explosion.” Wikiwand, 0AD, </w:t>
      </w:r>
      <w:hyperlink r:id="rId18" w:history="1">
        <w:r w:rsidRPr="007D3843">
          <w:rPr>
            <w:rStyle w:val="Hyperlink"/>
            <w:sz w:val="16"/>
          </w:rPr>
          <w:t>www.wikiwand.com/en/Principle_of_explosion</w:t>
        </w:r>
      </w:hyperlink>
      <w:r w:rsidRPr="007D3843">
        <w:rPr>
          <w:sz w:val="16"/>
        </w:rPr>
        <w:t>. //Massa</w:t>
      </w:r>
    </w:p>
    <w:p w14:paraId="39D846EF" w14:textId="77777777" w:rsidR="00854631" w:rsidRPr="00732D31" w:rsidRDefault="00854631" w:rsidP="00854631">
      <w:r>
        <w:rPr>
          <w:noProof/>
        </w:rPr>
        <w:drawing>
          <wp:inline distT="0" distB="0" distL="0" distR="0" wp14:anchorId="77DD4381" wp14:editId="7E73B222">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9"/>
                    <a:stretch>
                      <a:fillRect/>
                    </a:stretch>
                  </pic:blipFill>
                  <pic:spPr>
                    <a:xfrm>
                      <a:off x="0" y="0"/>
                      <a:ext cx="2656996" cy="1698448"/>
                    </a:xfrm>
                    <a:prstGeom prst="rect">
                      <a:avLst/>
                    </a:prstGeom>
                  </pic:spPr>
                </pic:pic>
              </a:graphicData>
            </a:graphic>
          </wp:inline>
        </w:drawing>
      </w:r>
    </w:p>
    <w:p w14:paraId="3926113F" w14:textId="77777777" w:rsidR="00854631" w:rsidRPr="007D3843" w:rsidRDefault="00854631" w:rsidP="00854631">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20" w:tooltip="Pseudo-Scotus" w:history="1">
        <w:r w:rsidRPr="007D3843">
          <w:rPr>
            <w:rStyle w:val="Hyperlink"/>
            <w:b/>
            <w:bCs/>
            <w:sz w:val="26"/>
            <w:szCs w:val="26"/>
            <w:u w:val="single"/>
          </w:rPr>
          <w:t>Pseudo-Scotus</w:t>
        </w:r>
      </w:hyperlink>
      <w:r w:rsidRPr="007D3843">
        <w:rPr>
          <w:sz w:val="16"/>
          <w:szCs w:val="26"/>
        </w:rPr>
        <w:t>, is the law of </w:t>
      </w:r>
      <w:hyperlink r:id="rId21" w:tooltip="Classical logic" w:history="1">
        <w:r w:rsidRPr="007D3843">
          <w:rPr>
            <w:rStyle w:val="Hyperlink"/>
            <w:sz w:val="16"/>
            <w:szCs w:val="26"/>
          </w:rPr>
          <w:t>classical logic</w:t>
        </w:r>
      </w:hyperlink>
      <w:r w:rsidRPr="007D3843">
        <w:rPr>
          <w:sz w:val="16"/>
          <w:szCs w:val="26"/>
        </w:rPr>
        <w:t>, </w:t>
      </w:r>
      <w:hyperlink r:id="rId22"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23"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4" w:anchor="citenote2" w:history="1">
        <w:r w:rsidRPr="007D3843">
          <w:rPr>
            <w:rStyle w:val="Hyperlink"/>
            <w:sz w:val="16"/>
            <w:szCs w:val="26"/>
          </w:rPr>
          <w:t>[2]</w:t>
        </w:r>
      </w:hyperlink>
      <w:hyperlink r:id="rId25"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6" w:history="1">
        <w:r w:rsidRPr="007D3843">
          <w:rPr>
            <w:rStyle w:val="Hyperlink"/>
            <w:sz w:val="16"/>
            <w:szCs w:val="26"/>
          </w:rPr>
          <w:t>William of Soissons</w:t>
        </w:r>
      </w:hyperlink>
      <w:r w:rsidRPr="007D3843">
        <w:rPr>
          <w:sz w:val="16"/>
          <w:szCs w:val="26"/>
        </w:rPr>
        <w:t>.</w:t>
      </w:r>
      <w:hyperlink r:id="rId27" w:anchor="citenote4" w:history="1">
        <w:r w:rsidRPr="007D3843">
          <w:rPr>
            <w:rStyle w:val="Hyperlink"/>
            <w:sz w:val="16"/>
            <w:szCs w:val="26"/>
          </w:rPr>
          <w:t>[4]</w:t>
        </w:r>
      </w:hyperlink>
    </w:p>
    <w:p w14:paraId="0470703D" w14:textId="77777777" w:rsidR="00854631" w:rsidRPr="007D3843" w:rsidRDefault="00854631" w:rsidP="00854631">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688E792C" w14:textId="77777777" w:rsidR="00854631" w:rsidRPr="00732D31" w:rsidRDefault="00854631" w:rsidP="00854631">
      <w:pPr>
        <w:numPr>
          <w:ilvl w:val="0"/>
          <w:numId w:val="3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3CCB82D9" w14:textId="77777777" w:rsidR="00854631" w:rsidRPr="00732D31" w:rsidRDefault="00854631" w:rsidP="00854631">
      <w:pPr>
        <w:numPr>
          <w:ilvl w:val="0"/>
          <w:numId w:val="3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66678DF4" w14:textId="77777777" w:rsidR="00854631" w:rsidRDefault="00854631" w:rsidP="00854631">
      <w:pPr>
        <w:numPr>
          <w:ilvl w:val="0"/>
          <w:numId w:val="3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2DBDC2A7" w14:textId="77777777" w:rsidR="00854631" w:rsidRDefault="00854631" w:rsidP="00854631">
      <w:pPr>
        <w:ind w:left="720"/>
        <w:rPr>
          <w:sz w:val="14"/>
        </w:rPr>
      </w:pPr>
    </w:p>
    <w:p w14:paraId="63E1418E" w14:textId="77777777" w:rsidR="00854631" w:rsidRDefault="00854631" w:rsidP="00854631">
      <w:pPr>
        <w:pStyle w:val="Heading4"/>
      </w:pPr>
      <w:r>
        <w:lastRenderedPageBreak/>
        <w:t>7] Affirm because either the neg is true meaning its bad for us to clash w/ it because it turns us into Fake News people OR it’s not meaning it’s a lie that you can’t vote on for ethics</w:t>
      </w:r>
    </w:p>
    <w:p w14:paraId="539CC9F7" w14:textId="77777777" w:rsidR="00854631" w:rsidRPr="000E6813" w:rsidRDefault="00854631" w:rsidP="00854631">
      <w:pPr>
        <w:pStyle w:val="Heading4"/>
        <w:rPr>
          <w:rFonts w:eastAsia="Times New Roman"/>
          <w:color w:val="000000"/>
          <w:u w:val="single"/>
        </w:rPr>
      </w:pPr>
      <w:r>
        <w:t>8] A trivial entity exists</w:t>
      </w:r>
    </w:p>
    <w:p w14:paraId="40FCD95B" w14:textId="77777777" w:rsidR="00854631" w:rsidRDefault="00854631" w:rsidP="00854631">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3F2B3C9E" w14:textId="77777777" w:rsidR="00854631" w:rsidRPr="008B792F" w:rsidRDefault="00854631" w:rsidP="00854631">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78C15AF4" w14:textId="77777777" w:rsidR="00854631" w:rsidRDefault="00854631" w:rsidP="00854631">
      <w:pPr>
        <w:pStyle w:val="Heading4"/>
      </w:pPr>
      <w:r>
        <w:t xml:space="preserve">9]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2CCB2F83" w14:textId="77777777" w:rsidR="00854631" w:rsidRPr="008B792F" w:rsidRDefault="00854631" w:rsidP="00854631"/>
    <w:p w14:paraId="09EA8B96" w14:textId="77777777" w:rsidR="00854631" w:rsidRPr="00457610" w:rsidRDefault="00854631" w:rsidP="00854631">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05F9A88D" w14:textId="77777777" w:rsidR="00854631" w:rsidRPr="00457610" w:rsidRDefault="00854631" w:rsidP="00854631">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28"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55C3DF65" w14:textId="77777777" w:rsidR="00854631" w:rsidRPr="000C3A2E" w:rsidRDefault="00854631" w:rsidP="00854631">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w:t>
      </w:r>
      <w:r w:rsidRPr="00457610">
        <w:rPr>
          <w:rFonts w:asciiTheme="majorHAnsi" w:hAnsiTheme="majorHAnsi" w:cstheme="majorHAnsi"/>
          <w:sz w:val="16"/>
        </w:rPr>
        <w:lastRenderedPageBreak/>
        <w:t xml:space="preserve">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565E0C0B" w14:textId="77777777" w:rsidR="00854631" w:rsidRPr="0080722E" w:rsidRDefault="00854631" w:rsidP="00854631">
      <w:pPr>
        <w:pStyle w:val="Heading4"/>
      </w:pPr>
      <w:r>
        <w:t>11] GCD- I am the greatest conceivable debater so vote for me because I am infinitely good. To prove this, I will make them contest the aff and say they are not under my control.</w:t>
      </w:r>
    </w:p>
    <w:p w14:paraId="7100E07A" w14:textId="77777777" w:rsidR="00854631" w:rsidRPr="00E1331E" w:rsidRDefault="00854631" w:rsidP="00854631">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49B0AA65" w14:textId="77777777" w:rsidR="00854631" w:rsidRDefault="00854631" w:rsidP="00854631">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9" w:history="1">
        <w:r w:rsidRPr="00DA0018">
          <w:rPr>
            <w:rStyle w:val="Hyperlink"/>
            <w:sz w:val="16"/>
            <w:szCs w:val="16"/>
          </w:rPr>
          <w:t>https://plato.stanford.edu/entries/qm-manyworlds/</w:t>
        </w:r>
      </w:hyperlink>
    </w:p>
    <w:p w14:paraId="1985CB1F" w14:textId="77777777" w:rsidR="00854631" w:rsidRPr="00E1331E" w:rsidRDefault="00854631" w:rsidP="00854631">
      <w:pPr>
        <w:rPr>
          <w:sz w:val="16"/>
          <w:szCs w:val="16"/>
        </w:rPr>
      </w:pPr>
      <w:r>
        <w:rPr>
          <w:sz w:val="16"/>
          <w:szCs w:val="16"/>
        </w:rPr>
        <w:t>-MWI: Multiple Worlds Interpretation</w:t>
      </w:r>
    </w:p>
    <w:p w14:paraId="3CCE235A" w14:textId="77777777" w:rsidR="00854631" w:rsidRDefault="00854631" w:rsidP="00854631">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lastRenderedPageBreak/>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4B2F0B49" w14:textId="77777777" w:rsidR="00854631" w:rsidRPr="00F72822" w:rsidRDefault="00854631" w:rsidP="00854631">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66D0D652" w14:textId="77777777" w:rsidR="00854631" w:rsidRDefault="00854631" w:rsidP="00854631">
      <w:r w:rsidRPr="00E62FB2">
        <w:rPr>
          <w:rStyle w:val="StyleUnderline"/>
        </w:rPr>
        <w:t>SEP</w:t>
      </w:r>
      <w:r>
        <w:t xml:space="preserve"> [Stanford Encyclopedia of Philosophy.] “An Introduction to Philosophy.” Stanford University. </w:t>
      </w:r>
      <w:hyperlink r:id="rId30" w:history="1">
        <w:r>
          <w:rPr>
            <w:rStyle w:val="Hyperlink"/>
          </w:rPr>
          <w:t>https://web.stanford.edu/~bobonich/dictionary/dictionary.html</w:t>
        </w:r>
      </w:hyperlink>
      <w:r>
        <w:t xml:space="preserve"> TG </w:t>
      </w:r>
      <w:r w:rsidRPr="00A07974">
        <w:rPr>
          <w:color w:val="FFFFFF" w:themeColor="background1"/>
        </w:rPr>
        <w:t>Massa</w:t>
      </w:r>
    </w:p>
    <w:p w14:paraId="74BAE9B8" w14:textId="77777777" w:rsidR="00854631" w:rsidRPr="0083660B" w:rsidRDefault="00854631" w:rsidP="00854631">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41A52131" w14:textId="77777777" w:rsidR="00854631" w:rsidRDefault="00854631" w:rsidP="00854631">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76F73D9F" w14:textId="77777777" w:rsidR="00854631" w:rsidRDefault="00854631" w:rsidP="00854631">
      <w:pPr>
        <w:shd w:val="clear" w:color="auto" w:fill="FFFFFF"/>
        <w:spacing w:after="0" w:line="240" w:lineRule="auto"/>
        <w:rPr>
          <w:rFonts w:eastAsia="Times New Roman"/>
          <w:b/>
          <w:bCs/>
          <w:color w:val="000000"/>
          <w:sz w:val="26"/>
          <w:szCs w:val="26"/>
          <w:u w:val="single"/>
        </w:rPr>
      </w:pPr>
    </w:p>
    <w:p w14:paraId="06040163" w14:textId="77777777" w:rsidR="00854631" w:rsidRPr="00D00CAB" w:rsidRDefault="00854631" w:rsidP="00854631">
      <w:pPr>
        <w:pStyle w:val="Heading4"/>
      </w:pPr>
      <w:r w:rsidRPr="00D75B1C">
        <w:t>1</w:t>
      </w:r>
      <w:r>
        <w:t>5</w:t>
      </w:r>
      <w:r w:rsidRPr="00D75B1C">
        <w:t xml:space="preserve">] Negating affirms because it assumes that the 1ac is a statement that is worthy of contestation which means are arguments are legitimate. </w:t>
      </w:r>
    </w:p>
    <w:p w14:paraId="62B5F9EC" w14:textId="77777777" w:rsidR="00854631" w:rsidRPr="005A2539" w:rsidRDefault="00854631" w:rsidP="00854631">
      <w:pPr>
        <w:pStyle w:val="Heading4"/>
      </w:pPr>
      <w:r>
        <w:t xml:space="preserve">16] </w:t>
      </w:r>
      <w:r w:rsidRPr="005A2539">
        <w:t xml:space="preserve">Bonini’s Paradox – </w:t>
      </w:r>
      <w:r>
        <w:t>expanding debate’s parameters to the 1NC and onward makes the round irresolvable due to a lack of understanding so just vote aff</w:t>
      </w:r>
    </w:p>
    <w:p w14:paraId="7A41AD18" w14:textId="77777777" w:rsidR="00854631" w:rsidRPr="005A2539" w:rsidRDefault="00854631" w:rsidP="00854631">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3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449A742B" w14:textId="77777777" w:rsidR="00854631" w:rsidRPr="005A2539" w:rsidRDefault="00854631" w:rsidP="00854631">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74677899" w14:textId="77777777" w:rsidR="00854631" w:rsidRDefault="00854631" w:rsidP="00854631"/>
    <w:p w14:paraId="408A83C3" w14:textId="77777777" w:rsidR="00854631" w:rsidRPr="007E259C" w:rsidRDefault="00854631" w:rsidP="00854631">
      <w:pPr>
        <w:pStyle w:val="Heading4"/>
        <w:rPr>
          <w:rStyle w:val="Style13ptBold"/>
          <w:b/>
          <w:bCs w:val="0"/>
        </w:rPr>
      </w:pPr>
      <w:r>
        <w:rPr>
          <w:rStyle w:val="Style13ptBold"/>
          <w:b/>
          <w:bCs w:val="0"/>
        </w:rPr>
        <w:lastRenderedPageBreak/>
        <w:t xml:space="preserve">Only an </w:t>
      </w:r>
      <w:r w:rsidRPr="00B90511">
        <w:rPr>
          <w:rStyle w:val="Style13ptBold"/>
          <w:b/>
          <w:bCs w:val="0"/>
        </w:rPr>
        <w:t>agnostic</w:t>
      </w:r>
      <w:r>
        <w:rPr>
          <w:rStyle w:val="Style13ptBold"/>
          <w:b/>
          <w:bCs w:val="0"/>
        </w:rPr>
        <w:t xml:space="preserve"> deliberation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453523">
        <w:rPr>
          <w:u w:val="single"/>
        </w:rPr>
        <w:t>consistency with democratic agonism</w:t>
      </w:r>
      <w:r>
        <w:t xml:space="preserve">. </w:t>
      </w:r>
    </w:p>
    <w:p w14:paraId="1CEDA530" w14:textId="77777777" w:rsidR="00854631" w:rsidRDefault="00854631" w:rsidP="00854631">
      <w:r w:rsidRPr="00A13817">
        <w:rPr>
          <w:rStyle w:val="Style13ptBold"/>
        </w:rPr>
        <w:t>Mouffe 2</w:t>
      </w:r>
      <w:r>
        <w:t>[Chantal Mouffe-</w:t>
      </w:r>
      <w:r w:rsidRPr="009C1B7D">
        <w:t xml:space="preserve"> Chantal Mouffe is a Belgian political theorist, formerly teaching at University of Westminste</w:t>
      </w:r>
      <w:r>
        <w:t xml:space="preserve">r. “The Democratic Paradox” Verso. London New York </w:t>
      </w:r>
      <w:hyperlink r:id="rId32" w:history="1">
        <w:r w:rsidRPr="00AA02FE">
          <w:rPr>
            <w:rStyle w:val="Hyperlink"/>
          </w:rPr>
          <w:t>https://monoskop.org/images/4/41/Mouffe_Chantal_The_Democratic_Paradox_2000.pdf 2000</w:t>
        </w:r>
      </w:hyperlink>
      <w:r>
        <w:t>] Recut UT AI</w:t>
      </w:r>
    </w:p>
    <w:p w14:paraId="63E6D1A4" w14:textId="77777777" w:rsidR="00854631" w:rsidRDefault="00854631" w:rsidP="00854631">
      <w:pPr>
        <w:rPr>
          <w:u w:val="single"/>
        </w:rPr>
      </w:pPr>
      <w:r w:rsidRPr="00A14C1E">
        <w:rPr>
          <w:sz w:val="12"/>
        </w:rPr>
        <w:t>Envisaged from the point of view of “</w:t>
      </w:r>
      <w:r w:rsidRPr="00F3167B">
        <w:rPr>
          <w:rStyle w:val="Emphasis"/>
          <w:highlight w:val="green"/>
        </w:rPr>
        <w:t>agonistic pluralism</w:t>
      </w:r>
      <w:r w:rsidRPr="00A14C1E">
        <w:rPr>
          <w:sz w:val="12"/>
        </w:rPr>
        <w:t>”, the aim of democratic politics is to</w:t>
      </w:r>
      <w:r w:rsidRPr="00B90511">
        <w:rPr>
          <w:u w:val="single"/>
        </w:rPr>
        <w:t xml:space="preserve"> </w:t>
      </w:r>
      <w:r w:rsidRPr="00F3167B">
        <w:rPr>
          <w:rStyle w:val="Emphasis"/>
          <w:highlight w:val="green"/>
        </w:rPr>
        <w:t>construct</w:t>
      </w:r>
      <w:r w:rsidRPr="00B90511">
        <w:rPr>
          <w:rStyle w:val="Emphasis"/>
        </w:rPr>
        <w:t xml:space="preserve"> the </w:t>
      </w:r>
      <w:r w:rsidRPr="00F3167B">
        <w:rPr>
          <w:rStyle w:val="Emphasis"/>
          <w:highlight w:val="green"/>
        </w:rPr>
        <w:t>“them” in</w:t>
      </w:r>
      <w:r w:rsidRPr="00B90511">
        <w:rPr>
          <w:rStyle w:val="Emphasis"/>
        </w:rPr>
        <w:t xml:space="preserve"> such </w:t>
      </w:r>
      <w:r w:rsidRPr="00F3167B">
        <w:rPr>
          <w:rStyle w:val="Emphasis"/>
          <w:highlight w:val="green"/>
        </w:rPr>
        <w:t>a way that</w:t>
      </w:r>
      <w:r w:rsidRPr="00B90511">
        <w:rPr>
          <w:rStyle w:val="Emphasis"/>
        </w:rPr>
        <w:t xml:space="preserve"> it </w:t>
      </w:r>
      <w:r w:rsidRPr="00F3167B">
        <w:rPr>
          <w:rStyle w:val="Emphasis"/>
          <w:highlight w:val="green"/>
        </w:rPr>
        <w:t>is no longer</w:t>
      </w:r>
      <w:r w:rsidRPr="00B90511">
        <w:rPr>
          <w:rStyle w:val="Emphasis"/>
        </w:rPr>
        <w:t xml:space="preserve"> perceived as </w:t>
      </w:r>
      <w:r w:rsidRPr="00F3167B">
        <w:rPr>
          <w:rStyle w:val="Emphasis"/>
          <w:highlight w:val="green"/>
        </w:rPr>
        <w:t>an enemy</w:t>
      </w:r>
      <w:r w:rsidRPr="00A14C1E">
        <w:rPr>
          <w:sz w:val="12"/>
        </w:rPr>
        <w:t xml:space="preserve"> to be destroyed, but an “adversary”, i.e. somebody whose ideas we combat but whose right to defend those ideas we do not put into </w:t>
      </w:r>
      <w:r w:rsidRPr="00A14C1E">
        <w:rPr>
          <w:rStyle w:val="LinedDown"/>
        </w:rPr>
        <w:t>question. This is the real meaning of liberal democratic tolerance,</w:t>
      </w:r>
      <w:r w:rsidRPr="00B90511">
        <w:rPr>
          <w:u w:val="single"/>
        </w:rPr>
        <w:t xml:space="preserve"> </w:t>
      </w:r>
      <w:r w:rsidRPr="00F3167B">
        <w:rPr>
          <w:highlight w:val="green"/>
          <w:u w:val="single"/>
        </w:rPr>
        <w:t>which does not</w:t>
      </w:r>
      <w:r w:rsidRPr="00F3167B">
        <w:rPr>
          <w:sz w:val="12"/>
          <w:highlight w:val="green"/>
        </w:rPr>
        <w:t xml:space="preserve"> </w:t>
      </w:r>
      <w:r w:rsidRPr="00F3167B">
        <w:rPr>
          <w:highlight w:val="green"/>
          <w:u w:val="single"/>
        </w:rPr>
        <w:t>entail condoning ideas</w:t>
      </w:r>
      <w:r w:rsidRPr="00A14C1E">
        <w:rPr>
          <w:sz w:val="12"/>
        </w:rPr>
        <w:t xml:space="preserve"> that we oppose or being indifferent to standpoints that we disagree with, </w:t>
      </w:r>
      <w:r w:rsidRPr="00F3167B">
        <w:rPr>
          <w:highlight w:val="green"/>
          <w:u w:val="single"/>
        </w:rPr>
        <w:t>but treating those who defend them as legitimate</w:t>
      </w:r>
      <w:r w:rsidRPr="00A14C1E">
        <w:rPr>
          <w:sz w:val="12"/>
        </w:rPr>
        <w:t xml:space="preserve"> opponents. This category of the “adversary” does not eliminate antagonism, though, and it should be distinguished from the liberal notion of the competitor with which it is sometimes identified. </w:t>
      </w:r>
      <w:r w:rsidRPr="00A14C1E">
        <w:rPr>
          <w:u w:val="single"/>
        </w:rPr>
        <w:t xml:space="preserve">An adversary is </w:t>
      </w:r>
      <w:r w:rsidRPr="00A14C1E">
        <w:rPr>
          <w:rStyle w:val="LinedDown"/>
        </w:rPr>
        <w:t xml:space="preserve">an enemy, but </w:t>
      </w:r>
      <w:r w:rsidRPr="00A14C1E">
        <w:rPr>
          <w:u w:val="single"/>
        </w:rPr>
        <w:t>a legitimate enemy</w:t>
      </w:r>
      <w:r w:rsidRPr="00A14C1E">
        <w:rPr>
          <w:sz w:val="12"/>
        </w:rPr>
        <w:t xml:space="preserve">, one </w:t>
      </w:r>
      <w:r w:rsidRPr="00A14C1E">
        <w:rPr>
          <w:u w:val="single"/>
        </w:rPr>
        <w:t>with</w:t>
      </w:r>
      <w:r w:rsidRPr="00A14C1E">
        <w:rPr>
          <w:sz w:val="12"/>
        </w:rPr>
        <w:t xml:space="preserve"> </w:t>
      </w:r>
      <w:r w:rsidRPr="00A14C1E">
        <w:rPr>
          <w:u w:val="single"/>
        </w:rPr>
        <w:t xml:space="preserve">whom we have </w:t>
      </w:r>
      <w:r w:rsidRPr="00A14C1E">
        <w:rPr>
          <w:rStyle w:val="LinedDown"/>
        </w:rPr>
        <w:t>some</w:t>
      </w:r>
      <w:r w:rsidRPr="00A14C1E">
        <w:rPr>
          <w:u w:val="single"/>
        </w:rPr>
        <w:t xml:space="preserve"> common ground</w:t>
      </w:r>
      <w:r w:rsidRPr="00A14C1E">
        <w:rPr>
          <w:sz w:val="12"/>
        </w:rPr>
        <w:t xml:space="preserve"> because </w:t>
      </w:r>
      <w:r w:rsidRPr="00A14C1E">
        <w:rPr>
          <w:u w:val="single"/>
        </w:rPr>
        <w:t xml:space="preserve">we have a shared adhesion to </w:t>
      </w:r>
      <w:r w:rsidRPr="00A14C1E">
        <w:rPr>
          <w:rStyle w:val="LinedDown"/>
        </w:rPr>
        <w:t>the</w:t>
      </w:r>
      <w:r w:rsidRPr="00A14C1E">
        <w:rPr>
          <w:u w:val="single"/>
        </w:rPr>
        <w:t xml:space="preserve"> ethico-political principles </w:t>
      </w:r>
      <w:r w:rsidRPr="00A14C1E">
        <w:rPr>
          <w:rStyle w:val="LinedDown"/>
        </w:rPr>
        <w:t>of liberal democracy: liberty</w:t>
      </w:r>
      <w:r w:rsidRPr="00A14C1E">
        <w:rPr>
          <w:sz w:val="12"/>
        </w:rPr>
        <w:t xml:space="preserve"> and equality. But we disagree on the meaning and implementation of those principles and such a disagreement is not one that could not be resolved through deliberation and rational discussion. Indeed, given the ineradicable pluralism of value, there is not rational resolution of the conflict, hence its antagonistic dimension. This does not mean of course that adversaries can never cease to disagree but that does not prove that antagonism has been eradicated. </w:t>
      </w:r>
      <w:r w:rsidRPr="00A14C1E">
        <w:rPr>
          <w:rStyle w:val="Emphasis"/>
        </w:rPr>
        <w:t>To accept the view of the adversary is to undergo a radical change in political identity</w:t>
      </w:r>
      <w:r w:rsidRPr="00A14C1E">
        <w:rPr>
          <w:sz w:val="12"/>
        </w:rPr>
        <w:t xml:space="preserve">. It is more a sort of conversion than a process of rational persuasion (in the same way as Thomas Kuhn has argued that adherence to a new scientific paradigm is a conversion). </w:t>
      </w:r>
      <w:r w:rsidRPr="00F3167B">
        <w:rPr>
          <w:highlight w:val="green"/>
          <w:u w:val="single"/>
        </w:rPr>
        <w:t>Compromises</w:t>
      </w:r>
      <w:r w:rsidRPr="00B90511">
        <w:rPr>
          <w:u w:val="single"/>
        </w:rPr>
        <w:t xml:space="preserve"> are</w:t>
      </w:r>
      <w:r w:rsidRPr="00A14C1E">
        <w:rPr>
          <w:sz w:val="12"/>
        </w:rPr>
        <w:t xml:space="preserve">, of course, also </w:t>
      </w:r>
      <w:r w:rsidRPr="00B90511">
        <w:rPr>
          <w:u w:val="single"/>
        </w:rPr>
        <w:t>possible</w:t>
      </w:r>
      <w:r w:rsidRPr="00A14C1E">
        <w:rPr>
          <w:sz w:val="12"/>
        </w:rPr>
        <w:t xml:space="preserve">; they are part and parcel of politics; but </w:t>
      </w:r>
      <w:r w:rsidRPr="00B90511">
        <w:rPr>
          <w:u w:val="single"/>
        </w:rPr>
        <w:t xml:space="preserve">they </w:t>
      </w:r>
      <w:r w:rsidRPr="00F3167B">
        <w:rPr>
          <w:highlight w:val="green"/>
          <w:u w:val="single"/>
        </w:rPr>
        <w:t>should be seen as</w:t>
      </w:r>
      <w:r w:rsidRPr="00B90511">
        <w:rPr>
          <w:u w:val="single"/>
        </w:rPr>
        <w:t xml:space="preserve"> temporary </w:t>
      </w:r>
      <w:r w:rsidRPr="00F3167B">
        <w:rPr>
          <w:highlight w:val="green"/>
          <w:u w:val="single"/>
        </w:rPr>
        <w:t>respites in</w:t>
      </w:r>
      <w:r w:rsidRPr="00B90511">
        <w:rPr>
          <w:u w:val="single"/>
        </w:rPr>
        <w:t xml:space="preserve"> an </w:t>
      </w:r>
      <w:r w:rsidRPr="00F3167B">
        <w:rPr>
          <w:highlight w:val="green"/>
          <w:u w:val="single"/>
        </w:rPr>
        <w:t>ongoing confrontation</w:t>
      </w:r>
      <w:r w:rsidRPr="00B90511">
        <w:rPr>
          <w:u w:val="single"/>
        </w:rPr>
        <w:t>.</w:t>
      </w:r>
    </w:p>
    <w:p w14:paraId="29056B0E" w14:textId="77860F2E" w:rsidR="00854631" w:rsidRDefault="00854631" w:rsidP="00854631">
      <w:pPr>
        <w:pStyle w:val="Heading4"/>
      </w:pPr>
      <w:r>
        <w:t>Additionally prefer</w:t>
      </w:r>
    </w:p>
    <w:p w14:paraId="6D015A29" w14:textId="77777777" w:rsidR="00FD252A" w:rsidRPr="00FD252A" w:rsidRDefault="00FD252A" w:rsidP="00FD252A"/>
    <w:p w14:paraId="4FE8AFD5" w14:textId="77777777" w:rsidR="00854631" w:rsidRDefault="00854631" w:rsidP="00854631">
      <w:pPr>
        <w:pStyle w:val="Heading4"/>
      </w:pPr>
      <w:r>
        <w:lastRenderedPageBreak/>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2CAE5D9D" w14:textId="77777777" w:rsidR="00854631" w:rsidRDefault="00854631" w:rsidP="00854631">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384A24B4" w14:textId="77777777" w:rsidR="00854631" w:rsidRPr="00B56222" w:rsidRDefault="00854631" w:rsidP="00854631">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t xml:space="preserve">LaFollete 2K </w:t>
      </w:r>
      <w:r w:rsidRPr="00AD4023">
        <w:rPr>
          <w:rFonts w:cs="Calibri"/>
        </w:rPr>
        <w:br/>
      </w:r>
      <w:r w:rsidRPr="00AD4023">
        <w:rPr>
          <w:rFonts w:cs="Calibri"/>
          <w:b w:val="0"/>
          <w:sz w:val="18"/>
        </w:rPr>
        <w:t xml:space="preserve">"Pragmatic Ethics" </w:t>
      </w:r>
      <w:hyperlink r:id="rId33" w:history="1">
        <w:r w:rsidRPr="00AD4023">
          <w:rPr>
            <w:rFonts w:cs="Calibri"/>
            <w:b w:val="0"/>
            <w:sz w:val="18"/>
          </w:rPr>
          <w:t>Hugh LaFollette</w:t>
        </w:r>
      </w:hyperlink>
      <w:r w:rsidRPr="00AD4023">
        <w:rPr>
          <w:rFonts w:cs="Calibri"/>
          <w:b w:val="0"/>
          <w:sz w:val="18"/>
        </w:rPr>
        <w:t xml:space="preserve"> In </w:t>
      </w:r>
      <w:hyperlink r:id="rId34"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0F6EF0F9" w14:textId="77777777" w:rsidR="00854631" w:rsidRPr="003069FE" w:rsidRDefault="00854631" w:rsidP="00854631">
      <w:pPr>
        <w:rPr>
          <w:sz w:val="12"/>
          <w:szCs w:val="26"/>
        </w:rPr>
      </w:pPr>
      <w:r w:rsidRPr="002A3492">
        <w:rPr>
          <w:sz w:val="12"/>
          <w:szCs w:val="26"/>
        </w:rPr>
        <w:t xml:space="preserve">Employs criteria, but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worlds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apply, but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2E1F434B" w14:textId="77777777" w:rsidR="00854631" w:rsidRDefault="00854631" w:rsidP="00854631">
      <w:pPr>
        <w:pStyle w:val="Heading4"/>
      </w:pPr>
      <w:r>
        <w:lastRenderedPageBreak/>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00656EFD" w14:textId="77777777" w:rsidR="00854631" w:rsidRDefault="00854631" w:rsidP="00854631">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4E5F921D" w14:textId="77777777" w:rsidR="00854631" w:rsidRPr="008A6093" w:rsidRDefault="00854631" w:rsidP="00854631"/>
    <w:p w14:paraId="437530D6" w14:textId="77777777" w:rsidR="00854631" w:rsidRDefault="00854631" w:rsidP="00854631">
      <w:pPr>
        <w:pStyle w:val="Heading3"/>
      </w:pPr>
      <w:r w:rsidRPr="003F1001">
        <w:lastRenderedPageBreak/>
        <w:t xml:space="preserve">1AC </w:t>
      </w:r>
      <w:r>
        <w:t>–</w:t>
      </w:r>
      <w:r w:rsidRPr="003F1001">
        <w:t xml:space="preserve"> Offense</w:t>
      </w:r>
    </w:p>
    <w:p w14:paraId="01DF62DA" w14:textId="77777777" w:rsidR="00854631" w:rsidRDefault="00854631" w:rsidP="00854631">
      <w:pPr>
        <w:pStyle w:val="Heading4"/>
      </w:pPr>
      <w:r>
        <w:t xml:space="preserve">The negative and I Affirm the Whole Resolution – </w:t>
      </w:r>
      <w:r w:rsidRPr="005A48E1">
        <w:t>Resolved: In a democracy, a free press ought to prioritize objectivity over advocacy.</w:t>
      </w:r>
    </w:p>
    <w:p w14:paraId="71E00841" w14:textId="77777777" w:rsidR="00854631" w:rsidRPr="002B22B2" w:rsidRDefault="00854631" w:rsidP="00854631">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3AA99542" w14:textId="77777777" w:rsidR="00854631" w:rsidRDefault="00854631" w:rsidP="00854631">
      <w:pPr>
        <w:pStyle w:val="Heading4"/>
      </w:pPr>
      <w:r>
        <w:t xml:space="preserve">1] Objectivity in the press is consistent with the pragmatic theory of truth via </w:t>
      </w:r>
      <w:r w:rsidRPr="00A37989">
        <w:rPr>
          <w:u w:val="single"/>
        </w:rPr>
        <w:t>rigorous inquiry</w:t>
      </w:r>
      <w:r>
        <w:t xml:space="preserve"> and </w:t>
      </w:r>
      <w:r w:rsidRPr="00866BFF">
        <w:rPr>
          <w:u w:val="single"/>
        </w:rPr>
        <w:t>pluralist decision-making</w:t>
      </w:r>
      <w:r>
        <w:t xml:space="preserve">. </w:t>
      </w:r>
    </w:p>
    <w:p w14:paraId="16CFE842" w14:textId="77777777" w:rsidR="00854631" w:rsidRPr="002B566B" w:rsidRDefault="00854631" w:rsidP="00854631">
      <w:r w:rsidRPr="005E3EBC">
        <w:rPr>
          <w:rStyle w:val="Style13ptBold"/>
        </w:rPr>
        <w:t>Ward 17</w:t>
      </w:r>
      <w:r>
        <w:t xml:space="preserve"> [</w:t>
      </w:r>
      <w:r w:rsidRPr="00E069C2">
        <w:t xml:space="preserve">Stephen J. A. Ward </w:t>
      </w:r>
      <w:r>
        <w:t>(</w:t>
      </w:r>
      <w:r w:rsidRPr="00E069C2">
        <w:t>Distinguished Lecturer in Ethics at the University of British Columbia, Courtesy Professor at the School of Journalism and Communication at the University of Oregon, and founding director of the Center for Journalism Ethics at the University of Wisconsin</w:t>
      </w:r>
      <w:r>
        <w:t xml:space="preserve">). “ENGAGEMENT AND PRAGMATIC OBJECTIVITY”. Center for Journalism Ethics at the University of Wisconsin-Madison. March 27, 2017. Accessed 2/26/2022. </w:t>
      </w:r>
      <w:hyperlink r:id="rId35" w:history="1">
        <w:r w:rsidRPr="000C6B46">
          <w:rPr>
            <w:rStyle w:val="Hyperlink"/>
          </w:rPr>
          <w:t>https://ethics.journalism.wisc.edu/2017/03/27/engagement-and-pragmatic-objectivity/</w:t>
        </w:r>
      </w:hyperlink>
      <w:r>
        <w:t xml:space="preserve"> //Xu]</w:t>
      </w:r>
    </w:p>
    <w:p w14:paraId="410DF94E" w14:textId="77777777" w:rsidR="00854631" w:rsidRPr="00C57201" w:rsidRDefault="00854631" w:rsidP="00854631">
      <w:pPr>
        <w:rPr>
          <w:rStyle w:val="Emphasis"/>
        </w:rPr>
      </w:pPr>
      <w:r w:rsidRPr="00C57201">
        <w:rPr>
          <w:sz w:val="16"/>
        </w:rPr>
        <w:t xml:space="preserve">In the first article in this series, I argued for a radical rethink of ethics to respond properly to the challenge of journalism in a time of Trump. </w:t>
      </w:r>
      <w:r w:rsidRPr="004347FF">
        <w:rPr>
          <w:rStyle w:val="Emphasis"/>
        </w:rPr>
        <w:t xml:space="preserve">We need to practice democratically engaged journalism, which views </w:t>
      </w:r>
      <w:r w:rsidRPr="004347FF">
        <w:rPr>
          <w:rStyle w:val="Emphasis"/>
          <w:highlight w:val="green"/>
        </w:rPr>
        <w:t>journalists</w:t>
      </w:r>
      <w:r w:rsidRPr="004347FF">
        <w:rPr>
          <w:rStyle w:val="Emphasis"/>
        </w:rPr>
        <w:t xml:space="preserve"> as social advocates. But they are advocates of a special kind: </w:t>
      </w:r>
      <w:r w:rsidRPr="004347FF">
        <w:rPr>
          <w:rStyle w:val="Emphasis"/>
          <w:highlight w:val="green"/>
        </w:rPr>
        <w:t>objective advocates for plural democracy</w:t>
      </w:r>
      <w:r w:rsidRPr="004347FF">
        <w:rPr>
          <w:rStyle w:val="Emphasis"/>
        </w:rPr>
        <w:t>.</w:t>
      </w:r>
      <w:r>
        <w:rPr>
          <w:rStyle w:val="Emphasis"/>
        </w:rPr>
        <w:t xml:space="preserve"> </w:t>
      </w:r>
      <w:r w:rsidRPr="004347FF">
        <w:rPr>
          <w:rStyle w:val="Emphasis"/>
        </w:rPr>
        <w:t xml:space="preserve">Here, I’ll examine </w:t>
      </w:r>
      <w:r w:rsidRPr="004347FF">
        <w:rPr>
          <w:rStyle w:val="Emphasis"/>
          <w:highlight w:val="green"/>
        </w:rPr>
        <w:t>the method of</w:t>
      </w:r>
      <w:r w:rsidRPr="004347FF">
        <w:rPr>
          <w:rStyle w:val="Emphasis"/>
        </w:rPr>
        <w:t xml:space="preserve"> objective engagement, what I call </w:t>
      </w:r>
      <w:r w:rsidRPr="004347FF">
        <w:rPr>
          <w:rStyle w:val="Emphasis"/>
          <w:highlight w:val="green"/>
        </w:rPr>
        <w:t>pragmatic objectivity</w:t>
      </w:r>
      <w:r w:rsidRPr="004347FF">
        <w:rPr>
          <w:rStyle w:val="Emphasis"/>
        </w:rPr>
        <w:t xml:space="preserve">. </w:t>
      </w:r>
      <w:r w:rsidRPr="00C57201">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4347FF">
        <w:rPr>
          <w:rStyle w:val="Emphasis"/>
        </w:rPr>
        <w:t xml:space="preserve">Pragmatic objectivity </w:t>
      </w:r>
      <w:r w:rsidRPr="004347FF">
        <w:rPr>
          <w:rStyle w:val="Emphasis"/>
          <w:highlight w:val="green"/>
        </w:rPr>
        <w:t>rejects</w:t>
      </w:r>
      <w:r w:rsidRPr="004347FF">
        <w:rPr>
          <w:rStyle w:val="Emphasis"/>
        </w:rPr>
        <w:t xml:space="preserve"> the </w:t>
      </w:r>
      <w:r w:rsidRPr="004347FF">
        <w:rPr>
          <w:rStyle w:val="Emphasis"/>
          <w:highlight w:val="green"/>
        </w:rPr>
        <w:t>dualisms</w:t>
      </w:r>
      <w:r w:rsidRPr="004347FF">
        <w:rPr>
          <w:rStyle w:val="Emphasis"/>
        </w:rPr>
        <w:t xml:space="preserve">, but not objectivity. </w:t>
      </w:r>
      <w:r w:rsidRPr="00C57201">
        <w:rPr>
          <w:sz w:val="16"/>
        </w:rPr>
        <w:t xml:space="preserve">It redefines it. But how can journalists be engaged and objective? OBJECTIVITY AS TESTING What does it mean to be objective, and why be objective? Since philosophy in antiquity, objectivity has been an ideal of inquiry. </w:t>
      </w:r>
      <w:r w:rsidRPr="00E35B2F">
        <w:rPr>
          <w:rStyle w:val="Emphasis"/>
          <w:highlight w:val="green"/>
        </w:rPr>
        <w:t>Objectivity</w:t>
      </w:r>
      <w:r w:rsidRPr="00E35B2F">
        <w:rPr>
          <w:rStyle w:val="Emphasis"/>
        </w:rPr>
        <w:t xml:space="preserve"> in this tradition </w:t>
      </w:r>
      <w:r w:rsidRPr="00E35B2F">
        <w:rPr>
          <w:rStyle w:val="Emphasis"/>
          <w:highlight w:val="green"/>
        </w:rPr>
        <w:t>is ontological</w:t>
      </w:r>
      <w:r w:rsidRPr="00E35B2F">
        <w:rPr>
          <w:rStyle w:val="Emphasis"/>
        </w:rPr>
        <w:t xml:space="preserve">, i.e., it is knowledge of the world as it exists independent of mind. Objective beliefs </w:t>
      </w:r>
      <w:r w:rsidRPr="00E35B2F">
        <w:rPr>
          <w:rStyle w:val="Emphasis"/>
          <w:highlight w:val="green"/>
        </w:rPr>
        <w:t>map the world</w:t>
      </w:r>
      <w:r w:rsidRPr="00E35B2F">
        <w:rPr>
          <w:rStyle w:val="Emphasis"/>
        </w:rPr>
        <w:t>. Subjective beliefs fail to map.</w:t>
      </w:r>
      <w:r w:rsidRPr="00C57201">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E35B2F">
        <w:rPr>
          <w:rStyle w:val="Emphasis"/>
          <w:highlight w:val="green"/>
        </w:rPr>
        <w:t>We examine how we formed a belief.</w:t>
      </w:r>
      <w:r w:rsidRPr="00C57201">
        <w:rPr>
          <w:sz w:val="16"/>
        </w:rPr>
        <w:t xml:space="preserve"> We evaluate its reasons and its methods. Objectivity becomes epistemological. Objective belief is supported by evidence. Subjective belief lacks support. </w:t>
      </w:r>
      <w:r w:rsidRPr="00E35B2F">
        <w:rPr>
          <w:rStyle w:val="Emphasis"/>
        </w:rPr>
        <w:t xml:space="preserve">Objectivity comes down to testing beliefs </w:t>
      </w:r>
      <w:r w:rsidRPr="00E35B2F">
        <w:rPr>
          <w:rStyle w:val="Emphasis"/>
          <w:highlight w:val="green"/>
        </w:rPr>
        <w:t>by the methods</w:t>
      </w:r>
      <w:r w:rsidRPr="00E35B2F">
        <w:rPr>
          <w:rStyle w:val="Emphasis"/>
        </w:rPr>
        <w:t xml:space="preserve"> and criteria </w:t>
      </w:r>
      <w:r w:rsidRPr="00E35B2F">
        <w:rPr>
          <w:rStyle w:val="Emphasis"/>
          <w:highlight w:val="green"/>
        </w:rPr>
        <w:t>of good inquiry</w:t>
      </w:r>
      <w:r w:rsidRPr="00E35B2F">
        <w:rPr>
          <w:rStyle w:val="Emphasis"/>
        </w:rPr>
        <w:t xml:space="preserve">. For example, we test beliefs to see </w:t>
      </w:r>
      <w:r w:rsidRPr="00E35B2F">
        <w:rPr>
          <w:rStyle w:val="Emphasis"/>
          <w:highlight w:val="green"/>
        </w:rPr>
        <w:t>if</w:t>
      </w:r>
      <w:r w:rsidRPr="00E35B2F">
        <w:rPr>
          <w:rStyle w:val="Emphasis"/>
        </w:rPr>
        <w:t xml:space="preserve"> </w:t>
      </w:r>
      <w:r w:rsidRPr="00E35B2F">
        <w:rPr>
          <w:rStyle w:val="Emphasis"/>
          <w:highlight w:val="green"/>
        </w:rPr>
        <w:t>they follow valid statistical methods</w:t>
      </w:r>
      <w:r w:rsidRPr="00E35B2F">
        <w:rPr>
          <w:rStyle w:val="Emphasis"/>
        </w:rPr>
        <w:t xml:space="preserve">. </w:t>
      </w:r>
      <w:r w:rsidRPr="00C57201">
        <w:rPr>
          <w:sz w:val="16"/>
        </w:rPr>
        <w:t>The most familiar modes of testing are the methods of science. But criteria for objective inquiry populate philosophy, logic, critical thinking, social science, law, and journalism.</w:t>
      </w:r>
      <w:r>
        <w:rPr>
          <w:rStyle w:val="Emphasis"/>
        </w:rPr>
        <w:t xml:space="preserve"> </w:t>
      </w:r>
      <w:r w:rsidRPr="00C57201">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And, we need objective methods for adjudication: Teachers need to mark exams objectively; judges need to adjudicate disputes by law and fact. Too much time has been wasted of late on the flabby, unfocused question as to whether objectivity exists, or whether it is valuable. Of course objectivity exists, if we mean there are people capable of reasonably objective judgments. That happens every day. And, it is clear that objective judgment has value in many domains of life. So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reporting and advocacy. It is exclusive: Reporter’s opinions and interpretations are to be excluded from good reporting. This is the old objectivity. It makes objective engagement ‘sound strange.’ This way of thinking continues to haunt debates, even if people doubt objectivity. Reporters still balk at the suggestion they interpret events. They worry about losing neutrality when covering Trump. Too many commentators reject objectivity because they think of it as strict neutrality, as if there was not some </w:t>
      </w:r>
      <w:r w:rsidRPr="00C57201">
        <w:rPr>
          <w:sz w:val="16"/>
        </w:rPr>
        <w:lastRenderedPageBreak/>
        <w:t xml:space="preserve">other conception. </w:t>
      </w:r>
      <w:r w:rsidRPr="00C57201">
        <w:rPr>
          <w:rStyle w:val="Emphasis"/>
          <w:highlight w:val="green"/>
        </w:rPr>
        <w:t>Pragmatic objectivity is</w:t>
      </w:r>
      <w:r w:rsidRPr="00C57201">
        <w:rPr>
          <w:rStyle w:val="Emphasis"/>
        </w:rPr>
        <w:t xml:space="preserve"> a new objectivity. It is </w:t>
      </w:r>
      <w:r w:rsidRPr="00C57201">
        <w:rPr>
          <w:rStyle w:val="Emphasis"/>
          <w:highlight w:val="green"/>
        </w:rPr>
        <w:t>plural and holistic</w:t>
      </w:r>
      <w:r w:rsidRPr="00C57201">
        <w:rPr>
          <w:rStyle w:val="Emphasis"/>
        </w:rPr>
        <w:t xml:space="preserve">. It </w:t>
      </w:r>
      <w:r w:rsidRPr="00C57201">
        <w:rPr>
          <w:rStyle w:val="Emphasis"/>
          <w:highlight w:val="green"/>
        </w:rPr>
        <w:t>evaluates beliefs with a variety of standards</w:t>
      </w:r>
      <w:r w:rsidRPr="00C57201">
        <w:rPr>
          <w:rStyle w:val="Emphasis"/>
        </w:rPr>
        <w:t xml:space="preserve">. It is </w:t>
      </w:r>
      <w:r w:rsidRPr="00C57201">
        <w:rPr>
          <w:rStyle w:val="Emphasis"/>
          <w:highlight w:val="green"/>
        </w:rPr>
        <w:t>inclusive</w:t>
      </w:r>
      <w:r w:rsidRPr="00C57201">
        <w:rPr>
          <w:rStyle w:val="Emphasis"/>
        </w:rPr>
        <w:t xml:space="preserve">, open </w:t>
      </w:r>
      <w:r w:rsidRPr="00C57201">
        <w:rPr>
          <w:rStyle w:val="Emphasis"/>
          <w:highlight w:val="green"/>
        </w:rPr>
        <w:t>to</w:t>
      </w:r>
      <w:r w:rsidRPr="00C57201">
        <w:rPr>
          <w:rStyle w:val="Emphasis"/>
        </w:rPr>
        <w:t xml:space="preserve"> the evaluation of </w:t>
      </w:r>
      <w:r w:rsidRPr="00C57201">
        <w:rPr>
          <w:rStyle w:val="Emphasis"/>
          <w:highlight w:val="green"/>
        </w:rPr>
        <w:t>many kinds of writing</w:t>
      </w:r>
      <w:r w:rsidRPr="00C57201">
        <w:rPr>
          <w:rStyle w:val="Emphasis"/>
        </w:rPr>
        <w:t>. It denies dualisms, viewing journalism as both factual and interpretive, an engaged chronicling.</w:t>
      </w:r>
      <w:r>
        <w:rPr>
          <w:rStyle w:val="Emphasis"/>
        </w:rPr>
        <w:t xml:space="preserve"> </w:t>
      </w:r>
      <w:r w:rsidRPr="00C57201">
        <w:rPr>
          <w:sz w:val="16"/>
        </w:rPr>
        <w:t xml:space="preserve">For pragmatic objectivity, the sphere of objective belief is larger than the sphere of fact. What we know depends not only on observation but on our perspectives—webs of belief and values. </w:t>
      </w:r>
      <w:r w:rsidRPr="00C57201">
        <w:rPr>
          <w:rStyle w:val="Emphasis"/>
          <w:highlight w:val="green"/>
        </w:rPr>
        <w:t>Knowledge is</w:t>
      </w:r>
      <w:r w:rsidRPr="00C57201">
        <w:rPr>
          <w:rStyle w:val="Emphasis"/>
        </w:rPr>
        <w:t xml:space="preserve"> an </w:t>
      </w:r>
      <w:r w:rsidRPr="00C57201">
        <w:rPr>
          <w:rStyle w:val="Emphasis"/>
          <w:highlight w:val="green"/>
        </w:rPr>
        <w:t>interpretation</w:t>
      </w:r>
      <w:r w:rsidRPr="00C57201">
        <w:rPr>
          <w:rStyle w:val="Emphasis"/>
        </w:rPr>
        <w:t xml:space="preserve">, in which fact and theory are entangled. Even what we consider a fact is </w:t>
      </w:r>
      <w:r w:rsidRPr="00C57201">
        <w:rPr>
          <w:rStyle w:val="Emphasis"/>
          <w:highlight w:val="green"/>
        </w:rPr>
        <w:t>determined by our webs of belief</w:t>
      </w:r>
      <w:r w:rsidRPr="00C57201">
        <w:rPr>
          <w:rStyle w:val="Emphasis"/>
        </w:rPr>
        <w:t>.</w:t>
      </w:r>
      <w:r>
        <w:rPr>
          <w:rStyle w:val="Emphasis"/>
        </w:rPr>
        <w:t xml:space="preserve"> </w:t>
      </w:r>
      <w:r w:rsidRPr="00C57201">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C57201">
        <w:rPr>
          <w:rStyle w:val="Emphasis"/>
          <w:highlight w:val="green"/>
        </w:rPr>
        <w:t>Journalism stories are web-dependent interpretations</w:t>
      </w:r>
      <w:r w:rsidRPr="00C57201">
        <w:rPr>
          <w:rStyle w:val="Emphasis"/>
        </w:rPr>
        <w:t>.</w:t>
      </w:r>
      <w:r w:rsidRPr="00C57201">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C57201">
        <w:rPr>
          <w:rStyle w:val="Emphasis"/>
        </w:rPr>
        <w:t xml:space="preserve">Salience, choosing content, and </w:t>
      </w:r>
      <w:r w:rsidRPr="00C57201">
        <w:rPr>
          <w:rStyle w:val="Emphasis"/>
          <w:highlight w:val="green"/>
        </w:rPr>
        <w:t>creating meaning are interpretive functions</w:t>
      </w:r>
      <w:r w:rsidRPr="00C57201">
        <w:rPr>
          <w:rStyle w:val="Emphasis"/>
        </w:rPr>
        <w:t>.</w:t>
      </w:r>
      <w:r w:rsidRPr="00C57201">
        <w:rPr>
          <w:sz w:val="16"/>
        </w:rPr>
        <w:t xml:space="preserve"> If this view is true, then we need a notion of objectivity that disciplines and tests our interpretive tendencies, rather than tries to eliminate them. We need appropriate standards of evaluation. </w:t>
      </w:r>
      <w:r w:rsidRPr="00C57201">
        <w:rPr>
          <w:rStyle w:val="Emphasis"/>
          <w:highlight w:val="green"/>
        </w:rPr>
        <w:t>Pragmatic objectivity provides</w:t>
      </w:r>
      <w:r w:rsidRPr="00C57201">
        <w:rPr>
          <w:rStyle w:val="Emphasis"/>
        </w:rPr>
        <w:t xml:space="preserve"> a list </w:t>
      </w:r>
      <w:r w:rsidRPr="00C57201">
        <w:rPr>
          <w:rStyle w:val="Emphasis"/>
          <w:highlight w:val="green"/>
        </w:rPr>
        <w:t>for journalism</w:t>
      </w:r>
      <w:r w:rsidRPr="00C57201">
        <w:rPr>
          <w:rStyle w:val="Emphasis"/>
        </w:rPr>
        <w:t>.</w:t>
      </w:r>
      <w:r w:rsidRPr="00C57201">
        <w:rPr>
          <w:sz w:val="16"/>
        </w:rPr>
        <w:t xml:space="preserve"> They are: Standards of attitude: Journalists should adopt the objective stance, step back from their beliefs, display a passion for truth and give reasons that others could accept. Standards of </w:t>
      </w:r>
      <w:r w:rsidRPr="00C57201">
        <w:rPr>
          <w:rStyle w:val="Emphasis"/>
          <w:highlight w:val="green"/>
        </w:rPr>
        <w:t>empirical validity</w:t>
      </w:r>
      <w:r w:rsidRPr="00C57201">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C57201">
        <w:rPr>
          <w:rStyle w:val="Emphasis"/>
          <w:highlight w:val="green"/>
        </w:rPr>
        <w:t>diverse</w:t>
      </w:r>
      <w:r w:rsidRPr="00C57201">
        <w:rPr>
          <w:rStyle w:val="Emphasis"/>
        </w:rPr>
        <w:t xml:space="preserve"> and trusted </w:t>
      </w:r>
      <w:r w:rsidRPr="00C57201">
        <w:rPr>
          <w:rStyle w:val="Emphasis"/>
          <w:highlight w:val="green"/>
        </w:rPr>
        <w:t>sources</w:t>
      </w:r>
      <w:r w:rsidRPr="00C57201">
        <w:rPr>
          <w:sz w:val="16"/>
        </w:rPr>
        <w:t xml:space="preserve">: Are important sources taken into account and fairly assessed? Standards of self-consciousness: In constructing a story, are we conscious of the conceptual frame we use to understand the topic? Are there other frames? Standard of open, public scrutiny: Have we subjected our views to the views of others? </w:t>
      </w:r>
      <w:r w:rsidRPr="00C57201">
        <w:rPr>
          <w:rStyle w:val="Emphasis"/>
          <w:highlight w:val="green"/>
        </w:rPr>
        <w:t xml:space="preserve">Are we prepared to alter </w:t>
      </w:r>
      <w:r w:rsidRPr="00C57201">
        <w:rPr>
          <w:rStyle w:val="Emphasis"/>
        </w:rPr>
        <w:t xml:space="preserve">our </w:t>
      </w:r>
      <w:r w:rsidRPr="00C57201">
        <w:rPr>
          <w:rStyle w:val="Emphasis"/>
          <w:highlight w:val="green"/>
        </w:rPr>
        <w:t>views</w:t>
      </w:r>
      <w:r w:rsidRPr="00C57201">
        <w:rPr>
          <w:rStyle w:val="Emphasis"/>
        </w:rPr>
        <w:t>?</w:t>
      </w:r>
      <w:r w:rsidRPr="00C57201">
        <w:rPr>
          <w:sz w:val="16"/>
        </w:rPr>
        <w:t xml:space="preserve"> </w:t>
      </w:r>
      <w:r w:rsidRPr="00C57201">
        <w:rPr>
          <w:rStyle w:val="Emphasis"/>
          <w:highlight w:val="green"/>
        </w:rPr>
        <w:t>The standard</w:t>
      </w:r>
      <w:r w:rsidRPr="00C57201">
        <w:rPr>
          <w:rStyle w:val="Emphasis"/>
        </w:rPr>
        <w:t xml:space="preserve">s apply to many forms of journalism from ‘straight’ reporting to editorial commentary and advocacy journalism. It </w:t>
      </w:r>
      <w:r w:rsidRPr="00C57201">
        <w:rPr>
          <w:rStyle w:val="Emphasis"/>
          <w:highlight w:val="green"/>
        </w:rPr>
        <w:t>is</w:t>
      </w:r>
      <w:r w:rsidRPr="00C57201">
        <w:rPr>
          <w:rStyle w:val="Emphasis"/>
        </w:rPr>
        <w:t xml:space="preserve"> a </w:t>
      </w:r>
      <w:r w:rsidRPr="00C57201">
        <w:rPr>
          <w:rStyle w:val="Emphasis"/>
          <w:highlight w:val="green"/>
        </w:rPr>
        <w:t>flexible</w:t>
      </w:r>
      <w:r w:rsidRPr="00C57201">
        <w:rPr>
          <w:rStyle w:val="Emphasis"/>
        </w:rPr>
        <w:t>, platform-</w:t>
      </w:r>
      <w:r w:rsidRPr="00C57201">
        <w:rPr>
          <w:rStyle w:val="Emphasis"/>
          <w:highlight w:val="green"/>
        </w:rPr>
        <w:t>neutral method.</w:t>
      </w:r>
    </w:p>
    <w:p w14:paraId="5021EA32" w14:textId="77777777" w:rsidR="00854631" w:rsidRPr="000559E7" w:rsidRDefault="00854631" w:rsidP="00854631">
      <w:pPr>
        <w:pStyle w:val="Heading3"/>
      </w:pPr>
      <w:r>
        <w:lastRenderedPageBreak/>
        <w:t>1AC – Underview</w:t>
      </w:r>
    </w:p>
    <w:p w14:paraId="4022573B" w14:textId="77777777" w:rsidR="00854631" w:rsidRDefault="00854631" w:rsidP="00854631">
      <w:pPr>
        <w:pStyle w:val="Heading4"/>
      </w:pPr>
      <w:r>
        <w:t xml:space="preserve">1] </w:t>
      </w:r>
      <w:r w:rsidRPr="00100AB4">
        <w:t>No neg arguments – skews me to answer those. Answering this triggers a contradiction since it relies on an analytic argument and those affirm since I spoke first and they were your fault for creating.</w:t>
      </w:r>
    </w:p>
    <w:p w14:paraId="00794ED3" w14:textId="77777777" w:rsidR="00854631" w:rsidRDefault="00854631" w:rsidP="00854631">
      <w:pPr>
        <w:pStyle w:val="Heading4"/>
      </w:pPr>
      <w:r>
        <w:t xml:space="preserve">2] No 2NR “I meet” arguments- they’re each a NIB for me to winning theory which kills my ability to check abuse. </w:t>
      </w:r>
    </w:p>
    <w:p w14:paraId="48D1A6B4" w14:textId="77777777" w:rsidR="00854631" w:rsidRDefault="00854631" w:rsidP="00854631">
      <w:pPr>
        <w:pStyle w:val="Heading4"/>
      </w:pPr>
      <w:r>
        <w:t xml:space="preserve">3] </w:t>
      </w:r>
      <w:r w:rsidRPr="00641D39">
        <w:t xml:space="preserve">Treat each </w:t>
      </w:r>
      <w:r>
        <w:t>theoretical argument as</w:t>
      </w:r>
      <w:r w:rsidRPr="00641D39">
        <w:t xml:space="preserve"> drop the debater</w:t>
      </w:r>
      <w:r>
        <w:t xml:space="preserve"> – they have the ability to meet them but chose not to and its key to normset</w:t>
      </w:r>
    </w:p>
    <w:p w14:paraId="2DF52E1F" w14:textId="77777777" w:rsidR="00854631" w:rsidRDefault="00854631" w:rsidP="00854631">
      <w:pPr>
        <w:pStyle w:val="Heading4"/>
        <w:rPr>
          <w:rFonts w:cs="Times"/>
        </w:rPr>
      </w:pPr>
      <w:r>
        <w:t xml:space="preserve">4] </w:t>
      </w:r>
      <w:r w:rsidRPr="00100AB4">
        <w:rPr>
          <w:rFonts w:cs="Times"/>
        </w:rPr>
        <w:t xml:space="preserve">No new 2n arguments, weighing, and paradigm issues. a) it becomes impossible to check NC abuse if you can dump on reasons the shell doesn't matter in the </w:t>
      </w:r>
      <w:r>
        <w:rPr>
          <w:rFonts w:cs="Times"/>
        </w:rPr>
        <w:t xml:space="preserve">2NR </w:t>
      </w:r>
      <w:r>
        <w:t xml:space="preserve">– </w:t>
      </w:r>
    </w:p>
    <w:p w14:paraId="31F71B54" w14:textId="77777777" w:rsidR="00854631" w:rsidRPr="008B792F" w:rsidRDefault="00854631" w:rsidP="00854631">
      <w:pPr>
        <w:pStyle w:val="Heading4"/>
      </w:pPr>
      <w:r>
        <w:t xml:space="preserve">5]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6FE0249A" w14:textId="77777777" w:rsidR="00854631" w:rsidRDefault="00854631" w:rsidP="00854631">
      <w:pPr>
        <w:pStyle w:val="Heading4"/>
      </w:pPr>
      <w:r>
        <w:t xml:space="preserve">6] </w:t>
      </w:r>
      <w:r w:rsidRPr="00100AB4">
        <w:t xml:space="preserve">No neg analytics - I don’t have time to cover 100 blippy arguments in the NC since you can read 7 min of analytics and extend any of them to win. </w:t>
      </w:r>
    </w:p>
    <w:p w14:paraId="04E925E7" w14:textId="77777777" w:rsidR="00854631" w:rsidRDefault="00854631" w:rsidP="00854631">
      <w:pPr>
        <w:pStyle w:val="Heading4"/>
      </w:pPr>
      <w:r>
        <w:t xml:space="preserve">7]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aff spike is bad since they claim aff theory is unfair. </w:t>
      </w:r>
    </w:p>
    <w:p w14:paraId="7F5FCF6D" w14:textId="77777777" w:rsidR="00854631" w:rsidRDefault="00854631" w:rsidP="00854631">
      <w:pPr>
        <w:pStyle w:val="Heading4"/>
      </w:pPr>
      <w:r>
        <w:t xml:space="preserve">8] </w:t>
      </w:r>
      <w:r w:rsidRPr="00100AB4">
        <w:t>The neg may not read overview answers to aff arguments – they can up-layer all aff arguments for 7 minutes and the 1ar has to shift through it all. I have a computer virus that prevents changing font size and everything’s in an overview.</w:t>
      </w:r>
    </w:p>
    <w:p w14:paraId="19A597DD" w14:textId="77777777" w:rsidR="00854631" w:rsidRDefault="00854631" w:rsidP="00854631">
      <w:pPr>
        <w:pStyle w:val="Heading4"/>
      </w:pPr>
      <w:r>
        <w:t xml:space="preserve">9] </w:t>
      </w:r>
      <w:r w:rsidRPr="00100AB4">
        <w:t xml:space="preserve">All neg interps are counter interps since the aff takes an implicit stance on every issue which means you need an rvi to become offensive. You should accept all aff interps and assume I meet neg theory since the aff speaks in the dark and I have to take a stance on something, you can at least react and adapt. </w:t>
      </w:r>
    </w:p>
    <w:p w14:paraId="00BFB827" w14:textId="77777777" w:rsidR="00854631" w:rsidRDefault="00854631" w:rsidP="00854631">
      <w:pPr>
        <w:pStyle w:val="Heading4"/>
      </w:pPr>
      <w:r>
        <w:t xml:space="preserve">10] </w:t>
      </w:r>
      <w:r w:rsidRPr="00100AB4">
        <w:t>The neg may not read nibs or OCIs (offensive counterinterps) a) you can up-layer for 7 minutes that I have to answer before I even have access to offense</w:t>
      </w:r>
    </w:p>
    <w:p w14:paraId="560872DA" w14:textId="77777777" w:rsidR="00854631" w:rsidRPr="00100AB4" w:rsidRDefault="00854631" w:rsidP="00854631">
      <w:pPr>
        <w:pStyle w:val="Heading4"/>
      </w:pPr>
      <w:r>
        <w:t xml:space="preserve">11] </w:t>
      </w:r>
      <w:r w:rsidRPr="00100AB4">
        <w:t xml:space="preserve">Check all </w:t>
      </w:r>
      <w:r>
        <w:t xml:space="preserve">neg </w:t>
      </w:r>
      <w:r w:rsidRPr="00100AB4">
        <w:t>interps and K/DA links in CX – 1) avoids infinite regress due to links and interps 2) otherwise reevlaute under the neg’s K 3) norms – you’d do the same with TFW</w:t>
      </w:r>
    </w:p>
    <w:p w14:paraId="1D2B085D" w14:textId="77777777" w:rsidR="00854631" w:rsidRDefault="00854631" w:rsidP="00854631">
      <w:pPr>
        <w:pStyle w:val="Heading4"/>
      </w:pPr>
      <w:r>
        <w:lastRenderedPageBreak/>
        <w:t xml:space="preserve">12] </w:t>
      </w:r>
      <w:r w:rsidRPr="00100AB4">
        <w:t>Theory or K indicts on spikes is drop the arg</w:t>
      </w:r>
      <w:r>
        <w:t xml:space="preserve"> a] </w:t>
      </w:r>
      <w:r w:rsidRPr="00100AB4">
        <w:t>my theory paradigms are simply presented models for debate</w:t>
      </w:r>
      <w:r>
        <w:t xml:space="preserve"> b] its key to reciprocity since one line shouldn’t warrant the death penalty</w:t>
      </w:r>
    </w:p>
    <w:p w14:paraId="16EC9DB2" w14:textId="77777777" w:rsidR="00854631" w:rsidRDefault="00854631" w:rsidP="00854631">
      <w:pPr>
        <w:pStyle w:val="Heading4"/>
      </w:pPr>
      <w:r>
        <w:t>13]</w:t>
      </w:r>
      <w:r w:rsidRPr="001F4747">
        <w:t xml:space="preserve"> Reject 1NC shells – </w:t>
      </w:r>
      <w:r>
        <w:t xml:space="preserve">you have 13 minutes in the NC and 2NR to beat back 7 minutes of the 1AR and 2AR </w:t>
      </w:r>
    </w:p>
    <w:p w14:paraId="0E6A7B33" w14:textId="77777777" w:rsidR="00854631" w:rsidRDefault="00854631" w:rsidP="00854631">
      <w:pPr>
        <w:pStyle w:val="Heading4"/>
      </w:pPr>
      <w:r>
        <w:t xml:space="preserve">14] </w:t>
      </w:r>
      <w:r w:rsidRPr="001F4747">
        <w:t>If I win one layer vote aff</w:t>
      </w:r>
      <w:r>
        <w:t>-</w:t>
      </w:r>
      <w:r w:rsidRPr="001F4747">
        <w:t xml:space="preserve"> The NC </w:t>
      </w:r>
      <w:r>
        <w:t>has the ability to uplayer for 7 minutes and moot 6 minutes of case</w:t>
      </w:r>
    </w:p>
    <w:p w14:paraId="26051C96" w14:textId="77777777" w:rsidR="00854631" w:rsidRPr="00D55A49" w:rsidRDefault="00854631" w:rsidP="00854631">
      <w:pPr>
        <w:pStyle w:val="Heading4"/>
        <w:rPr>
          <w:rFonts w:cs="Calibri"/>
          <w:color w:val="000000" w:themeColor="text1"/>
        </w:rPr>
      </w:pPr>
      <w:r>
        <w:t>15</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r>
        <w:rPr>
          <w:rFonts w:cs="Calibri"/>
          <w:color w:val="000000" w:themeColor="text1"/>
        </w:rPr>
        <w:t>uplayering</w:t>
      </w:r>
    </w:p>
    <w:p w14:paraId="2D265DCA" w14:textId="77777777" w:rsidR="00854631" w:rsidRDefault="00854631" w:rsidP="00854631">
      <w:pPr>
        <w:keepNext/>
        <w:keepLines/>
        <w:spacing w:before="40" w:after="0"/>
        <w:outlineLvl w:val="3"/>
        <w:rPr>
          <w:rFonts w:eastAsiaTheme="majorEastAsia"/>
          <w:b/>
          <w:bCs/>
          <w:sz w:val="26"/>
          <w:szCs w:val="26"/>
        </w:rPr>
      </w:pPr>
      <w:r>
        <w:rPr>
          <w:rFonts w:eastAsiaTheme="majorEastAsia" w:cstheme="majorBidi"/>
          <w:b/>
          <w:bCs/>
          <w:sz w:val="26"/>
          <w:szCs w:val="26"/>
        </w:rPr>
        <w:t xml:space="preserve">16] </w:t>
      </w:r>
      <w:r w:rsidRPr="0077639C">
        <w:rPr>
          <w:rFonts w:eastAsiaTheme="majorEastAsia" w:cstheme="majorBidi"/>
          <w:b/>
          <w:bCs/>
          <w:sz w:val="26"/>
          <w:szCs w:val="26"/>
        </w:rPr>
        <w:t>Permissibility and presumption</w:t>
      </w:r>
      <w:r w:rsidRPr="007B3854">
        <w:rPr>
          <w:rFonts w:eastAsiaTheme="majorEastAsia"/>
          <w:b/>
          <w:bCs/>
          <w:sz w:val="26"/>
          <w:szCs w:val="26"/>
        </w:rPr>
        <w:t xml:space="preserve"> affirm</w:t>
      </w:r>
    </w:p>
    <w:p w14:paraId="33E8EA2C" w14:textId="77777777" w:rsidR="00854631" w:rsidRPr="00225968" w:rsidRDefault="00854631" w:rsidP="00854631">
      <w:pPr>
        <w:keepNext/>
        <w:keepLines/>
        <w:spacing w:before="40" w:after="0"/>
        <w:outlineLvl w:val="3"/>
        <w:rPr>
          <w:rFonts w:eastAsiaTheme="majorEastAsia" w:cstheme="majorBidi"/>
          <w:b/>
          <w:bCs/>
          <w:sz w:val="26"/>
          <w:szCs w:val="26"/>
        </w:rPr>
      </w:pPr>
      <w:r>
        <w:rPr>
          <w:rFonts w:eastAsiaTheme="majorEastAsia"/>
          <w:b/>
          <w:bCs/>
          <w:sz w:val="26"/>
          <w:szCs w:val="26"/>
        </w:rPr>
        <w:t xml:space="preserve">A] </w:t>
      </w:r>
      <w:r w:rsidRPr="00980ADA">
        <w:rPr>
          <w:rFonts w:eastAsiaTheme="majorEastAsia" w:cstheme="majorBidi"/>
          <w:b/>
          <w:bCs/>
          <w:sz w:val="26"/>
          <w:szCs w:val="26"/>
        </w:rPr>
        <w:t xml:space="preserve">Otherwise we’d have to </w:t>
      </w:r>
      <w:r>
        <w:rPr>
          <w:rFonts w:eastAsiaTheme="majorEastAsia" w:cstheme="majorBidi"/>
          <w:b/>
          <w:bCs/>
          <w:sz w:val="26"/>
          <w:szCs w:val="26"/>
        </w:rPr>
        <w:t>justify neutral actions</w:t>
      </w:r>
      <w:r w:rsidRPr="00980ADA">
        <w:rPr>
          <w:rFonts w:eastAsiaTheme="majorEastAsia" w:cstheme="majorBidi"/>
          <w:b/>
          <w:bCs/>
          <w:sz w:val="26"/>
          <w:szCs w:val="26"/>
        </w:rPr>
        <w:t xml:space="preserve"> like drink</w:t>
      </w:r>
      <w:r>
        <w:rPr>
          <w:rFonts w:eastAsiaTheme="majorEastAsia" w:cstheme="majorBidi"/>
          <w:b/>
          <w:bCs/>
          <w:sz w:val="26"/>
          <w:szCs w:val="26"/>
        </w:rPr>
        <w:t>ing</w:t>
      </w:r>
      <w:r w:rsidRPr="00980ADA">
        <w:rPr>
          <w:rFonts w:eastAsiaTheme="majorEastAsia" w:cstheme="majorBidi"/>
          <w:b/>
          <w:bCs/>
          <w:sz w:val="26"/>
          <w:szCs w:val="26"/>
        </w:rPr>
        <w:t xml:space="preserve"> water.</w:t>
      </w:r>
    </w:p>
    <w:p w14:paraId="096C6105" w14:textId="77777777" w:rsidR="00854631" w:rsidRDefault="00854631" w:rsidP="00854631">
      <w:pPr>
        <w:keepNext/>
        <w:keepLines/>
        <w:spacing w:before="40" w:after="0"/>
        <w:outlineLvl w:val="3"/>
        <w:rPr>
          <w:rFonts w:eastAsiaTheme="majorEastAsia" w:cstheme="majorBidi"/>
          <w:b/>
          <w:bCs/>
          <w:sz w:val="26"/>
          <w:szCs w:val="26"/>
        </w:rPr>
      </w:pPr>
      <w:r>
        <w:rPr>
          <w:rFonts w:eastAsiaTheme="majorEastAsia" w:cstheme="majorBidi"/>
          <w:b/>
          <w:bCs/>
          <w:sz w:val="26"/>
          <w:szCs w:val="26"/>
        </w:rPr>
        <w:t>E] W</w:t>
      </w:r>
      <w:r w:rsidRPr="00980ADA">
        <w:rPr>
          <w:rFonts w:eastAsiaTheme="majorEastAsia" w:cstheme="majorBidi"/>
          <w:b/>
          <w:bCs/>
          <w:sz w:val="26"/>
          <w:szCs w:val="26"/>
        </w:rPr>
        <w:t>e can’t operate in a world where we don’t trust anything</w:t>
      </w:r>
    </w:p>
    <w:p w14:paraId="1DD2B7CA" w14:textId="77777777" w:rsidR="00854631" w:rsidRPr="00011253" w:rsidRDefault="00854631" w:rsidP="00854631"/>
    <w:p w14:paraId="37E171FC" w14:textId="77777777" w:rsidR="00854631" w:rsidRDefault="00854631" w:rsidP="00854631">
      <w:pPr>
        <w:pStyle w:val="Heading4"/>
      </w:pPr>
      <w:r>
        <w:t>Debate Good</w:t>
      </w:r>
    </w:p>
    <w:p w14:paraId="5EDEB3D3" w14:textId="77777777" w:rsidR="00854631" w:rsidRDefault="00854631" w:rsidP="00854631">
      <w:pPr>
        <w:pStyle w:val="Heading4"/>
      </w:pPr>
      <w:r>
        <w:t xml:space="preserve">A] </w:t>
      </w:r>
      <w:r w:rsidRPr="005C3015">
        <w:rPr>
          <w:u w:val="single"/>
        </w:rPr>
        <w:t>Self-reflexivity</w:t>
      </w:r>
      <w:r>
        <w:t xml:space="preserve">: The process of debate teaches us to understand opposing viewpoints and further create nuanced strategies through iterative refinement which means it turns the aff </w:t>
      </w:r>
    </w:p>
    <w:p w14:paraId="20A59958" w14:textId="77777777" w:rsidR="00854631" w:rsidRPr="00011253" w:rsidRDefault="00854631" w:rsidP="00854631">
      <w:pPr>
        <w:pStyle w:val="Heading4"/>
      </w:pPr>
      <w:r>
        <w:t xml:space="preserve">B] </w:t>
      </w:r>
      <w:r w:rsidRPr="005C3015">
        <w:rPr>
          <w:u w:val="single"/>
        </w:rPr>
        <w:t>Constitutive rules</w:t>
      </w:r>
      <w:r>
        <w:t>: They still participate in rules like speech times, disclosure norms, or even the performative norm to speak with the 1ac which means they don’t subvert anything</w:t>
      </w:r>
    </w:p>
    <w:p w14:paraId="0BF889D5" w14:textId="77777777" w:rsidR="00854631" w:rsidRDefault="00854631" w:rsidP="00854631"/>
    <w:p w14:paraId="58CC6115" w14:textId="77777777" w:rsidR="00854631" w:rsidRDefault="00854631" w:rsidP="00854631">
      <w:pPr>
        <w:pStyle w:val="Heading3"/>
      </w:pPr>
      <w:r>
        <w:lastRenderedPageBreak/>
        <w:t>1AC – Advantage</w:t>
      </w:r>
    </w:p>
    <w:p w14:paraId="33B53F04" w14:textId="77777777" w:rsidR="00854631" w:rsidRDefault="00854631" w:rsidP="00854631">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4B3F54DE" w14:textId="77777777" w:rsidR="00854631" w:rsidRPr="003936D6" w:rsidRDefault="00854631" w:rsidP="00854631">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36"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57A7AF60" w14:textId="77777777" w:rsidR="00854631" w:rsidRPr="00FC3A88" w:rsidRDefault="00854631" w:rsidP="00854631">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t xml:space="preserve">— who tend to be 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t>
      </w:r>
      <w:r w:rsidRPr="003936D6">
        <w:lastRenderedPageBreak/>
        <w:t xml:space="preserve">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sociologist Zeynep Tufekci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Tufekci wrote, “. .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we expect them to work fairly well</w:t>
      </w:r>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56FFD0D6" w14:textId="77777777" w:rsidR="00854631" w:rsidRDefault="00854631" w:rsidP="00854631">
      <w:pPr>
        <w:pStyle w:val="Heading4"/>
      </w:pPr>
      <w:r>
        <w:t xml:space="preserve">Credible News Distribution is key to </w:t>
      </w:r>
      <w:r>
        <w:rPr>
          <w:u w:val="single"/>
        </w:rPr>
        <w:t>vaccine adoption</w:t>
      </w:r>
      <w:r>
        <w:t xml:space="preserve"> – it’s the only way to </w:t>
      </w:r>
      <w:r>
        <w:rPr>
          <w:u w:val="single"/>
        </w:rPr>
        <w:t>end Pandemics</w:t>
      </w:r>
      <w:r>
        <w:t>.</w:t>
      </w:r>
    </w:p>
    <w:p w14:paraId="2EFB8F37" w14:textId="77777777" w:rsidR="00854631" w:rsidRPr="00FC3A88" w:rsidRDefault="00854631" w:rsidP="00854631">
      <w:pPr>
        <w:rPr>
          <w:sz w:val="16"/>
        </w:rPr>
      </w:pPr>
      <w:r>
        <w:rPr>
          <w:rStyle w:val="Style13ptBold"/>
        </w:rPr>
        <w:t>\</w:t>
      </w:r>
    </w:p>
    <w:p w14:paraId="03B1F2EC" w14:textId="77777777" w:rsidR="00854631" w:rsidRDefault="00854631" w:rsidP="00854631">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5CC0F537" w14:textId="77777777" w:rsidR="00854631" w:rsidRPr="007868B9" w:rsidRDefault="00854631" w:rsidP="00854631">
      <w:r w:rsidRPr="007868B9">
        <w:rPr>
          <w:rStyle w:val="Style13ptBold"/>
        </w:rPr>
        <w:t>Kim</w:t>
      </w:r>
      <w:r>
        <w:rPr>
          <w:rStyle w:val="Style13ptBold"/>
        </w:rPr>
        <w:t xml:space="preserve"> 21</w:t>
      </w:r>
      <w:r w:rsidRPr="007868B9">
        <w:t xml:space="preserve">, Kiseong, et al. "Network Analysis to Identify the Risk of Epidemic Spreading." Applied Sciences 11.7 (2021): 2997. </w:t>
      </w:r>
      <w:r>
        <w:t>(</w:t>
      </w:r>
      <w:r w:rsidRPr="007868B9">
        <w:t>Department of Bio and Brain Engineering, KAIST; R&amp;D Center</w:t>
      </w:r>
      <w:r>
        <w:t>)//Re-cut by Elmer</w:t>
      </w:r>
    </w:p>
    <w:p w14:paraId="718C22A2" w14:textId="77777777" w:rsidR="00854631" w:rsidRPr="0029146C" w:rsidRDefault="00854631" w:rsidP="00854631">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with regard to the </w:t>
      </w:r>
      <w:r w:rsidRPr="0046229D">
        <w:rPr>
          <w:sz w:val="16"/>
        </w:rPr>
        <w:lastRenderedPageBreak/>
        <w:t xml:space="preserve">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[1,2,3]. In particular, </w:t>
      </w:r>
      <w:r w:rsidRPr="0046229D">
        <w:rPr>
          <w:rStyle w:val="StyleUnderline"/>
        </w:rPr>
        <w:t>several</w:t>
      </w:r>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w:t>
      </w:r>
    </w:p>
    <w:p w14:paraId="28199105" w14:textId="77777777" w:rsidR="00854631" w:rsidRPr="003A2A09" w:rsidRDefault="00854631" w:rsidP="00854631"/>
    <w:p w14:paraId="30CA6EF2" w14:textId="77777777" w:rsidR="00854631" w:rsidRPr="00F601E6" w:rsidRDefault="00854631" w:rsidP="00F601E6"/>
    <w:sectPr w:rsidR="00854631"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7813C" w14:textId="77777777" w:rsidR="004F08F6" w:rsidRDefault="004F08F6" w:rsidP="00854631">
      <w:pPr>
        <w:spacing w:after="0" w:line="240" w:lineRule="auto"/>
      </w:pPr>
      <w:r>
        <w:separator/>
      </w:r>
    </w:p>
  </w:endnote>
  <w:endnote w:type="continuationSeparator" w:id="0">
    <w:p w14:paraId="6871F192" w14:textId="77777777" w:rsidR="004F08F6" w:rsidRDefault="004F08F6" w:rsidP="00854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5002EFF" w:usb1="C000E47F" w:usb2="0000002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altName w:val="Times New Roman"/>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1F060" w14:textId="77777777" w:rsidR="004F08F6" w:rsidRDefault="004F08F6" w:rsidP="00854631">
      <w:pPr>
        <w:spacing w:after="0" w:line="240" w:lineRule="auto"/>
      </w:pPr>
      <w:r>
        <w:separator/>
      </w:r>
    </w:p>
  </w:footnote>
  <w:footnote w:type="continuationSeparator" w:id="0">
    <w:p w14:paraId="6FF67A56" w14:textId="77777777" w:rsidR="004F08F6" w:rsidRDefault="004F08F6" w:rsidP="00854631">
      <w:pPr>
        <w:spacing w:after="0" w:line="240" w:lineRule="auto"/>
      </w:pPr>
      <w:r>
        <w:continuationSeparator/>
      </w:r>
    </w:p>
  </w:footnote>
  <w:footnote w:id="1">
    <w:p w14:paraId="3785AF60" w14:textId="77777777" w:rsidR="00854631" w:rsidRDefault="00854631" w:rsidP="00854631">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3C139A"/>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28"/>
  </w:num>
  <w:num w:numId="14">
    <w:abstractNumId w:val="18"/>
  </w:num>
  <w:num w:numId="15">
    <w:abstractNumId w:val="16"/>
  </w:num>
  <w:num w:numId="16">
    <w:abstractNumId w:val="14"/>
  </w:num>
  <w:num w:numId="17">
    <w:abstractNumId w:val="23"/>
  </w:num>
  <w:num w:numId="18">
    <w:abstractNumId w:val="32"/>
  </w:num>
  <w:num w:numId="19">
    <w:abstractNumId w:val="26"/>
  </w:num>
  <w:num w:numId="20">
    <w:abstractNumId w:val="19"/>
  </w:num>
  <w:num w:numId="21">
    <w:abstractNumId w:val="21"/>
  </w:num>
  <w:num w:numId="22">
    <w:abstractNumId w:val="15"/>
  </w:num>
  <w:num w:numId="23">
    <w:abstractNumId w:val="22"/>
  </w:num>
  <w:num w:numId="24">
    <w:abstractNumId w:val="31"/>
  </w:num>
  <w:num w:numId="25">
    <w:abstractNumId w:val="17"/>
  </w:num>
  <w:num w:numId="26">
    <w:abstractNumId w:val="24"/>
  </w:num>
  <w:num w:numId="27">
    <w:abstractNumId w:val="27"/>
  </w:num>
  <w:num w:numId="28">
    <w:abstractNumId w:val="12"/>
  </w:num>
  <w:num w:numId="29">
    <w:abstractNumId w:val="25"/>
  </w:num>
  <w:num w:numId="30">
    <w:abstractNumId w:val="29"/>
  </w:num>
  <w:num w:numId="31">
    <w:abstractNumId w:val="11"/>
  </w:num>
  <w:num w:numId="32">
    <w:abstractNumId w:val="2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0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B6E"/>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082"/>
    <w:rsid w:val="004C213E"/>
    <w:rsid w:val="004C376C"/>
    <w:rsid w:val="004C657F"/>
    <w:rsid w:val="004D17D8"/>
    <w:rsid w:val="004D52D8"/>
    <w:rsid w:val="004E355B"/>
    <w:rsid w:val="004F08F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B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631"/>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F9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28F"/>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52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6C9B3"/>
  <w14:defaultImageDpi w14:val="300"/>
  <w15:docId w15:val="{89499CF4-930F-4A42-8BA6-CDB06D67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76B5"/>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597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976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976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Ta,ta,Heading 2 Char1 Char Char,t,TAG,Tags,T,C Tagline"/>
    <w:basedOn w:val="Normal"/>
    <w:next w:val="Normal"/>
    <w:link w:val="Heading4Char"/>
    <w:uiPriority w:val="9"/>
    <w:unhideWhenUsed/>
    <w:qFormat/>
    <w:rsid w:val="005976B5"/>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4C108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4C1082"/>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4C108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4C1082"/>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4C1082"/>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597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76B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5976B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976B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976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5976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5976B5"/>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5976B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976B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5976B5"/>
    <w:rPr>
      <w:color w:val="auto"/>
      <w:u w:val="none"/>
    </w:rPr>
  </w:style>
  <w:style w:type="character" w:styleId="Hyperlink">
    <w:name w:val="Hyperlink"/>
    <w:aliases w:val="heading 1 (block title),Read,Important,Card Text,Internet Link,Analytic Text,Char Char1,Internet link,Underline Char Char Char Char1,Heading 3 Char Char Char Char Char Char Char Char Char Char1,Heading 1 Char1,Pocket Char1,F2 - Heading 1 Char1"/>
    <w:basedOn w:val="DefaultParagraphFont"/>
    <w:link w:val="Card"/>
    <w:uiPriority w:val="99"/>
    <w:unhideWhenUsed/>
    <w:rsid w:val="005976B5"/>
    <w:rPr>
      <w:color w:val="auto"/>
      <w:u w:val="none"/>
    </w:rPr>
  </w:style>
  <w:style w:type="paragraph" w:styleId="DocumentMap">
    <w:name w:val="Document Map"/>
    <w:basedOn w:val="Normal"/>
    <w:link w:val="DocumentMapChar"/>
    <w:uiPriority w:val="99"/>
    <w:unhideWhenUsed/>
    <w:rsid w:val="005976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976B5"/>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C108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4C1082"/>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customStyle="1" w:styleId="Card">
    <w:name w:val="Card"/>
    <w:aliases w:val="No Spacing22,No Spacing3,Very Small Text,No Spacing41,No Spacing111112,Note Level 2,card,Debate Text,No Spacing11,No Spacing111,No Spacing2,Read stuff,tag,Tag and Cite,nonunderlined,No Spacing1111,Tag and Ci,No Spacing1,No Spacing112,No Spacing1121"/>
    <w:basedOn w:val="Heading1"/>
    <w:link w:val="Hyperlink"/>
    <w:autoRedefine/>
    <w:uiPriority w:val="99"/>
    <w:qFormat/>
    <w:rsid w:val="004C108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Blocks Char"/>
    <w:basedOn w:val="DefaultParagraphFont"/>
    <w:link w:val="Heading5"/>
    <w:rsid w:val="004C1082"/>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4C1082"/>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4C1082"/>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4C108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4C1082"/>
    <w:rPr>
      <w:rFonts w:asciiTheme="majorHAnsi" w:eastAsiaTheme="majorEastAsia" w:hAnsiTheme="majorHAnsi" w:cstheme="majorBidi"/>
      <w:i/>
      <w:iCs/>
      <w:color w:val="404040" w:themeColor="text1" w:themeTint="BF"/>
      <w:sz w:val="20"/>
      <w:szCs w:val="20"/>
    </w:rPr>
  </w:style>
  <w:style w:type="paragraph" w:styleId="NoSpacing">
    <w:name w:val="No Spacing"/>
    <w:aliases w:val="Card Format,ClearFormatting,DDI Tag,Tag Title,No Spacing51,Dont use,No Spacing31,CD - Cite,No Spacing6,No Spacing7,No Spacing8,Dont u,No Spacing311,Medium Grid 21,Clear,ca"/>
    <w:basedOn w:val="Heading1"/>
    <w:autoRedefine/>
    <w:uiPriority w:val="99"/>
    <w:qFormat/>
    <w:rsid w:val="004C10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4C1082"/>
    <w:rPr>
      <w:u w:val="single"/>
    </w:rPr>
  </w:style>
  <w:style w:type="paragraph" w:styleId="Title">
    <w:name w:val="Title"/>
    <w:aliases w:val="title,UNDERLINE,Cites and Cards,Bold Underlined,Block Heading,Read This,Non Read Text,Debate Normal"/>
    <w:basedOn w:val="Normal"/>
    <w:link w:val="TitleChar"/>
    <w:uiPriority w:val="6"/>
    <w:qFormat/>
    <w:rsid w:val="004C1082"/>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4C1082"/>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4C1082"/>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4C1082"/>
    <w:rPr>
      <w:b/>
      <w:bCs/>
    </w:rPr>
  </w:style>
  <w:style w:type="paragraph" w:customStyle="1" w:styleId="gntarbp">
    <w:name w:val="gnt_ar_b_p"/>
    <w:basedOn w:val="Normal"/>
    <w:rsid w:val="004C1082"/>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4C1082"/>
    <w:rPr>
      <w:color w:val="605E5C"/>
      <w:shd w:val="clear" w:color="auto" w:fill="E1DFDD"/>
    </w:rPr>
  </w:style>
  <w:style w:type="paragraph" w:customStyle="1" w:styleId="UnderlinePara">
    <w:name w:val="Underline Para"/>
    <w:basedOn w:val="Normal"/>
    <w:uiPriority w:val="6"/>
    <w:qFormat/>
    <w:rsid w:val="004C1082"/>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4C1082"/>
    <w:rPr>
      <w:b/>
      <w:u w:val="single"/>
    </w:rPr>
  </w:style>
  <w:style w:type="character" w:customStyle="1" w:styleId="Minimize">
    <w:name w:val="Minimize"/>
    <w:uiPriority w:val="1"/>
    <w:qFormat/>
    <w:rsid w:val="004C1082"/>
    <w:rPr>
      <w:rFonts w:asciiTheme="minorHAnsi" w:hAnsiTheme="minorHAnsi"/>
      <w:sz w:val="16"/>
    </w:rPr>
  </w:style>
  <w:style w:type="paragraph" w:customStyle="1" w:styleId="Underline2">
    <w:name w:val="Underline2"/>
    <w:basedOn w:val="Normal"/>
    <w:link w:val="Underline2Char"/>
    <w:autoRedefine/>
    <w:uiPriority w:val="4"/>
    <w:qFormat/>
    <w:rsid w:val="004C1082"/>
    <w:rPr>
      <w:b/>
      <w:u w:val="single"/>
    </w:rPr>
  </w:style>
  <w:style w:type="character" w:customStyle="1" w:styleId="Underline2Char">
    <w:name w:val="Underline2 Char"/>
    <w:basedOn w:val="DefaultParagraphFont"/>
    <w:link w:val="Underline2"/>
    <w:uiPriority w:val="4"/>
    <w:rsid w:val="004C1082"/>
    <w:rPr>
      <w:rFonts w:ascii="Calibri" w:hAnsi="Calibri"/>
      <w:b/>
      <w:sz w:val="22"/>
      <w:u w:val="single"/>
    </w:rPr>
  </w:style>
  <w:style w:type="character" w:customStyle="1" w:styleId="BoldUnderline0">
    <w:name w:val="BoldUnderline"/>
    <w:basedOn w:val="DefaultParagraphFont"/>
    <w:uiPriority w:val="1"/>
    <w:qFormat/>
    <w:rsid w:val="004C1082"/>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4C1082"/>
    <w:rPr>
      <w:vertAlign w:val="superscript"/>
    </w:rPr>
  </w:style>
  <w:style w:type="paragraph" w:styleId="FootnoteText">
    <w:name w:val="footnote text"/>
    <w:basedOn w:val="Normal"/>
    <w:link w:val="FootnoteTextChar"/>
    <w:uiPriority w:val="99"/>
    <w:unhideWhenUsed/>
    <w:qFormat/>
    <w:rsid w:val="004C1082"/>
    <w:pPr>
      <w:spacing w:line="256" w:lineRule="auto"/>
    </w:pPr>
    <w:rPr>
      <w:sz w:val="20"/>
      <w:szCs w:val="20"/>
    </w:rPr>
  </w:style>
  <w:style w:type="character" w:customStyle="1" w:styleId="FootnoteTextChar">
    <w:name w:val="Footnote Text Char"/>
    <w:basedOn w:val="DefaultParagraphFont"/>
    <w:link w:val="FootnoteText"/>
    <w:uiPriority w:val="99"/>
    <w:rsid w:val="004C1082"/>
    <w:rPr>
      <w:rFonts w:ascii="Calibri" w:hAnsi="Calibri"/>
      <w:sz w:val="20"/>
      <w:szCs w:val="20"/>
    </w:rPr>
  </w:style>
  <w:style w:type="paragraph" w:customStyle="1" w:styleId="clay-paragraph">
    <w:name w:val="clay-paragraph"/>
    <w:basedOn w:val="Normal"/>
    <w:rsid w:val="004C1082"/>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4C1082"/>
  </w:style>
  <w:style w:type="character" w:customStyle="1" w:styleId="gmail-styleunderline">
    <w:name w:val="gmail-styleunderline"/>
    <w:basedOn w:val="DefaultParagraphFont"/>
    <w:rsid w:val="004C1082"/>
  </w:style>
  <w:style w:type="paragraph" w:customStyle="1" w:styleId="css-182kmce">
    <w:name w:val="css-182kmce"/>
    <w:basedOn w:val="Normal"/>
    <w:rsid w:val="004C1082"/>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4C1082"/>
  </w:style>
  <w:style w:type="paragraph" w:customStyle="1" w:styleId="pullquote-paragraph">
    <w:name w:val="pullquote-paragraph"/>
    <w:basedOn w:val="Normal"/>
    <w:rsid w:val="004C1082"/>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4C1082"/>
    <w:rPr>
      <w:i/>
      <w:iCs/>
    </w:rPr>
  </w:style>
  <w:style w:type="paragraph" w:customStyle="1" w:styleId="font--body">
    <w:name w:val="font--body"/>
    <w:basedOn w:val="Normal"/>
    <w:uiPriority w:val="99"/>
    <w:rsid w:val="004C1082"/>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4C1082"/>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4C1082"/>
  </w:style>
  <w:style w:type="paragraph" w:customStyle="1" w:styleId="endmarkenabled">
    <w:name w:val="endmarkenabled"/>
    <w:basedOn w:val="Normal"/>
    <w:rsid w:val="004C1082"/>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4C1082"/>
  </w:style>
  <w:style w:type="paragraph" w:customStyle="1" w:styleId="css-exrw3m">
    <w:name w:val="css-exrw3m"/>
    <w:basedOn w:val="Normal"/>
    <w:uiPriority w:val="99"/>
    <w:rsid w:val="004C1082"/>
    <w:pPr>
      <w:spacing w:before="100" w:beforeAutospacing="1" w:after="100" w:afterAutospacing="1" w:line="240" w:lineRule="auto"/>
    </w:pPr>
    <w:rPr>
      <w:rFonts w:eastAsia="Times New Roman"/>
    </w:rPr>
  </w:style>
  <w:style w:type="character" w:customStyle="1" w:styleId="css-8l6xbc">
    <w:name w:val="css-8l6xbc"/>
    <w:basedOn w:val="DefaultParagraphFont"/>
    <w:rsid w:val="004C1082"/>
  </w:style>
  <w:style w:type="paragraph" w:customStyle="1" w:styleId="t-body-text">
    <w:name w:val="t-body-text"/>
    <w:basedOn w:val="Normal"/>
    <w:uiPriority w:val="99"/>
    <w:rsid w:val="004C1082"/>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4C10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C1082"/>
    <w:rPr>
      <w:rFonts w:ascii="Segoe UI" w:hAnsi="Segoe UI" w:cs="Segoe UI"/>
      <w:sz w:val="18"/>
      <w:szCs w:val="18"/>
    </w:rPr>
  </w:style>
  <w:style w:type="character" w:customStyle="1" w:styleId="caps">
    <w:name w:val="caps"/>
    <w:basedOn w:val="DefaultParagraphFont"/>
    <w:rsid w:val="004C1082"/>
  </w:style>
  <w:style w:type="paragraph" w:customStyle="1" w:styleId="c-user-cardbio">
    <w:name w:val="c-user-card__bio"/>
    <w:basedOn w:val="Normal"/>
    <w:uiPriority w:val="99"/>
    <w:rsid w:val="004C1082"/>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4C1082"/>
    <w:pPr>
      <w:spacing w:before="100" w:beforeAutospacing="1" w:after="100" w:afterAutospacing="1" w:line="240" w:lineRule="auto"/>
    </w:pPr>
    <w:rPr>
      <w:rFonts w:eastAsia="Times New Roman"/>
    </w:rPr>
  </w:style>
  <w:style w:type="character" w:customStyle="1" w:styleId="3oh-">
    <w:name w:val="_3oh-"/>
    <w:basedOn w:val="DefaultParagraphFont"/>
    <w:rsid w:val="004C1082"/>
  </w:style>
  <w:style w:type="paragraph" w:customStyle="1" w:styleId="normal1">
    <w:name w:val="normal1"/>
    <w:basedOn w:val="Normal"/>
    <w:rsid w:val="004C1082"/>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4C1082"/>
  </w:style>
  <w:style w:type="character" w:customStyle="1" w:styleId="c-messagelistunreaddividerlabel">
    <w:name w:val="c-message_list__unread_divider__label"/>
    <w:basedOn w:val="DefaultParagraphFont"/>
    <w:rsid w:val="004C1082"/>
  </w:style>
  <w:style w:type="character" w:customStyle="1" w:styleId="c-messagesender">
    <w:name w:val="c-message__sender"/>
    <w:basedOn w:val="DefaultParagraphFont"/>
    <w:rsid w:val="004C1082"/>
  </w:style>
  <w:style w:type="character" w:customStyle="1" w:styleId="c-reactioncount">
    <w:name w:val="c-reaction__count"/>
    <w:basedOn w:val="DefaultParagraphFont"/>
    <w:rsid w:val="004C1082"/>
  </w:style>
  <w:style w:type="paragraph" w:customStyle="1" w:styleId="Analytic">
    <w:name w:val="Analytic"/>
    <w:basedOn w:val="Normal"/>
    <w:link w:val="AnalyticChar"/>
    <w:autoRedefine/>
    <w:qFormat/>
    <w:rsid w:val="004C1082"/>
    <w:rPr>
      <w:color w:val="1F497D" w:themeColor="text2"/>
    </w:rPr>
  </w:style>
  <w:style w:type="character" w:customStyle="1" w:styleId="AnalyticChar">
    <w:name w:val="Analytic Char"/>
    <w:basedOn w:val="DefaultParagraphFont"/>
    <w:link w:val="Analytic"/>
    <w:rsid w:val="004C1082"/>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C1082"/>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4C1082"/>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4C1082"/>
    <w:rPr>
      <w:rFonts w:ascii="Calibri" w:hAnsi="Calibri"/>
      <w:sz w:val="22"/>
    </w:rPr>
  </w:style>
  <w:style w:type="paragraph" w:styleId="Footer">
    <w:name w:val="footer"/>
    <w:basedOn w:val="Normal"/>
    <w:link w:val="FooterChar"/>
    <w:uiPriority w:val="99"/>
    <w:unhideWhenUsed/>
    <w:rsid w:val="004C10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082"/>
    <w:rPr>
      <w:rFonts w:ascii="Calibri" w:hAnsi="Calibri"/>
      <w:sz w:val="22"/>
    </w:rPr>
  </w:style>
  <w:style w:type="paragraph" w:customStyle="1" w:styleId="Emphasis1">
    <w:name w:val="Emphasis1"/>
    <w:basedOn w:val="Normal"/>
    <w:autoRedefine/>
    <w:uiPriority w:val="7"/>
    <w:qFormat/>
    <w:rsid w:val="004C108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4C1082"/>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4C108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4C1082"/>
    <w:rPr>
      <w:rFonts w:ascii="Arial" w:hAnsi="Arial" w:cs="Arial"/>
      <w:vanish/>
      <w:sz w:val="16"/>
      <w:szCs w:val="16"/>
    </w:rPr>
  </w:style>
  <w:style w:type="character" w:customStyle="1" w:styleId="z-BottomofFormChar">
    <w:name w:val="z-Bottom of Form Char"/>
    <w:basedOn w:val="DefaultParagraphFont"/>
    <w:link w:val="z-BottomofForm"/>
    <w:uiPriority w:val="99"/>
    <w:rsid w:val="004C108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C108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4C1082"/>
    <w:rPr>
      <w:rFonts w:ascii="Arial" w:hAnsi="Arial" w:cs="Arial"/>
      <w:vanish/>
      <w:sz w:val="16"/>
      <w:szCs w:val="16"/>
    </w:rPr>
  </w:style>
  <w:style w:type="paragraph" w:customStyle="1" w:styleId="Emphasize">
    <w:name w:val="Emphasize"/>
    <w:basedOn w:val="Normal"/>
    <w:uiPriority w:val="7"/>
    <w:qFormat/>
    <w:rsid w:val="004C108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4C1082"/>
  </w:style>
  <w:style w:type="character" w:customStyle="1" w:styleId="UnderlineBold">
    <w:name w:val="Underline + Bold"/>
    <w:uiPriority w:val="1"/>
    <w:qFormat/>
    <w:rsid w:val="004C1082"/>
    <w:rPr>
      <w:b/>
      <w:sz w:val="20"/>
      <w:u w:val="single"/>
    </w:rPr>
  </w:style>
  <w:style w:type="paragraph" w:customStyle="1" w:styleId="8MIn">
    <w:name w:val="8 MIn"/>
    <w:basedOn w:val="Normal"/>
    <w:link w:val="8MInChar"/>
    <w:uiPriority w:val="4"/>
    <w:qFormat/>
    <w:rsid w:val="004C1082"/>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4C1082"/>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4C1082"/>
  </w:style>
  <w:style w:type="character" w:customStyle="1" w:styleId="c-messagekittext">
    <w:name w:val="c-message_kit__text"/>
    <w:basedOn w:val="DefaultParagraphFont"/>
    <w:rsid w:val="004C1082"/>
  </w:style>
  <w:style w:type="character" w:customStyle="1" w:styleId="cardChar">
    <w:name w:val="card Char"/>
    <w:aliases w:val="Bold Cite Char Char,Speed Cite Char"/>
    <w:basedOn w:val="DefaultParagraphFont"/>
    <w:rsid w:val="004C1082"/>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4C1082"/>
    <w:rPr>
      <w:color w:val="605E5C"/>
      <w:shd w:val="clear" w:color="auto" w:fill="E1DFDD"/>
    </w:rPr>
  </w:style>
  <w:style w:type="character" w:customStyle="1" w:styleId="expertise">
    <w:name w:val="expertise"/>
    <w:basedOn w:val="DefaultParagraphFont"/>
    <w:rsid w:val="004C1082"/>
  </w:style>
  <w:style w:type="character" w:customStyle="1" w:styleId="education">
    <w:name w:val="education"/>
    <w:basedOn w:val="DefaultParagraphFont"/>
    <w:rsid w:val="004C1082"/>
  </w:style>
  <w:style w:type="character" w:customStyle="1" w:styleId="rollover-people">
    <w:name w:val="rollover-people"/>
    <w:basedOn w:val="DefaultParagraphFont"/>
    <w:rsid w:val="004C1082"/>
  </w:style>
  <w:style w:type="character" w:customStyle="1" w:styleId="UnresolvedMention2">
    <w:name w:val="Unresolved Mention2"/>
    <w:basedOn w:val="DefaultParagraphFont"/>
    <w:uiPriority w:val="99"/>
    <w:unhideWhenUsed/>
    <w:rsid w:val="004C1082"/>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4C1082"/>
    <w:rPr>
      <w:b/>
      <w:bCs w:val="0"/>
      <w:sz w:val="26"/>
      <w:u w:val="single"/>
    </w:rPr>
  </w:style>
  <w:style w:type="character" w:customStyle="1" w:styleId="UnresolvedMention3">
    <w:name w:val="Unresolved Mention3"/>
    <w:basedOn w:val="DefaultParagraphFont"/>
    <w:uiPriority w:val="99"/>
    <w:rsid w:val="004C1082"/>
    <w:rPr>
      <w:color w:val="605E5C"/>
      <w:shd w:val="clear" w:color="auto" w:fill="E1DFDD"/>
    </w:rPr>
  </w:style>
  <w:style w:type="paragraph" w:customStyle="1" w:styleId="Body">
    <w:name w:val="Body"/>
    <w:link w:val="BodyChar"/>
    <w:autoRedefine/>
    <w:uiPriority w:val="99"/>
    <w:qFormat/>
    <w:rsid w:val="004C108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4C1082"/>
    <w:rPr>
      <w:rFonts w:ascii="Calibri" w:eastAsiaTheme="majorEastAsia" w:hAnsi="Calibri" w:cstheme="majorBidi"/>
      <w:iCs/>
      <w:color w:val="000000" w:themeColor="text1"/>
      <w:sz w:val="8"/>
      <w:szCs w:val="22"/>
    </w:rPr>
  </w:style>
  <w:style w:type="character" w:customStyle="1" w:styleId="url">
    <w:name w:val="url"/>
    <w:basedOn w:val="DefaultParagraphFont"/>
    <w:rsid w:val="004C1082"/>
  </w:style>
  <w:style w:type="character" w:customStyle="1" w:styleId="ellip">
    <w:name w:val="ellip"/>
    <w:basedOn w:val="DefaultParagraphFont"/>
    <w:rsid w:val="004C1082"/>
  </w:style>
  <w:style w:type="character" w:customStyle="1" w:styleId="nowrap">
    <w:name w:val="nowrap"/>
    <w:basedOn w:val="DefaultParagraphFont"/>
    <w:rsid w:val="004C1082"/>
  </w:style>
  <w:style w:type="paragraph" w:customStyle="1" w:styleId="msonormal0">
    <w:name w:val="msonormal"/>
    <w:basedOn w:val="Normal"/>
    <w:qFormat/>
    <w:rsid w:val="004C1082"/>
    <w:pPr>
      <w:spacing w:before="100" w:beforeAutospacing="1" w:after="100" w:afterAutospacing="1" w:line="256" w:lineRule="auto"/>
    </w:pPr>
  </w:style>
  <w:style w:type="paragraph" w:styleId="Revision">
    <w:name w:val="Revision"/>
    <w:uiPriority w:val="99"/>
    <w:semiHidden/>
    <w:rsid w:val="004C1082"/>
    <w:rPr>
      <w:rFonts w:ascii="Calibri" w:hAnsi="Calibri" w:cs="Arial"/>
      <w:sz w:val="22"/>
    </w:rPr>
  </w:style>
  <w:style w:type="paragraph" w:customStyle="1" w:styleId="Tag2">
    <w:name w:val="Tag2"/>
    <w:basedOn w:val="Normal"/>
    <w:qFormat/>
    <w:rsid w:val="004C1082"/>
    <w:pPr>
      <w:spacing w:line="256" w:lineRule="auto"/>
    </w:pPr>
    <w:rPr>
      <w:b/>
    </w:rPr>
  </w:style>
  <w:style w:type="paragraph" w:customStyle="1" w:styleId="megaarticlebodyfirst-p2htdt">
    <w:name w:val="megaarticlebody_first-p_2htdt"/>
    <w:basedOn w:val="Normal"/>
    <w:uiPriority w:val="99"/>
    <w:semiHidden/>
    <w:rsid w:val="004C1082"/>
    <w:pPr>
      <w:spacing w:before="100" w:beforeAutospacing="1" w:after="100" w:afterAutospacing="1" w:line="256" w:lineRule="auto"/>
    </w:pPr>
  </w:style>
  <w:style w:type="paragraph" w:customStyle="1" w:styleId="p1">
    <w:name w:val="p1"/>
    <w:basedOn w:val="Normal"/>
    <w:uiPriority w:val="99"/>
    <w:qFormat/>
    <w:rsid w:val="004C1082"/>
    <w:pPr>
      <w:spacing w:line="256" w:lineRule="auto"/>
    </w:pPr>
    <w:rPr>
      <w:sz w:val="20"/>
      <w:szCs w:val="20"/>
    </w:rPr>
  </w:style>
  <w:style w:type="character" w:customStyle="1" w:styleId="underlinedChar">
    <w:name w:val="underlined Char"/>
    <w:link w:val="underlined"/>
    <w:locked/>
    <w:rsid w:val="004C108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C1082"/>
    <w:pPr>
      <w:contextualSpacing/>
    </w:pPr>
    <w:rPr>
      <w:rFonts w:ascii="Times New Roman" w:eastAsia="Malgun Gothic" w:hAnsi="Times New Roman" w:cs="Times New Roman"/>
      <w:u w:val="single"/>
    </w:rPr>
  </w:style>
  <w:style w:type="paragraph" w:customStyle="1" w:styleId="Shrink6">
    <w:name w:val="Shrink 6"/>
    <w:basedOn w:val="Normal"/>
    <w:qFormat/>
    <w:rsid w:val="004C1082"/>
    <w:pPr>
      <w:spacing w:line="256" w:lineRule="auto"/>
    </w:pPr>
    <w:rPr>
      <w:rFonts w:ascii="Georgia" w:eastAsia="Calibri" w:hAnsi="Georgia"/>
      <w:sz w:val="12"/>
    </w:rPr>
  </w:style>
  <w:style w:type="paragraph" w:customStyle="1" w:styleId="Scrunched">
    <w:name w:val="Scrunched"/>
    <w:basedOn w:val="Normal"/>
    <w:next w:val="Normal"/>
    <w:uiPriority w:val="99"/>
    <w:qFormat/>
    <w:rsid w:val="004C1082"/>
    <w:pPr>
      <w:spacing w:line="256" w:lineRule="auto"/>
    </w:pPr>
  </w:style>
  <w:style w:type="character" w:styleId="EndnoteReference">
    <w:name w:val="endnote reference"/>
    <w:basedOn w:val="DefaultParagraphFont"/>
    <w:unhideWhenUsed/>
    <w:rsid w:val="004C1082"/>
    <w:rPr>
      <w:vertAlign w:val="superscript"/>
    </w:rPr>
  </w:style>
  <w:style w:type="character" w:customStyle="1" w:styleId="Emph">
    <w:name w:val="Emph"/>
    <w:basedOn w:val="DefaultParagraphFont"/>
    <w:uiPriority w:val="1"/>
    <w:qFormat/>
    <w:rsid w:val="004C108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C1082"/>
    <w:rPr>
      <w:u w:val="single"/>
    </w:rPr>
  </w:style>
  <w:style w:type="character" w:customStyle="1" w:styleId="BoldUnderlineChar">
    <w:name w:val="Bold Underline Char"/>
    <w:basedOn w:val="DefaultParagraphFont"/>
    <w:rsid w:val="004C1082"/>
    <w:rPr>
      <w:rFonts w:ascii="Arial" w:hAnsi="Arial" w:cs="Arial" w:hint="default"/>
      <w:b/>
      <w:bCs w:val="0"/>
      <w:u w:val="single"/>
    </w:rPr>
  </w:style>
  <w:style w:type="character" w:customStyle="1" w:styleId="ReadCard">
    <w:name w:val="ReadCard"/>
    <w:uiPriority w:val="1"/>
    <w:qFormat/>
    <w:rsid w:val="004C108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4C1082"/>
    <w:pPr>
      <w:spacing w:before="60" w:after="60"/>
    </w:pPr>
  </w:style>
  <w:style w:type="character" w:customStyle="1" w:styleId="FooterChar1">
    <w:name w:val="Footer Char1"/>
    <w:basedOn w:val="DefaultParagraphFont"/>
    <w:uiPriority w:val="99"/>
    <w:semiHidden/>
    <w:rsid w:val="004C1082"/>
    <w:rPr>
      <w:rFonts w:ascii="Calibri" w:eastAsiaTheme="minorHAnsi" w:hAnsi="Calibri" w:cs="Calibri"/>
      <w:sz w:val="16"/>
      <w:szCs w:val="22"/>
    </w:rPr>
  </w:style>
  <w:style w:type="paragraph" w:customStyle="1" w:styleId="Cards">
    <w:name w:val="Cards"/>
    <w:next w:val="Normal"/>
    <w:link w:val="CardsChar"/>
    <w:qFormat/>
    <w:rsid w:val="004C108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C1082"/>
    <w:rPr>
      <w:rFonts w:ascii="Times New Roman" w:eastAsia="Times New Roman" w:hAnsi="Times New Roman" w:cs="Times New Roman"/>
      <w:sz w:val="20"/>
    </w:rPr>
  </w:style>
  <w:style w:type="character" w:customStyle="1" w:styleId="DebateUnderline">
    <w:name w:val="Debate Underline"/>
    <w:qFormat/>
    <w:rsid w:val="004C1082"/>
    <w:rPr>
      <w:rFonts w:ascii="Times New Roman" w:hAnsi="Times New Roman"/>
      <w:sz w:val="20"/>
      <w:u w:val="thick"/>
    </w:rPr>
  </w:style>
  <w:style w:type="paragraph" w:customStyle="1" w:styleId="Nothing">
    <w:name w:val="Nothing"/>
    <w:link w:val="NothingChar"/>
    <w:qFormat/>
    <w:rsid w:val="004C1082"/>
    <w:rPr>
      <w:rFonts w:ascii="Times New Roman" w:eastAsia="Times New Roman" w:hAnsi="Times New Roman" w:cs="Times New Roman"/>
      <w:sz w:val="20"/>
    </w:rPr>
  </w:style>
  <w:style w:type="character" w:customStyle="1" w:styleId="NothingChar">
    <w:name w:val="Nothing Char"/>
    <w:link w:val="Nothing"/>
    <w:rsid w:val="004C1082"/>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4C1082"/>
    <w:rPr>
      <w:rFonts w:ascii="Calibri" w:eastAsiaTheme="minorHAnsi" w:hAnsi="Calibri" w:cs="Calibri"/>
      <w:sz w:val="16"/>
      <w:szCs w:val="22"/>
    </w:rPr>
  </w:style>
  <w:style w:type="paragraph" w:customStyle="1" w:styleId="cardtext">
    <w:name w:val="card text"/>
    <w:basedOn w:val="Normal"/>
    <w:link w:val="cardtextChar"/>
    <w:qFormat/>
    <w:rsid w:val="004C1082"/>
    <w:pPr>
      <w:ind w:left="288" w:right="288"/>
    </w:pPr>
    <w:rPr>
      <w:rFonts w:ascii="Book Antiqua" w:hAnsi="Book Antiqua" w:cs="Lucida Grande"/>
    </w:rPr>
  </w:style>
  <w:style w:type="character" w:customStyle="1" w:styleId="cardtextChar">
    <w:name w:val="card text Char"/>
    <w:basedOn w:val="DefaultParagraphFont"/>
    <w:link w:val="cardtext"/>
    <w:rsid w:val="004C1082"/>
    <w:rPr>
      <w:rFonts w:ascii="Book Antiqua" w:hAnsi="Book Antiqua" w:cs="Lucida Grande"/>
      <w:sz w:val="22"/>
    </w:rPr>
  </w:style>
  <w:style w:type="paragraph" w:customStyle="1" w:styleId="TagText">
    <w:name w:val="TagText"/>
    <w:basedOn w:val="Normal"/>
    <w:uiPriority w:val="99"/>
    <w:qFormat/>
    <w:rsid w:val="004C1082"/>
    <w:rPr>
      <w:rFonts w:eastAsia="Calibri"/>
      <w:b/>
    </w:rPr>
  </w:style>
  <w:style w:type="paragraph" w:customStyle="1" w:styleId="UnderlineEmphasis">
    <w:name w:val="Underline + Emphasis"/>
    <w:basedOn w:val="Normal"/>
    <w:next w:val="Normal"/>
    <w:link w:val="UnderlineEmphasisChar"/>
    <w:autoRedefine/>
    <w:qFormat/>
    <w:rsid w:val="004C1082"/>
    <w:rPr>
      <w:rFonts w:eastAsia="Calibri"/>
      <w:b/>
      <w:color w:val="000000"/>
      <w:u w:val="single"/>
    </w:rPr>
  </w:style>
  <w:style w:type="character" w:customStyle="1" w:styleId="UnderlineEmphasisChar">
    <w:name w:val="Underline + Emphasis Char"/>
    <w:basedOn w:val="DefaultParagraphFont"/>
    <w:link w:val="UnderlineEmphasis"/>
    <w:rsid w:val="004C1082"/>
    <w:rPr>
      <w:rFonts w:ascii="Calibri" w:eastAsia="Calibri" w:hAnsi="Calibri"/>
      <w:b/>
      <w:color w:val="000000"/>
      <w:sz w:val="22"/>
      <w:u w:val="single"/>
    </w:rPr>
  </w:style>
  <w:style w:type="character" w:customStyle="1" w:styleId="BoldUnderlineUNDO">
    <w:name w:val="Bold.Underline.UNDO"/>
    <w:uiPriority w:val="1"/>
    <w:qFormat/>
    <w:rsid w:val="004C1082"/>
    <w:rPr>
      <w:b w:val="0"/>
    </w:rPr>
  </w:style>
  <w:style w:type="character" w:customStyle="1" w:styleId="LinedDown">
    <w:name w:val="Lined Down"/>
    <w:qFormat/>
    <w:rsid w:val="004C1082"/>
    <w:rPr>
      <w:rFonts w:ascii="Times New Roman" w:hAnsi="Times New Roman" w:cs="Times New Roman"/>
      <w:b w:val="0"/>
      <w:bCs w:val="0"/>
      <w:i w:val="0"/>
      <w:iCs w:val="0"/>
      <w:color w:val="000000"/>
      <w:sz w:val="12"/>
      <w:szCs w:val="12"/>
      <w:u w:val="none"/>
    </w:rPr>
  </w:style>
  <w:style w:type="character" w:customStyle="1" w:styleId="Carded">
    <w:name w:val="Carded"/>
    <w:qFormat/>
    <w:rsid w:val="004C1082"/>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4C1082"/>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4C1082"/>
    <w:rPr>
      <w:bCs/>
      <w:sz w:val="20"/>
      <w:u w:val="single"/>
    </w:rPr>
  </w:style>
  <w:style w:type="character" w:customStyle="1" w:styleId="LDAnalytics">
    <w:name w:val="LD Analytics"/>
    <w:basedOn w:val="DefaultParagraphFont"/>
    <w:autoRedefine/>
    <w:uiPriority w:val="1"/>
    <w:qFormat/>
    <w:rsid w:val="004C1082"/>
  </w:style>
  <w:style w:type="paragraph" w:customStyle="1" w:styleId="evidencetext">
    <w:name w:val="evidence text"/>
    <w:basedOn w:val="Normal"/>
    <w:next w:val="Normal"/>
    <w:link w:val="evidencetextChar1"/>
    <w:qFormat/>
    <w:rsid w:val="004C1082"/>
    <w:pPr>
      <w:ind w:left="432" w:right="432"/>
    </w:pPr>
    <w:rPr>
      <w:rFonts w:eastAsia="Times New Roman"/>
      <w:color w:val="000000"/>
    </w:rPr>
  </w:style>
  <w:style w:type="character" w:customStyle="1" w:styleId="evidencetextChar1">
    <w:name w:val="evidence text Char1"/>
    <w:basedOn w:val="DefaultParagraphFont"/>
    <w:link w:val="evidencetext"/>
    <w:rsid w:val="004C1082"/>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4C1082"/>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C1082"/>
    <w:rPr>
      <w:rFonts w:ascii="Calibri" w:hAnsi="Calibri"/>
      <w:color w:val="5A5A5A" w:themeColor="text1" w:themeTint="A5"/>
      <w:spacing w:val="15"/>
      <w:sz w:val="22"/>
    </w:rPr>
  </w:style>
  <w:style w:type="paragraph" w:customStyle="1" w:styleId="Citation">
    <w:name w:val="Citation"/>
    <w:basedOn w:val="Normal"/>
    <w:autoRedefine/>
    <w:uiPriority w:val="1"/>
    <w:qFormat/>
    <w:rsid w:val="004C1082"/>
    <w:rPr>
      <w:rFonts w:eastAsia="Times New Roman" w:cs="Garamond"/>
      <w:bCs/>
      <w:u w:val="single"/>
    </w:rPr>
  </w:style>
  <w:style w:type="paragraph" w:styleId="BodyText">
    <w:name w:val="Body Text"/>
    <w:aliases w:val="BT"/>
    <w:basedOn w:val="Normal"/>
    <w:link w:val="BodyTextChar"/>
    <w:uiPriority w:val="99"/>
    <w:unhideWhenUsed/>
    <w:qFormat/>
    <w:rsid w:val="004C1082"/>
    <w:pPr>
      <w:spacing w:after="120"/>
    </w:pPr>
  </w:style>
  <w:style w:type="character" w:customStyle="1" w:styleId="BodyTextChar">
    <w:name w:val="Body Text Char"/>
    <w:aliases w:val="BT Char"/>
    <w:basedOn w:val="DefaultParagraphFont"/>
    <w:link w:val="BodyText"/>
    <w:uiPriority w:val="99"/>
    <w:rsid w:val="004C1082"/>
    <w:rPr>
      <w:rFonts w:ascii="Calibri" w:hAnsi="Calibri"/>
      <w:sz w:val="22"/>
    </w:rPr>
  </w:style>
  <w:style w:type="paragraph" w:customStyle="1" w:styleId="tiny">
    <w:name w:val="tiny"/>
    <w:next w:val="Normal"/>
    <w:link w:val="tinyChar"/>
    <w:autoRedefine/>
    <w:qFormat/>
    <w:rsid w:val="004C108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4C1082"/>
    <w:rPr>
      <w:rFonts w:ascii="Times New Roman" w:eastAsia="Malgun Gothic" w:hAnsi="Times New Roman" w:cs="Times New Roman"/>
      <w:sz w:val="12"/>
    </w:rPr>
  </w:style>
  <w:style w:type="character" w:customStyle="1" w:styleId="LDCut">
    <w:name w:val="LD Cut"/>
    <w:basedOn w:val="DefaultParagraphFont"/>
    <w:uiPriority w:val="1"/>
    <w:qFormat/>
    <w:rsid w:val="004C1082"/>
    <w:rPr>
      <w:rFonts w:ascii="Times New Roman" w:hAnsi="Times New Roman"/>
      <w:b w:val="0"/>
      <w:color w:val="auto"/>
      <w:sz w:val="12"/>
    </w:rPr>
  </w:style>
  <w:style w:type="character" w:customStyle="1" w:styleId="LDUnderline">
    <w:name w:val="LD Underline"/>
    <w:basedOn w:val="DefaultParagraphFont"/>
    <w:uiPriority w:val="1"/>
    <w:qFormat/>
    <w:rsid w:val="004C1082"/>
    <w:rPr>
      <w:rFonts w:ascii="Times New Roman" w:hAnsi="Times New Roman" w:cs="Times New Roman"/>
      <w:b/>
      <w:color w:val="auto"/>
      <w:sz w:val="24"/>
      <w:u w:val="single"/>
    </w:rPr>
  </w:style>
  <w:style w:type="character" w:customStyle="1" w:styleId="Style4Char">
    <w:name w:val="Style4 Char"/>
    <w:link w:val="Style4"/>
    <w:rsid w:val="004C1082"/>
    <w:rPr>
      <w:rFonts w:ascii="Arial Narrow" w:hAnsi="Arial Narrow"/>
      <w:u w:val="single"/>
    </w:rPr>
  </w:style>
  <w:style w:type="character" w:customStyle="1" w:styleId="Style1Char">
    <w:name w:val="Style1 Char"/>
    <w:locked/>
    <w:rsid w:val="004C1082"/>
    <w:rPr>
      <w:rFonts w:ascii="Times New Roman" w:eastAsia="SimSun" w:hAnsi="Times New Roman"/>
      <w:szCs w:val="24"/>
      <w:u w:val="single"/>
      <w:lang w:eastAsia="zh-CN"/>
    </w:rPr>
  </w:style>
  <w:style w:type="character" w:customStyle="1" w:styleId="Style11pt">
    <w:name w:val="Style 11 pt"/>
    <w:basedOn w:val="DefaultParagraphFont"/>
    <w:rsid w:val="004C1082"/>
    <w:rPr>
      <w:sz w:val="20"/>
    </w:rPr>
  </w:style>
  <w:style w:type="character" w:customStyle="1" w:styleId="DebateHighlighted">
    <w:name w:val="Debate Highlighted"/>
    <w:qFormat/>
    <w:rsid w:val="004C1082"/>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4C1082"/>
    <w:pPr>
      <w:widowControl w:val="0"/>
    </w:pPr>
    <w:rPr>
      <w:rFonts w:ascii="Times New Roman" w:eastAsia="Times New Roman" w:hAnsi="Times New Roman" w:cs="Times New Roman"/>
      <w:sz w:val="20"/>
    </w:rPr>
  </w:style>
  <w:style w:type="character" w:customStyle="1" w:styleId="Author-Date">
    <w:name w:val="Author-Date"/>
    <w:qFormat/>
    <w:rsid w:val="004C1082"/>
    <w:rPr>
      <w:b/>
      <w:sz w:val="24"/>
    </w:rPr>
  </w:style>
  <w:style w:type="character" w:customStyle="1" w:styleId="regtext">
    <w:name w:val="regtext"/>
    <w:uiPriority w:val="99"/>
    <w:rsid w:val="004C1082"/>
  </w:style>
  <w:style w:type="character" w:customStyle="1" w:styleId="Dottedunderline">
    <w:name w:val="Dotted underline"/>
    <w:rsid w:val="004C1082"/>
    <w:rPr>
      <w:u w:val="dotted"/>
    </w:rPr>
  </w:style>
  <w:style w:type="character" w:customStyle="1" w:styleId="slug-pub-date">
    <w:name w:val="slug-pub-date"/>
    <w:rsid w:val="004C1082"/>
  </w:style>
  <w:style w:type="character" w:customStyle="1" w:styleId="slug-vol">
    <w:name w:val="slug-vol"/>
    <w:rsid w:val="004C1082"/>
  </w:style>
  <w:style w:type="character" w:customStyle="1" w:styleId="slug-issue">
    <w:name w:val="slug-issue"/>
    <w:rsid w:val="004C1082"/>
  </w:style>
  <w:style w:type="character" w:customStyle="1" w:styleId="slug-pages">
    <w:name w:val="slug-pages"/>
    <w:rsid w:val="004C1082"/>
  </w:style>
  <w:style w:type="character" w:customStyle="1" w:styleId="DDIUnderline">
    <w:name w:val="DDI Underline"/>
    <w:qFormat/>
    <w:rsid w:val="004C1082"/>
    <w:rPr>
      <w:sz w:val="20"/>
      <w:u w:val="thick"/>
    </w:rPr>
  </w:style>
  <w:style w:type="character" w:customStyle="1" w:styleId="CardsChar1">
    <w:name w:val="Cards Char1"/>
    <w:locked/>
    <w:rsid w:val="004C1082"/>
    <w:rPr>
      <w:rFonts w:ascii="Times New Roman" w:eastAsia="Times New Roman" w:hAnsi="Times New Roman" w:cs="Times New Roman"/>
    </w:rPr>
  </w:style>
  <w:style w:type="character" w:customStyle="1" w:styleId="DocumentMapChar1">
    <w:name w:val="Document Map Char1"/>
    <w:basedOn w:val="DefaultParagraphFont"/>
    <w:uiPriority w:val="99"/>
    <w:rsid w:val="004C1082"/>
    <w:rPr>
      <w:rFonts w:ascii="Segoe UI" w:hAnsi="Segoe UI" w:cs="Segoe UI"/>
      <w:sz w:val="16"/>
      <w:szCs w:val="16"/>
    </w:rPr>
  </w:style>
  <w:style w:type="character" w:customStyle="1" w:styleId="CardTextChar0">
    <w:name w:val="Card Text Char"/>
    <w:locked/>
    <w:rsid w:val="004C1082"/>
    <w:rPr>
      <w:rFonts w:ascii="Georgia" w:hAnsi="Georgia"/>
      <w:sz w:val="18"/>
      <w:u w:val="single"/>
    </w:rPr>
  </w:style>
  <w:style w:type="character" w:customStyle="1" w:styleId="normaltextrun">
    <w:name w:val="normaltextrun"/>
    <w:basedOn w:val="DefaultParagraphFont"/>
    <w:rsid w:val="004C1082"/>
  </w:style>
  <w:style w:type="character" w:customStyle="1" w:styleId="eop">
    <w:name w:val="eop"/>
    <w:basedOn w:val="DefaultParagraphFont"/>
    <w:rsid w:val="004C1082"/>
  </w:style>
  <w:style w:type="character" w:customStyle="1" w:styleId="spellingerror">
    <w:name w:val="spellingerror"/>
    <w:basedOn w:val="DefaultParagraphFont"/>
    <w:rsid w:val="004C1082"/>
  </w:style>
  <w:style w:type="paragraph" w:customStyle="1" w:styleId="m-2839544472620372085msonospacing">
    <w:name w:val="m_-2839544472620372085msonospacing"/>
    <w:basedOn w:val="Normal"/>
    <w:uiPriority w:val="99"/>
    <w:rsid w:val="004C1082"/>
    <w:pPr>
      <w:spacing w:before="100" w:beforeAutospacing="1" w:after="100" w:afterAutospacing="1"/>
    </w:pPr>
  </w:style>
  <w:style w:type="paragraph" w:customStyle="1" w:styleId="franklin-light1">
    <w:name w:val="franklin-light1"/>
    <w:basedOn w:val="Normal"/>
    <w:uiPriority w:val="99"/>
    <w:rsid w:val="004C1082"/>
    <w:pPr>
      <w:spacing w:before="100" w:beforeAutospacing="1" w:after="100" w:afterAutospacing="1"/>
    </w:pPr>
  </w:style>
  <w:style w:type="character" w:customStyle="1" w:styleId="powa-tease">
    <w:name w:val="powa-tease"/>
    <w:basedOn w:val="DefaultParagraphFont"/>
    <w:rsid w:val="004C1082"/>
  </w:style>
  <w:style w:type="character" w:customStyle="1" w:styleId="powa-byline">
    <w:name w:val="powa-byline"/>
    <w:basedOn w:val="DefaultParagraphFont"/>
    <w:rsid w:val="004C1082"/>
  </w:style>
  <w:style w:type="character" w:customStyle="1" w:styleId="apple-style-span">
    <w:name w:val="apple-style-span"/>
    <w:basedOn w:val="DefaultParagraphFont"/>
    <w:rsid w:val="004C1082"/>
    <w:rPr>
      <w:rFonts w:cs="Times New Roman"/>
    </w:rPr>
  </w:style>
  <w:style w:type="paragraph" w:customStyle="1" w:styleId="noindent">
    <w:name w:val="noindent"/>
    <w:basedOn w:val="Normal"/>
    <w:uiPriority w:val="99"/>
    <w:qFormat/>
    <w:rsid w:val="004C1082"/>
    <w:pPr>
      <w:spacing w:before="100" w:beforeAutospacing="1" w:after="100" w:afterAutospacing="1"/>
    </w:pPr>
    <w:rPr>
      <w:rFonts w:eastAsia="Times New Roman"/>
    </w:rPr>
  </w:style>
  <w:style w:type="character" w:customStyle="1" w:styleId="st">
    <w:name w:val="st"/>
    <w:rsid w:val="004C1082"/>
  </w:style>
  <w:style w:type="character" w:customStyle="1" w:styleId="highlight2">
    <w:name w:val="highlight2"/>
    <w:basedOn w:val="DefaultParagraphFont"/>
    <w:rsid w:val="004C1082"/>
    <w:rPr>
      <w:rFonts w:ascii="Arial" w:hAnsi="Arial"/>
      <w:b/>
      <w:sz w:val="19"/>
      <w:u w:val="thick"/>
      <w:bdr w:val="none" w:sz="0" w:space="0" w:color="auto"/>
      <w:shd w:val="clear" w:color="auto" w:fill="auto"/>
    </w:rPr>
  </w:style>
  <w:style w:type="character" w:customStyle="1" w:styleId="Emphasis2">
    <w:name w:val="Emphasis2"/>
    <w:basedOn w:val="DefaultParagraphFont"/>
    <w:rsid w:val="004C1082"/>
    <w:rPr>
      <w:rFonts w:ascii="Franklin Gothic Heavy" w:hAnsi="Franklin Gothic Heavy" w:hint="default"/>
      <w:iCs/>
      <w:u w:val="single"/>
    </w:rPr>
  </w:style>
  <w:style w:type="character" w:customStyle="1" w:styleId="EmphasizeThis">
    <w:name w:val="EmphasizeThis"/>
    <w:rsid w:val="004C1082"/>
    <w:rPr>
      <w:rFonts w:ascii="Georgia" w:hAnsi="Georgia" w:hint="default"/>
      <w:b/>
      <w:bCs w:val="0"/>
      <w:iCs/>
      <w:sz w:val="24"/>
      <w:u w:val="thick"/>
    </w:rPr>
  </w:style>
  <w:style w:type="character" w:customStyle="1" w:styleId="Style3Char">
    <w:name w:val="Style3 Char"/>
    <w:link w:val="Style3"/>
    <w:rsid w:val="004C1082"/>
    <w:rPr>
      <w:rFonts w:ascii="Arial Narrow" w:hAnsi="Arial Narrow"/>
      <w:b/>
    </w:rPr>
  </w:style>
  <w:style w:type="character" w:styleId="CommentReference">
    <w:name w:val="annotation reference"/>
    <w:basedOn w:val="DefaultParagraphFont"/>
    <w:uiPriority w:val="99"/>
    <w:unhideWhenUsed/>
    <w:rsid w:val="004C1082"/>
    <w:rPr>
      <w:sz w:val="16"/>
      <w:szCs w:val="16"/>
    </w:rPr>
  </w:style>
  <w:style w:type="paragraph" w:styleId="CommentText">
    <w:name w:val="annotation text"/>
    <w:basedOn w:val="Normal"/>
    <w:link w:val="CommentTextChar"/>
    <w:uiPriority w:val="99"/>
    <w:unhideWhenUsed/>
    <w:rsid w:val="004C1082"/>
    <w:rPr>
      <w:sz w:val="20"/>
      <w:szCs w:val="20"/>
    </w:rPr>
  </w:style>
  <w:style w:type="character" w:customStyle="1" w:styleId="CommentTextChar">
    <w:name w:val="Comment Text Char"/>
    <w:basedOn w:val="DefaultParagraphFont"/>
    <w:link w:val="CommentText"/>
    <w:uiPriority w:val="99"/>
    <w:rsid w:val="004C1082"/>
    <w:rPr>
      <w:rFonts w:ascii="Calibri" w:hAnsi="Calibri"/>
      <w:sz w:val="20"/>
      <w:szCs w:val="20"/>
    </w:rPr>
  </w:style>
  <w:style w:type="character" w:customStyle="1" w:styleId="balancedheadline">
    <w:name w:val="balancedheadline"/>
    <w:basedOn w:val="DefaultParagraphFont"/>
    <w:rsid w:val="004C1082"/>
  </w:style>
  <w:style w:type="paragraph" w:customStyle="1" w:styleId="analytic0">
    <w:name w:val="analytic"/>
    <w:basedOn w:val="Analytic"/>
    <w:link w:val="analyticChar0"/>
    <w:autoRedefine/>
    <w:uiPriority w:val="4"/>
    <w:qFormat/>
    <w:rsid w:val="004C1082"/>
    <w:rPr>
      <w:i/>
      <w:color w:val="2D72B1"/>
    </w:rPr>
  </w:style>
  <w:style w:type="character" w:customStyle="1" w:styleId="analyticChar0">
    <w:name w:val="analytic Char"/>
    <w:basedOn w:val="DefaultParagraphFont"/>
    <w:link w:val="analytic0"/>
    <w:uiPriority w:val="4"/>
    <w:rsid w:val="004C1082"/>
    <w:rPr>
      <w:rFonts w:ascii="Calibri" w:hAnsi="Calibri"/>
      <w:i/>
      <w:color w:val="2D72B1"/>
      <w:sz w:val="22"/>
    </w:rPr>
  </w:style>
  <w:style w:type="paragraph" w:customStyle="1" w:styleId="ColorfulList-Accent11">
    <w:name w:val="Colorful List - Accent 11"/>
    <w:basedOn w:val="Normal"/>
    <w:uiPriority w:val="34"/>
    <w:qFormat/>
    <w:rsid w:val="004C1082"/>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4C1082"/>
    <w:rPr>
      <w:color w:val="605E5C"/>
      <w:shd w:val="clear" w:color="auto" w:fill="E1DFDD"/>
    </w:rPr>
  </w:style>
  <w:style w:type="character" w:customStyle="1" w:styleId="m-4339160018974791352style13ptbold">
    <w:name w:val="m_-4339160018974791352style13ptbold"/>
    <w:basedOn w:val="DefaultParagraphFont"/>
    <w:rsid w:val="004C1082"/>
  </w:style>
  <w:style w:type="character" w:customStyle="1" w:styleId="m-4339160018974791352styleunderline">
    <w:name w:val="m_-4339160018974791352styleunderline"/>
    <w:basedOn w:val="DefaultParagraphFont"/>
    <w:rsid w:val="004C1082"/>
  </w:style>
  <w:style w:type="character" w:customStyle="1" w:styleId="m8622195508348221850gmail-msohyperlink">
    <w:name w:val="m_8622195508348221850gmail-msohyperlink"/>
    <w:basedOn w:val="DefaultParagraphFont"/>
    <w:rsid w:val="004C1082"/>
  </w:style>
  <w:style w:type="character" w:customStyle="1" w:styleId="UnresolvedMention4">
    <w:name w:val="Unresolved Mention4"/>
    <w:basedOn w:val="DefaultParagraphFont"/>
    <w:uiPriority w:val="99"/>
    <w:semiHidden/>
    <w:unhideWhenUsed/>
    <w:rsid w:val="004C1082"/>
    <w:rPr>
      <w:color w:val="605E5C"/>
      <w:shd w:val="clear" w:color="auto" w:fill="E1DFDD"/>
    </w:rPr>
  </w:style>
  <w:style w:type="character" w:customStyle="1" w:styleId="longbio">
    <w:name w:val="long_bio"/>
    <w:basedOn w:val="DefaultParagraphFont"/>
    <w:rsid w:val="004C1082"/>
  </w:style>
  <w:style w:type="paragraph" w:customStyle="1" w:styleId="css-1ygdjhk">
    <w:name w:val="css-1ygdjhk"/>
    <w:basedOn w:val="Normal"/>
    <w:uiPriority w:val="99"/>
    <w:rsid w:val="004C1082"/>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4C1082"/>
    <w:rPr>
      <w:color w:val="605E5C"/>
      <w:shd w:val="clear" w:color="auto" w:fill="E1DFDD"/>
    </w:rPr>
  </w:style>
  <w:style w:type="table" w:styleId="TableGrid">
    <w:name w:val="Table Grid"/>
    <w:basedOn w:val="TableNormal"/>
    <w:rsid w:val="004C10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4C1082"/>
    <w:rPr>
      <w:color w:val="605E5C"/>
      <w:shd w:val="clear" w:color="auto" w:fill="E1DFDD"/>
    </w:rPr>
  </w:style>
  <w:style w:type="character" w:customStyle="1" w:styleId="UnresolvedMention7">
    <w:name w:val="Unresolved Mention7"/>
    <w:basedOn w:val="DefaultParagraphFont"/>
    <w:uiPriority w:val="99"/>
    <w:semiHidden/>
    <w:unhideWhenUsed/>
    <w:rsid w:val="004C1082"/>
    <w:rPr>
      <w:color w:val="605E5C"/>
      <w:shd w:val="clear" w:color="auto" w:fill="E1DFDD"/>
    </w:rPr>
  </w:style>
  <w:style w:type="character" w:customStyle="1" w:styleId="UnresolvedMention8">
    <w:name w:val="Unresolved Mention8"/>
    <w:basedOn w:val="DefaultParagraphFont"/>
    <w:uiPriority w:val="99"/>
    <w:semiHidden/>
    <w:unhideWhenUsed/>
    <w:rsid w:val="004C1082"/>
    <w:rPr>
      <w:color w:val="605E5C"/>
      <w:shd w:val="clear" w:color="auto" w:fill="E1DFDD"/>
    </w:rPr>
  </w:style>
  <w:style w:type="paragraph" w:customStyle="1" w:styleId="CardText2">
    <w:name w:val="Card Text 2"/>
    <w:basedOn w:val="Normal"/>
    <w:link w:val="CardText2Char"/>
    <w:qFormat/>
    <w:rsid w:val="004C1082"/>
    <w:rPr>
      <w:rFonts w:eastAsia="Calibri"/>
      <w:b/>
      <w:color w:val="000000"/>
      <w:u w:val="single"/>
      <w:lang w:val="x-none" w:eastAsia="x-none"/>
    </w:rPr>
  </w:style>
  <w:style w:type="character" w:customStyle="1" w:styleId="CardText2Char">
    <w:name w:val="Card Text 2 Char"/>
    <w:link w:val="CardText2"/>
    <w:rsid w:val="004C1082"/>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4C1082"/>
  </w:style>
  <w:style w:type="character" w:customStyle="1" w:styleId="UnresolvedMention9">
    <w:name w:val="Unresolved Mention9"/>
    <w:basedOn w:val="DefaultParagraphFont"/>
    <w:uiPriority w:val="99"/>
    <w:semiHidden/>
    <w:unhideWhenUsed/>
    <w:rsid w:val="004C1082"/>
    <w:rPr>
      <w:color w:val="605E5C"/>
      <w:shd w:val="clear" w:color="auto" w:fill="E1DFDD"/>
    </w:rPr>
  </w:style>
  <w:style w:type="character" w:customStyle="1" w:styleId="UnresolvedMention100">
    <w:name w:val="Unresolved Mention100"/>
    <w:basedOn w:val="DefaultParagraphFont"/>
    <w:uiPriority w:val="99"/>
    <w:semiHidden/>
    <w:unhideWhenUsed/>
    <w:rsid w:val="004C1082"/>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4C1082"/>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4C1082"/>
    <w:rPr>
      <w:color w:val="605E5C"/>
      <w:shd w:val="clear" w:color="auto" w:fill="E1DFDD"/>
    </w:rPr>
  </w:style>
  <w:style w:type="paragraph" w:customStyle="1" w:styleId="flashline">
    <w:name w:val="flashline"/>
    <w:basedOn w:val="Normal"/>
    <w:uiPriority w:val="99"/>
    <w:rsid w:val="004C1082"/>
    <w:pPr>
      <w:spacing w:before="100" w:beforeAutospacing="1" w:after="100" w:afterAutospacing="1"/>
    </w:pPr>
    <w:rPr>
      <w:rFonts w:eastAsia="Times New Roman"/>
    </w:rPr>
  </w:style>
  <w:style w:type="paragraph" w:customStyle="1" w:styleId="lbexhangwithmargin">
    <w:name w:val="lbexhangwithmargin"/>
    <w:basedOn w:val="Normal"/>
    <w:uiPriority w:val="99"/>
    <w:rsid w:val="004C1082"/>
    <w:pPr>
      <w:spacing w:before="100" w:beforeAutospacing="1" w:after="100" w:afterAutospacing="1"/>
    </w:pPr>
    <w:rPr>
      <w:rFonts w:eastAsia="Times New Roman"/>
    </w:rPr>
  </w:style>
  <w:style w:type="character" w:customStyle="1" w:styleId="lbexsectionlevelolc">
    <w:name w:val="lbexsectionlevelolc"/>
    <w:basedOn w:val="DefaultParagraphFont"/>
    <w:rsid w:val="004C1082"/>
  </w:style>
  <w:style w:type="character" w:customStyle="1" w:styleId="lbexallcap">
    <w:name w:val="lbexallcap"/>
    <w:basedOn w:val="DefaultParagraphFont"/>
    <w:rsid w:val="004C1082"/>
  </w:style>
  <w:style w:type="paragraph" w:customStyle="1" w:styleId="lbexindent">
    <w:name w:val="lbexindent"/>
    <w:basedOn w:val="Normal"/>
    <w:uiPriority w:val="99"/>
    <w:rsid w:val="004C1082"/>
    <w:pPr>
      <w:spacing w:before="100" w:beforeAutospacing="1" w:after="100" w:afterAutospacing="1"/>
    </w:pPr>
    <w:rPr>
      <w:rFonts w:eastAsia="Times New Roman"/>
    </w:rPr>
  </w:style>
  <w:style w:type="paragraph" w:customStyle="1" w:styleId="lbexindentparagraph">
    <w:name w:val="lbexindentparagraph"/>
    <w:basedOn w:val="Normal"/>
    <w:uiPriority w:val="99"/>
    <w:rsid w:val="004C1082"/>
    <w:pPr>
      <w:spacing w:before="100" w:beforeAutospacing="1" w:after="100" w:afterAutospacing="1"/>
    </w:pPr>
    <w:rPr>
      <w:rFonts w:eastAsia="Times New Roman"/>
    </w:rPr>
  </w:style>
  <w:style w:type="paragraph" w:customStyle="1" w:styleId="zn-bodyparagraph">
    <w:name w:val="zn-body__paragraph"/>
    <w:basedOn w:val="Normal"/>
    <w:uiPriority w:val="99"/>
    <w:rsid w:val="004C1082"/>
    <w:pPr>
      <w:spacing w:before="100" w:beforeAutospacing="1" w:after="100" w:afterAutospacing="1"/>
    </w:pPr>
    <w:rPr>
      <w:rFonts w:eastAsia="Times New Roman"/>
    </w:rPr>
  </w:style>
  <w:style w:type="character" w:customStyle="1" w:styleId="c-messagebody">
    <w:name w:val="c-message__body"/>
    <w:basedOn w:val="DefaultParagraphFont"/>
    <w:rsid w:val="004C1082"/>
  </w:style>
  <w:style w:type="character" w:customStyle="1" w:styleId="m7735155540857680774gmail-style13ptbold">
    <w:name w:val="m_7735155540857680774gmail-style13ptbold"/>
    <w:basedOn w:val="DefaultParagraphFont"/>
    <w:rsid w:val="004C1082"/>
  </w:style>
  <w:style w:type="character" w:customStyle="1" w:styleId="style65">
    <w:name w:val="style65"/>
    <w:basedOn w:val="DefaultParagraphFont"/>
    <w:rsid w:val="004C1082"/>
  </w:style>
  <w:style w:type="character" w:customStyle="1" w:styleId="bodytext0">
    <w:name w:val="body_text"/>
    <w:basedOn w:val="DefaultParagraphFont"/>
    <w:rsid w:val="004C1082"/>
  </w:style>
  <w:style w:type="character" w:customStyle="1" w:styleId="bio">
    <w:name w:val="bio"/>
    <w:basedOn w:val="DefaultParagraphFont"/>
    <w:rsid w:val="004C1082"/>
  </w:style>
  <w:style w:type="paragraph" w:customStyle="1" w:styleId="cites0">
    <w:name w:val="cites"/>
    <w:next w:val="Normal"/>
    <w:autoRedefine/>
    <w:qFormat/>
    <w:rsid w:val="004C1082"/>
    <w:pPr>
      <w:contextualSpacing/>
    </w:pPr>
    <w:rPr>
      <w:rFonts w:eastAsia="SimSun"/>
      <w:b/>
      <w:sz w:val="22"/>
      <w:szCs w:val="22"/>
      <w:lang w:eastAsia="zh-CN"/>
    </w:rPr>
  </w:style>
  <w:style w:type="character" w:customStyle="1" w:styleId="5yl5">
    <w:name w:val="_5yl5"/>
    <w:basedOn w:val="DefaultParagraphFont"/>
    <w:rsid w:val="004C1082"/>
  </w:style>
  <w:style w:type="character" w:customStyle="1" w:styleId="text">
    <w:name w:val="text"/>
    <w:basedOn w:val="DefaultParagraphFont"/>
    <w:rsid w:val="004C1082"/>
  </w:style>
  <w:style w:type="paragraph" w:customStyle="1" w:styleId="generic-articlebody">
    <w:name w:val="generic-article__body"/>
    <w:basedOn w:val="Normal"/>
    <w:uiPriority w:val="99"/>
    <w:rsid w:val="004C1082"/>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4C1082"/>
    <w:pPr>
      <w:spacing w:line="240" w:lineRule="auto"/>
    </w:pPr>
    <w:rPr>
      <w:b/>
      <w:bCs/>
    </w:rPr>
  </w:style>
  <w:style w:type="character" w:customStyle="1" w:styleId="CommentSubjectChar">
    <w:name w:val="Comment Subject Char"/>
    <w:basedOn w:val="CommentTextChar"/>
    <w:link w:val="CommentSubject"/>
    <w:rsid w:val="004C1082"/>
    <w:rPr>
      <w:rFonts w:ascii="Calibri" w:hAnsi="Calibri"/>
      <w:b/>
      <w:bCs/>
      <w:sz w:val="20"/>
      <w:szCs w:val="20"/>
    </w:rPr>
  </w:style>
  <w:style w:type="character" w:customStyle="1" w:styleId="UnresolvedMention12">
    <w:name w:val="Unresolved Mention12"/>
    <w:basedOn w:val="DefaultParagraphFont"/>
    <w:uiPriority w:val="99"/>
    <w:rsid w:val="004C1082"/>
    <w:rPr>
      <w:color w:val="605E5C"/>
      <w:shd w:val="clear" w:color="auto" w:fill="E1DFDD"/>
    </w:rPr>
  </w:style>
  <w:style w:type="paragraph" w:customStyle="1" w:styleId="CardNotUnderlined">
    <w:name w:val="Card Not Underlined"/>
    <w:basedOn w:val="Normal"/>
    <w:link w:val="CardNotUnderlinedChar1"/>
    <w:autoRedefine/>
    <w:qFormat/>
    <w:rsid w:val="004C1082"/>
    <w:rPr>
      <w:rFonts w:eastAsia="Times New Roman"/>
      <w:sz w:val="12"/>
      <w:szCs w:val="20"/>
    </w:rPr>
  </w:style>
  <w:style w:type="character" w:customStyle="1" w:styleId="UnresolvedMention13">
    <w:name w:val="Unresolved Mention13"/>
    <w:basedOn w:val="DefaultParagraphFont"/>
    <w:uiPriority w:val="99"/>
    <w:rsid w:val="004C1082"/>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C1082"/>
    <w:rPr>
      <w:rFonts w:ascii="Times New Roman" w:eastAsia="Times New Roman" w:hAnsi="Times New Roman" w:cs="Times New Roman"/>
    </w:rPr>
  </w:style>
  <w:style w:type="character" w:customStyle="1" w:styleId="blast">
    <w:name w:val="blast"/>
    <w:basedOn w:val="DefaultParagraphFont"/>
    <w:rsid w:val="004C1082"/>
  </w:style>
  <w:style w:type="paragraph" w:customStyle="1" w:styleId="paragraph">
    <w:name w:val="paragraph"/>
    <w:basedOn w:val="Normal"/>
    <w:uiPriority w:val="99"/>
    <w:qFormat/>
    <w:rsid w:val="004C1082"/>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4C1082"/>
  </w:style>
  <w:style w:type="character" w:customStyle="1" w:styleId="UnresolvedMention14">
    <w:name w:val="Unresolved Mention14"/>
    <w:basedOn w:val="DefaultParagraphFont"/>
    <w:uiPriority w:val="99"/>
    <w:rsid w:val="004C1082"/>
    <w:rPr>
      <w:color w:val="605E5C"/>
      <w:shd w:val="clear" w:color="auto" w:fill="E1DFDD"/>
    </w:rPr>
  </w:style>
  <w:style w:type="character" w:customStyle="1" w:styleId="ata-controlscomplain-btn">
    <w:name w:val="ata-controls__complain-btn"/>
    <w:basedOn w:val="DefaultParagraphFont"/>
    <w:rsid w:val="004C1082"/>
  </w:style>
  <w:style w:type="character" w:customStyle="1" w:styleId="u-tcgraydarker">
    <w:name w:val="u-tcgraydarker"/>
    <w:basedOn w:val="DefaultParagraphFont"/>
    <w:rsid w:val="004C1082"/>
  </w:style>
  <w:style w:type="paragraph" w:customStyle="1" w:styleId="stcontent-block">
    <w:name w:val="st__content-block"/>
    <w:basedOn w:val="Normal"/>
    <w:rsid w:val="004C1082"/>
    <w:pPr>
      <w:spacing w:before="100" w:beforeAutospacing="1" w:after="100" w:afterAutospacing="1"/>
    </w:pPr>
  </w:style>
  <w:style w:type="character" w:customStyle="1" w:styleId="drop">
    <w:name w:val="drop"/>
    <w:basedOn w:val="DefaultParagraphFont"/>
    <w:rsid w:val="004C1082"/>
  </w:style>
  <w:style w:type="paragraph" w:customStyle="1" w:styleId="pullquote">
    <w:name w:val="pullquote"/>
    <w:basedOn w:val="Normal"/>
    <w:rsid w:val="004C1082"/>
    <w:pPr>
      <w:spacing w:before="100" w:beforeAutospacing="1" w:after="100" w:afterAutospacing="1"/>
    </w:pPr>
  </w:style>
  <w:style w:type="paragraph" w:customStyle="1" w:styleId="TableParagraph">
    <w:name w:val="Table Paragraph"/>
    <w:basedOn w:val="Normal"/>
    <w:uiPriority w:val="1"/>
    <w:qFormat/>
    <w:rsid w:val="004C1082"/>
    <w:pPr>
      <w:widowControl w:val="0"/>
      <w:autoSpaceDE w:val="0"/>
      <w:autoSpaceDN w:val="0"/>
      <w:adjustRightInd w:val="0"/>
    </w:pPr>
  </w:style>
  <w:style w:type="paragraph" w:customStyle="1" w:styleId="p">
    <w:name w:val="p"/>
    <w:basedOn w:val="Normal"/>
    <w:qFormat/>
    <w:rsid w:val="004C1082"/>
    <w:pPr>
      <w:spacing w:before="100" w:beforeAutospacing="1" w:after="100" w:afterAutospacing="1"/>
    </w:pPr>
  </w:style>
  <w:style w:type="character" w:customStyle="1" w:styleId="figpopup-sensitive-area">
    <w:name w:val="figpopup-sensitive-area"/>
    <w:basedOn w:val="DefaultParagraphFont"/>
    <w:rsid w:val="004C1082"/>
  </w:style>
  <w:style w:type="paragraph" w:customStyle="1" w:styleId="css-qckjh9">
    <w:name w:val="css-qckjh9"/>
    <w:basedOn w:val="Normal"/>
    <w:rsid w:val="004C1082"/>
    <w:pPr>
      <w:spacing w:before="100" w:beforeAutospacing="1" w:after="100" w:afterAutospacing="1" w:line="240" w:lineRule="auto"/>
    </w:pPr>
    <w:rPr>
      <w:rFonts w:eastAsia="Times New Roman"/>
      <w:sz w:val="24"/>
    </w:rPr>
  </w:style>
  <w:style w:type="paragraph" w:customStyle="1" w:styleId="css-158dogj">
    <w:name w:val="css-158dogj"/>
    <w:basedOn w:val="Normal"/>
    <w:rsid w:val="004C1082"/>
    <w:pPr>
      <w:spacing w:before="100" w:beforeAutospacing="1" w:after="100" w:afterAutospacing="1" w:line="240" w:lineRule="auto"/>
    </w:pPr>
    <w:rPr>
      <w:rFonts w:eastAsia="Times New Roman"/>
      <w:sz w:val="24"/>
    </w:rPr>
  </w:style>
  <w:style w:type="character" w:customStyle="1" w:styleId="num">
    <w:name w:val="num"/>
    <w:basedOn w:val="DefaultParagraphFont"/>
    <w:rsid w:val="004C1082"/>
  </w:style>
  <w:style w:type="character" w:customStyle="1" w:styleId="letter">
    <w:name w:val="letter"/>
    <w:basedOn w:val="DefaultParagraphFont"/>
    <w:rsid w:val="004C1082"/>
  </w:style>
  <w:style w:type="character" w:customStyle="1" w:styleId="dttext">
    <w:name w:val="dttext"/>
    <w:basedOn w:val="DefaultParagraphFont"/>
    <w:rsid w:val="004C1082"/>
  </w:style>
  <w:style w:type="character" w:customStyle="1" w:styleId="sdsense">
    <w:name w:val="sdsense"/>
    <w:basedOn w:val="DefaultParagraphFont"/>
    <w:rsid w:val="004C1082"/>
  </w:style>
  <w:style w:type="character" w:customStyle="1" w:styleId="sd">
    <w:name w:val="sd"/>
    <w:basedOn w:val="DefaultParagraphFont"/>
    <w:rsid w:val="004C1082"/>
  </w:style>
  <w:style w:type="paragraph" w:customStyle="1" w:styleId="flfc">
    <w:name w:val="flfc"/>
    <w:basedOn w:val="Normal"/>
    <w:uiPriority w:val="99"/>
    <w:rsid w:val="004C1082"/>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4C1082"/>
  </w:style>
  <w:style w:type="paragraph" w:customStyle="1" w:styleId="story-body-text">
    <w:name w:val="story-body-text"/>
    <w:basedOn w:val="Normal"/>
    <w:uiPriority w:val="99"/>
    <w:qFormat/>
    <w:rsid w:val="004C1082"/>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4C1082"/>
  </w:style>
  <w:style w:type="paragraph" w:customStyle="1" w:styleId="CardText1">
    <w:name w:val="Card Text 1"/>
    <w:link w:val="CardText1Char"/>
    <w:qFormat/>
    <w:rsid w:val="004C1082"/>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4C1082"/>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4C1082"/>
  </w:style>
  <w:style w:type="paragraph" w:customStyle="1" w:styleId="Analytic2">
    <w:name w:val="Analytic2"/>
    <w:basedOn w:val="Heading4"/>
    <w:link w:val="Analytic2Char"/>
    <w:uiPriority w:val="4"/>
    <w:rsid w:val="004C1082"/>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4C1082"/>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4C1082"/>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4C1082"/>
  </w:style>
  <w:style w:type="character" w:customStyle="1" w:styleId="AnalyticsPipChar">
    <w:name w:val="AnalyticsPip Char"/>
    <w:basedOn w:val="DefaultParagraphFont"/>
    <w:link w:val="AnalyticsPip"/>
    <w:uiPriority w:val="4"/>
    <w:rsid w:val="004C1082"/>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4C1082"/>
  </w:style>
  <w:style w:type="character" w:customStyle="1" w:styleId="AnalyticsGBNChar">
    <w:name w:val="AnalyticsGBN Char"/>
    <w:basedOn w:val="DefaultParagraphFont"/>
    <w:link w:val="AnalyticsGBN"/>
    <w:uiPriority w:val="4"/>
    <w:rsid w:val="004C1082"/>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4C1082"/>
    <w:pPr>
      <w:spacing w:after="0" w:line="240" w:lineRule="auto"/>
    </w:pPr>
    <w:rPr>
      <w:i/>
      <w:iCs/>
      <w:color w:val="000000" w:themeColor="text1"/>
    </w:rPr>
  </w:style>
  <w:style w:type="character" w:customStyle="1" w:styleId="QuoteChar">
    <w:name w:val="Quote Char"/>
    <w:basedOn w:val="DefaultParagraphFont"/>
    <w:link w:val="Quote"/>
    <w:uiPriority w:val="29"/>
    <w:rsid w:val="004C1082"/>
    <w:rPr>
      <w:rFonts w:ascii="Calibri" w:hAnsi="Calibri"/>
      <w:i/>
      <w:iCs/>
      <w:color w:val="000000" w:themeColor="text1"/>
      <w:sz w:val="22"/>
    </w:rPr>
  </w:style>
  <w:style w:type="paragraph" w:styleId="TOCHeading">
    <w:name w:val="TOC Heading"/>
    <w:basedOn w:val="Heading1"/>
    <w:next w:val="Normal"/>
    <w:uiPriority w:val="39"/>
    <w:unhideWhenUsed/>
    <w:qFormat/>
    <w:rsid w:val="004C108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4C1082"/>
  </w:style>
  <w:style w:type="character" w:customStyle="1" w:styleId="ref-overlay">
    <w:name w:val="ref-overlay"/>
    <w:basedOn w:val="DefaultParagraphFont"/>
    <w:rsid w:val="004C1082"/>
  </w:style>
  <w:style w:type="character" w:customStyle="1" w:styleId="ref-fn-p">
    <w:name w:val="ref-fn-p"/>
    <w:basedOn w:val="DefaultParagraphFont"/>
    <w:rsid w:val="004C1082"/>
  </w:style>
  <w:style w:type="character" w:customStyle="1" w:styleId="opinion-articlebody">
    <w:name w:val="opinion-article__body"/>
    <w:basedOn w:val="DefaultParagraphFont"/>
    <w:rsid w:val="004C1082"/>
  </w:style>
  <w:style w:type="paragraph" w:customStyle="1" w:styleId="opinion-articlebody1">
    <w:name w:val="opinion-article__body1"/>
    <w:basedOn w:val="Normal"/>
    <w:rsid w:val="004C1082"/>
    <w:pPr>
      <w:spacing w:before="100" w:beforeAutospacing="1" w:after="100" w:afterAutospacing="1" w:line="240" w:lineRule="auto"/>
    </w:pPr>
    <w:rPr>
      <w:rFonts w:eastAsia="Times New Roman"/>
      <w:sz w:val="24"/>
    </w:rPr>
  </w:style>
  <w:style w:type="paragraph" w:customStyle="1" w:styleId="para">
    <w:name w:val="para"/>
    <w:basedOn w:val="Normal"/>
    <w:qFormat/>
    <w:rsid w:val="004C1082"/>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4C1082"/>
  </w:style>
  <w:style w:type="character" w:customStyle="1" w:styleId="journaltitle">
    <w:name w:val="journaltitle"/>
    <w:basedOn w:val="DefaultParagraphFont"/>
    <w:rsid w:val="004C1082"/>
  </w:style>
  <w:style w:type="character" w:customStyle="1" w:styleId="hit">
    <w:name w:val="hit"/>
    <w:basedOn w:val="DefaultParagraphFont"/>
    <w:rsid w:val="004C1082"/>
  </w:style>
  <w:style w:type="paragraph" w:customStyle="1" w:styleId="wp-caption-text">
    <w:name w:val="wp-caption-text"/>
    <w:basedOn w:val="Normal"/>
    <w:qFormat/>
    <w:rsid w:val="004C1082"/>
    <w:pPr>
      <w:spacing w:before="100" w:beforeAutospacing="1" w:after="100" w:afterAutospacing="1" w:line="240" w:lineRule="auto"/>
    </w:pPr>
    <w:rPr>
      <w:rFonts w:eastAsia="Times New Roman"/>
      <w:sz w:val="24"/>
    </w:rPr>
  </w:style>
  <w:style w:type="paragraph" w:customStyle="1" w:styleId="css-utmy9y">
    <w:name w:val="css-utmy9y"/>
    <w:basedOn w:val="Normal"/>
    <w:rsid w:val="004C1082"/>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4C1082"/>
    <w:rPr>
      <w:sz w:val="20"/>
      <w:u w:val="single"/>
    </w:rPr>
  </w:style>
  <w:style w:type="character" w:customStyle="1" w:styleId="Style11ptBoldUnderlineBorderSinglesolidlineAuto">
    <w:name w:val="Style 11 pt Bold Underline Border: : (Single solid line Auto  ..."/>
    <w:basedOn w:val="DefaultParagraphFont"/>
    <w:rsid w:val="004C1082"/>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4C1082"/>
  </w:style>
  <w:style w:type="paragraph" w:customStyle="1" w:styleId="Small">
    <w:name w:val="Small"/>
    <w:basedOn w:val="Normal"/>
    <w:next w:val="Normal"/>
    <w:uiPriority w:val="99"/>
    <w:qFormat/>
    <w:rsid w:val="004C1082"/>
    <w:pPr>
      <w:jc w:val="both"/>
    </w:pPr>
    <w:rPr>
      <w:rFonts w:ascii="Arial" w:eastAsia="Calibri" w:hAnsi="Arial" w:cs="Arial"/>
    </w:rPr>
  </w:style>
  <w:style w:type="character" w:customStyle="1" w:styleId="Footnote">
    <w:name w:val="Footnote_"/>
    <w:basedOn w:val="DefaultParagraphFont"/>
    <w:link w:val="Footnote0"/>
    <w:rsid w:val="004C1082"/>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4C1082"/>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4C1082"/>
    <w:rPr>
      <w:rFonts w:ascii="Arial Narrow" w:hAnsi="Arial Narrow"/>
      <w:b/>
      <w:color w:val="000000"/>
      <w:sz w:val="26"/>
    </w:rPr>
  </w:style>
  <w:style w:type="paragraph" w:customStyle="1" w:styleId="CardTagandCite">
    <w:name w:val="Card Tag and Cite"/>
    <w:basedOn w:val="Normal"/>
    <w:next w:val="Normal"/>
    <w:link w:val="CardTagandCiteChar"/>
    <w:qFormat/>
    <w:rsid w:val="004C1082"/>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4C1082"/>
    <w:rPr>
      <w:b/>
      <w:bCs/>
    </w:rPr>
  </w:style>
  <w:style w:type="paragraph" w:customStyle="1" w:styleId="Cite2">
    <w:name w:val="Cite 2"/>
    <w:basedOn w:val="Normal"/>
    <w:qFormat/>
    <w:rsid w:val="004C1082"/>
    <w:pPr>
      <w:spacing w:after="0" w:line="240" w:lineRule="auto"/>
    </w:pPr>
    <w:rPr>
      <w:rFonts w:ascii="Arial" w:eastAsia="Calibri" w:hAnsi="Arial" w:cs="Arial"/>
      <w:b/>
      <w:sz w:val="24"/>
      <w:u w:val="single"/>
    </w:rPr>
  </w:style>
  <w:style w:type="character" w:customStyle="1" w:styleId="aqj">
    <w:name w:val="aqj"/>
    <w:basedOn w:val="DefaultParagraphFont"/>
    <w:rsid w:val="004C1082"/>
  </w:style>
  <w:style w:type="paragraph" w:customStyle="1" w:styleId="StyleJustified">
    <w:name w:val="Style Justified"/>
    <w:basedOn w:val="Normal"/>
    <w:qFormat/>
    <w:rsid w:val="004C1082"/>
    <w:pPr>
      <w:spacing w:after="0" w:line="240" w:lineRule="auto"/>
    </w:pPr>
    <w:rPr>
      <w:rFonts w:eastAsia="Times New Roman"/>
      <w:szCs w:val="20"/>
    </w:rPr>
  </w:style>
  <w:style w:type="paragraph" w:customStyle="1" w:styleId="AuthorDate">
    <w:name w:val="AuthorDate"/>
    <w:next w:val="Normal"/>
    <w:link w:val="AuthorDateChar"/>
    <w:qFormat/>
    <w:rsid w:val="004C108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4C1082"/>
    <w:rPr>
      <w:rFonts w:ascii="Times New Roman" w:eastAsia="Calibri" w:hAnsi="Times New Roman" w:cs="Times New Roman"/>
      <w:b/>
      <w:szCs w:val="20"/>
      <w:u w:val="single"/>
    </w:rPr>
  </w:style>
  <w:style w:type="character" w:customStyle="1" w:styleId="maintext">
    <w:name w:val="maintext"/>
    <w:basedOn w:val="DefaultParagraphFont"/>
    <w:rsid w:val="004C1082"/>
  </w:style>
  <w:style w:type="paragraph" w:customStyle="1" w:styleId="Stylecardtext8pt">
    <w:name w:val="Style card text + 8 pt"/>
    <w:basedOn w:val="Normal"/>
    <w:qFormat/>
    <w:rsid w:val="004C1082"/>
    <w:pPr>
      <w:spacing w:after="0" w:line="240" w:lineRule="auto"/>
      <w:ind w:right="288"/>
    </w:pPr>
  </w:style>
  <w:style w:type="character" w:customStyle="1" w:styleId="NotBold10Final">
    <w:name w:val="NotBold10Final"/>
    <w:uiPriority w:val="1"/>
    <w:qFormat/>
    <w:rsid w:val="004C1082"/>
    <w:rPr>
      <w:rFonts w:ascii="Times New Roman" w:hAnsi="Times New Roman"/>
      <w:b w:val="0"/>
      <w:i w:val="0"/>
      <w:sz w:val="20"/>
    </w:rPr>
  </w:style>
  <w:style w:type="character" w:customStyle="1" w:styleId="Bold12">
    <w:name w:val="Bold12"/>
    <w:uiPriority w:val="1"/>
    <w:qFormat/>
    <w:rsid w:val="004C1082"/>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4C1082"/>
    <w:pPr>
      <w:spacing w:after="0" w:line="240" w:lineRule="auto"/>
      <w:ind w:left="288" w:right="288"/>
    </w:pPr>
    <w:rPr>
      <w:rFonts w:eastAsia="Times New Roman"/>
      <w:sz w:val="20"/>
      <w:szCs w:val="20"/>
    </w:rPr>
  </w:style>
  <w:style w:type="character" w:customStyle="1" w:styleId="CardtextChar1">
    <w:name w:val="Card text Char"/>
    <w:link w:val="Cardtext0"/>
    <w:locked/>
    <w:rsid w:val="004C1082"/>
    <w:rPr>
      <w:rFonts w:ascii="Arial Narrow" w:hAnsi="Arial Narrow"/>
      <w:u w:val="single"/>
    </w:rPr>
  </w:style>
  <w:style w:type="paragraph" w:customStyle="1" w:styleId="Cardtext0">
    <w:name w:val="Card text"/>
    <w:link w:val="CardtextChar1"/>
    <w:qFormat/>
    <w:rsid w:val="004C1082"/>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4C1082"/>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4C1082"/>
    <w:rPr>
      <w:rFonts w:ascii="Calibri" w:eastAsia="Times New Roman" w:hAnsi="Calibri"/>
      <w:lang w:val="x-none" w:eastAsia="ar-SA"/>
    </w:rPr>
  </w:style>
  <w:style w:type="paragraph" w:customStyle="1" w:styleId="Default">
    <w:name w:val="Default"/>
    <w:qFormat/>
    <w:rsid w:val="004C1082"/>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4C1082"/>
    <w:pPr>
      <w:spacing w:after="0" w:line="240" w:lineRule="auto"/>
    </w:pPr>
    <w:rPr>
      <w:rFonts w:eastAsia="Calibri"/>
    </w:rPr>
  </w:style>
  <w:style w:type="paragraph" w:customStyle="1" w:styleId="newpage">
    <w:name w:val="new page"/>
    <w:basedOn w:val="Heading4"/>
    <w:rsid w:val="004C1082"/>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4C1082"/>
    <w:pPr>
      <w:spacing w:after="0" w:line="240" w:lineRule="auto"/>
    </w:pPr>
    <w:rPr>
      <w:rFonts w:eastAsia="Times"/>
      <w:sz w:val="18"/>
      <w:szCs w:val="20"/>
    </w:rPr>
  </w:style>
  <w:style w:type="character" w:customStyle="1" w:styleId="textexposedshow">
    <w:name w:val="text_exposed_show"/>
    <w:basedOn w:val="DefaultParagraphFont"/>
    <w:rsid w:val="004C1082"/>
  </w:style>
  <w:style w:type="paragraph" w:customStyle="1" w:styleId="Heading">
    <w:name w:val="Heading"/>
    <w:basedOn w:val="Normal"/>
    <w:next w:val="BodyText"/>
    <w:rsid w:val="004C1082"/>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4C1082"/>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4C1082"/>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4C1082"/>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4C108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4C1082"/>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4C1082"/>
    <w:rPr>
      <w:rFonts w:ascii="Arial" w:hAnsi="Arial"/>
      <w:b/>
      <w:sz w:val="24"/>
    </w:rPr>
  </w:style>
  <w:style w:type="character" w:customStyle="1" w:styleId="Style11ptBlackUnderline">
    <w:name w:val="Style 11 pt Black Underline"/>
    <w:rsid w:val="004C1082"/>
    <w:rPr>
      <w:color w:val="000000"/>
      <w:sz w:val="20"/>
      <w:u w:val="single"/>
    </w:rPr>
  </w:style>
  <w:style w:type="character" w:customStyle="1" w:styleId="Style11ptBlack">
    <w:name w:val="Style 11 pt Black"/>
    <w:rsid w:val="004C1082"/>
    <w:rPr>
      <w:color w:val="000000"/>
      <w:sz w:val="20"/>
    </w:rPr>
  </w:style>
  <w:style w:type="paragraph" w:customStyle="1" w:styleId="CardsHighlighted">
    <w:name w:val="Cards Highlighted"/>
    <w:basedOn w:val="Normal"/>
    <w:link w:val="CardsHighlightedChar"/>
    <w:autoRedefine/>
    <w:qFormat/>
    <w:rsid w:val="004C1082"/>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4C1082"/>
    <w:rPr>
      <w:rFonts w:ascii="Calibri" w:eastAsia="Calibri" w:hAnsi="Calibri"/>
      <w:u w:val="single"/>
      <w:shd w:val="clear" w:color="auto" w:fill="00FFFF"/>
    </w:rPr>
  </w:style>
  <w:style w:type="character" w:customStyle="1" w:styleId="CitesChar">
    <w:name w:val="Cites Char"/>
    <w:basedOn w:val="DefaultParagraphFont"/>
    <w:link w:val="Cites"/>
    <w:rsid w:val="004C1082"/>
    <w:rPr>
      <w:rFonts w:ascii="Times New Roman" w:eastAsia="Times New Roman" w:hAnsi="Times New Roman" w:cs="Times New Roman"/>
      <w:sz w:val="20"/>
    </w:rPr>
  </w:style>
  <w:style w:type="paragraph" w:customStyle="1" w:styleId="analytics0">
    <w:name w:val="analytics"/>
    <w:basedOn w:val="Normal"/>
    <w:link w:val="analyticsChar0"/>
    <w:uiPriority w:val="4"/>
    <w:rsid w:val="004C1082"/>
    <w:pPr>
      <w:spacing w:after="0" w:line="240" w:lineRule="auto"/>
    </w:pPr>
    <w:rPr>
      <w:b/>
      <w:color w:val="C00000"/>
    </w:rPr>
  </w:style>
  <w:style w:type="character" w:customStyle="1" w:styleId="analyticsChar0">
    <w:name w:val="analytics Char"/>
    <w:basedOn w:val="DefaultParagraphFont"/>
    <w:link w:val="analytics0"/>
    <w:uiPriority w:val="4"/>
    <w:rsid w:val="004C1082"/>
    <w:rPr>
      <w:rFonts w:ascii="Calibri" w:hAnsi="Calibri"/>
      <w:b/>
      <w:color w:val="C00000"/>
      <w:sz w:val="22"/>
    </w:rPr>
  </w:style>
  <w:style w:type="character" w:customStyle="1" w:styleId="swauthor">
    <w:name w:val="sw_author"/>
    <w:rsid w:val="004C1082"/>
  </w:style>
  <w:style w:type="character" w:customStyle="1" w:styleId="Mention1">
    <w:name w:val="Mention1"/>
    <w:basedOn w:val="DefaultParagraphFont"/>
    <w:uiPriority w:val="99"/>
    <w:semiHidden/>
    <w:unhideWhenUsed/>
    <w:rsid w:val="004C1082"/>
    <w:rPr>
      <w:color w:val="2B579A"/>
      <w:shd w:val="clear" w:color="auto" w:fill="E6E6E6"/>
    </w:rPr>
  </w:style>
  <w:style w:type="paragraph" w:customStyle="1" w:styleId="citenon-bold">
    <w:name w:val="cite non-bold"/>
    <w:basedOn w:val="Normal"/>
    <w:link w:val="citenon-boldChar"/>
    <w:qFormat/>
    <w:rsid w:val="004C1082"/>
    <w:pPr>
      <w:spacing w:after="0" w:line="240" w:lineRule="auto"/>
    </w:pPr>
    <w:rPr>
      <w:rFonts w:eastAsia="Calibri"/>
      <w:sz w:val="20"/>
      <w:szCs w:val="20"/>
      <w:lang w:val="x-none" w:eastAsia="x-none"/>
    </w:rPr>
  </w:style>
  <w:style w:type="character" w:customStyle="1" w:styleId="citenon-boldChar">
    <w:name w:val="cite non-bold Char"/>
    <w:link w:val="citenon-bold"/>
    <w:rsid w:val="004C1082"/>
    <w:rPr>
      <w:rFonts w:ascii="Calibri" w:eastAsia="Calibri" w:hAnsi="Calibri"/>
      <w:sz w:val="20"/>
      <w:szCs w:val="20"/>
      <w:lang w:val="x-none" w:eastAsia="x-none"/>
    </w:rPr>
  </w:style>
  <w:style w:type="paragraph" w:customStyle="1" w:styleId="HotRoute">
    <w:name w:val="Hot Route!"/>
    <w:basedOn w:val="Normal"/>
    <w:link w:val="HotRouteChar"/>
    <w:qFormat/>
    <w:rsid w:val="004C1082"/>
    <w:pPr>
      <w:spacing w:after="0" w:line="240" w:lineRule="auto"/>
      <w:ind w:left="144"/>
    </w:pPr>
    <w:rPr>
      <w:rFonts w:eastAsia="Calibri"/>
      <w:color w:val="000000"/>
    </w:rPr>
  </w:style>
  <w:style w:type="character" w:customStyle="1" w:styleId="HotRouteChar">
    <w:name w:val="Hot Route! Char"/>
    <w:link w:val="HotRoute"/>
    <w:rsid w:val="004C1082"/>
    <w:rPr>
      <w:rFonts w:ascii="Calibri" w:eastAsia="Calibri" w:hAnsi="Calibri"/>
      <w:color w:val="000000"/>
      <w:sz w:val="22"/>
    </w:rPr>
  </w:style>
  <w:style w:type="paragraph" w:customStyle="1" w:styleId="CardIndented">
    <w:name w:val="Card (Indented)"/>
    <w:basedOn w:val="Normal"/>
    <w:link w:val="CardIndentedChar"/>
    <w:qFormat/>
    <w:rsid w:val="004C1082"/>
    <w:pPr>
      <w:spacing w:after="0" w:line="240" w:lineRule="auto"/>
      <w:ind w:left="288"/>
    </w:pPr>
  </w:style>
  <w:style w:type="paragraph" w:customStyle="1" w:styleId="PhoTag">
    <w:name w:val="PhoTag"/>
    <w:basedOn w:val="Normal"/>
    <w:next w:val="Normal"/>
    <w:autoRedefine/>
    <w:qFormat/>
    <w:rsid w:val="004C1082"/>
    <w:pPr>
      <w:spacing w:after="0" w:line="240" w:lineRule="auto"/>
    </w:pPr>
    <w:rPr>
      <w:b/>
    </w:rPr>
  </w:style>
  <w:style w:type="character" w:customStyle="1" w:styleId="BoldUnderlineChar0">
    <w:name w:val="BoldUnderline Char"/>
    <w:uiPriority w:val="99"/>
    <w:rsid w:val="004C1082"/>
    <w:rPr>
      <w:rFonts w:ascii="Times New Roman" w:eastAsia="Times New Roman" w:hAnsi="Times New Roman" w:cs="Times New Roman"/>
      <w:b/>
      <w:sz w:val="20"/>
      <w:u w:val="single"/>
    </w:rPr>
  </w:style>
  <w:style w:type="character" w:customStyle="1" w:styleId="wikiexternallink">
    <w:name w:val="wikiexternallink"/>
    <w:basedOn w:val="DefaultParagraphFont"/>
    <w:rsid w:val="004C1082"/>
  </w:style>
  <w:style w:type="character" w:customStyle="1" w:styleId="wikigeneratedlinkcontent">
    <w:name w:val="wikigeneratedlinkcontent"/>
    <w:basedOn w:val="DefaultParagraphFont"/>
    <w:rsid w:val="004C1082"/>
  </w:style>
  <w:style w:type="character" w:customStyle="1" w:styleId="boldunderlineChar1">
    <w:name w:val="bold underline Char"/>
    <w:basedOn w:val="DefaultParagraphFont"/>
    <w:rsid w:val="004C1082"/>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4C1082"/>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4C1082"/>
    <w:pPr>
      <w:spacing w:after="0" w:line="240" w:lineRule="auto"/>
      <w:jc w:val="both"/>
    </w:pPr>
    <w:rPr>
      <w:rFonts w:eastAsia="Calibri"/>
      <w:sz w:val="20"/>
      <w:szCs w:val="26"/>
    </w:rPr>
  </w:style>
  <w:style w:type="character" w:customStyle="1" w:styleId="Author">
    <w:name w:val="Author"/>
    <w:aliases w:val="Style Date"/>
    <w:basedOn w:val="DefaultParagraphFont"/>
    <w:qFormat/>
    <w:rsid w:val="004C1082"/>
    <w:rPr>
      <w:sz w:val="24"/>
    </w:rPr>
  </w:style>
  <w:style w:type="character" w:customStyle="1" w:styleId="box">
    <w:name w:val="box"/>
    <w:basedOn w:val="DefaultParagraphFont"/>
    <w:rsid w:val="004C1082"/>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4C1082"/>
    <w:pPr>
      <w:spacing w:after="0" w:line="240" w:lineRule="auto"/>
    </w:pPr>
    <w:rPr>
      <w:rFonts w:eastAsia="Times New Roman"/>
      <w:szCs w:val="20"/>
    </w:rPr>
  </w:style>
  <w:style w:type="character" w:customStyle="1" w:styleId="ReallySmallChar">
    <w:name w:val="Really Small Char"/>
    <w:basedOn w:val="DefaultParagraphFont"/>
    <w:link w:val="ReallySmall"/>
    <w:rsid w:val="004C1082"/>
    <w:rPr>
      <w:rFonts w:ascii="Calibri" w:eastAsia="Times New Roman" w:hAnsi="Calibri"/>
      <w:sz w:val="22"/>
      <w:szCs w:val="20"/>
    </w:rPr>
  </w:style>
  <w:style w:type="paragraph" w:customStyle="1" w:styleId="PageHeaderLine1">
    <w:name w:val="PageHeaderLine1"/>
    <w:basedOn w:val="Normal"/>
    <w:qFormat/>
    <w:rsid w:val="004C1082"/>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4C1082"/>
    <w:pPr>
      <w:tabs>
        <w:tab w:val="right" w:pos="10800"/>
      </w:tabs>
      <w:spacing w:after="0" w:line="480" w:lineRule="auto"/>
    </w:pPr>
    <w:rPr>
      <w:b/>
    </w:rPr>
  </w:style>
  <w:style w:type="paragraph" w:styleId="TOC4">
    <w:name w:val="toc 4"/>
    <w:basedOn w:val="Normal"/>
    <w:next w:val="Normal"/>
    <w:autoRedefine/>
    <w:unhideWhenUsed/>
    <w:rsid w:val="004C1082"/>
    <w:pPr>
      <w:spacing w:before="240" w:after="0" w:line="240" w:lineRule="auto"/>
    </w:pPr>
    <w:rPr>
      <w:b/>
      <w:u w:val="single"/>
    </w:rPr>
  </w:style>
  <w:style w:type="paragraph" w:customStyle="1" w:styleId="BlockTitle2">
    <w:name w:val="Block Title2"/>
    <w:basedOn w:val="Normal"/>
    <w:next w:val="Normal"/>
    <w:link w:val="BlockTitle2Char"/>
    <w:qFormat/>
    <w:rsid w:val="004C1082"/>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4C108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4C1082"/>
    <w:pPr>
      <w:spacing w:after="0" w:line="240" w:lineRule="auto"/>
      <w:ind w:left="200"/>
    </w:pPr>
    <w:rPr>
      <w:rFonts w:eastAsia="Calibri"/>
      <w:color w:val="000000"/>
    </w:rPr>
  </w:style>
  <w:style w:type="paragraph" w:styleId="TOC3">
    <w:name w:val="toc 3"/>
    <w:basedOn w:val="Normal"/>
    <w:next w:val="Normal"/>
    <w:autoRedefine/>
    <w:rsid w:val="004C1082"/>
    <w:pPr>
      <w:spacing w:after="0" w:line="240" w:lineRule="auto"/>
      <w:ind w:left="400"/>
    </w:pPr>
    <w:rPr>
      <w:rFonts w:eastAsia="Calibri"/>
      <w:color w:val="000000"/>
    </w:rPr>
  </w:style>
  <w:style w:type="paragraph" w:styleId="TOC5">
    <w:name w:val="toc 5"/>
    <w:basedOn w:val="Normal"/>
    <w:next w:val="Normal"/>
    <w:autoRedefine/>
    <w:rsid w:val="004C1082"/>
    <w:pPr>
      <w:spacing w:after="0" w:line="240" w:lineRule="auto"/>
      <w:ind w:left="800"/>
    </w:pPr>
    <w:rPr>
      <w:rFonts w:eastAsia="Calibri"/>
      <w:color w:val="000000"/>
    </w:rPr>
  </w:style>
  <w:style w:type="paragraph" w:styleId="TOC6">
    <w:name w:val="toc 6"/>
    <w:basedOn w:val="Normal"/>
    <w:next w:val="Normal"/>
    <w:autoRedefine/>
    <w:rsid w:val="004C1082"/>
    <w:pPr>
      <w:spacing w:after="0" w:line="240" w:lineRule="auto"/>
      <w:ind w:left="1000"/>
    </w:pPr>
    <w:rPr>
      <w:rFonts w:eastAsia="Calibri"/>
      <w:color w:val="000000"/>
    </w:rPr>
  </w:style>
  <w:style w:type="paragraph" w:styleId="TOC7">
    <w:name w:val="toc 7"/>
    <w:basedOn w:val="Normal"/>
    <w:next w:val="Normal"/>
    <w:autoRedefine/>
    <w:rsid w:val="004C1082"/>
    <w:pPr>
      <w:spacing w:after="0" w:line="240" w:lineRule="auto"/>
      <w:ind w:left="1200"/>
    </w:pPr>
    <w:rPr>
      <w:rFonts w:eastAsia="Calibri"/>
      <w:color w:val="000000"/>
    </w:rPr>
  </w:style>
  <w:style w:type="paragraph" w:styleId="TOC8">
    <w:name w:val="toc 8"/>
    <w:basedOn w:val="Normal"/>
    <w:next w:val="Normal"/>
    <w:autoRedefine/>
    <w:rsid w:val="004C1082"/>
    <w:pPr>
      <w:spacing w:after="0" w:line="240" w:lineRule="auto"/>
      <w:ind w:left="1400"/>
    </w:pPr>
    <w:rPr>
      <w:rFonts w:eastAsia="Calibri"/>
      <w:color w:val="000000"/>
    </w:rPr>
  </w:style>
  <w:style w:type="paragraph" w:styleId="TOC9">
    <w:name w:val="toc 9"/>
    <w:basedOn w:val="Normal"/>
    <w:next w:val="Normal"/>
    <w:autoRedefine/>
    <w:rsid w:val="004C1082"/>
    <w:pPr>
      <w:spacing w:after="0" w:line="240" w:lineRule="auto"/>
      <w:ind w:left="1600"/>
    </w:pPr>
    <w:rPr>
      <w:rFonts w:eastAsia="Calibri"/>
      <w:color w:val="000000"/>
    </w:rPr>
  </w:style>
  <w:style w:type="paragraph" w:customStyle="1" w:styleId="TxBrp1">
    <w:name w:val="TxBr_p1"/>
    <w:basedOn w:val="Normal"/>
    <w:qFormat/>
    <w:rsid w:val="004C1082"/>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4C1082"/>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4C1082"/>
    <w:pPr>
      <w:spacing w:before="240" w:after="240" w:line="240" w:lineRule="auto"/>
      <w:jc w:val="center"/>
      <w:outlineLvl w:val="0"/>
    </w:pPr>
    <w:rPr>
      <w:rFonts w:eastAsia="Calibri"/>
      <w:b/>
      <w:bCs/>
      <w:color w:val="000000"/>
      <w:sz w:val="32"/>
      <w:u w:val="single"/>
    </w:rPr>
  </w:style>
  <w:style w:type="character" w:customStyle="1" w:styleId="Style8pt">
    <w:name w:val="Style 8 pt"/>
    <w:rsid w:val="004C1082"/>
    <w:rPr>
      <w:rFonts w:ascii="Times New Roman" w:hAnsi="Times New Roman"/>
      <w:sz w:val="16"/>
      <w:u w:val="none"/>
    </w:rPr>
  </w:style>
  <w:style w:type="paragraph" w:customStyle="1" w:styleId="cards0">
    <w:name w:val="cards"/>
    <w:basedOn w:val="Normal"/>
    <w:qFormat/>
    <w:rsid w:val="004C1082"/>
    <w:pPr>
      <w:spacing w:after="0" w:line="240" w:lineRule="auto"/>
    </w:pPr>
    <w:rPr>
      <w:rFonts w:eastAsia="Calibri"/>
      <w:color w:val="000000"/>
    </w:rPr>
  </w:style>
  <w:style w:type="character" w:customStyle="1" w:styleId="7TimesNewRoman">
    <w:name w:val="7 Times New Roman"/>
    <w:rsid w:val="004C108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4C1082"/>
    <w:pPr>
      <w:spacing w:after="0" w:line="240" w:lineRule="auto"/>
    </w:pPr>
    <w:rPr>
      <w:rFonts w:eastAsia="Calibri"/>
      <w:color w:val="000000"/>
    </w:rPr>
  </w:style>
  <w:style w:type="character" w:customStyle="1" w:styleId="Heading4CiteChar">
    <w:name w:val="Heading 4 Cite Char"/>
    <w:link w:val="Heading4Cite"/>
    <w:rsid w:val="004C1082"/>
    <w:rPr>
      <w:rFonts w:ascii="Calibri" w:eastAsia="Calibri" w:hAnsi="Calibri"/>
      <w:color w:val="000000"/>
      <w:sz w:val="22"/>
    </w:rPr>
  </w:style>
  <w:style w:type="character" w:customStyle="1" w:styleId="BoldUnderlineCharChar">
    <w:name w:val="BoldUnderline Char Char"/>
    <w:rsid w:val="004C1082"/>
    <w:rPr>
      <w:rFonts w:ascii="Calibri" w:hAnsi="Calibri"/>
      <w:b/>
      <w:szCs w:val="24"/>
      <w:u w:val="single"/>
      <w:lang w:val="en-US" w:eastAsia="en-US" w:bidi="ar-SA"/>
    </w:rPr>
  </w:style>
  <w:style w:type="paragraph" w:customStyle="1" w:styleId="Underlining">
    <w:name w:val="Underlining"/>
    <w:basedOn w:val="Normal"/>
    <w:link w:val="UnderliningChar"/>
    <w:qFormat/>
    <w:rsid w:val="004C1082"/>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4C1082"/>
    <w:rPr>
      <w:rFonts w:ascii="Arial Narrow" w:eastAsia="Calibri" w:hAnsi="Arial Narrow"/>
      <w:color w:val="000000"/>
      <w:sz w:val="22"/>
      <w:u w:val="single"/>
    </w:rPr>
  </w:style>
  <w:style w:type="character" w:customStyle="1" w:styleId="UnderlinedCharChar">
    <w:name w:val="Underlined Char Char"/>
    <w:rsid w:val="004C1082"/>
    <w:rPr>
      <w:szCs w:val="28"/>
      <w:u w:val="single"/>
      <w:lang w:val="en-US" w:eastAsia="en-US" w:bidi="ar-SA"/>
    </w:rPr>
  </w:style>
  <w:style w:type="paragraph" w:customStyle="1" w:styleId="Microtext">
    <w:name w:val="Microtext"/>
    <w:basedOn w:val="Normal"/>
    <w:next w:val="Normal"/>
    <w:link w:val="MicrotextChar"/>
    <w:qFormat/>
    <w:rsid w:val="004C1082"/>
    <w:pPr>
      <w:spacing w:after="0" w:line="240" w:lineRule="auto"/>
    </w:pPr>
    <w:rPr>
      <w:rFonts w:eastAsia="Calibri"/>
      <w:color w:val="000000"/>
      <w:sz w:val="12"/>
    </w:rPr>
  </w:style>
  <w:style w:type="character" w:customStyle="1" w:styleId="MicrotextChar">
    <w:name w:val="Microtext Char"/>
    <w:link w:val="Microtext"/>
    <w:rsid w:val="004C1082"/>
    <w:rPr>
      <w:rFonts w:ascii="Calibri" w:eastAsia="Calibri" w:hAnsi="Calibri"/>
      <w:color w:val="000000"/>
      <w:sz w:val="12"/>
    </w:rPr>
  </w:style>
  <w:style w:type="paragraph" w:customStyle="1" w:styleId="PageTitle">
    <w:name w:val="Page Title"/>
    <w:basedOn w:val="Normal"/>
    <w:next w:val="Normal"/>
    <w:qFormat/>
    <w:rsid w:val="004C1082"/>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4C1082"/>
    <w:rPr>
      <w:sz w:val="20"/>
      <w:u w:val="single"/>
    </w:rPr>
  </w:style>
  <w:style w:type="character" w:customStyle="1" w:styleId="StyleTimesNewRoman9pt">
    <w:name w:val="Style Times New Roman 9 pt"/>
    <w:rsid w:val="004C1082"/>
    <w:rPr>
      <w:sz w:val="20"/>
    </w:rPr>
  </w:style>
  <w:style w:type="character" w:customStyle="1" w:styleId="Style9ptItalicUnderline">
    <w:name w:val="Style 9 pt Italic Underline"/>
    <w:rsid w:val="004C1082"/>
    <w:rPr>
      <w:i/>
      <w:iCs/>
      <w:sz w:val="20"/>
      <w:u w:val="single"/>
    </w:rPr>
  </w:style>
  <w:style w:type="paragraph" w:customStyle="1" w:styleId="Style4">
    <w:name w:val="Style4"/>
    <w:basedOn w:val="Normal"/>
    <w:link w:val="Style4Char"/>
    <w:qFormat/>
    <w:rsid w:val="004C1082"/>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4C1082"/>
  </w:style>
  <w:style w:type="character" w:customStyle="1" w:styleId="StyleStyle49ptChar">
    <w:name w:val="Style Style4 + 9 pt Char"/>
    <w:link w:val="StyleStyle49pt"/>
    <w:rsid w:val="004C1082"/>
    <w:rPr>
      <w:rFonts w:ascii="Arial Narrow" w:hAnsi="Arial Narrow"/>
      <w:u w:val="single"/>
    </w:rPr>
  </w:style>
  <w:style w:type="paragraph" w:customStyle="1" w:styleId="StyleStyle49ptBold">
    <w:name w:val="Style Style4 + 9 pt Bold"/>
    <w:basedOn w:val="Style4"/>
    <w:link w:val="StyleStyle49ptBoldChar"/>
    <w:qFormat/>
    <w:rsid w:val="004C1082"/>
    <w:rPr>
      <w:b/>
      <w:bCs/>
    </w:rPr>
  </w:style>
  <w:style w:type="character" w:customStyle="1" w:styleId="StyleStyle49ptBoldChar">
    <w:name w:val="Style Style4 + 9 pt Bold Char"/>
    <w:link w:val="StyleStyle49ptBold"/>
    <w:rsid w:val="004C1082"/>
    <w:rPr>
      <w:rFonts w:ascii="Arial Narrow" w:hAnsi="Arial Narrow"/>
      <w:b/>
      <w:bCs/>
      <w:u w:val="single"/>
    </w:rPr>
  </w:style>
  <w:style w:type="character" w:customStyle="1" w:styleId="Style9ptBoldUnderline">
    <w:name w:val="Style 9 pt Bold Underline"/>
    <w:rsid w:val="004C1082"/>
    <w:rPr>
      <w:b/>
      <w:bCs/>
      <w:sz w:val="20"/>
      <w:u w:val="single"/>
    </w:rPr>
  </w:style>
  <w:style w:type="paragraph" w:customStyle="1" w:styleId="Style3">
    <w:name w:val="Style3"/>
    <w:basedOn w:val="Normal"/>
    <w:link w:val="Style3Char"/>
    <w:qFormat/>
    <w:rsid w:val="004C1082"/>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4C1082"/>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4C1082"/>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4C1082"/>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4C1082"/>
    <w:rPr>
      <w:rFonts w:ascii="Calibri" w:eastAsia="Times New Roman" w:hAnsi="Calibri" w:cs="Times New Roman"/>
      <w:bCs/>
      <w:color w:val="000000"/>
      <w:sz w:val="16"/>
      <w:szCs w:val="28"/>
    </w:rPr>
  </w:style>
  <w:style w:type="paragraph" w:customStyle="1" w:styleId="Style1">
    <w:name w:val="Style 1"/>
    <w:uiPriority w:val="99"/>
    <w:qFormat/>
    <w:rsid w:val="004C1082"/>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4C1082"/>
  </w:style>
  <w:style w:type="character" w:customStyle="1" w:styleId="Style9ptUnderline2">
    <w:name w:val="Style 9 pt Underline2"/>
    <w:rsid w:val="004C1082"/>
    <w:rPr>
      <w:sz w:val="20"/>
      <w:u w:val="single"/>
    </w:rPr>
  </w:style>
  <w:style w:type="paragraph" w:customStyle="1" w:styleId="StyleUnderline9pt2">
    <w:name w:val="Style Underline + 9 pt2"/>
    <w:basedOn w:val="Normal"/>
    <w:link w:val="StyleUnderline9pt2Char"/>
    <w:rsid w:val="004C1082"/>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4C1082"/>
    <w:rPr>
      <w:rFonts w:ascii="Calibri" w:eastAsia="Times New Roman" w:hAnsi="Calibri"/>
      <w:color w:val="000000"/>
      <w:sz w:val="20"/>
      <w:szCs w:val="20"/>
      <w:u w:val="single"/>
    </w:rPr>
  </w:style>
  <w:style w:type="character" w:customStyle="1" w:styleId="CharChar11">
    <w:name w:val="Char Char11"/>
    <w:rsid w:val="004C1082"/>
    <w:rPr>
      <w:rFonts w:cs="Arial"/>
      <w:bCs/>
      <w:szCs w:val="26"/>
      <w:u w:val="single"/>
      <w:lang w:val="en-US" w:eastAsia="en-US" w:bidi="ar-SA"/>
    </w:rPr>
  </w:style>
  <w:style w:type="paragraph" w:customStyle="1" w:styleId="cardCharCharChar">
    <w:name w:val="card Char Char Char"/>
    <w:basedOn w:val="Normal"/>
    <w:link w:val="cardCharCharCharChar"/>
    <w:rsid w:val="004C1082"/>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4C1082"/>
    <w:rPr>
      <w:rFonts w:ascii="Calibri" w:eastAsia="Times New Roman" w:hAnsi="Calibri"/>
      <w:color w:val="000000"/>
      <w:sz w:val="20"/>
      <w:szCs w:val="20"/>
    </w:rPr>
  </w:style>
  <w:style w:type="paragraph" w:customStyle="1" w:styleId="TxBr5p1">
    <w:name w:val="TxBr_5p1"/>
    <w:basedOn w:val="Normal"/>
    <w:rsid w:val="004C1082"/>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4C1082"/>
    <w:pPr>
      <w:spacing w:after="0" w:line="240" w:lineRule="auto"/>
      <w:ind w:left="400"/>
    </w:pPr>
    <w:rPr>
      <w:rFonts w:eastAsia="Calibri"/>
      <w:color w:val="000000"/>
    </w:rPr>
  </w:style>
  <w:style w:type="character" w:customStyle="1" w:styleId="12TimesNewRoman">
    <w:name w:val="12 Times New Roman"/>
    <w:rsid w:val="004C1082"/>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4C1082"/>
    <w:pPr>
      <w:spacing w:after="0" w:line="240" w:lineRule="auto"/>
      <w:ind w:left="144"/>
    </w:pPr>
    <w:rPr>
      <w:rFonts w:eastAsia="Calibri"/>
      <w:color w:val="000000"/>
    </w:rPr>
  </w:style>
  <w:style w:type="character" w:customStyle="1" w:styleId="StyleUnderlineChar">
    <w:name w:val="Style Underline Char"/>
    <w:rsid w:val="004C1082"/>
    <w:rPr>
      <w:u w:val="single"/>
      <w:lang w:val="en-US" w:eastAsia="en-US" w:bidi="ar-SA"/>
    </w:rPr>
  </w:style>
  <w:style w:type="paragraph" w:customStyle="1" w:styleId="Smalltext">
    <w:name w:val="Small text"/>
    <w:aliases w:val="Quote1,Quote11"/>
    <w:basedOn w:val="Normal"/>
    <w:link w:val="SmalltextChar"/>
    <w:qFormat/>
    <w:rsid w:val="004C1082"/>
    <w:pPr>
      <w:spacing w:after="0" w:line="240" w:lineRule="auto"/>
    </w:pPr>
    <w:rPr>
      <w:rFonts w:eastAsia="Times New Roman"/>
      <w:color w:val="000000"/>
    </w:rPr>
  </w:style>
  <w:style w:type="character" w:customStyle="1" w:styleId="Highlightedunderline">
    <w:name w:val="Highlighted underline"/>
    <w:qFormat/>
    <w:rsid w:val="004C1082"/>
    <w:rPr>
      <w:rFonts w:ascii="Times New Roman" w:hAnsi="Times New Roman"/>
      <w:sz w:val="20"/>
      <w:u w:val="single"/>
      <w:bdr w:val="none" w:sz="0" w:space="0" w:color="auto"/>
      <w:shd w:val="clear" w:color="auto" w:fill="C0C0C0"/>
    </w:rPr>
  </w:style>
  <w:style w:type="character" w:customStyle="1" w:styleId="cardChar1">
    <w:name w:val="card Char1"/>
    <w:rsid w:val="004C1082"/>
    <w:rPr>
      <w:rFonts w:ascii="Times New Roman" w:hAnsi="Times New Roman"/>
      <w:sz w:val="22"/>
    </w:rPr>
  </w:style>
  <w:style w:type="paragraph" w:customStyle="1" w:styleId="Paste">
    <w:name w:val="Paste"/>
    <w:basedOn w:val="Normal"/>
    <w:qFormat/>
    <w:rsid w:val="004C1082"/>
    <w:pPr>
      <w:spacing w:after="0" w:line="240" w:lineRule="auto"/>
    </w:pPr>
    <w:rPr>
      <w:rFonts w:ascii="Arial Narrow" w:eastAsia="Calibri" w:hAnsi="Arial Narrow"/>
      <w:color w:val="000000"/>
      <w:szCs w:val="20"/>
    </w:rPr>
  </w:style>
  <w:style w:type="character" w:customStyle="1" w:styleId="pubdate">
    <w:name w:val="pubdate"/>
    <w:rsid w:val="004C1082"/>
  </w:style>
  <w:style w:type="character" w:customStyle="1" w:styleId="UnderlineChar1">
    <w:name w:val="Underline Char1"/>
    <w:aliases w:val="Cards + Font: 12 pt Char1"/>
    <w:rsid w:val="004C1082"/>
    <w:rPr>
      <w:rFonts w:ascii="Garamond" w:hAnsi="Garamond"/>
      <w:sz w:val="22"/>
      <w:szCs w:val="24"/>
      <w:u w:val="single"/>
      <w:lang w:val="en-US" w:eastAsia="en-US" w:bidi="ar-SA"/>
    </w:rPr>
  </w:style>
  <w:style w:type="character" w:customStyle="1" w:styleId="Box0">
    <w:name w:val="Box!"/>
    <w:rsid w:val="004C1082"/>
    <w:rPr>
      <w:rFonts w:ascii="Times New Roman" w:hAnsi="Times New Roman"/>
      <w:sz w:val="20"/>
      <w:u w:val="thick"/>
      <w:bdr w:val="single" w:sz="4" w:space="0" w:color="auto"/>
    </w:rPr>
  </w:style>
  <w:style w:type="character" w:customStyle="1" w:styleId="CharacterStyle1">
    <w:name w:val="Character Style 1"/>
    <w:rsid w:val="004C1082"/>
    <w:rPr>
      <w:sz w:val="20"/>
      <w:szCs w:val="20"/>
    </w:rPr>
  </w:style>
  <w:style w:type="character" w:customStyle="1" w:styleId="ReallyfuckingsmallChar">
    <w:name w:val="Really fucking small Char"/>
    <w:rsid w:val="004C1082"/>
    <w:rPr>
      <w:sz w:val="10"/>
      <w:szCs w:val="24"/>
      <w:lang w:val="en-US" w:eastAsia="en-US" w:bidi="ar-SA"/>
    </w:rPr>
  </w:style>
  <w:style w:type="numbering" w:customStyle="1" w:styleId="NoList1">
    <w:name w:val="No List1"/>
    <w:next w:val="NoList"/>
    <w:semiHidden/>
    <w:unhideWhenUsed/>
    <w:rsid w:val="004C1082"/>
  </w:style>
  <w:style w:type="paragraph" w:customStyle="1" w:styleId="Normaltag">
    <w:name w:val="Normal tag"/>
    <w:basedOn w:val="Normal"/>
    <w:link w:val="NormaltagChar"/>
    <w:uiPriority w:val="99"/>
    <w:qFormat/>
    <w:rsid w:val="004C1082"/>
    <w:pPr>
      <w:spacing w:after="0" w:line="240" w:lineRule="auto"/>
    </w:pPr>
    <w:rPr>
      <w:rFonts w:eastAsia="Times New Roman"/>
      <w:b/>
      <w:color w:val="000000"/>
      <w:szCs w:val="20"/>
    </w:rPr>
  </w:style>
  <w:style w:type="character" w:customStyle="1" w:styleId="SmallText-New">
    <w:name w:val="Small Text - New"/>
    <w:rsid w:val="004C1082"/>
    <w:rPr>
      <w:rFonts w:ascii="Arial Narrow" w:hAnsi="Arial Narrow"/>
      <w:sz w:val="14"/>
    </w:rPr>
  </w:style>
  <w:style w:type="character" w:customStyle="1" w:styleId="Underlined-New">
    <w:name w:val="Underlined - New"/>
    <w:rsid w:val="004C1082"/>
    <w:rPr>
      <w:rFonts w:ascii="Arial Narrow" w:hAnsi="Arial Narrow"/>
      <w:sz w:val="16"/>
      <w:u w:val="single"/>
    </w:rPr>
  </w:style>
  <w:style w:type="character" w:customStyle="1" w:styleId="NormalTextChar">
    <w:name w:val="Normal Text Char"/>
    <w:link w:val="NormalText"/>
    <w:rsid w:val="004C1082"/>
    <w:rPr>
      <w:rFonts w:ascii="Calibri" w:eastAsia="Calibri" w:hAnsi="Calibri"/>
      <w:sz w:val="20"/>
      <w:szCs w:val="26"/>
    </w:rPr>
  </w:style>
  <w:style w:type="numbering" w:customStyle="1" w:styleId="NoList2">
    <w:name w:val="No List2"/>
    <w:next w:val="NoList"/>
    <w:uiPriority w:val="99"/>
    <w:semiHidden/>
    <w:unhideWhenUsed/>
    <w:rsid w:val="004C1082"/>
  </w:style>
  <w:style w:type="numbering" w:customStyle="1" w:styleId="NoList11">
    <w:name w:val="No List11"/>
    <w:next w:val="NoList"/>
    <w:uiPriority w:val="99"/>
    <w:semiHidden/>
    <w:unhideWhenUsed/>
    <w:rsid w:val="004C1082"/>
  </w:style>
  <w:style w:type="numbering" w:customStyle="1" w:styleId="NoList3">
    <w:name w:val="No List3"/>
    <w:next w:val="NoList"/>
    <w:uiPriority w:val="99"/>
    <w:semiHidden/>
    <w:unhideWhenUsed/>
    <w:rsid w:val="004C1082"/>
  </w:style>
  <w:style w:type="numbering" w:customStyle="1" w:styleId="NoList12">
    <w:name w:val="No List12"/>
    <w:next w:val="NoList"/>
    <w:semiHidden/>
    <w:unhideWhenUsed/>
    <w:rsid w:val="004C1082"/>
  </w:style>
  <w:style w:type="numbering" w:customStyle="1" w:styleId="NoList21">
    <w:name w:val="No List21"/>
    <w:next w:val="NoList"/>
    <w:semiHidden/>
    <w:unhideWhenUsed/>
    <w:rsid w:val="004C1082"/>
  </w:style>
  <w:style w:type="numbering" w:customStyle="1" w:styleId="NoList111">
    <w:name w:val="No List111"/>
    <w:next w:val="NoList"/>
    <w:uiPriority w:val="99"/>
    <w:semiHidden/>
    <w:unhideWhenUsed/>
    <w:rsid w:val="004C1082"/>
  </w:style>
  <w:style w:type="numbering" w:customStyle="1" w:styleId="NoList211">
    <w:name w:val="No List211"/>
    <w:next w:val="NoList"/>
    <w:uiPriority w:val="99"/>
    <w:semiHidden/>
    <w:unhideWhenUsed/>
    <w:rsid w:val="004C1082"/>
  </w:style>
  <w:style w:type="numbering" w:customStyle="1" w:styleId="NoList1111">
    <w:name w:val="No List1111"/>
    <w:next w:val="NoList"/>
    <w:uiPriority w:val="99"/>
    <w:semiHidden/>
    <w:unhideWhenUsed/>
    <w:rsid w:val="004C1082"/>
  </w:style>
  <w:style w:type="numbering" w:customStyle="1" w:styleId="NoList4">
    <w:name w:val="No List4"/>
    <w:next w:val="NoList"/>
    <w:uiPriority w:val="99"/>
    <w:semiHidden/>
    <w:unhideWhenUsed/>
    <w:rsid w:val="004C1082"/>
  </w:style>
  <w:style w:type="numbering" w:customStyle="1" w:styleId="NoList5">
    <w:name w:val="No List5"/>
    <w:next w:val="NoList"/>
    <w:semiHidden/>
    <w:unhideWhenUsed/>
    <w:rsid w:val="004C1082"/>
  </w:style>
  <w:style w:type="character" w:customStyle="1" w:styleId="BoldUnderlining">
    <w:name w:val="Bold Underlining"/>
    <w:rsid w:val="004C1082"/>
    <w:rPr>
      <w:b/>
      <w:u w:val="single"/>
    </w:rPr>
  </w:style>
  <w:style w:type="character" w:customStyle="1" w:styleId="cardCharChar">
    <w:name w:val="card Char Char"/>
    <w:rsid w:val="004C1082"/>
    <w:rPr>
      <w:szCs w:val="24"/>
      <w:lang w:val="en-US" w:eastAsia="en-US" w:bidi="ar-SA"/>
    </w:rPr>
  </w:style>
  <w:style w:type="character" w:customStyle="1" w:styleId="flagicon">
    <w:name w:val="flagicon"/>
    <w:basedOn w:val="DefaultParagraphFont"/>
    <w:rsid w:val="004C1082"/>
  </w:style>
  <w:style w:type="character" w:customStyle="1" w:styleId="Style11ptUnderline2">
    <w:name w:val="Style 11 pt Underline2"/>
    <w:rsid w:val="004C1082"/>
    <w:rPr>
      <w:sz w:val="20"/>
      <w:u w:val="single"/>
    </w:rPr>
  </w:style>
  <w:style w:type="character" w:customStyle="1" w:styleId="Style11ptBoldUnderline2">
    <w:name w:val="Style 11 pt Bold Underline2"/>
    <w:rsid w:val="004C1082"/>
    <w:rPr>
      <w:b/>
      <w:bCs/>
      <w:sz w:val="20"/>
      <w:u w:val="single"/>
    </w:rPr>
  </w:style>
  <w:style w:type="character" w:customStyle="1" w:styleId="MicroChar">
    <w:name w:val="Micro Char"/>
    <w:link w:val="Micro"/>
    <w:rsid w:val="004C1082"/>
    <w:rPr>
      <w:rFonts w:ascii="Arial" w:hAnsi="Arial"/>
      <w:sz w:val="12"/>
    </w:rPr>
  </w:style>
  <w:style w:type="paragraph" w:customStyle="1" w:styleId="Micro">
    <w:name w:val="Micro"/>
    <w:basedOn w:val="Normal"/>
    <w:next w:val="Normal"/>
    <w:link w:val="MicroChar"/>
    <w:qFormat/>
    <w:rsid w:val="004C1082"/>
    <w:pPr>
      <w:spacing w:after="0" w:line="240" w:lineRule="auto"/>
    </w:pPr>
    <w:rPr>
      <w:rFonts w:ascii="Arial" w:hAnsi="Arial"/>
      <w:sz w:val="12"/>
    </w:rPr>
  </w:style>
  <w:style w:type="character" w:customStyle="1" w:styleId="Style11ptUnderline1">
    <w:name w:val="Style 11 pt Underline1"/>
    <w:rsid w:val="004C1082"/>
    <w:rPr>
      <w:sz w:val="20"/>
      <w:u w:val="single"/>
    </w:rPr>
  </w:style>
  <w:style w:type="character" w:customStyle="1" w:styleId="Style11ptBoldUnderline1">
    <w:name w:val="Style 11 pt Bold Underline1"/>
    <w:rsid w:val="004C1082"/>
    <w:rPr>
      <w:b/>
      <w:bCs/>
      <w:sz w:val="20"/>
      <w:u w:val="single"/>
    </w:rPr>
  </w:style>
  <w:style w:type="character" w:customStyle="1" w:styleId="1">
    <w:name w:val="1"/>
    <w:rsid w:val="004C1082"/>
    <w:rPr>
      <w:rFonts w:cs="Arial"/>
      <w:bCs/>
      <w:sz w:val="20"/>
      <w:u w:val="single"/>
      <w:lang w:val="en-US" w:eastAsia="en-US" w:bidi="ar-SA"/>
    </w:rPr>
  </w:style>
  <w:style w:type="character" w:customStyle="1" w:styleId="StyleStyle49ptBold3Char">
    <w:name w:val="Style Style4 + 9 pt Bold3 Char"/>
    <w:link w:val="StyleStyle49ptBold3"/>
    <w:locked/>
    <w:rsid w:val="004C1082"/>
    <w:rPr>
      <w:b/>
      <w:bCs/>
      <w:u w:val="single"/>
    </w:rPr>
  </w:style>
  <w:style w:type="paragraph" w:customStyle="1" w:styleId="StyleStyle49ptBold3">
    <w:name w:val="Style Style4 + 9 pt Bold3"/>
    <w:basedOn w:val="Normal"/>
    <w:link w:val="StyleStyle49ptBold3Char"/>
    <w:qFormat/>
    <w:rsid w:val="004C1082"/>
    <w:pPr>
      <w:spacing w:after="0" w:line="256" w:lineRule="auto"/>
    </w:pPr>
    <w:rPr>
      <w:rFonts w:asciiTheme="minorHAnsi" w:hAnsiTheme="minorHAnsi"/>
      <w:b/>
      <w:bCs/>
      <w:sz w:val="24"/>
      <w:u w:val="single"/>
    </w:rPr>
  </w:style>
  <w:style w:type="character" w:customStyle="1" w:styleId="Style9ptUnderline6">
    <w:name w:val="Style 9 pt Underline6"/>
    <w:rsid w:val="004C1082"/>
    <w:rPr>
      <w:sz w:val="20"/>
      <w:u w:val="single"/>
    </w:rPr>
  </w:style>
  <w:style w:type="paragraph" w:styleId="ListBullet">
    <w:name w:val="List Bullet"/>
    <w:basedOn w:val="Normal"/>
    <w:link w:val="ListBulletChar"/>
    <w:uiPriority w:val="99"/>
    <w:unhideWhenUsed/>
    <w:rsid w:val="004C1082"/>
    <w:pPr>
      <w:tabs>
        <w:tab w:val="num" w:pos="360"/>
      </w:tabs>
      <w:spacing w:after="0" w:line="240" w:lineRule="auto"/>
      <w:ind w:left="360" w:hanging="360"/>
      <w:contextualSpacing/>
    </w:pPr>
  </w:style>
  <w:style w:type="character" w:customStyle="1" w:styleId="CardUnderlined">
    <w:name w:val="Card Underlined"/>
    <w:rsid w:val="004C1082"/>
    <w:rPr>
      <w:rFonts w:ascii="Garamond" w:hAnsi="Garamond"/>
      <w:sz w:val="22"/>
      <w:szCs w:val="24"/>
      <w:u w:val="single"/>
      <w:lang w:val="en-US" w:eastAsia="en-US" w:bidi="ar-SA"/>
    </w:rPr>
  </w:style>
  <w:style w:type="character" w:customStyle="1" w:styleId="StyleUnderline1">
    <w:name w:val="Style Underline1"/>
    <w:rsid w:val="004C1082"/>
    <w:rPr>
      <w:u w:val="single"/>
    </w:rPr>
  </w:style>
  <w:style w:type="character" w:customStyle="1" w:styleId="A6">
    <w:name w:val="A6"/>
    <w:uiPriority w:val="99"/>
    <w:rsid w:val="004C1082"/>
    <w:rPr>
      <w:rFonts w:ascii="Minion Pro" w:hAnsi="Minion Pro" w:cs="Minion Pro" w:hint="default"/>
      <w:color w:val="211D1E"/>
      <w:sz w:val="21"/>
      <w:szCs w:val="21"/>
    </w:rPr>
  </w:style>
  <w:style w:type="character" w:customStyle="1" w:styleId="A11">
    <w:name w:val="A11"/>
    <w:uiPriority w:val="99"/>
    <w:rsid w:val="004C1082"/>
    <w:rPr>
      <w:rFonts w:ascii="Minion Pro" w:hAnsi="Minion Pro" w:cs="Minion Pro" w:hint="default"/>
      <w:color w:val="211D1E"/>
      <w:sz w:val="12"/>
      <w:szCs w:val="12"/>
    </w:rPr>
  </w:style>
  <w:style w:type="character" w:customStyle="1" w:styleId="A12">
    <w:name w:val="A12"/>
    <w:uiPriority w:val="99"/>
    <w:rsid w:val="004C1082"/>
    <w:rPr>
      <w:rFonts w:ascii="Minion Pro" w:hAnsi="Minion Pro" w:cs="Minion Pro" w:hint="default"/>
      <w:color w:val="211D1E"/>
      <w:sz w:val="22"/>
      <w:szCs w:val="22"/>
    </w:rPr>
  </w:style>
  <w:style w:type="character" w:customStyle="1" w:styleId="CardsCharChar">
    <w:name w:val="Cards Char Char"/>
    <w:rsid w:val="004C1082"/>
    <w:rPr>
      <w:szCs w:val="24"/>
      <w:lang w:val="en-US" w:eastAsia="en-US" w:bidi="ar-SA"/>
    </w:rPr>
  </w:style>
  <w:style w:type="character" w:customStyle="1" w:styleId="CitationChar1">
    <w:name w:val="Citation Char1"/>
    <w:basedOn w:val="DefaultParagraphFont"/>
    <w:rsid w:val="004C1082"/>
    <w:rPr>
      <w:rFonts w:ascii="Times New Roman" w:eastAsia="Times New Roman" w:hAnsi="Times New Roman" w:cs="Arial"/>
      <w:b/>
      <w:sz w:val="20"/>
      <w:szCs w:val="36"/>
    </w:rPr>
  </w:style>
  <w:style w:type="character" w:customStyle="1" w:styleId="bold-italic-sub-c">
    <w:name w:val="bold-italic-sub-c"/>
    <w:basedOn w:val="DefaultParagraphFont"/>
    <w:rsid w:val="004C1082"/>
  </w:style>
  <w:style w:type="character" w:customStyle="1" w:styleId="charoverride-4">
    <w:name w:val="charoverride-4"/>
    <w:basedOn w:val="DefaultParagraphFont"/>
    <w:rsid w:val="004C1082"/>
  </w:style>
  <w:style w:type="character" w:customStyle="1" w:styleId="charoverride-3">
    <w:name w:val="charoverride-3"/>
    <w:basedOn w:val="DefaultParagraphFont"/>
    <w:rsid w:val="004C1082"/>
  </w:style>
  <w:style w:type="paragraph" w:customStyle="1" w:styleId="body-text">
    <w:name w:val="body-text"/>
    <w:basedOn w:val="Normal"/>
    <w:rsid w:val="004C1082"/>
    <w:pPr>
      <w:spacing w:before="100" w:beforeAutospacing="1" w:after="100" w:afterAutospacing="1" w:line="240" w:lineRule="auto"/>
    </w:pPr>
    <w:rPr>
      <w:rFonts w:eastAsia="Times New Roman"/>
    </w:rPr>
  </w:style>
  <w:style w:type="character" w:customStyle="1" w:styleId="f">
    <w:name w:val="f"/>
    <w:rsid w:val="004C1082"/>
  </w:style>
  <w:style w:type="character" w:customStyle="1" w:styleId="BodyTextChar1">
    <w:name w:val="Body Text Char1"/>
    <w:aliases w:val="BT Char1,Very Small Text Char1"/>
    <w:basedOn w:val="DefaultParagraphFont"/>
    <w:uiPriority w:val="99"/>
    <w:rsid w:val="004C1082"/>
    <w:rPr>
      <w:rFonts w:ascii="Times New Roman" w:hAnsi="Times New Roman" w:cs="Times New Roman"/>
    </w:rPr>
  </w:style>
  <w:style w:type="character" w:customStyle="1" w:styleId="DateChar1">
    <w:name w:val="Date Char1"/>
    <w:aliases w:val="date Char1"/>
    <w:basedOn w:val="DefaultParagraphFont"/>
    <w:uiPriority w:val="99"/>
    <w:rsid w:val="004C1082"/>
    <w:rPr>
      <w:rFonts w:ascii="Georgia" w:hAnsi="Georgia"/>
    </w:rPr>
  </w:style>
  <w:style w:type="character" w:customStyle="1" w:styleId="BlockTitle2Char">
    <w:name w:val="Block Title2 Char"/>
    <w:link w:val="BlockTitle2"/>
    <w:rsid w:val="004C1082"/>
    <w:rPr>
      <w:rFonts w:ascii="Calibri" w:eastAsia="Calibri" w:hAnsi="Calibri"/>
      <w:b/>
      <w:color w:val="000000"/>
      <w:sz w:val="32"/>
      <w:u w:val="single"/>
    </w:rPr>
  </w:style>
  <w:style w:type="paragraph" w:customStyle="1" w:styleId="TagCite">
    <w:name w:val="TagCite"/>
    <w:basedOn w:val="Normal"/>
    <w:qFormat/>
    <w:rsid w:val="004C1082"/>
    <w:pPr>
      <w:spacing w:after="0" w:line="240" w:lineRule="auto"/>
    </w:pPr>
    <w:rPr>
      <w:rFonts w:eastAsia="Times New Roman"/>
      <w:b/>
    </w:rPr>
  </w:style>
  <w:style w:type="paragraph" w:customStyle="1" w:styleId="SmallNormal">
    <w:name w:val="Small Normal"/>
    <w:basedOn w:val="Normal"/>
    <w:uiPriority w:val="99"/>
    <w:qFormat/>
    <w:rsid w:val="004C1082"/>
    <w:pPr>
      <w:suppressAutoHyphens/>
      <w:spacing w:after="0" w:line="240" w:lineRule="auto"/>
      <w:contextualSpacing/>
    </w:pPr>
    <w:rPr>
      <w:rFonts w:eastAsia="Times New Roman"/>
      <w:sz w:val="18"/>
      <w:szCs w:val="18"/>
    </w:rPr>
  </w:style>
  <w:style w:type="paragraph" w:customStyle="1" w:styleId="Shrink">
    <w:name w:val="Shrink"/>
    <w:qFormat/>
    <w:rsid w:val="004C1082"/>
    <w:pPr>
      <w:ind w:left="288" w:right="288"/>
    </w:pPr>
    <w:rPr>
      <w:rFonts w:ascii="Garamond" w:eastAsia="Times New Roman" w:hAnsi="Garamond" w:cs="Times New Roman"/>
      <w:sz w:val="12"/>
      <w:szCs w:val="20"/>
    </w:rPr>
  </w:style>
  <w:style w:type="paragraph" w:customStyle="1" w:styleId="tag1">
    <w:name w:val="tag1"/>
    <w:basedOn w:val="Normal"/>
    <w:qFormat/>
    <w:rsid w:val="004C1082"/>
    <w:pPr>
      <w:spacing w:after="0" w:line="240" w:lineRule="auto"/>
    </w:pPr>
    <w:rPr>
      <w:rFonts w:eastAsia="Times New Roman"/>
      <w:b/>
      <w:szCs w:val="20"/>
    </w:rPr>
  </w:style>
  <w:style w:type="paragraph" w:customStyle="1" w:styleId="tagcite0">
    <w:name w:val="tagcite"/>
    <w:basedOn w:val="Normal"/>
    <w:qFormat/>
    <w:rsid w:val="004C1082"/>
    <w:pPr>
      <w:spacing w:after="0" w:line="240" w:lineRule="auto"/>
    </w:pPr>
    <w:rPr>
      <w:rFonts w:eastAsia="Times New Roman"/>
      <w:b/>
    </w:rPr>
  </w:style>
  <w:style w:type="paragraph" w:customStyle="1" w:styleId="SmallFont">
    <w:name w:val="Small Font"/>
    <w:basedOn w:val="Normal"/>
    <w:qFormat/>
    <w:rsid w:val="004C1082"/>
    <w:pPr>
      <w:spacing w:after="200" w:line="240" w:lineRule="auto"/>
      <w:contextualSpacing/>
    </w:pPr>
    <w:rPr>
      <w:rFonts w:eastAsia="Calibri"/>
      <w:sz w:val="12"/>
    </w:rPr>
  </w:style>
  <w:style w:type="paragraph" w:customStyle="1" w:styleId="SmallFontCharCharChar">
    <w:name w:val="Small Font Char Char Char"/>
    <w:basedOn w:val="Normal"/>
    <w:qFormat/>
    <w:rsid w:val="004C1082"/>
    <w:pPr>
      <w:spacing w:after="0" w:line="240" w:lineRule="auto"/>
    </w:pPr>
    <w:rPr>
      <w:rFonts w:eastAsia="Times New Roman"/>
      <w:sz w:val="12"/>
    </w:rPr>
  </w:style>
  <w:style w:type="character" w:customStyle="1" w:styleId="CardNotUnderlinedChar1">
    <w:name w:val="Card Not Underlined Char1"/>
    <w:link w:val="CardNotUnderlined"/>
    <w:rsid w:val="004C1082"/>
    <w:rPr>
      <w:rFonts w:ascii="Calibri" w:eastAsia="Times New Roman" w:hAnsi="Calibri"/>
      <w:sz w:val="12"/>
      <w:szCs w:val="20"/>
    </w:rPr>
  </w:style>
  <w:style w:type="paragraph" w:customStyle="1" w:styleId="CardStyle">
    <w:name w:val="Card Style"/>
    <w:basedOn w:val="Normal"/>
    <w:link w:val="CardStyleChar"/>
    <w:qFormat/>
    <w:rsid w:val="004C1082"/>
    <w:pPr>
      <w:spacing w:after="0" w:line="240" w:lineRule="auto"/>
    </w:pPr>
    <w:rPr>
      <w:rFonts w:eastAsia="Times New Roman"/>
      <w:sz w:val="20"/>
    </w:rPr>
  </w:style>
  <w:style w:type="paragraph" w:customStyle="1" w:styleId="loose">
    <w:name w:val="loose"/>
    <w:basedOn w:val="Normal"/>
    <w:qFormat/>
    <w:rsid w:val="004C1082"/>
    <w:pPr>
      <w:spacing w:beforeLines="1" w:after="0" w:line="240" w:lineRule="auto"/>
    </w:pPr>
    <w:rPr>
      <w:rFonts w:ascii="Times" w:eastAsia="Times New Roman" w:hAnsi="Times"/>
      <w:sz w:val="20"/>
      <w:szCs w:val="20"/>
    </w:rPr>
  </w:style>
  <w:style w:type="paragraph" w:customStyle="1" w:styleId="Regular">
    <w:name w:val="Regular"/>
    <w:qFormat/>
    <w:rsid w:val="004C1082"/>
    <w:rPr>
      <w:rFonts w:ascii="Garamond" w:eastAsia="Times New Roman" w:hAnsi="Garamond" w:cs="Arial"/>
      <w:bCs/>
      <w:kern w:val="20"/>
      <w:sz w:val="20"/>
      <w:szCs w:val="32"/>
    </w:rPr>
  </w:style>
  <w:style w:type="character" w:customStyle="1" w:styleId="CharChar6">
    <w:name w:val="Char Char6"/>
    <w:rsid w:val="004C1082"/>
    <w:rPr>
      <w:rFonts w:ascii="Arial" w:hAnsi="Arial" w:cs="Arial" w:hint="default"/>
      <w:b/>
      <w:bCs/>
      <w:kern w:val="32"/>
      <w:sz w:val="28"/>
      <w:szCs w:val="32"/>
      <w:lang w:val="en-US" w:eastAsia="en-US" w:bidi="ar-SA"/>
    </w:rPr>
  </w:style>
  <w:style w:type="character" w:customStyle="1" w:styleId="standardcontent">
    <w:name w:val="standardcontent"/>
    <w:rsid w:val="004C1082"/>
  </w:style>
  <w:style w:type="character" w:customStyle="1" w:styleId="storyby">
    <w:name w:val="storyby"/>
    <w:rsid w:val="004C1082"/>
  </w:style>
  <w:style w:type="character" w:customStyle="1" w:styleId="Boxed">
    <w:name w:val="Boxed"/>
    <w:qFormat/>
    <w:rsid w:val="004C1082"/>
    <w:rPr>
      <w:rFonts w:ascii="Garamond" w:hAnsi="Garamond" w:hint="default"/>
      <w:sz w:val="20"/>
      <w:bdr w:val="single" w:sz="6" w:space="0" w:color="auto" w:frame="1"/>
    </w:rPr>
  </w:style>
  <w:style w:type="character" w:customStyle="1" w:styleId="ShrinkChar">
    <w:name w:val="Shrink Char"/>
    <w:rsid w:val="004C1082"/>
    <w:rPr>
      <w:rFonts w:ascii="Garamond" w:hAnsi="Garamond" w:hint="default"/>
      <w:sz w:val="12"/>
      <w:lang w:val="en-US" w:eastAsia="en-US" w:bidi="ar-SA"/>
    </w:rPr>
  </w:style>
  <w:style w:type="character" w:customStyle="1" w:styleId="CitesChar2">
    <w:name w:val="Cites Char2"/>
    <w:rsid w:val="004C1082"/>
    <w:rPr>
      <w:b/>
      <w:bCs/>
    </w:rPr>
  </w:style>
  <w:style w:type="character" w:customStyle="1" w:styleId="CardsFont12ptCharCharCharCharCharCharCharCharCharCharChar">
    <w:name w:val="Cards + Font: 12 pt Char Char Char Char Char Char Char Char Char Char Char"/>
    <w:aliases w:val="Cards + Font: 12 pt1,Thick Underline1"/>
    <w:rsid w:val="004C1082"/>
    <w:rPr>
      <w:sz w:val="24"/>
      <w:szCs w:val="24"/>
      <w:u w:val="thick"/>
    </w:rPr>
  </w:style>
  <w:style w:type="character" w:customStyle="1" w:styleId="CharChar3">
    <w:name w:val="Char Char3"/>
    <w:rsid w:val="004C1082"/>
    <w:rPr>
      <w:rFonts w:ascii="Arial" w:hAnsi="Arial" w:cs="Arial" w:hint="default"/>
      <w:bCs/>
      <w:szCs w:val="26"/>
      <w:u w:val="single"/>
      <w:lang w:val="en-US" w:eastAsia="en-US" w:bidi="ar-SA"/>
    </w:rPr>
  </w:style>
  <w:style w:type="character" w:customStyle="1" w:styleId="UNDERLINECharChar">
    <w:name w:val="UNDERLINE Char Char"/>
    <w:rsid w:val="004C1082"/>
    <w:rPr>
      <w:bCs/>
      <w:kern w:val="28"/>
      <w:szCs w:val="32"/>
      <w:u w:val="single"/>
    </w:rPr>
  </w:style>
  <w:style w:type="character" w:customStyle="1" w:styleId="tag1Char">
    <w:name w:val="tag1 Char"/>
    <w:rsid w:val="004C1082"/>
    <w:rPr>
      <w:b/>
      <w:bCs w:val="0"/>
      <w:sz w:val="24"/>
    </w:rPr>
  </w:style>
  <w:style w:type="character" w:customStyle="1" w:styleId="SmallFontChar">
    <w:name w:val="Small Font Char"/>
    <w:rsid w:val="004C1082"/>
    <w:rPr>
      <w:rFonts w:ascii="Arial" w:eastAsia="Calibri" w:hAnsi="Arial" w:cs="Arial" w:hint="default"/>
      <w:sz w:val="12"/>
      <w:szCs w:val="22"/>
    </w:rPr>
  </w:style>
  <w:style w:type="character" w:customStyle="1" w:styleId="CardUnderlinedChar">
    <w:name w:val="Card Underlined Char"/>
    <w:rsid w:val="004C1082"/>
    <w:rPr>
      <w:rFonts w:ascii="Tahoma" w:hAnsi="Tahoma" w:cs="Tahoma"/>
      <w:sz w:val="18"/>
      <w:u w:val="single"/>
    </w:rPr>
  </w:style>
  <w:style w:type="character" w:customStyle="1" w:styleId="SmallFontCharCharCharChar">
    <w:name w:val="Small Font Char Char Char Char"/>
    <w:rsid w:val="004C1082"/>
    <w:rPr>
      <w:rFonts w:ascii="Arial" w:hAnsi="Arial" w:cs="Arial" w:hint="default"/>
      <w:sz w:val="12"/>
      <w:szCs w:val="24"/>
    </w:rPr>
  </w:style>
  <w:style w:type="character" w:customStyle="1" w:styleId="Style2Char">
    <w:name w:val="Style2 Char"/>
    <w:link w:val="Style2"/>
    <w:rsid w:val="004C1082"/>
    <w:rPr>
      <w:rFonts w:ascii="Times New Roman" w:hAnsi="Times New Roman" w:cs="Times New Roman"/>
      <w:sz w:val="16"/>
      <w:szCs w:val="16"/>
    </w:rPr>
  </w:style>
  <w:style w:type="paragraph" w:customStyle="1" w:styleId="Style2">
    <w:name w:val="Style2"/>
    <w:basedOn w:val="Normal"/>
    <w:link w:val="Style2Char"/>
    <w:qFormat/>
    <w:rsid w:val="004C1082"/>
    <w:pPr>
      <w:spacing w:after="0" w:line="240" w:lineRule="auto"/>
    </w:pPr>
    <w:rPr>
      <w:rFonts w:ascii="Times New Roman" w:hAnsi="Times New Roman" w:cs="Times New Roman"/>
      <w:sz w:val="16"/>
      <w:szCs w:val="16"/>
    </w:rPr>
  </w:style>
  <w:style w:type="character" w:customStyle="1" w:styleId="TagCiteChar">
    <w:name w:val="TagCite Char"/>
    <w:rsid w:val="004C1082"/>
    <w:rPr>
      <w:rFonts w:ascii="Garamond" w:hAnsi="Garamond" w:hint="default"/>
      <w:b/>
      <w:bCs w:val="0"/>
      <w:sz w:val="24"/>
      <w:szCs w:val="24"/>
    </w:rPr>
  </w:style>
  <w:style w:type="character" w:customStyle="1" w:styleId="CharChar4">
    <w:name w:val="Char Char4"/>
    <w:rsid w:val="004C1082"/>
    <w:rPr>
      <w:b/>
      <w:bCs/>
      <w:sz w:val="28"/>
      <w:szCs w:val="28"/>
    </w:rPr>
  </w:style>
  <w:style w:type="character" w:customStyle="1" w:styleId="Text0">
    <w:name w:val="Text"/>
    <w:qFormat/>
    <w:rsid w:val="004C1082"/>
    <w:rPr>
      <w:rFonts w:ascii="Times New Roman" w:hAnsi="Times New Roman" w:cs="Times New Roman" w:hint="default"/>
      <w:sz w:val="20"/>
    </w:rPr>
  </w:style>
  <w:style w:type="character" w:customStyle="1" w:styleId="CharChar5">
    <w:name w:val="Char Char5"/>
    <w:rsid w:val="004C1082"/>
    <w:rPr>
      <w:rFonts w:ascii="Arial" w:hAnsi="Arial" w:cs="Arial" w:hint="default"/>
      <w:b/>
      <w:bCs/>
      <w:sz w:val="26"/>
      <w:szCs w:val="26"/>
    </w:rPr>
  </w:style>
  <w:style w:type="character" w:customStyle="1" w:styleId="heading2char2charchar1">
    <w:name w:val="heading2char2charchar1"/>
    <w:rsid w:val="004C1082"/>
  </w:style>
  <w:style w:type="character" w:customStyle="1" w:styleId="charchar60">
    <w:name w:val="charchar6"/>
    <w:rsid w:val="004C1082"/>
  </w:style>
  <w:style w:type="character" w:customStyle="1" w:styleId="yshortcuts">
    <w:name w:val="yshortcuts"/>
    <w:rsid w:val="004C1082"/>
  </w:style>
  <w:style w:type="character" w:customStyle="1" w:styleId="term1">
    <w:name w:val="term1"/>
    <w:rsid w:val="004C1082"/>
    <w:rPr>
      <w:b/>
      <w:bCs/>
    </w:rPr>
  </w:style>
  <w:style w:type="character" w:customStyle="1" w:styleId="verdana">
    <w:name w:val="verdana"/>
    <w:rsid w:val="004C1082"/>
  </w:style>
  <w:style w:type="character" w:customStyle="1" w:styleId="searchtermbold">
    <w:name w:val="searchtermbold"/>
    <w:rsid w:val="004C1082"/>
  </w:style>
  <w:style w:type="character" w:customStyle="1" w:styleId="ssl0">
    <w:name w:val="ss_l0"/>
    <w:rsid w:val="004C1082"/>
  </w:style>
  <w:style w:type="character" w:customStyle="1" w:styleId="vitstoryheadline">
    <w:name w:val="vitstoryheadline"/>
    <w:rsid w:val="004C1082"/>
  </w:style>
  <w:style w:type="character" w:customStyle="1" w:styleId="bps-topic-ident">
    <w:name w:val="bps-topic-ident"/>
    <w:rsid w:val="004C1082"/>
  </w:style>
  <w:style w:type="character" w:customStyle="1" w:styleId="byline">
    <w:name w:val="byline"/>
    <w:rsid w:val="004C1082"/>
  </w:style>
  <w:style w:type="character" w:customStyle="1" w:styleId="TextUnderlineChar">
    <w:name w:val="Text Underline Char"/>
    <w:rsid w:val="004C1082"/>
    <w:rPr>
      <w:rFonts w:ascii="Garamond" w:hAnsi="Garamond" w:cs="Arial" w:hint="default"/>
      <w:bCs/>
      <w:kern w:val="20"/>
      <w:szCs w:val="32"/>
      <w:u w:val="single"/>
      <w:lang w:val="en-US" w:eastAsia="en-US" w:bidi="ar-SA"/>
    </w:rPr>
  </w:style>
  <w:style w:type="character" w:customStyle="1" w:styleId="RegularChar">
    <w:name w:val="Regular Char"/>
    <w:rsid w:val="004C1082"/>
    <w:rPr>
      <w:rFonts w:ascii="Garamond" w:hAnsi="Garamond" w:cs="Arial" w:hint="default"/>
      <w:bCs/>
      <w:kern w:val="20"/>
      <w:szCs w:val="32"/>
      <w:lang w:val="en-US" w:eastAsia="en-US" w:bidi="ar-SA"/>
    </w:rPr>
  </w:style>
  <w:style w:type="character" w:customStyle="1" w:styleId="BoldunderlineChar2">
    <w:name w:val="Bold underline Char"/>
    <w:rsid w:val="004C1082"/>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4C1082"/>
    <w:rPr>
      <w:u w:val="single"/>
    </w:rPr>
  </w:style>
  <w:style w:type="paragraph" w:customStyle="1" w:styleId="Boldunderline1">
    <w:name w:val="Bold underline"/>
    <w:basedOn w:val="TextUnderline"/>
    <w:qFormat/>
    <w:rsid w:val="004C1082"/>
    <w:rPr>
      <w:b/>
    </w:rPr>
  </w:style>
  <w:style w:type="paragraph" w:customStyle="1" w:styleId="FullText">
    <w:name w:val="Full Text"/>
    <w:basedOn w:val="Normal"/>
    <w:uiPriority w:val="99"/>
    <w:qFormat/>
    <w:rsid w:val="004C1082"/>
    <w:pPr>
      <w:spacing w:after="0" w:line="240" w:lineRule="auto"/>
    </w:pPr>
    <w:rPr>
      <w:rFonts w:ascii="Arial Narrow" w:eastAsia="Times New Roman" w:hAnsi="Arial Narrow"/>
    </w:rPr>
  </w:style>
  <w:style w:type="character" w:customStyle="1" w:styleId="UnderlinedCard">
    <w:name w:val="Underlined Card"/>
    <w:rsid w:val="004C1082"/>
    <w:rPr>
      <w:rFonts w:ascii="Arial Narrow" w:hAnsi="Arial Narrow"/>
      <w:sz w:val="22"/>
      <w:u w:val="single"/>
    </w:rPr>
  </w:style>
  <w:style w:type="paragraph" w:customStyle="1" w:styleId="TagLine">
    <w:name w:val="Tag Line"/>
    <w:basedOn w:val="Normal"/>
    <w:next w:val="FullText"/>
    <w:uiPriority w:val="99"/>
    <w:qFormat/>
    <w:rsid w:val="004C1082"/>
    <w:pPr>
      <w:spacing w:after="0" w:line="240" w:lineRule="auto"/>
    </w:pPr>
    <w:rPr>
      <w:rFonts w:ascii="Arial Narrow" w:eastAsia="Times New Roman" w:hAnsi="Arial Narrow"/>
      <w:b/>
      <w:sz w:val="28"/>
    </w:rPr>
  </w:style>
  <w:style w:type="character" w:customStyle="1" w:styleId="SourceBold">
    <w:name w:val="Source Bold"/>
    <w:rsid w:val="004C1082"/>
    <w:rPr>
      <w:rFonts w:ascii="Arial Narrow" w:hAnsi="Arial Narrow"/>
      <w:b/>
      <w:sz w:val="24"/>
      <w:u w:val="none"/>
    </w:rPr>
  </w:style>
  <w:style w:type="paragraph" w:customStyle="1" w:styleId="FreeForm">
    <w:name w:val="Free Form"/>
    <w:qFormat/>
    <w:rsid w:val="004C1082"/>
    <w:rPr>
      <w:rFonts w:ascii="Times New Roman" w:eastAsia="ヒラギノ角ゴ Pro W3" w:hAnsi="Times New Roman" w:cs="Times New Roman"/>
      <w:color w:val="000000"/>
      <w:szCs w:val="20"/>
    </w:rPr>
  </w:style>
  <w:style w:type="character" w:customStyle="1" w:styleId="Hyperlink1">
    <w:name w:val="Hyperlink1"/>
    <w:rsid w:val="004C1082"/>
    <w:rPr>
      <w:color w:val="002FF6"/>
      <w:sz w:val="24"/>
      <w:u w:val="single"/>
    </w:rPr>
  </w:style>
  <w:style w:type="character" w:customStyle="1" w:styleId="CardsFont12pt0">
    <w:name w:val="Cards + Font 12pt"/>
    <w:rsid w:val="004C1082"/>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4C1082"/>
    <w:rPr>
      <w:rFonts w:cs="Calibri"/>
      <w:b/>
      <w:u w:val="single"/>
    </w:rPr>
  </w:style>
  <w:style w:type="paragraph" w:customStyle="1" w:styleId="AuthorDate0">
    <w:name w:val="Author/Date"/>
    <w:basedOn w:val="Normal"/>
    <w:link w:val="AuthorDateChar0"/>
    <w:qFormat/>
    <w:rsid w:val="004C1082"/>
    <w:pPr>
      <w:spacing w:after="0" w:line="240" w:lineRule="auto"/>
    </w:pPr>
    <w:rPr>
      <w:rFonts w:asciiTheme="minorHAnsi" w:hAnsiTheme="minorHAnsi" w:cs="Calibri"/>
      <w:b/>
      <w:sz w:val="24"/>
      <w:u w:val="single"/>
    </w:rPr>
  </w:style>
  <w:style w:type="character" w:customStyle="1" w:styleId="HilightChar">
    <w:name w:val="Hilight Char"/>
    <w:rsid w:val="004C1082"/>
    <w:rPr>
      <w:rFonts w:eastAsia="Calibri"/>
      <w:b/>
      <w:noProof w:val="0"/>
      <w:sz w:val="22"/>
      <w:szCs w:val="22"/>
      <w:u w:val="single"/>
      <w:lang w:val="en-US" w:eastAsia="ar-SA" w:bidi="ar-SA"/>
    </w:rPr>
  </w:style>
  <w:style w:type="paragraph" w:customStyle="1" w:styleId="TagCite1">
    <w:name w:val="Tag &amp; Cite"/>
    <w:basedOn w:val="Normal"/>
    <w:link w:val="TagCiteChar0"/>
    <w:qFormat/>
    <w:rsid w:val="004C1082"/>
    <w:pPr>
      <w:spacing w:after="0" w:line="240" w:lineRule="auto"/>
      <w:jc w:val="both"/>
    </w:pPr>
    <w:rPr>
      <w:rFonts w:ascii="Arial Narrow" w:eastAsia="Times New Roman" w:hAnsi="Arial Narrow"/>
      <w:b/>
    </w:rPr>
  </w:style>
  <w:style w:type="character" w:customStyle="1" w:styleId="TagCiteChar0">
    <w:name w:val="Tag &amp; Cite Char"/>
    <w:link w:val="TagCite1"/>
    <w:rsid w:val="004C1082"/>
    <w:rPr>
      <w:rFonts w:ascii="Arial Narrow" w:eastAsia="Times New Roman" w:hAnsi="Arial Narrow"/>
      <w:b/>
      <w:sz w:val="22"/>
    </w:rPr>
  </w:style>
  <w:style w:type="paragraph" w:customStyle="1" w:styleId="HighlightedText">
    <w:name w:val="Highlighted Text"/>
    <w:basedOn w:val="Normal"/>
    <w:link w:val="HighlightedTextChar"/>
    <w:qFormat/>
    <w:rsid w:val="004C1082"/>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4C1082"/>
    <w:rPr>
      <w:rFonts w:ascii="Arial Narrow" w:eastAsia="Times New Roman" w:hAnsi="Arial Narrow"/>
      <w:sz w:val="22"/>
      <w:u w:val="thick"/>
    </w:rPr>
  </w:style>
  <w:style w:type="character" w:customStyle="1" w:styleId="StyleUnderlineCharChar">
    <w:name w:val="Style Underline Char Char"/>
    <w:rsid w:val="004C1082"/>
    <w:rPr>
      <w:rFonts w:ascii="Times New Roman" w:eastAsia="Times New Roman" w:hAnsi="Times New Roman" w:cs="Times New Roman"/>
      <w:sz w:val="20"/>
      <w:szCs w:val="20"/>
      <w:u w:val="single"/>
    </w:rPr>
  </w:style>
  <w:style w:type="character" w:customStyle="1" w:styleId="c1">
    <w:name w:val="c1"/>
    <w:rsid w:val="004C1082"/>
  </w:style>
  <w:style w:type="paragraph" w:customStyle="1" w:styleId="TagStyle">
    <w:name w:val="Tag Style"/>
    <w:basedOn w:val="Normal"/>
    <w:qFormat/>
    <w:rsid w:val="004C1082"/>
    <w:pPr>
      <w:spacing w:after="0" w:line="240" w:lineRule="auto"/>
    </w:pPr>
    <w:rPr>
      <w:rFonts w:eastAsia="Times New Roman"/>
      <w:b/>
    </w:rPr>
  </w:style>
  <w:style w:type="character" w:customStyle="1" w:styleId="author0">
    <w:name w:val="author"/>
    <w:rsid w:val="004C1082"/>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4C1082"/>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4C1082"/>
  </w:style>
  <w:style w:type="character" w:customStyle="1" w:styleId="AuthorYear">
    <w:name w:val="AuthorYear"/>
    <w:uiPriority w:val="1"/>
    <w:qFormat/>
    <w:rsid w:val="004C1082"/>
    <w:rPr>
      <w:rFonts w:ascii="Georgia" w:hAnsi="Georgia"/>
      <w:b/>
      <w:sz w:val="24"/>
    </w:rPr>
  </w:style>
  <w:style w:type="character" w:customStyle="1" w:styleId="Highlight">
    <w:name w:val="Highlight"/>
    <w:uiPriority w:val="1"/>
    <w:qFormat/>
    <w:rsid w:val="004C1082"/>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4C1082"/>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4C1082"/>
    <w:rPr>
      <w:rFonts w:ascii="Arial Narrow" w:hAnsi="Arial Narrow"/>
      <w:sz w:val="12"/>
    </w:rPr>
  </w:style>
  <w:style w:type="paragraph" w:customStyle="1" w:styleId="MicroText0">
    <w:name w:val="MicroText"/>
    <w:basedOn w:val="Normal"/>
    <w:next w:val="Normal"/>
    <w:link w:val="MicroTextChar0"/>
    <w:qFormat/>
    <w:rsid w:val="004C1082"/>
    <w:pPr>
      <w:spacing w:after="0" w:line="240" w:lineRule="auto"/>
    </w:pPr>
    <w:rPr>
      <w:rFonts w:ascii="Arial Narrow" w:hAnsi="Arial Narrow"/>
      <w:sz w:val="12"/>
    </w:rPr>
  </w:style>
  <w:style w:type="character" w:customStyle="1" w:styleId="reduce2">
    <w:name w:val="reduce2"/>
    <w:basedOn w:val="DefaultParagraphFont"/>
    <w:rsid w:val="004C1082"/>
    <w:rPr>
      <w:rFonts w:ascii="Arial" w:hAnsi="Arial" w:cs="Arial" w:hint="default"/>
      <w:color w:val="000000"/>
      <w:sz w:val="12"/>
      <w:szCs w:val="22"/>
    </w:rPr>
  </w:style>
  <w:style w:type="character" w:customStyle="1" w:styleId="Emphasis20">
    <w:name w:val="Emphasis 2"/>
    <w:basedOn w:val="Emphasis"/>
    <w:uiPriority w:val="1"/>
    <w:qFormat/>
    <w:rsid w:val="004C1082"/>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4C1082"/>
    <w:rPr>
      <w:rFonts w:ascii="Calibri" w:eastAsia="Calibri" w:hAnsi="Calibri"/>
      <w:sz w:val="15"/>
    </w:rPr>
  </w:style>
  <w:style w:type="paragraph" w:customStyle="1" w:styleId="UnreadText">
    <w:name w:val="Unread Text"/>
    <w:basedOn w:val="Normal"/>
    <w:link w:val="UnreadTextChar"/>
    <w:autoRedefine/>
    <w:qFormat/>
    <w:rsid w:val="004C1082"/>
    <w:pPr>
      <w:spacing w:after="0" w:line="256" w:lineRule="auto"/>
    </w:pPr>
    <w:rPr>
      <w:rFonts w:eastAsia="Calibri"/>
      <w:sz w:val="15"/>
    </w:rPr>
  </w:style>
  <w:style w:type="character" w:customStyle="1" w:styleId="CircledChar">
    <w:name w:val="Circled Char"/>
    <w:link w:val="Circled"/>
    <w:locked/>
    <w:rsid w:val="004C1082"/>
    <w:rPr>
      <w:rFonts w:ascii="Calibri" w:eastAsia="Calibri" w:hAnsi="Calibri"/>
      <w:b/>
      <w:szCs w:val="20"/>
      <w:u w:val="thick"/>
    </w:rPr>
  </w:style>
  <w:style w:type="paragraph" w:customStyle="1" w:styleId="Circled">
    <w:name w:val="Circled"/>
    <w:basedOn w:val="Normal"/>
    <w:link w:val="CircledChar"/>
    <w:qFormat/>
    <w:rsid w:val="004C1082"/>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4C108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4C1082"/>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4C1082"/>
    <w:rPr>
      <w:b/>
      <w:bCs w:val="0"/>
      <w:u w:val="thick"/>
      <w:lang w:val="en-US" w:eastAsia="en-US" w:bidi="ar-SA"/>
    </w:rPr>
  </w:style>
  <w:style w:type="paragraph" w:customStyle="1" w:styleId="Tagtemplate">
    <w:name w:val="Tagtemplate"/>
    <w:basedOn w:val="Normal"/>
    <w:link w:val="TagtemplateChar"/>
    <w:autoRedefine/>
    <w:qFormat/>
    <w:rsid w:val="004C1082"/>
    <w:pPr>
      <w:keepNext/>
      <w:keepLines/>
      <w:spacing w:after="0" w:line="240" w:lineRule="auto"/>
    </w:pPr>
    <w:rPr>
      <w:b/>
    </w:rPr>
  </w:style>
  <w:style w:type="character" w:customStyle="1" w:styleId="TagtemplateChar">
    <w:name w:val="Tagtemplate Char"/>
    <w:link w:val="Tagtemplate"/>
    <w:rsid w:val="004C1082"/>
    <w:rPr>
      <w:rFonts w:ascii="Calibri" w:hAnsi="Calibri"/>
      <w:b/>
      <w:sz w:val="22"/>
    </w:rPr>
  </w:style>
  <w:style w:type="character" w:customStyle="1" w:styleId="citation0">
    <w:name w:val="citation"/>
    <w:rsid w:val="004C1082"/>
  </w:style>
  <w:style w:type="character" w:customStyle="1" w:styleId="Underline0">
    <w:name w:val="*Underline*"/>
    <w:rsid w:val="004C1082"/>
    <w:rPr>
      <w:rFonts w:ascii="Times New Roman" w:hAnsi="Times New Roman"/>
      <w:b/>
      <w:sz w:val="24"/>
      <w:u w:val="single"/>
    </w:rPr>
  </w:style>
  <w:style w:type="paragraph" w:customStyle="1" w:styleId="TxBr33p1">
    <w:name w:val="TxBr_33p1"/>
    <w:basedOn w:val="Normal"/>
    <w:uiPriority w:val="99"/>
    <w:qFormat/>
    <w:rsid w:val="004C1082"/>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4C1082"/>
    <w:rPr>
      <w:b/>
      <w:bCs w:val="0"/>
      <w:sz w:val="24"/>
      <w:u w:val="thick"/>
    </w:rPr>
  </w:style>
  <w:style w:type="paragraph" w:customStyle="1" w:styleId="StyleStyle411pt">
    <w:name w:val="Style Style4 + 11 pt"/>
    <w:basedOn w:val="Normal"/>
    <w:link w:val="StyleStyle411ptChar"/>
    <w:qFormat/>
    <w:rsid w:val="004C1082"/>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4C1082"/>
    <w:rPr>
      <w:rFonts w:ascii="Calibri" w:eastAsia="Times New Roman" w:hAnsi="Calibri"/>
      <w:sz w:val="22"/>
      <w:u w:val="single"/>
    </w:rPr>
  </w:style>
  <w:style w:type="paragraph" w:customStyle="1" w:styleId="StyleStyle411ptBold">
    <w:name w:val="Style Style4 + 11 pt Bold"/>
    <w:basedOn w:val="Normal"/>
    <w:link w:val="StyleStyle411ptBoldChar"/>
    <w:qFormat/>
    <w:rsid w:val="004C1082"/>
    <w:pPr>
      <w:spacing w:after="0" w:line="240" w:lineRule="auto"/>
    </w:pPr>
    <w:rPr>
      <w:rFonts w:eastAsia="Times New Roman"/>
      <w:b/>
      <w:bCs/>
      <w:u w:val="single"/>
    </w:rPr>
  </w:style>
  <w:style w:type="character" w:customStyle="1" w:styleId="StyleStyle411ptBoldChar">
    <w:name w:val="Style Style4 + 11 pt Bold Char"/>
    <w:link w:val="StyleStyle411ptBold"/>
    <w:rsid w:val="004C1082"/>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4C1082"/>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C1082"/>
    <w:rPr>
      <w:rFonts w:ascii="Calibri" w:eastAsia="Times New Roman" w:hAnsi="Calibri"/>
      <w:b/>
      <w:bCs/>
      <w:sz w:val="22"/>
      <w:u w:val="single"/>
      <w:bdr w:val="single" w:sz="4" w:space="0" w:color="auto"/>
    </w:rPr>
  </w:style>
  <w:style w:type="character" w:customStyle="1" w:styleId="UnderlineChar2">
    <w:name w:val="Underline Char2"/>
    <w:rsid w:val="004C1082"/>
    <w:rPr>
      <w:rFonts w:ascii="Trebuchet MS" w:hAnsi="Trebuchet MS"/>
      <w:u w:val="thick"/>
      <w:lang w:val="en-US" w:eastAsia="zh-CN" w:bidi="ar-SA"/>
    </w:rPr>
  </w:style>
  <w:style w:type="character" w:customStyle="1" w:styleId="Style1Char1">
    <w:name w:val="Style1 Char1"/>
    <w:rsid w:val="004C1082"/>
    <w:rPr>
      <w:rFonts w:ascii="Book Antiqua" w:hAnsi="Book Antiqua"/>
      <w:sz w:val="16"/>
      <w:szCs w:val="16"/>
      <w:lang w:val="en-US" w:eastAsia="en-US" w:bidi="ar-SA"/>
    </w:rPr>
  </w:style>
  <w:style w:type="character" w:customStyle="1" w:styleId="NothingChar1">
    <w:name w:val="Nothing Char1"/>
    <w:rsid w:val="004C1082"/>
    <w:rPr>
      <w:rFonts w:ascii="Times New Roman" w:eastAsia="Calibri" w:hAnsi="Times New Roman" w:cs="Times New Roman"/>
      <w:sz w:val="24"/>
      <w:szCs w:val="20"/>
    </w:rPr>
  </w:style>
  <w:style w:type="character" w:customStyle="1" w:styleId="Style2Char1">
    <w:name w:val="Style2 Char1"/>
    <w:rsid w:val="004C1082"/>
    <w:rPr>
      <w:rFonts w:ascii="Book Antiqua" w:hAnsi="Book Antiqua"/>
      <w:szCs w:val="24"/>
      <w:u w:val="thick"/>
      <w:lang w:val="en-US" w:eastAsia="en-US" w:bidi="ar-SA"/>
    </w:rPr>
  </w:style>
  <w:style w:type="character" w:customStyle="1" w:styleId="NormalUnderlineChar">
    <w:name w:val="Normal Underline Char"/>
    <w:rsid w:val="004C1082"/>
    <w:rPr>
      <w:szCs w:val="24"/>
      <w:u w:val="single"/>
    </w:rPr>
  </w:style>
  <w:style w:type="paragraph" w:customStyle="1" w:styleId="Stylecites10ptNotBold">
    <w:name w:val="Style cites + 10 pt Not Bold"/>
    <w:basedOn w:val="Normal"/>
    <w:uiPriority w:val="99"/>
    <w:qFormat/>
    <w:rsid w:val="004C1082"/>
    <w:pPr>
      <w:spacing w:after="0" w:line="240" w:lineRule="auto"/>
    </w:pPr>
    <w:rPr>
      <w:rFonts w:eastAsia="SimSun"/>
      <w:lang w:eastAsia="zh-CN"/>
    </w:rPr>
  </w:style>
  <w:style w:type="character" w:customStyle="1" w:styleId="heading3char0">
    <w:name w:val="heading3char"/>
    <w:rsid w:val="004C1082"/>
  </w:style>
  <w:style w:type="paragraph" w:customStyle="1" w:styleId="BlockHeadings">
    <w:name w:val="Block Headings"/>
    <w:basedOn w:val="Normal"/>
    <w:link w:val="BlockHeadingsChar"/>
    <w:qFormat/>
    <w:rsid w:val="004C108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4C1082"/>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4C1082"/>
    <w:rPr>
      <w:rFonts w:ascii="Times New Roman" w:eastAsia="Times New Roman" w:hAnsi="Times New Roman" w:cs="Times New Roman"/>
      <w:b/>
      <w:sz w:val="24"/>
      <w:szCs w:val="20"/>
    </w:rPr>
  </w:style>
  <w:style w:type="paragraph" w:styleId="PlainText">
    <w:name w:val="Plain Text"/>
    <w:basedOn w:val="Normal"/>
    <w:link w:val="PlainTextChar"/>
    <w:rsid w:val="004C1082"/>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4C1082"/>
    <w:rPr>
      <w:rFonts w:ascii="Courier New" w:eastAsia="Calibri" w:hAnsi="Courier New"/>
      <w:sz w:val="22"/>
      <w:szCs w:val="20"/>
    </w:rPr>
  </w:style>
  <w:style w:type="character" w:customStyle="1" w:styleId="Heading51">
    <w:name w:val="Heading 51"/>
    <w:aliases w:val="Heading 5 Char Char Char"/>
    <w:rsid w:val="004C1082"/>
    <w:rPr>
      <w:b/>
      <w:bCs/>
      <w:iCs/>
      <w:szCs w:val="26"/>
      <w:lang w:val="en-US" w:eastAsia="en-US" w:bidi="ar-SA"/>
    </w:rPr>
  </w:style>
  <w:style w:type="paragraph" w:styleId="BodyText2">
    <w:name w:val="Body Text 2"/>
    <w:basedOn w:val="Normal"/>
    <w:link w:val="BodyText2Char"/>
    <w:rsid w:val="004C1082"/>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4C1082"/>
    <w:rPr>
      <w:rFonts w:ascii="Calibri" w:eastAsia="Times New Roman" w:hAnsi="Calibri"/>
      <w:b/>
      <w:sz w:val="22"/>
      <w:szCs w:val="20"/>
    </w:rPr>
  </w:style>
  <w:style w:type="character" w:customStyle="1" w:styleId="comments-post">
    <w:name w:val="comments-post"/>
    <w:rsid w:val="004C1082"/>
  </w:style>
  <w:style w:type="paragraph" w:customStyle="1" w:styleId="boldcite">
    <w:name w:val="bold cite"/>
    <w:basedOn w:val="Normal"/>
    <w:link w:val="boldciteChar4"/>
    <w:qFormat/>
    <w:rsid w:val="004C1082"/>
    <w:pPr>
      <w:spacing w:after="0" w:line="240" w:lineRule="auto"/>
    </w:pPr>
    <w:rPr>
      <w:rFonts w:eastAsia="Calibri"/>
      <w:b/>
      <w:color w:val="000000"/>
      <w:sz w:val="28"/>
      <w:u w:val="thick" w:color="000000"/>
    </w:rPr>
  </w:style>
  <w:style w:type="character" w:customStyle="1" w:styleId="boldciteChar4">
    <w:name w:val="bold cite Char4"/>
    <w:link w:val="boldcite"/>
    <w:locked/>
    <w:rsid w:val="004C1082"/>
    <w:rPr>
      <w:rFonts w:ascii="Calibri" w:eastAsia="Calibri" w:hAnsi="Calibri"/>
      <w:b/>
      <w:color w:val="000000"/>
      <w:sz w:val="28"/>
      <w:u w:val="thick" w:color="000000"/>
    </w:rPr>
  </w:style>
  <w:style w:type="character" w:customStyle="1" w:styleId="underlinecardChar">
    <w:name w:val="underline card Char"/>
    <w:rsid w:val="004C1082"/>
    <w:rPr>
      <w:rFonts w:ascii="Arial" w:hAnsi="Arial"/>
      <w:sz w:val="18"/>
      <w:szCs w:val="24"/>
      <w:u w:val="single"/>
      <w:lang w:val="en-US" w:eastAsia="en-US" w:bidi="ar-SA"/>
    </w:rPr>
  </w:style>
  <w:style w:type="paragraph" w:customStyle="1" w:styleId="Normal10">
    <w:name w:val="Normal1"/>
    <w:basedOn w:val="Normal"/>
    <w:qFormat/>
    <w:rsid w:val="004C1082"/>
    <w:pPr>
      <w:spacing w:after="0" w:line="240" w:lineRule="auto"/>
    </w:pPr>
    <w:rPr>
      <w:rFonts w:eastAsia="Calibri"/>
    </w:rPr>
  </w:style>
  <w:style w:type="paragraph" w:customStyle="1" w:styleId="Irrelevant6font">
    <w:name w:val="Irrelevant (6 font)"/>
    <w:basedOn w:val="Normal"/>
    <w:link w:val="Irrelevant6fontChar"/>
    <w:qFormat/>
    <w:rsid w:val="004C1082"/>
    <w:pPr>
      <w:spacing w:after="0" w:line="240" w:lineRule="auto"/>
      <w:ind w:left="547" w:right="648"/>
      <w:jc w:val="both"/>
    </w:pPr>
    <w:rPr>
      <w:rFonts w:eastAsia="Calibri"/>
      <w:sz w:val="12"/>
      <w:szCs w:val="12"/>
    </w:rPr>
  </w:style>
  <w:style w:type="character" w:customStyle="1" w:styleId="Irrelevant5fontChar">
    <w:name w:val="Irrelevant (5 font) Char"/>
    <w:rsid w:val="004C1082"/>
    <w:rPr>
      <w:sz w:val="10"/>
      <w:szCs w:val="10"/>
      <w:lang w:val="en-US" w:eastAsia="en-US" w:bidi="ar-SA"/>
    </w:rPr>
  </w:style>
  <w:style w:type="character" w:customStyle="1" w:styleId="TagsCharCharChar">
    <w:name w:val="Tags Char Char Char"/>
    <w:rsid w:val="004C1082"/>
    <w:rPr>
      <w:b/>
      <w:lang w:val="en-US" w:eastAsia="en-US" w:bidi="ar-SA"/>
    </w:rPr>
  </w:style>
  <w:style w:type="character" w:customStyle="1" w:styleId="CitesChar1">
    <w:name w:val="Cites Char1"/>
    <w:rsid w:val="004C1082"/>
    <w:rPr>
      <w:b/>
      <w:bCs/>
      <w:lang w:val="en-US" w:eastAsia="en-US" w:bidi="ar-SA"/>
    </w:rPr>
  </w:style>
  <w:style w:type="paragraph" w:customStyle="1" w:styleId="CardsFont6pt">
    <w:name w:val="Cards + Font: 6 pt"/>
    <w:basedOn w:val="Cards"/>
    <w:link w:val="CardsFont6ptChar1"/>
    <w:autoRedefine/>
    <w:qFormat/>
    <w:rsid w:val="004C1082"/>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4C1082"/>
    <w:rPr>
      <w:rFonts w:ascii="Georgia" w:eastAsia="Times New Roman" w:hAnsi="Georgia"/>
      <w:sz w:val="12"/>
    </w:rPr>
  </w:style>
  <w:style w:type="character" w:customStyle="1" w:styleId="Hyperlink13">
    <w:name w:val="Hyperlink13"/>
    <w:rsid w:val="004C1082"/>
    <w:rPr>
      <w:b w:val="0"/>
      <w:bCs w:val="0"/>
      <w:strike w:val="0"/>
      <w:dstrike w:val="0"/>
      <w:color w:val="008000"/>
      <w:sz w:val="20"/>
      <w:szCs w:val="20"/>
      <w:u w:val="none"/>
      <w:effect w:val="none"/>
    </w:rPr>
  </w:style>
  <w:style w:type="character" w:customStyle="1" w:styleId="standardcontent1">
    <w:name w:val="standardcontent1"/>
    <w:rsid w:val="004C1082"/>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4C1082"/>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4C1082"/>
    <w:rPr>
      <w:rFonts w:ascii="Calibri" w:eastAsia="Calibri" w:hAnsi="Calibri"/>
      <w:sz w:val="22"/>
      <w:szCs w:val="20"/>
    </w:rPr>
  </w:style>
  <w:style w:type="character" w:customStyle="1" w:styleId="Hyperlink4">
    <w:name w:val="Hyperlink4"/>
    <w:rsid w:val="004C1082"/>
    <w:rPr>
      <w:color w:val="000066"/>
      <w:u w:val="single"/>
    </w:rPr>
  </w:style>
  <w:style w:type="paragraph" w:customStyle="1" w:styleId="rddateline">
    <w:name w:val="rddateline"/>
    <w:basedOn w:val="Normal"/>
    <w:uiPriority w:val="99"/>
    <w:qFormat/>
    <w:rsid w:val="004C1082"/>
    <w:pPr>
      <w:spacing w:after="0" w:line="240" w:lineRule="auto"/>
    </w:pPr>
    <w:rPr>
      <w:rFonts w:eastAsia="Calibri"/>
      <w:szCs w:val="20"/>
    </w:rPr>
  </w:style>
  <w:style w:type="paragraph" w:customStyle="1" w:styleId="rdheadline">
    <w:name w:val="rdheadline"/>
    <w:basedOn w:val="Normal"/>
    <w:uiPriority w:val="99"/>
    <w:qFormat/>
    <w:rsid w:val="004C1082"/>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4C1082"/>
    <w:pPr>
      <w:spacing w:after="100" w:afterAutospacing="1" w:line="240" w:lineRule="auto"/>
    </w:pPr>
    <w:rPr>
      <w:rFonts w:ascii="Verdana" w:eastAsia="Calibri" w:hAnsi="Verdana"/>
      <w:szCs w:val="20"/>
    </w:rPr>
  </w:style>
  <w:style w:type="character" w:customStyle="1" w:styleId="rddeckline1">
    <w:name w:val="rddeckline1"/>
    <w:rsid w:val="004C1082"/>
    <w:rPr>
      <w:rFonts w:ascii="Verdana" w:hAnsi="Verdana" w:hint="default"/>
      <w:b/>
      <w:bCs/>
      <w:sz w:val="22"/>
      <w:szCs w:val="22"/>
    </w:rPr>
  </w:style>
  <w:style w:type="character" w:customStyle="1" w:styleId="link-external">
    <w:name w:val="link-external"/>
    <w:rsid w:val="004C1082"/>
  </w:style>
  <w:style w:type="character" w:customStyle="1" w:styleId="contact1">
    <w:name w:val="contact1"/>
    <w:rsid w:val="004C1082"/>
    <w:rPr>
      <w:rFonts w:ascii="Tahoma" w:hAnsi="Tahoma" w:cs="Tahoma" w:hint="default"/>
      <w:color w:val="999999"/>
      <w:sz w:val="20"/>
      <w:szCs w:val="20"/>
    </w:rPr>
  </w:style>
  <w:style w:type="character" w:customStyle="1" w:styleId="credits1">
    <w:name w:val="credits1"/>
    <w:rsid w:val="004C1082"/>
    <w:rPr>
      <w:rFonts w:ascii="Tahoma" w:hAnsi="Tahoma" w:cs="Tahoma" w:hint="default"/>
      <w:color w:val="999999"/>
      <w:sz w:val="16"/>
      <w:szCs w:val="16"/>
    </w:rPr>
  </w:style>
  <w:style w:type="paragraph" w:customStyle="1" w:styleId="Heading20">
    <w:name w:val="Heading2"/>
    <w:basedOn w:val="Normal"/>
    <w:link w:val="Heading2Char0"/>
    <w:qFormat/>
    <w:rsid w:val="004C1082"/>
    <w:pPr>
      <w:spacing w:after="0" w:line="240" w:lineRule="auto"/>
      <w:jc w:val="center"/>
    </w:pPr>
    <w:rPr>
      <w:rFonts w:eastAsia="Times New Roman"/>
      <w:b/>
      <w:caps/>
    </w:rPr>
  </w:style>
  <w:style w:type="character" w:customStyle="1" w:styleId="Heading2Char0">
    <w:name w:val="Heading2 Char"/>
    <w:link w:val="Heading20"/>
    <w:rsid w:val="004C1082"/>
    <w:rPr>
      <w:rFonts w:ascii="Calibri" w:eastAsia="Times New Roman" w:hAnsi="Calibri"/>
      <w:b/>
      <w:caps/>
      <w:sz w:val="22"/>
    </w:rPr>
  </w:style>
  <w:style w:type="paragraph" w:customStyle="1" w:styleId="Header2">
    <w:name w:val="Header2"/>
    <w:basedOn w:val="Heading20"/>
    <w:link w:val="Header2Char"/>
    <w:qFormat/>
    <w:rsid w:val="004C1082"/>
  </w:style>
  <w:style w:type="character" w:customStyle="1" w:styleId="Header2Char">
    <w:name w:val="Header2 Char"/>
    <w:link w:val="Header2"/>
    <w:rsid w:val="004C1082"/>
    <w:rPr>
      <w:rFonts w:ascii="Calibri" w:eastAsia="Times New Roman" w:hAnsi="Calibri"/>
      <w:b/>
      <w:caps/>
      <w:sz w:val="22"/>
    </w:rPr>
  </w:style>
  <w:style w:type="paragraph" w:customStyle="1" w:styleId="Underlinedcard0">
    <w:name w:val="Underlined card"/>
    <w:basedOn w:val="Normal"/>
    <w:link w:val="UnderlinedcardChar"/>
    <w:autoRedefine/>
    <w:qFormat/>
    <w:rsid w:val="004C1082"/>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4C1082"/>
    <w:rPr>
      <w:rFonts w:ascii="Calibri" w:eastAsia="Times New Roman" w:hAnsi="Calibri"/>
      <w:sz w:val="22"/>
      <w:u w:val="thick"/>
    </w:rPr>
  </w:style>
  <w:style w:type="paragraph" w:styleId="HTMLPreformatted">
    <w:name w:val="HTML Preformatted"/>
    <w:basedOn w:val="Normal"/>
    <w:link w:val="HTMLPreformattedChar"/>
    <w:rsid w:val="004C1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4C1082"/>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4C1082"/>
    <w:rPr>
      <w:bCs/>
    </w:rPr>
  </w:style>
  <w:style w:type="character" w:customStyle="1" w:styleId="StyleHeading212ptChar">
    <w:name w:val="Style Heading2 + 12 pt Char"/>
    <w:link w:val="StyleHeading212pt"/>
    <w:rsid w:val="004C1082"/>
    <w:rPr>
      <w:rFonts w:ascii="Calibri" w:eastAsia="Times New Roman" w:hAnsi="Calibri"/>
      <w:b/>
      <w:bCs/>
      <w:caps/>
      <w:sz w:val="22"/>
    </w:rPr>
  </w:style>
  <w:style w:type="paragraph" w:customStyle="1" w:styleId="Heading212pt">
    <w:name w:val="Heading2 + 12 pt"/>
    <w:basedOn w:val="StyleHeading212pt"/>
    <w:link w:val="Heading212ptChar"/>
    <w:qFormat/>
    <w:rsid w:val="004C1082"/>
  </w:style>
  <w:style w:type="character" w:customStyle="1" w:styleId="Heading212ptChar">
    <w:name w:val="Heading2 + 12 pt Char"/>
    <w:link w:val="Heading212pt"/>
    <w:rsid w:val="004C1082"/>
    <w:rPr>
      <w:rFonts w:ascii="Calibri" w:eastAsia="Times New Roman" w:hAnsi="Calibri"/>
      <w:b/>
      <w:bCs/>
      <w:caps/>
      <w:sz w:val="22"/>
    </w:rPr>
  </w:style>
  <w:style w:type="character" w:customStyle="1" w:styleId="underline20">
    <w:name w:val="underline2"/>
    <w:rsid w:val="004C1082"/>
    <w:rPr>
      <w:u w:val="single"/>
    </w:rPr>
  </w:style>
  <w:style w:type="character" w:customStyle="1" w:styleId="CardsFont12ptCharCharCharChar">
    <w:name w:val="Cards + Font: 12 pt Char Char Char Char"/>
    <w:rsid w:val="004C1082"/>
    <w:rPr>
      <w:sz w:val="24"/>
      <w:szCs w:val="24"/>
      <w:u w:val="thick"/>
      <w:lang w:val="en-US" w:eastAsia="en-US" w:bidi="ar-SA"/>
    </w:rPr>
  </w:style>
  <w:style w:type="character" w:customStyle="1" w:styleId="UnderlinedCardChar0">
    <w:name w:val="Underlined Card Char"/>
    <w:rsid w:val="004C1082"/>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4C108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4C1082"/>
  </w:style>
  <w:style w:type="paragraph" w:customStyle="1" w:styleId="StyleUnderliningTimesNewRomanBoldNounderlineKernat16">
    <w:name w:val="Style Underlining + Times New Roman Bold No underline Kern at 16..."/>
    <w:basedOn w:val="Normal"/>
    <w:uiPriority w:val="99"/>
    <w:qFormat/>
    <w:rsid w:val="004C1082"/>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C1082"/>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4C1082"/>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4C1082"/>
    <w:rPr>
      <w:sz w:val="32"/>
      <w:szCs w:val="32"/>
      <w:u w:val="single"/>
    </w:rPr>
  </w:style>
  <w:style w:type="character" w:customStyle="1" w:styleId="StyleBoldText12pt10ptNotBoldKernat16pt">
    <w:name w:val="Style Bold Text 12 pt + 10 pt Not Bold Kern at 16 pt"/>
    <w:rsid w:val="004C108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4C1082"/>
  </w:style>
  <w:style w:type="paragraph" w:customStyle="1" w:styleId="highlightcardtext">
    <w:name w:val="highlight card text"/>
    <w:basedOn w:val="evidencetext"/>
    <w:uiPriority w:val="99"/>
    <w:qFormat/>
    <w:rsid w:val="004C1082"/>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4C1082"/>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4C1082"/>
    <w:pPr>
      <w:spacing w:after="0" w:line="240" w:lineRule="auto"/>
    </w:pPr>
    <w:rPr>
      <w:rFonts w:eastAsia="Calibri"/>
      <w:bCs/>
      <w:color w:val="000000"/>
    </w:rPr>
  </w:style>
  <w:style w:type="character" w:customStyle="1" w:styleId="BodyText3Char">
    <w:name w:val="Body Text 3 Char"/>
    <w:basedOn w:val="DefaultParagraphFont"/>
    <w:link w:val="BodyText3"/>
    <w:rsid w:val="004C1082"/>
    <w:rPr>
      <w:rFonts w:ascii="Calibri" w:eastAsia="Calibri" w:hAnsi="Calibri"/>
      <w:bCs/>
      <w:color w:val="000000"/>
      <w:sz w:val="22"/>
    </w:rPr>
  </w:style>
  <w:style w:type="paragraph" w:customStyle="1" w:styleId="underlinecard">
    <w:name w:val="underline card"/>
    <w:basedOn w:val="Normal"/>
    <w:uiPriority w:val="99"/>
    <w:qFormat/>
    <w:rsid w:val="004C1082"/>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4C1082"/>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4C1082"/>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4C1082"/>
    <w:rPr>
      <w:rFonts w:eastAsia="Times New Roman"/>
      <w:sz w:val="12"/>
      <w:szCs w:val="24"/>
    </w:rPr>
  </w:style>
  <w:style w:type="character" w:customStyle="1" w:styleId="CardsFont6ptCharChar">
    <w:name w:val="Cards + Font: 6 pt Char Char"/>
    <w:link w:val="CardsFont6ptChar"/>
    <w:rsid w:val="004C1082"/>
    <w:rPr>
      <w:rFonts w:ascii="Calibri" w:eastAsia="Times New Roman" w:hAnsi="Calibri"/>
      <w:sz w:val="12"/>
    </w:rPr>
  </w:style>
  <w:style w:type="paragraph" w:customStyle="1" w:styleId="CitesCharChar">
    <w:name w:val="Cites Char Char"/>
    <w:basedOn w:val="Normal"/>
    <w:link w:val="CitesCharCharChar"/>
    <w:qFormat/>
    <w:rsid w:val="004C1082"/>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4C1082"/>
    <w:rPr>
      <w:rFonts w:ascii="Calibri" w:eastAsia="Times New Roman" w:hAnsi="Calibri"/>
      <w:b/>
      <w:bCs/>
      <w:sz w:val="22"/>
    </w:rPr>
  </w:style>
  <w:style w:type="paragraph" w:customStyle="1" w:styleId="TagsCharChar">
    <w:name w:val="Tags Char Char"/>
    <w:basedOn w:val="Normal"/>
    <w:uiPriority w:val="99"/>
    <w:qFormat/>
    <w:rsid w:val="004C1082"/>
    <w:pPr>
      <w:autoSpaceDE w:val="0"/>
      <w:autoSpaceDN w:val="0"/>
      <w:adjustRightInd w:val="0"/>
      <w:spacing w:after="0" w:line="240" w:lineRule="auto"/>
      <w:jc w:val="both"/>
      <w:outlineLvl w:val="1"/>
    </w:pPr>
    <w:rPr>
      <w:rFonts w:eastAsia="Calibri"/>
      <w:b/>
      <w:szCs w:val="20"/>
    </w:rPr>
  </w:style>
  <w:style w:type="character" w:customStyle="1" w:styleId="Char3">
    <w:name w:val="Char3"/>
    <w:rsid w:val="004C1082"/>
    <w:rPr>
      <w:rFonts w:ascii="Arial Narrow" w:eastAsia="Batang" w:hAnsi="Arial Narrow" w:cs="Arial"/>
      <w:b/>
      <w:bCs/>
      <w:iCs/>
      <w:sz w:val="24"/>
      <w:szCs w:val="28"/>
      <w:lang w:val="en-US" w:eastAsia="en-US" w:bidi="ar-SA"/>
    </w:rPr>
  </w:style>
  <w:style w:type="character" w:customStyle="1" w:styleId="UnderlinedCards">
    <w:name w:val="Underlined Cards"/>
    <w:rsid w:val="004C1082"/>
    <w:rPr>
      <w:sz w:val="24"/>
      <w:szCs w:val="24"/>
      <w:u w:val="thick"/>
      <w:lang w:val="en-US" w:eastAsia="en-US" w:bidi="ar-SA"/>
    </w:rPr>
  </w:style>
  <w:style w:type="paragraph" w:customStyle="1" w:styleId="story-body">
    <w:name w:val="story-body"/>
    <w:basedOn w:val="Normal"/>
    <w:uiPriority w:val="99"/>
    <w:qFormat/>
    <w:rsid w:val="004C1082"/>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4C1082"/>
    <w:rPr>
      <w:sz w:val="24"/>
      <w:szCs w:val="24"/>
      <w:u w:val="thick"/>
      <w:lang w:val="en-US" w:eastAsia="en-US" w:bidi="ar-SA"/>
    </w:rPr>
  </w:style>
  <w:style w:type="character" w:customStyle="1" w:styleId="highlightcardtextChar">
    <w:name w:val="highlight card text Char"/>
    <w:rsid w:val="004C108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4C1082"/>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4C1082"/>
    <w:rPr>
      <w:rFonts w:ascii="Calibri" w:eastAsia="Times New Roman" w:hAnsi="Calibri"/>
      <w:sz w:val="18"/>
    </w:rPr>
  </w:style>
  <w:style w:type="character" w:customStyle="1" w:styleId="TagsChar4">
    <w:name w:val="Tags Char4"/>
    <w:rsid w:val="004C1082"/>
    <w:rPr>
      <w:b/>
      <w:lang w:val="en-US" w:eastAsia="en-US" w:bidi="ar-SA"/>
    </w:rPr>
  </w:style>
  <w:style w:type="character" w:customStyle="1" w:styleId="hit1">
    <w:name w:val="hit1"/>
    <w:rsid w:val="004C1082"/>
    <w:rPr>
      <w:rFonts w:ascii="Verdana" w:hAnsi="Verdana" w:hint="default"/>
      <w:b/>
      <w:bCs/>
      <w:vanish w:val="0"/>
      <w:webHidden w:val="0"/>
      <w:color w:val="CC0033"/>
      <w:sz w:val="20"/>
      <w:szCs w:val="20"/>
      <w:specVanish w:val="0"/>
    </w:rPr>
  </w:style>
  <w:style w:type="character" w:customStyle="1" w:styleId="ssl01">
    <w:name w:val="ss_l01"/>
    <w:rsid w:val="004C1082"/>
    <w:rPr>
      <w:rFonts w:ascii="Verdana" w:hAnsi="Verdana" w:hint="default"/>
      <w:color w:val="000000"/>
      <w:sz w:val="20"/>
      <w:szCs w:val="20"/>
    </w:rPr>
  </w:style>
  <w:style w:type="character" w:customStyle="1" w:styleId="tightinline1">
    <w:name w:val="tightinline1"/>
    <w:rsid w:val="004C1082"/>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4C1082"/>
    <w:pPr>
      <w:spacing w:after="0" w:line="240" w:lineRule="auto"/>
      <w:ind w:left="1728" w:right="1728"/>
    </w:pPr>
    <w:rPr>
      <w:rFonts w:eastAsia="Calibri"/>
      <w:sz w:val="18"/>
    </w:rPr>
  </w:style>
  <w:style w:type="paragraph" w:customStyle="1" w:styleId="boldciteChar">
    <w:name w:val="bold cite Char"/>
    <w:basedOn w:val="Heading1"/>
    <w:uiPriority w:val="99"/>
    <w:qFormat/>
    <w:rsid w:val="004C108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4C1082"/>
    <w:rPr>
      <w:rFonts w:ascii="Calibri" w:eastAsia="Times New Roman" w:hAnsi="Calibri"/>
      <w:b/>
      <w:color w:val="000000"/>
      <w:sz w:val="22"/>
      <w:szCs w:val="20"/>
    </w:rPr>
  </w:style>
  <w:style w:type="paragraph" w:customStyle="1" w:styleId="Cardnon-underlined">
    <w:name w:val="Card non-underlined"/>
    <w:basedOn w:val="Normal"/>
    <w:uiPriority w:val="99"/>
    <w:qFormat/>
    <w:rsid w:val="004C1082"/>
    <w:pPr>
      <w:spacing w:after="0" w:line="240" w:lineRule="auto"/>
    </w:pPr>
    <w:rPr>
      <w:rFonts w:eastAsia="Calibri"/>
      <w:szCs w:val="20"/>
    </w:rPr>
  </w:style>
  <w:style w:type="paragraph" w:customStyle="1" w:styleId="CardCites">
    <w:name w:val="Card Cites"/>
    <w:basedOn w:val="Normal"/>
    <w:next w:val="Normal"/>
    <w:qFormat/>
    <w:rsid w:val="004C1082"/>
    <w:pPr>
      <w:spacing w:after="0" w:line="240" w:lineRule="auto"/>
    </w:pPr>
    <w:rPr>
      <w:rFonts w:eastAsia="Calibri"/>
      <w:b/>
    </w:rPr>
  </w:style>
  <w:style w:type="character" w:customStyle="1" w:styleId="blsp-spelling-corrected">
    <w:name w:val="blsp-spelling-corrected"/>
    <w:rsid w:val="004C1082"/>
  </w:style>
  <w:style w:type="character" w:customStyle="1" w:styleId="blsp-spelling-error">
    <w:name w:val="blsp-spelling-error"/>
    <w:rsid w:val="004C1082"/>
  </w:style>
  <w:style w:type="character" w:customStyle="1" w:styleId="sup">
    <w:name w:val="sup"/>
    <w:rsid w:val="004C1082"/>
  </w:style>
  <w:style w:type="character" w:customStyle="1" w:styleId="pgnum">
    <w:name w:val="pgnum"/>
    <w:rsid w:val="004C1082"/>
  </w:style>
  <w:style w:type="character" w:customStyle="1" w:styleId="SmallFontCharChar">
    <w:name w:val="Small Font Char Char"/>
    <w:rsid w:val="004C1082"/>
    <w:rPr>
      <w:rFonts w:ascii="Arial" w:hAnsi="Arial"/>
      <w:sz w:val="12"/>
      <w:szCs w:val="24"/>
      <w:lang w:val="en-US" w:eastAsia="en-US" w:bidi="ar-SA"/>
    </w:rPr>
  </w:style>
  <w:style w:type="paragraph" w:customStyle="1" w:styleId="textmargin">
    <w:name w:val="textmargin"/>
    <w:basedOn w:val="Normal"/>
    <w:uiPriority w:val="99"/>
    <w:qFormat/>
    <w:rsid w:val="004C1082"/>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4C1082"/>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4C1082"/>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4C1082"/>
    <w:pPr>
      <w:spacing w:after="0" w:line="240" w:lineRule="auto"/>
    </w:pPr>
    <w:rPr>
      <w:rFonts w:ascii="Verdana" w:eastAsia="Calibri" w:hAnsi="Verdana"/>
      <w:szCs w:val="20"/>
    </w:rPr>
  </w:style>
  <w:style w:type="character" w:customStyle="1" w:styleId="BoldUnderliningChar">
    <w:name w:val="Bold Underlining Char"/>
    <w:rsid w:val="004C1082"/>
    <w:rPr>
      <w:rFonts w:ascii="Arial Narrow" w:eastAsia="Calibri" w:hAnsi="Arial Narrow" w:cs="Times New Roman"/>
      <w:b/>
      <w:sz w:val="20"/>
      <w:u w:val="single"/>
    </w:rPr>
  </w:style>
  <w:style w:type="paragraph" w:customStyle="1" w:styleId="correctindex">
    <w:name w:val="correct index"/>
    <w:basedOn w:val="Normal"/>
    <w:uiPriority w:val="99"/>
    <w:qFormat/>
    <w:rsid w:val="004C1082"/>
    <w:pPr>
      <w:spacing w:after="0" w:line="240" w:lineRule="auto"/>
    </w:pPr>
    <w:rPr>
      <w:rFonts w:ascii="Arial Narrow" w:eastAsia="Calibri" w:hAnsi="Arial Narrow"/>
      <w:color w:val="000000"/>
    </w:rPr>
  </w:style>
  <w:style w:type="paragraph" w:customStyle="1" w:styleId="bc2">
    <w:name w:val="bc_2"/>
    <w:basedOn w:val="Normal"/>
    <w:uiPriority w:val="99"/>
    <w:qFormat/>
    <w:rsid w:val="004C1082"/>
    <w:pPr>
      <w:spacing w:before="100" w:beforeAutospacing="1" w:after="100" w:afterAutospacing="1" w:line="240" w:lineRule="auto"/>
    </w:pPr>
    <w:rPr>
      <w:rFonts w:eastAsia="Calibri"/>
      <w:color w:val="000000"/>
    </w:rPr>
  </w:style>
  <w:style w:type="character" w:customStyle="1" w:styleId="bc21">
    <w:name w:val="bc_21"/>
    <w:rsid w:val="004C1082"/>
  </w:style>
  <w:style w:type="paragraph" w:customStyle="1" w:styleId="inside-copy">
    <w:name w:val="inside-copy"/>
    <w:basedOn w:val="Normal"/>
    <w:uiPriority w:val="99"/>
    <w:qFormat/>
    <w:rsid w:val="004C1082"/>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4C1082"/>
    <w:pPr>
      <w:spacing w:after="0" w:line="240" w:lineRule="auto"/>
    </w:pPr>
    <w:rPr>
      <w:rFonts w:ascii="Verdana" w:eastAsia="Calibri" w:hAnsi="Verdana"/>
      <w:szCs w:val="20"/>
    </w:rPr>
  </w:style>
  <w:style w:type="paragraph" w:customStyle="1" w:styleId="quote2">
    <w:name w:val="quote2"/>
    <w:basedOn w:val="Normal"/>
    <w:uiPriority w:val="99"/>
    <w:qFormat/>
    <w:rsid w:val="004C1082"/>
    <w:pPr>
      <w:spacing w:after="0" w:line="240" w:lineRule="auto"/>
    </w:pPr>
    <w:rPr>
      <w:rFonts w:ascii="Verdana" w:eastAsia="Calibri" w:hAnsi="Verdana"/>
      <w:szCs w:val="20"/>
    </w:rPr>
  </w:style>
  <w:style w:type="character" w:customStyle="1" w:styleId="copystyle">
    <w:name w:val="copystyle"/>
    <w:rsid w:val="004C1082"/>
  </w:style>
  <w:style w:type="paragraph" w:customStyle="1" w:styleId="BlockTitle1">
    <w:name w:val="Block Title #1"/>
    <w:basedOn w:val="Heading1"/>
    <w:qFormat/>
    <w:rsid w:val="004C108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4C1082"/>
    <w:rPr>
      <w:rFonts w:ascii="Arial" w:hAnsi="Arial" w:cs="Arial"/>
      <w:b/>
      <w:bCs/>
      <w:kern w:val="32"/>
      <w:sz w:val="24"/>
      <w:szCs w:val="24"/>
      <w:lang w:val="en-US" w:eastAsia="en-US" w:bidi="ar-SA"/>
    </w:rPr>
  </w:style>
  <w:style w:type="character" w:customStyle="1" w:styleId="ReadUnderline">
    <w:name w:val="Read Underline"/>
    <w:rsid w:val="004C1082"/>
    <w:rPr>
      <w:rFonts w:ascii="Arial" w:hAnsi="Arial"/>
      <w:b/>
      <w:sz w:val="18"/>
      <w:u w:val="thick"/>
    </w:rPr>
  </w:style>
  <w:style w:type="character" w:customStyle="1" w:styleId="ShrinkText">
    <w:name w:val="Shrink Text"/>
    <w:rsid w:val="004C1082"/>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C108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4C1082"/>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4C1082"/>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4C1082"/>
  </w:style>
  <w:style w:type="paragraph" w:customStyle="1" w:styleId="body-paragraph">
    <w:name w:val="body-paragraph"/>
    <w:basedOn w:val="Normal"/>
    <w:uiPriority w:val="99"/>
    <w:qFormat/>
    <w:rsid w:val="004C1082"/>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4C1082"/>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4C1082"/>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4C1082"/>
    <w:pPr>
      <w:spacing w:after="0" w:line="240" w:lineRule="auto"/>
    </w:pPr>
    <w:rPr>
      <w:rFonts w:ascii="Arial Narrow" w:eastAsia="Times New Roman" w:hAnsi="Arial Narrow"/>
      <w:b/>
    </w:rPr>
  </w:style>
  <w:style w:type="character" w:customStyle="1" w:styleId="TagCiteChar1">
    <w:name w:val="Tag/Cite Char"/>
    <w:link w:val="TagCite2"/>
    <w:rsid w:val="004C1082"/>
    <w:rPr>
      <w:rFonts w:ascii="Arial Narrow" w:eastAsia="Times New Roman" w:hAnsi="Arial Narrow"/>
      <w:b/>
      <w:sz w:val="22"/>
    </w:rPr>
  </w:style>
  <w:style w:type="paragraph" w:customStyle="1" w:styleId="F4">
    <w:name w:val="F4"/>
    <w:basedOn w:val="Normal"/>
    <w:link w:val="F4Char"/>
    <w:qFormat/>
    <w:rsid w:val="004C1082"/>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4C1082"/>
    <w:rPr>
      <w:rFonts w:ascii="Arial Narrow" w:eastAsia="Times New Roman" w:hAnsi="Arial Narrow"/>
      <w:sz w:val="22"/>
      <w:szCs w:val="20"/>
      <w:u w:val="single"/>
    </w:rPr>
  </w:style>
  <w:style w:type="paragraph" w:customStyle="1" w:styleId="StyleCARD">
    <w:name w:val="Style CARD +"/>
    <w:basedOn w:val="Normal"/>
    <w:link w:val="StyleCARDChar"/>
    <w:qFormat/>
    <w:rsid w:val="004C1082"/>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4C1082"/>
    <w:rPr>
      <w:rFonts w:ascii="Arial Narrow" w:eastAsia="Times New Roman" w:hAnsi="Arial Narrow"/>
      <w:sz w:val="22"/>
      <w:szCs w:val="20"/>
    </w:rPr>
  </w:style>
  <w:style w:type="paragraph" w:customStyle="1" w:styleId="UnderlinedText">
    <w:name w:val="Underlined Text"/>
    <w:basedOn w:val="Normal"/>
    <w:autoRedefine/>
    <w:qFormat/>
    <w:rsid w:val="004C1082"/>
    <w:pPr>
      <w:spacing w:after="0" w:line="240" w:lineRule="auto"/>
    </w:pPr>
    <w:rPr>
      <w:b/>
    </w:rPr>
  </w:style>
  <w:style w:type="character" w:customStyle="1" w:styleId="noiconheadline">
    <w:name w:val="noicon_headline"/>
    <w:rsid w:val="004C1082"/>
  </w:style>
  <w:style w:type="character" w:customStyle="1" w:styleId="CommentSubjectChar1">
    <w:name w:val="Comment Subject Char1"/>
    <w:basedOn w:val="CommentTextChar"/>
    <w:uiPriority w:val="99"/>
    <w:rsid w:val="004C1082"/>
    <w:rPr>
      <w:rFonts w:ascii="Calibri" w:eastAsia="Calibri" w:hAnsi="Calibri" w:cs="Calibri"/>
      <w:b/>
      <w:bCs/>
      <w:sz w:val="16"/>
      <w:szCs w:val="20"/>
    </w:rPr>
  </w:style>
  <w:style w:type="paragraph" w:customStyle="1" w:styleId="tagCharChar">
    <w:name w:val="tag Char Char"/>
    <w:basedOn w:val="Normal"/>
    <w:link w:val="tagCharCharChar"/>
    <w:qFormat/>
    <w:rsid w:val="004C1082"/>
    <w:pPr>
      <w:spacing w:after="0" w:line="240" w:lineRule="auto"/>
    </w:pPr>
    <w:rPr>
      <w:rFonts w:eastAsia="Times New Roman"/>
      <w:b/>
      <w:szCs w:val="20"/>
    </w:rPr>
  </w:style>
  <w:style w:type="character" w:customStyle="1" w:styleId="tagCharCharChar">
    <w:name w:val="tag Char Char Char"/>
    <w:link w:val="tagCharChar"/>
    <w:rsid w:val="004C1082"/>
    <w:rPr>
      <w:rFonts w:ascii="Calibri" w:eastAsia="Times New Roman" w:hAnsi="Calibri"/>
      <w:b/>
      <w:sz w:val="22"/>
      <w:szCs w:val="20"/>
    </w:rPr>
  </w:style>
  <w:style w:type="character" w:customStyle="1" w:styleId="BlockTitleCharChar">
    <w:name w:val="Block Title Char Char"/>
    <w:rsid w:val="004C1082"/>
    <w:rPr>
      <w:rFonts w:ascii="Georgia" w:hAnsi="Georgia" w:cs="Arial"/>
      <w:b/>
      <w:bCs/>
      <w:kern w:val="32"/>
      <w:sz w:val="28"/>
      <w:szCs w:val="32"/>
      <w:lang w:val="en-US" w:eastAsia="en-US" w:bidi="ar-SA"/>
    </w:rPr>
  </w:style>
  <w:style w:type="paragraph" w:styleId="MacroText">
    <w:name w:val="macro"/>
    <w:link w:val="MacroTextChar"/>
    <w:rsid w:val="004C108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4C1082"/>
    <w:rPr>
      <w:rFonts w:ascii="Courier New" w:eastAsia="Times New Roman" w:hAnsi="Courier New" w:cs="Courier New"/>
      <w:sz w:val="20"/>
      <w:szCs w:val="20"/>
    </w:rPr>
  </w:style>
  <w:style w:type="character" w:customStyle="1" w:styleId="pp1">
    <w:name w:val="pp1"/>
    <w:rsid w:val="004C1082"/>
    <w:rPr>
      <w:rFonts w:ascii="Times New Roman" w:hAnsi="Times New Roman" w:cs="Times New Roman" w:hint="default"/>
      <w:i w:val="0"/>
      <w:iCs w:val="0"/>
      <w:smallCaps w:val="0"/>
      <w:sz w:val="30"/>
      <w:szCs w:val="30"/>
    </w:rPr>
  </w:style>
  <w:style w:type="character" w:customStyle="1" w:styleId="prbodytext1">
    <w:name w:val="pr_bodytext1"/>
    <w:rsid w:val="004C1082"/>
    <w:rPr>
      <w:rFonts w:ascii="Arial" w:hAnsi="Arial" w:cs="Arial" w:hint="default"/>
      <w:sz w:val="20"/>
      <w:szCs w:val="20"/>
    </w:rPr>
  </w:style>
  <w:style w:type="character" w:customStyle="1" w:styleId="italic">
    <w:name w:val="italic"/>
    <w:rsid w:val="004C1082"/>
  </w:style>
  <w:style w:type="character" w:customStyle="1" w:styleId="marrontitulobig">
    <w:name w:val="marron_titulo_big"/>
    <w:rsid w:val="004C1082"/>
  </w:style>
  <w:style w:type="character" w:customStyle="1" w:styleId="articlehead">
    <w:name w:val="articlehead"/>
    <w:rsid w:val="004C1082"/>
  </w:style>
  <w:style w:type="character" w:customStyle="1" w:styleId="lead">
    <w:name w:val="lead"/>
    <w:rsid w:val="004C1082"/>
  </w:style>
  <w:style w:type="character" w:customStyle="1" w:styleId="manchettebig2">
    <w:name w:val="manchettebig2"/>
    <w:rsid w:val="004C1082"/>
  </w:style>
  <w:style w:type="character" w:customStyle="1" w:styleId="blue3">
    <w:name w:val="blue3"/>
    <w:rsid w:val="004C1082"/>
  </w:style>
  <w:style w:type="paragraph" w:customStyle="1" w:styleId="issuedetails">
    <w:name w:val="issue_details"/>
    <w:basedOn w:val="Normal"/>
    <w:uiPriority w:val="99"/>
    <w:qFormat/>
    <w:rsid w:val="004C1082"/>
    <w:pPr>
      <w:spacing w:before="100" w:beforeAutospacing="1" w:after="100" w:afterAutospacing="1" w:line="240" w:lineRule="auto"/>
    </w:pPr>
    <w:rPr>
      <w:rFonts w:eastAsia="Times New Roman"/>
    </w:rPr>
  </w:style>
  <w:style w:type="character" w:customStyle="1" w:styleId="over-title">
    <w:name w:val="over-title"/>
    <w:rsid w:val="004C1082"/>
  </w:style>
  <w:style w:type="character" w:customStyle="1" w:styleId="contentheader">
    <w:name w:val="contentheader"/>
    <w:rsid w:val="004C1082"/>
  </w:style>
  <w:style w:type="paragraph" w:customStyle="1" w:styleId="TxBrp2">
    <w:name w:val="TxBr_p2"/>
    <w:basedOn w:val="Normal"/>
    <w:qFormat/>
    <w:rsid w:val="004C1082"/>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4C1082"/>
    <w:rPr>
      <w:rFonts w:eastAsia="SimSun"/>
      <w:szCs w:val="24"/>
      <w:lang w:val="en-US" w:eastAsia="zh-CN" w:bidi="ar-SA"/>
    </w:rPr>
  </w:style>
  <w:style w:type="character" w:customStyle="1" w:styleId="tagscharchar0">
    <w:name w:val="tagscharchar"/>
    <w:rsid w:val="004C1082"/>
  </w:style>
  <w:style w:type="paragraph" w:customStyle="1" w:styleId="cite20">
    <w:name w:val="cite2"/>
    <w:basedOn w:val="Normal"/>
    <w:uiPriority w:val="99"/>
    <w:qFormat/>
    <w:rsid w:val="004C1082"/>
    <w:pPr>
      <w:spacing w:after="0" w:line="240" w:lineRule="auto"/>
    </w:pPr>
    <w:rPr>
      <w:rFonts w:eastAsia="Times New Roman"/>
      <w:color w:val="000000"/>
      <w:szCs w:val="20"/>
    </w:rPr>
  </w:style>
  <w:style w:type="character" w:customStyle="1" w:styleId="btx">
    <w:name w:val="btx"/>
    <w:rsid w:val="004C1082"/>
  </w:style>
  <w:style w:type="character" w:customStyle="1" w:styleId="bhl">
    <w:name w:val="bhl"/>
    <w:rsid w:val="004C1082"/>
  </w:style>
  <w:style w:type="character" w:customStyle="1" w:styleId="FontStyle13">
    <w:name w:val="Font Style13"/>
    <w:uiPriority w:val="99"/>
    <w:rsid w:val="004C1082"/>
    <w:rPr>
      <w:rFonts w:ascii="Times New Roman" w:hAnsi="Times New Roman" w:cs="Times New Roman"/>
      <w:sz w:val="18"/>
      <w:szCs w:val="18"/>
    </w:rPr>
  </w:style>
  <w:style w:type="character" w:customStyle="1" w:styleId="FontStyle11">
    <w:name w:val="Font Style11"/>
    <w:uiPriority w:val="99"/>
    <w:rsid w:val="004C1082"/>
    <w:rPr>
      <w:rFonts w:ascii="Times New Roman" w:hAnsi="Times New Roman" w:cs="Times New Roman"/>
      <w:b/>
      <w:bCs/>
      <w:sz w:val="24"/>
      <w:szCs w:val="24"/>
    </w:rPr>
  </w:style>
  <w:style w:type="character" w:customStyle="1" w:styleId="FontStyle12">
    <w:name w:val="Font Style12"/>
    <w:uiPriority w:val="99"/>
    <w:rsid w:val="004C1082"/>
    <w:rPr>
      <w:rFonts w:ascii="Times New Roman" w:hAnsi="Times New Roman" w:cs="Times New Roman"/>
      <w:sz w:val="24"/>
      <w:szCs w:val="24"/>
    </w:rPr>
  </w:style>
  <w:style w:type="character" w:customStyle="1" w:styleId="FontStyle14">
    <w:name w:val="Font Style14"/>
    <w:uiPriority w:val="99"/>
    <w:rsid w:val="004C1082"/>
    <w:rPr>
      <w:rFonts w:ascii="Times New Roman" w:hAnsi="Times New Roman" w:cs="Times New Roman"/>
      <w:i/>
      <w:iCs/>
      <w:sz w:val="18"/>
      <w:szCs w:val="18"/>
    </w:rPr>
  </w:style>
  <w:style w:type="character" w:customStyle="1" w:styleId="FontStyle15">
    <w:name w:val="Font Style15"/>
    <w:uiPriority w:val="99"/>
    <w:rsid w:val="004C1082"/>
    <w:rPr>
      <w:rFonts w:ascii="Times New Roman" w:hAnsi="Times New Roman" w:cs="Times New Roman"/>
      <w:b/>
      <w:bCs/>
      <w:sz w:val="18"/>
      <w:szCs w:val="18"/>
    </w:rPr>
  </w:style>
  <w:style w:type="character" w:customStyle="1" w:styleId="FontStyle16">
    <w:name w:val="Font Style16"/>
    <w:uiPriority w:val="99"/>
    <w:rsid w:val="004C1082"/>
    <w:rPr>
      <w:rFonts w:ascii="Times New Roman" w:hAnsi="Times New Roman" w:cs="Times New Roman"/>
      <w:b/>
      <w:bCs/>
      <w:spacing w:val="-20"/>
      <w:sz w:val="16"/>
      <w:szCs w:val="16"/>
    </w:rPr>
  </w:style>
  <w:style w:type="character" w:customStyle="1" w:styleId="FontStyle17">
    <w:name w:val="Font Style17"/>
    <w:uiPriority w:val="99"/>
    <w:rsid w:val="004C1082"/>
    <w:rPr>
      <w:rFonts w:ascii="Times New Roman" w:hAnsi="Times New Roman" w:cs="Times New Roman"/>
      <w:b/>
      <w:bCs/>
      <w:sz w:val="10"/>
      <w:szCs w:val="10"/>
    </w:rPr>
  </w:style>
  <w:style w:type="character" w:customStyle="1" w:styleId="in-widget">
    <w:name w:val="in-widget"/>
    <w:rsid w:val="004C1082"/>
  </w:style>
  <w:style w:type="paragraph" w:customStyle="1" w:styleId="bodycopyindent">
    <w:name w:val="bodycopyindent"/>
    <w:basedOn w:val="Normal"/>
    <w:uiPriority w:val="99"/>
    <w:qFormat/>
    <w:rsid w:val="004C1082"/>
    <w:pPr>
      <w:spacing w:before="100" w:beforeAutospacing="1" w:after="100" w:afterAutospacing="1" w:line="240" w:lineRule="auto"/>
    </w:pPr>
    <w:rPr>
      <w:rFonts w:eastAsia="Times New Roman"/>
    </w:rPr>
  </w:style>
  <w:style w:type="character" w:customStyle="1" w:styleId="copyright">
    <w:name w:val="copyright"/>
    <w:rsid w:val="004C1082"/>
  </w:style>
  <w:style w:type="character" w:customStyle="1" w:styleId="spanstyle">
    <w:name w:val="spanstyle"/>
    <w:rsid w:val="004C1082"/>
  </w:style>
  <w:style w:type="character" w:customStyle="1" w:styleId="ssl3">
    <w:name w:val="ss_l3"/>
    <w:rsid w:val="004C1082"/>
  </w:style>
  <w:style w:type="character" w:customStyle="1" w:styleId="bold">
    <w:name w:val="bold"/>
    <w:rsid w:val="004C1082"/>
  </w:style>
  <w:style w:type="paragraph" w:customStyle="1" w:styleId="StyleUnderlineChar11pt3">
    <w:name w:val="Style Underline Char + 11 pt3"/>
    <w:link w:val="StyleUnderlineChar11pt3Char"/>
    <w:qFormat/>
    <w:rsid w:val="004C1082"/>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4C1082"/>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4C1082"/>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4C1082"/>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4C1082"/>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4C1082"/>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4C1082"/>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4C1082"/>
    <w:rPr>
      <w:rFonts w:ascii="Arial Narrow" w:eastAsia="Times New Roman" w:hAnsi="Arial Narrow"/>
      <w:b/>
      <w:bCs/>
      <w:sz w:val="22"/>
      <w:u w:val="single"/>
    </w:rPr>
  </w:style>
  <w:style w:type="paragraph" w:customStyle="1" w:styleId="tussenkop">
    <w:name w:val="tussenkop"/>
    <w:basedOn w:val="Normal"/>
    <w:uiPriority w:val="99"/>
    <w:qFormat/>
    <w:rsid w:val="004C1082"/>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4C1082"/>
    <w:pPr>
      <w:spacing w:after="0" w:line="240" w:lineRule="auto"/>
    </w:pPr>
    <w:rPr>
      <w:rFonts w:eastAsia="Times New Roman"/>
      <w:szCs w:val="20"/>
    </w:rPr>
  </w:style>
  <w:style w:type="character" w:customStyle="1" w:styleId="docnumbertitle">
    <w:name w:val="doc_number_title"/>
    <w:basedOn w:val="DefaultParagraphFont"/>
    <w:rsid w:val="004C1082"/>
  </w:style>
  <w:style w:type="character" w:customStyle="1" w:styleId="HotRouteChar0">
    <w:name w:val="Hot Route Char"/>
    <w:link w:val="HotRoute0"/>
    <w:rsid w:val="004C1082"/>
    <w:rPr>
      <w:rFonts w:ascii="Calibri" w:eastAsia="Calibri" w:hAnsi="Calibri"/>
      <w:color w:val="000000"/>
      <w:sz w:val="22"/>
    </w:rPr>
  </w:style>
  <w:style w:type="paragraph" w:customStyle="1" w:styleId="Style6">
    <w:name w:val="Style6"/>
    <w:basedOn w:val="Normal"/>
    <w:link w:val="Style6Char"/>
    <w:autoRedefine/>
    <w:qFormat/>
    <w:rsid w:val="004C1082"/>
    <w:pPr>
      <w:spacing w:after="0" w:line="240" w:lineRule="auto"/>
    </w:pPr>
    <w:rPr>
      <w:b/>
    </w:rPr>
  </w:style>
  <w:style w:type="character" w:customStyle="1" w:styleId="Style6Char">
    <w:name w:val="Style6 Char"/>
    <w:basedOn w:val="DefaultParagraphFont"/>
    <w:link w:val="Style6"/>
    <w:rsid w:val="004C1082"/>
    <w:rPr>
      <w:rFonts w:ascii="Calibri" w:hAnsi="Calibri"/>
      <w:b/>
      <w:sz w:val="22"/>
    </w:rPr>
  </w:style>
  <w:style w:type="paragraph" w:customStyle="1" w:styleId="Style11">
    <w:name w:val="Style11"/>
    <w:basedOn w:val="Normal"/>
    <w:link w:val="Style11Char"/>
    <w:qFormat/>
    <w:rsid w:val="004C1082"/>
    <w:pPr>
      <w:spacing w:after="0" w:line="240" w:lineRule="auto"/>
    </w:pPr>
    <w:rPr>
      <w:rFonts w:eastAsia="Times New Roman"/>
      <w:b/>
      <w:szCs w:val="20"/>
      <w:u w:val="thick"/>
    </w:rPr>
  </w:style>
  <w:style w:type="character" w:customStyle="1" w:styleId="Style11Char">
    <w:name w:val="Style11 Char"/>
    <w:basedOn w:val="DefaultParagraphFont"/>
    <w:link w:val="Style11"/>
    <w:rsid w:val="004C1082"/>
    <w:rPr>
      <w:rFonts w:ascii="Calibri" w:eastAsia="Times New Roman" w:hAnsi="Calibri"/>
      <w:b/>
      <w:sz w:val="22"/>
      <w:szCs w:val="20"/>
      <w:u w:val="thick"/>
    </w:rPr>
  </w:style>
  <w:style w:type="paragraph" w:customStyle="1" w:styleId="Style12">
    <w:name w:val="Style12"/>
    <w:basedOn w:val="Normal"/>
    <w:link w:val="Style12Char"/>
    <w:qFormat/>
    <w:rsid w:val="004C1082"/>
    <w:pPr>
      <w:spacing w:after="0" w:line="240" w:lineRule="auto"/>
    </w:pPr>
    <w:rPr>
      <w:rFonts w:eastAsia="Times New Roman"/>
      <w:b/>
      <w:u w:val="thick"/>
    </w:rPr>
  </w:style>
  <w:style w:type="character" w:customStyle="1" w:styleId="Style12Char">
    <w:name w:val="Style12 Char"/>
    <w:basedOn w:val="DefaultParagraphFont"/>
    <w:link w:val="Style12"/>
    <w:rsid w:val="004C1082"/>
    <w:rPr>
      <w:rFonts w:ascii="Calibri" w:eastAsia="Times New Roman" w:hAnsi="Calibri"/>
      <w:b/>
      <w:sz w:val="22"/>
      <w:u w:val="thick"/>
    </w:rPr>
  </w:style>
  <w:style w:type="character" w:customStyle="1" w:styleId="StyleUnderlineChar9pt">
    <w:name w:val="Style Underline Char + 9 pt"/>
    <w:basedOn w:val="DefaultParagraphFont"/>
    <w:rsid w:val="004C1082"/>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4C1082"/>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4C1082"/>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4C108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C1082"/>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4C108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C1082"/>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4C1082"/>
    <w:rPr>
      <w:b w:val="0"/>
      <w:bCs w:val="0"/>
      <w:sz w:val="22"/>
      <w:u w:val="single"/>
      <w:bdr w:val="none" w:sz="0" w:space="0" w:color="auto"/>
    </w:rPr>
  </w:style>
  <w:style w:type="character" w:customStyle="1" w:styleId="pmterms1">
    <w:name w:val="pmterms1"/>
    <w:rsid w:val="004C1082"/>
  </w:style>
  <w:style w:type="character" w:customStyle="1" w:styleId="title1">
    <w:name w:val="title1"/>
    <w:basedOn w:val="DefaultParagraphFont"/>
    <w:rsid w:val="004C1082"/>
  </w:style>
  <w:style w:type="paragraph" w:customStyle="1" w:styleId="Cardd">
    <w:name w:val="Cardd"/>
    <w:basedOn w:val="Normal"/>
    <w:uiPriority w:val="4"/>
    <w:qFormat/>
    <w:rsid w:val="004C1082"/>
    <w:pPr>
      <w:spacing w:after="0" w:line="240" w:lineRule="auto"/>
      <w:ind w:left="288" w:right="288"/>
    </w:pPr>
  </w:style>
  <w:style w:type="character" w:customStyle="1" w:styleId="2">
    <w:name w:val="2"/>
    <w:rsid w:val="004C1082"/>
    <w:rPr>
      <w:rFonts w:cs="Arial"/>
      <w:bCs/>
      <w:sz w:val="20"/>
      <w:u w:val="single"/>
      <w:lang w:val="en-US" w:eastAsia="en-US" w:bidi="ar-SA"/>
    </w:rPr>
  </w:style>
  <w:style w:type="paragraph" w:customStyle="1" w:styleId="MinimizedText">
    <w:name w:val="Minimized Text"/>
    <w:link w:val="MinimizedTextChar"/>
    <w:qFormat/>
    <w:rsid w:val="004C1082"/>
    <w:pPr>
      <w:spacing w:after="160" w:line="259" w:lineRule="auto"/>
    </w:pPr>
    <w:rPr>
      <w:rFonts w:eastAsiaTheme="minorHAnsi"/>
      <w:sz w:val="16"/>
      <w:szCs w:val="22"/>
    </w:rPr>
  </w:style>
  <w:style w:type="character" w:customStyle="1" w:styleId="MinimizedTextChar">
    <w:name w:val="Minimized Text Char"/>
    <w:link w:val="MinimizedText"/>
    <w:rsid w:val="004C1082"/>
    <w:rPr>
      <w:rFonts w:eastAsiaTheme="minorHAnsi"/>
      <w:sz w:val="16"/>
      <w:szCs w:val="22"/>
    </w:rPr>
  </w:style>
  <w:style w:type="paragraph" w:customStyle="1" w:styleId="StyleMinimizedText11pt">
    <w:name w:val="Style Minimized Text + 11 pt"/>
    <w:basedOn w:val="MinimizedText"/>
    <w:link w:val="StyleMinimizedText11ptChar"/>
    <w:qFormat/>
    <w:rsid w:val="004C1082"/>
    <w:rPr>
      <w:sz w:val="20"/>
    </w:rPr>
  </w:style>
  <w:style w:type="character" w:customStyle="1" w:styleId="StyleMinimizedText11ptChar">
    <w:name w:val="Style Minimized Text + 11 pt Char"/>
    <w:basedOn w:val="MinimizedTextChar"/>
    <w:link w:val="StyleMinimizedText11pt"/>
    <w:rsid w:val="004C1082"/>
    <w:rPr>
      <w:rFonts w:eastAsiaTheme="minorHAnsi"/>
      <w:sz w:val="20"/>
      <w:szCs w:val="22"/>
    </w:rPr>
  </w:style>
  <w:style w:type="character" w:customStyle="1" w:styleId="SubtitleChar1">
    <w:name w:val="Subtitle Char1"/>
    <w:aliases w:val="Underlined card text Char1"/>
    <w:basedOn w:val="DefaultParagraphFont"/>
    <w:rsid w:val="004C1082"/>
    <w:rPr>
      <w:rFonts w:eastAsiaTheme="minorEastAsia"/>
      <w:color w:val="5A5A5A" w:themeColor="text1" w:themeTint="A5"/>
      <w:spacing w:val="15"/>
    </w:rPr>
  </w:style>
  <w:style w:type="character" w:customStyle="1" w:styleId="Style11ptBoldUnderline">
    <w:name w:val="Style 11 pt Bold Underline"/>
    <w:rsid w:val="004C1082"/>
    <w:rPr>
      <w:b/>
      <w:bCs/>
      <w:sz w:val="20"/>
      <w:u w:val="single"/>
    </w:rPr>
  </w:style>
  <w:style w:type="character" w:customStyle="1" w:styleId="erasure">
    <w:name w:val="erasure"/>
    <w:rsid w:val="004C1082"/>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4C1082"/>
    <w:rPr>
      <w:rFonts w:ascii="Georgia" w:hAnsi="Georgia" w:cs="Verdana"/>
      <w:u w:val="single"/>
    </w:rPr>
  </w:style>
  <w:style w:type="paragraph" w:customStyle="1" w:styleId="Debate-EmphasizedText-F5">
    <w:name w:val="Debate- Emphasized Text- F5"/>
    <w:basedOn w:val="Normal"/>
    <w:link w:val="Debate-EmphasizedText-F5Char"/>
    <w:qFormat/>
    <w:rsid w:val="004C1082"/>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4C108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4C1082"/>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4C1082"/>
    <w:pPr>
      <w:spacing w:after="0" w:line="240" w:lineRule="auto"/>
      <w:jc w:val="both"/>
    </w:pPr>
    <w:rPr>
      <w:rFonts w:eastAsia="Calibri"/>
      <w:kern w:val="2"/>
      <w:sz w:val="14"/>
      <w:szCs w:val="14"/>
      <w:lang w:eastAsia="zh-TW"/>
    </w:rPr>
  </w:style>
  <w:style w:type="character" w:customStyle="1" w:styleId="CardT1Char">
    <w:name w:val="CardT1 Char"/>
    <w:link w:val="CardT1"/>
    <w:rsid w:val="004C1082"/>
    <w:rPr>
      <w:rFonts w:ascii="Calibri" w:eastAsia="Calibri" w:hAnsi="Calibri"/>
      <w:kern w:val="2"/>
      <w:sz w:val="14"/>
      <w:szCs w:val="14"/>
      <w:lang w:eastAsia="zh-TW"/>
    </w:rPr>
  </w:style>
  <w:style w:type="character" w:customStyle="1" w:styleId="CardCite1">
    <w:name w:val="CardCite1"/>
    <w:qFormat/>
    <w:rsid w:val="004C1082"/>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4C1082"/>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4C1082"/>
    <w:rPr>
      <w:rFonts w:ascii="Calibri" w:eastAsia="Times New Roman" w:hAnsi="Calibri"/>
      <w:sz w:val="22"/>
      <w:szCs w:val="20"/>
    </w:rPr>
  </w:style>
  <w:style w:type="character" w:customStyle="1" w:styleId="CardIndentedChar">
    <w:name w:val="Card (Indented) Char"/>
    <w:basedOn w:val="DefaultParagraphFont"/>
    <w:link w:val="CardIndented"/>
    <w:rsid w:val="004C1082"/>
    <w:rPr>
      <w:rFonts w:ascii="Calibri" w:hAnsi="Calibri"/>
      <w:sz w:val="22"/>
    </w:rPr>
  </w:style>
  <w:style w:type="character" w:customStyle="1" w:styleId="StyleUnderline3">
    <w:name w:val="Style Underline3"/>
    <w:basedOn w:val="DefaultParagraphFont"/>
    <w:rsid w:val="004C1082"/>
    <w:rPr>
      <w:u w:val="single"/>
    </w:rPr>
  </w:style>
  <w:style w:type="character" w:customStyle="1" w:styleId="addmd">
    <w:name w:val="addmd"/>
    <w:basedOn w:val="DefaultParagraphFont"/>
    <w:rsid w:val="004C1082"/>
  </w:style>
  <w:style w:type="character" w:customStyle="1" w:styleId="MinimizeChar">
    <w:name w:val="Minimize Char"/>
    <w:basedOn w:val="cardChar"/>
    <w:locked/>
    <w:rsid w:val="004C1082"/>
    <w:rPr>
      <w:rFonts w:ascii="Calibri" w:eastAsiaTheme="minorHAnsi" w:hAnsi="Calibri" w:cs="Calibri"/>
      <w:sz w:val="24"/>
      <w:lang w:eastAsia="en-US"/>
    </w:rPr>
  </w:style>
  <w:style w:type="character" w:customStyle="1" w:styleId="StyleUnderline4">
    <w:name w:val="Style Underline4"/>
    <w:basedOn w:val="DefaultParagraphFont"/>
    <w:rsid w:val="004C1082"/>
    <w:rPr>
      <w:u w:val="single"/>
    </w:rPr>
  </w:style>
  <w:style w:type="character" w:customStyle="1" w:styleId="Heading6Char1">
    <w:name w:val="Heading 6 Char1"/>
    <w:aliases w:val="Title (no index) Char1"/>
    <w:basedOn w:val="DefaultParagraphFont"/>
    <w:uiPriority w:val="9"/>
    <w:semiHidden/>
    <w:rsid w:val="004C1082"/>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4C1082"/>
    <w:rPr>
      <w:rFonts w:ascii="Times New Roman" w:hAnsi="Times New Roman" w:cs="Times New Roman"/>
      <w:sz w:val="20"/>
      <w:szCs w:val="20"/>
    </w:rPr>
  </w:style>
  <w:style w:type="character" w:customStyle="1" w:styleId="HTMLPreformattedChar1">
    <w:name w:val="HTML Preformatted Char1"/>
    <w:basedOn w:val="DefaultParagraphFont"/>
    <w:uiPriority w:val="99"/>
    <w:rsid w:val="004C1082"/>
    <w:rPr>
      <w:rFonts w:ascii="Consolas" w:hAnsi="Consolas" w:cs="Consolas" w:hint="default"/>
      <w:sz w:val="20"/>
      <w:szCs w:val="20"/>
    </w:rPr>
  </w:style>
  <w:style w:type="character" w:customStyle="1" w:styleId="MacroTextChar1">
    <w:name w:val="Macro Text Char1"/>
    <w:basedOn w:val="DefaultParagraphFont"/>
    <w:semiHidden/>
    <w:rsid w:val="004C1082"/>
    <w:rPr>
      <w:rFonts w:ascii="Consolas" w:hAnsi="Consolas" w:cs="Consolas"/>
      <w:sz w:val="20"/>
      <w:szCs w:val="20"/>
    </w:rPr>
  </w:style>
  <w:style w:type="character" w:customStyle="1" w:styleId="BodyTextIndentChar1">
    <w:name w:val="Body Text Indent Char1"/>
    <w:basedOn w:val="DefaultParagraphFont"/>
    <w:uiPriority w:val="99"/>
    <w:rsid w:val="004C1082"/>
    <w:rPr>
      <w:rFonts w:ascii="Times New Roman" w:hAnsi="Times New Roman" w:cs="Times New Roman"/>
    </w:rPr>
  </w:style>
  <w:style w:type="character" w:customStyle="1" w:styleId="BodyText2Char1">
    <w:name w:val="Body Text 2 Char1"/>
    <w:basedOn w:val="DefaultParagraphFont"/>
    <w:rsid w:val="004C1082"/>
    <w:rPr>
      <w:rFonts w:ascii="Times New Roman" w:hAnsi="Times New Roman" w:cs="Times New Roman"/>
    </w:rPr>
  </w:style>
  <w:style w:type="character" w:customStyle="1" w:styleId="BodyText3Char1">
    <w:name w:val="Body Text 3 Char1"/>
    <w:basedOn w:val="DefaultParagraphFont"/>
    <w:rsid w:val="004C1082"/>
    <w:rPr>
      <w:rFonts w:ascii="Times New Roman" w:hAnsi="Times New Roman" w:cs="Times New Roman"/>
      <w:sz w:val="16"/>
      <w:szCs w:val="16"/>
    </w:rPr>
  </w:style>
  <w:style w:type="character" w:customStyle="1" w:styleId="PlainTextChar1">
    <w:name w:val="Plain Text Char1"/>
    <w:basedOn w:val="DefaultParagraphFont"/>
    <w:rsid w:val="004C1082"/>
    <w:rPr>
      <w:rFonts w:ascii="Consolas" w:hAnsi="Consolas" w:cs="Consolas"/>
      <w:sz w:val="21"/>
      <w:szCs w:val="21"/>
    </w:rPr>
  </w:style>
  <w:style w:type="paragraph" w:customStyle="1" w:styleId="Tagline0">
    <w:name w:val="Tagline"/>
    <w:basedOn w:val="Normal"/>
    <w:link w:val="TaglineChar"/>
    <w:qFormat/>
    <w:rsid w:val="004C1082"/>
    <w:pPr>
      <w:spacing w:after="0" w:line="256" w:lineRule="auto"/>
    </w:pPr>
    <w:rPr>
      <w:b/>
    </w:rPr>
  </w:style>
  <w:style w:type="character" w:customStyle="1" w:styleId="FontStyle39">
    <w:name w:val="Font Style39"/>
    <w:uiPriority w:val="99"/>
    <w:rsid w:val="004C1082"/>
    <w:rPr>
      <w:rFonts w:ascii="Constantia" w:hAnsi="Constantia" w:cs="Constantia"/>
      <w:b/>
      <w:bCs/>
      <w:sz w:val="18"/>
      <w:szCs w:val="18"/>
    </w:rPr>
  </w:style>
  <w:style w:type="character" w:customStyle="1" w:styleId="hidden">
    <w:name w:val="hidden"/>
    <w:basedOn w:val="DefaultParagraphFont"/>
    <w:rsid w:val="004C1082"/>
  </w:style>
  <w:style w:type="paragraph" w:customStyle="1" w:styleId="StyleHeading3BlockLatinBodyCalibri">
    <w:name w:val="Style Heading 3Block + (Latin) +Body (Calibri)"/>
    <w:basedOn w:val="Heading3"/>
    <w:rsid w:val="004C1082"/>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4C1082"/>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4C1082"/>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4C1082"/>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4C1082"/>
    <w:rPr>
      <w:rFonts w:ascii="Garamond" w:hAnsi="Garamond"/>
      <w:iCs/>
      <w:color w:val="auto"/>
      <w:spacing w:val="0"/>
      <w:sz w:val="22"/>
      <w:u w:val="single"/>
      <w:bdr w:val="none" w:sz="0" w:space="0" w:color="auto"/>
    </w:rPr>
  </w:style>
  <w:style w:type="character" w:customStyle="1" w:styleId="arial11">
    <w:name w:val="arial_11"/>
    <w:basedOn w:val="DefaultParagraphFont"/>
    <w:rsid w:val="004C1082"/>
  </w:style>
  <w:style w:type="character" w:customStyle="1" w:styleId="dropcap">
    <w:name w:val="dropcap"/>
    <w:basedOn w:val="DefaultParagraphFont"/>
    <w:rsid w:val="004C1082"/>
  </w:style>
  <w:style w:type="character" w:customStyle="1" w:styleId="articleauthor">
    <w:name w:val="articleauthor"/>
    <w:basedOn w:val="DefaultParagraphFont"/>
    <w:rsid w:val="004C1082"/>
  </w:style>
  <w:style w:type="character" w:customStyle="1" w:styleId="article-date">
    <w:name w:val="article-date"/>
    <w:basedOn w:val="DefaultParagraphFont"/>
    <w:rsid w:val="004C1082"/>
  </w:style>
  <w:style w:type="paragraph" w:customStyle="1" w:styleId="bodytext4">
    <w:name w:val="bodytext"/>
    <w:basedOn w:val="Normal"/>
    <w:qFormat/>
    <w:rsid w:val="004C1082"/>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4C1082"/>
  </w:style>
  <w:style w:type="character" w:customStyle="1" w:styleId="bodysubtoc">
    <w:name w:val="bodysubtoc"/>
    <w:basedOn w:val="DefaultParagraphFont"/>
    <w:rsid w:val="004C1082"/>
  </w:style>
  <w:style w:type="character" w:customStyle="1" w:styleId="lefttitlesmaller">
    <w:name w:val="lefttitlesmaller"/>
    <w:basedOn w:val="DefaultParagraphFont"/>
    <w:rsid w:val="004C1082"/>
  </w:style>
  <w:style w:type="character" w:customStyle="1" w:styleId="mb">
    <w:name w:val="mb"/>
    <w:basedOn w:val="DefaultParagraphFont"/>
    <w:rsid w:val="004C1082"/>
  </w:style>
  <w:style w:type="character" w:customStyle="1" w:styleId="fn">
    <w:name w:val="fn"/>
    <w:basedOn w:val="DefaultParagraphFont"/>
    <w:rsid w:val="004C1082"/>
  </w:style>
  <w:style w:type="character" w:customStyle="1" w:styleId="smallcaps">
    <w:name w:val="smallcaps"/>
    <w:basedOn w:val="DefaultParagraphFont"/>
    <w:rsid w:val="004C1082"/>
  </w:style>
  <w:style w:type="character" w:customStyle="1" w:styleId="field-content">
    <w:name w:val="field-content"/>
    <w:basedOn w:val="DefaultParagraphFont"/>
    <w:rsid w:val="004C1082"/>
  </w:style>
  <w:style w:type="character" w:customStyle="1" w:styleId="submitted">
    <w:name w:val="submitted"/>
    <w:basedOn w:val="DefaultParagraphFont"/>
    <w:rsid w:val="004C1082"/>
  </w:style>
  <w:style w:type="character" w:customStyle="1" w:styleId="submitted-date">
    <w:name w:val="submitted-date"/>
    <w:basedOn w:val="DefaultParagraphFont"/>
    <w:rsid w:val="004C1082"/>
  </w:style>
  <w:style w:type="character" w:customStyle="1" w:styleId="submitted-time">
    <w:name w:val="submitted-time"/>
    <w:basedOn w:val="DefaultParagraphFont"/>
    <w:rsid w:val="004C1082"/>
  </w:style>
  <w:style w:type="paragraph" w:customStyle="1" w:styleId="date-comments">
    <w:name w:val="date-comments"/>
    <w:basedOn w:val="Normal"/>
    <w:uiPriority w:val="99"/>
    <w:qFormat/>
    <w:rsid w:val="004C1082"/>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4C1082"/>
    <w:pPr>
      <w:spacing w:line="181" w:lineRule="atLeast"/>
    </w:pPr>
    <w:rPr>
      <w:rFonts w:ascii="Sabon LT Std" w:eastAsia="MS Mincho" w:hAnsi="Sabon LT Std"/>
      <w:color w:val="auto"/>
      <w:sz w:val="22"/>
    </w:rPr>
  </w:style>
  <w:style w:type="character" w:customStyle="1" w:styleId="A2">
    <w:name w:val="A2"/>
    <w:uiPriority w:val="99"/>
    <w:rsid w:val="004C1082"/>
    <w:rPr>
      <w:rFonts w:cs="Sabon LT Std"/>
      <w:color w:val="000000"/>
      <w:sz w:val="15"/>
      <w:szCs w:val="15"/>
    </w:rPr>
  </w:style>
  <w:style w:type="paragraph" w:customStyle="1" w:styleId="Pa15">
    <w:name w:val="Pa15"/>
    <w:basedOn w:val="Default"/>
    <w:next w:val="Default"/>
    <w:uiPriority w:val="99"/>
    <w:qFormat/>
    <w:rsid w:val="004C1082"/>
    <w:pPr>
      <w:spacing w:line="241" w:lineRule="atLeast"/>
    </w:pPr>
    <w:rPr>
      <w:rFonts w:ascii="Sabon LT Std" w:eastAsia="MS Mincho" w:hAnsi="Sabon LT Std"/>
      <w:color w:val="auto"/>
      <w:sz w:val="22"/>
    </w:rPr>
  </w:style>
  <w:style w:type="character" w:customStyle="1" w:styleId="searchword">
    <w:name w:val="searchword"/>
    <w:basedOn w:val="DefaultParagraphFont"/>
    <w:rsid w:val="004C1082"/>
  </w:style>
  <w:style w:type="character" w:customStyle="1" w:styleId="meta-prep">
    <w:name w:val="meta-prep"/>
    <w:basedOn w:val="DefaultParagraphFont"/>
    <w:rsid w:val="004C1082"/>
  </w:style>
  <w:style w:type="character" w:customStyle="1" w:styleId="entry-date">
    <w:name w:val="entry-date"/>
    <w:basedOn w:val="DefaultParagraphFont"/>
    <w:rsid w:val="004C1082"/>
  </w:style>
  <w:style w:type="paragraph" w:customStyle="1" w:styleId="Header10">
    <w:name w:val="Header1"/>
    <w:aliases w:val="Header Char Char Char Char Char Char Char Cha,Char Char Char Cha"/>
    <w:basedOn w:val="Normal"/>
    <w:qFormat/>
    <w:rsid w:val="004C1082"/>
    <w:pPr>
      <w:spacing w:before="100" w:beforeAutospacing="1" w:after="100" w:afterAutospacing="1" w:line="240" w:lineRule="auto"/>
    </w:pPr>
    <w:rPr>
      <w:rFonts w:eastAsia="Times New Roman"/>
    </w:rPr>
  </w:style>
  <w:style w:type="character" w:customStyle="1" w:styleId="Date1">
    <w:name w:val="Date1"/>
    <w:basedOn w:val="DefaultParagraphFont"/>
    <w:rsid w:val="004C1082"/>
  </w:style>
  <w:style w:type="character" w:customStyle="1" w:styleId="CiteReal">
    <w:name w:val="CiteReal"/>
    <w:uiPriority w:val="1"/>
    <w:qFormat/>
    <w:rsid w:val="004C1082"/>
    <w:rPr>
      <w:rFonts w:ascii="Arial" w:hAnsi="Arial"/>
      <w:b/>
      <w:sz w:val="24"/>
      <w:u w:val="single"/>
    </w:rPr>
  </w:style>
  <w:style w:type="character" w:customStyle="1" w:styleId="articletitle">
    <w:name w:val="articletitle"/>
    <w:rsid w:val="004C1082"/>
    <w:rPr>
      <w:rFonts w:cs="Times New Roman"/>
    </w:rPr>
  </w:style>
  <w:style w:type="character" w:customStyle="1" w:styleId="6pointChar">
    <w:name w:val="6 point Char"/>
    <w:rsid w:val="004C1082"/>
    <w:rPr>
      <w:rFonts w:cs="Times New Roman"/>
      <w:sz w:val="12"/>
      <w:lang w:val="en-US" w:eastAsia="en-US"/>
    </w:rPr>
  </w:style>
  <w:style w:type="character" w:customStyle="1" w:styleId="StyleThickunderline">
    <w:name w:val="Style Thick underline"/>
    <w:qFormat/>
    <w:rsid w:val="004C1082"/>
    <w:rPr>
      <w:u w:val="thick"/>
    </w:rPr>
  </w:style>
  <w:style w:type="character" w:customStyle="1" w:styleId="UnderlineTextChar">
    <w:name w:val="Underline Text Char"/>
    <w:link w:val="UnderlineText"/>
    <w:rsid w:val="004C1082"/>
    <w:rPr>
      <w:u w:val="single"/>
    </w:rPr>
  </w:style>
  <w:style w:type="character" w:customStyle="1" w:styleId="SmallText0">
    <w:name w:val="SmallText"/>
    <w:rsid w:val="004C1082"/>
    <w:rPr>
      <w:color w:val="000000"/>
    </w:rPr>
  </w:style>
  <w:style w:type="paragraph" w:customStyle="1" w:styleId="HeadingsBase">
    <w:name w:val="Headings Base"/>
    <w:basedOn w:val="Normal"/>
    <w:link w:val="HeadingsBaseChar"/>
    <w:qFormat/>
    <w:rsid w:val="004C1082"/>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4C1082"/>
    <w:rPr>
      <w:rFonts w:ascii="Calibri" w:eastAsia="Times New Roman" w:hAnsi="Calibri"/>
      <w:b/>
      <w:kern w:val="32"/>
      <w:sz w:val="32"/>
      <w:szCs w:val="20"/>
    </w:rPr>
  </w:style>
  <w:style w:type="character" w:customStyle="1" w:styleId="underline3">
    <w:name w:val="underline3"/>
    <w:basedOn w:val="underline20"/>
    <w:rsid w:val="004C1082"/>
    <w:rPr>
      <w:u w:val="single"/>
      <w:bdr w:val="none" w:sz="0" w:space="0" w:color="auto"/>
      <w:shd w:val="clear" w:color="auto" w:fill="FFFF00"/>
    </w:rPr>
  </w:style>
  <w:style w:type="paragraph" w:customStyle="1" w:styleId="HeadingFake">
    <w:name w:val="Heading Fake"/>
    <w:basedOn w:val="Heading3"/>
    <w:qFormat/>
    <w:rsid w:val="004C1082"/>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4C1082"/>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4C1082"/>
  </w:style>
  <w:style w:type="paragraph" w:customStyle="1" w:styleId="SchoolWorksCited">
    <w:name w:val="School Works Cited"/>
    <w:basedOn w:val="SchoolPaper"/>
    <w:qFormat/>
    <w:rsid w:val="004C1082"/>
  </w:style>
  <w:style w:type="paragraph" w:customStyle="1" w:styleId="BlockQuote">
    <w:name w:val="Block Quote"/>
    <w:basedOn w:val="Normal"/>
    <w:qFormat/>
    <w:rsid w:val="004C1082"/>
    <w:pPr>
      <w:spacing w:after="0" w:line="240" w:lineRule="auto"/>
      <w:ind w:left="720" w:right="720"/>
    </w:pPr>
    <w:rPr>
      <w:rFonts w:eastAsia="Times New Roman"/>
      <w:kern w:val="32"/>
      <w:szCs w:val="20"/>
    </w:rPr>
  </w:style>
  <w:style w:type="character" w:customStyle="1" w:styleId="menu">
    <w:name w:val="menu"/>
    <w:basedOn w:val="DefaultParagraphFont"/>
    <w:rsid w:val="004C1082"/>
  </w:style>
  <w:style w:type="paragraph" w:customStyle="1" w:styleId="PaperBody">
    <w:name w:val="Paper Body"/>
    <w:basedOn w:val="Normal"/>
    <w:qFormat/>
    <w:rsid w:val="004C1082"/>
    <w:pPr>
      <w:spacing w:after="0" w:line="480" w:lineRule="auto"/>
      <w:ind w:firstLine="720"/>
    </w:pPr>
    <w:rPr>
      <w:rFonts w:eastAsia="Times New Roman"/>
      <w:kern w:val="32"/>
    </w:rPr>
  </w:style>
  <w:style w:type="paragraph" w:customStyle="1" w:styleId="PaperCitation">
    <w:name w:val="Paper Citation"/>
    <w:basedOn w:val="Normal"/>
    <w:qFormat/>
    <w:rsid w:val="004C1082"/>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4C1082"/>
    <w:rPr>
      <w:rFonts w:ascii="Calibri" w:eastAsia="Calibri" w:hAnsi="Calibri"/>
      <w:b/>
      <w:bCs/>
      <w:color w:val="000000"/>
      <w:sz w:val="32"/>
      <w:u w:val="single"/>
    </w:rPr>
  </w:style>
  <w:style w:type="paragraph" w:customStyle="1" w:styleId="WW-Default">
    <w:name w:val="WW-Default"/>
    <w:qFormat/>
    <w:rsid w:val="004C1082"/>
    <w:pPr>
      <w:suppressAutoHyphens/>
    </w:pPr>
    <w:rPr>
      <w:rFonts w:ascii="Georgia" w:eastAsia="Calibri" w:hAnsi="Georgia" w:cs="Calibri"/>
      <w:sz w:val="22"/>
      <w:szCs w:val="22"/>
      <w:lang w:eastAsia="ar-SA"/>
    </w:rPr>
  </w:style>
  <w:style w:type="paragraph" w:customStyle="1" w:styleId="Standard">
    <w:name w:val="Standard"/>
    <w:qFormat/>
    <w:rsid w:val="004C108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4C1082"/>
  </w:style>
  <w:style w:type="character" w:customStyle="1" w:styleId="A-Underlining">
    <w:name w:val="A-Underlining"/>
    <w:basedOn w:val="DefaultParagraphFont"/>
    <w:rsid w:val="004C1082"/>
    <w:rPr>
      <w:rFonts w:ascii="Garamond" w:hAnsi="Garamond"/>
      <w:color w:val="auto"/>
      <w:sz w:val="24"/>
      <w:u w:val="single"/>
    </w:rPr>
  </w:style>
  <w:style w:type="paragraph" w:customStyle="1" w:styleId="B-TagCite">
    <w:name w:val="B-TagCite"/>
    <w:qFormat/>
    <w:rsid w:val="004C108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4C1082"/>
    <w:rPr>
      <w:rFonts w:ascii="Times New Roman" w:eastAsia="Times New Roman" w:hAnsi="Times New Roman" w:cs="Times New Roman"/>
      <w:b/>
      <w:szCs w:val="20"/>
    </w:rPr>
  </w:style>
  <w:style w:type="character" w:customStyle="1" w:styleId="StyleUnderlineBold">
    <w:name w:val="Style Underline + Bold"/>
    <w:rsid w:val="004C1082"/>
    <w:rPr>
      <w:b/>
      <w:bCs/>
      <w:u w:val="single"/>
    </w:rPr>
  </w:style>
  <w:style w:type="character" w:customStyle="1" w:styleId="smallChar">
    <w:name w:val="small Char"/>
    <w:rsid w:val="004C1082"/>
    <w:rPr>
      <w:rFonts w:eastAsia="Calibri"/>
      <w:sz w:val="16"/>
      <w:szCs w:val="22"/>
      <w:lang w:val="en-US" w:eastAsia="en-US" w:bidi="ar-SA"/>
    </w:rPr>
  </w:style>
  <w:style w:type="character" w:customStyle="1" w:styleId="Underline-Highlighted">
    <w:name w:val="Underline-Highlighted"/>
    <w:uiPriority w:val="1"/>
    <w:qFormat/>
    <w:rsid w:val="004C1082"/>
    <w:rPr>
      <w:rFonts w:ascii="Cambria" w:hAnsi="Cambria"/>
      <w:sz w:val="24"/>
      <w:u w:val="single"/>
      <w:bdr w:val="none" w:sz="0" w:space="0" w:color="auto"/>
      <w:shd w:val="clear" w:color="auto" w:fill="99FF66"/>
    </w:rPr>
  </w:style>
  <w:style w:type="character" w:customStyle="1" w:styleId="newsmain">
    <w:name w:val="news_main"/>
    <w:basedOn w:val="DefaultParagraphFont"/>
    <w:rsid w:val="004C1082"/>
  </w:style>
  <w:style w:type="character" w:customStyle="1" w:styleId="UnderlinedTextCharChar">
    <w:name w:val="Underlined Text Char Char"/>
    <w:basedOn w:val="DefaultParagraphFont"/>
    <w:rsid w:val="004C1082"/>
    <w:rPr>
      <w:rFonts w:cs="Arial"/>
      <w:bCs/>
      <w:noProof w:val="0"/>
      <w:szCs w:val="26"/>
      <w:u w:val="single"/>
      <w:lang w:val="en-US" w:eastAsia="en-US" w:bidi="ar-SA"/>
    </w:rPr>
  </w:style>
  <w:style w:type="character" w:customStyle="1" w:styleId="il">
    <w:name w:val="il"/>
    <w:rsid w:val="004C1082"/>
  </w:style>
  <w:style w:type="character" w:customStyle="1" w:styleId="BodyText10">
    <w:name w:val="Body Text1"/>
    <w:rsid w:val="004C108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4C1082"/>
  </w:style>
  <w:style w:type="paragraph" w:customStyle="1" w:styleId="10ptfont">
    <w:name w:val="10pt font"/>
    <w:basedOn w:val="Normal"/>
    <w:link w:val="10ptfontChar"/>
    <w:autoRedefine/>
    <w:rsid w:val="004C1082"/>
    <w:pPr>
      <w:spacing w:after="0" w:line="240" w:lineRule="auto"/>
    </w:pPr>
    <w:rPr>
      <w:rFonts w:eastAsia="Times New Roman"/>
      <w:sz w:val="20"/>
    </w:rPr>
  </w:style>
  <w:style w:type="character" w:customStyle="1" w:styleId="10ptfontChar">
    <w:name w:val="10pt font Char"/>
    <w:link w:val="10ptfont"/>
    <w:rsid w:val="004C1082"/>
    <w:rPr>
      <w:rFonts w:ascii="Calibri" w:eastAsia="Times New Roman" w:hAnsi="Calibri"/>
      <w:sz w:val="20"/>
    </w:rPr>
  </w:style>
  <w:style w:type="character" w:customStyle="1" w:styleId="HIGHLIGHT0">
    <w:name w:val="HIGHLIGHT"/>
    <w:uiPriority w:val="1"/>
    <w:rsid w:val="004C1082"/>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4C1082"/>
    <w:rPr>
      <w:rFonts w:ascii="Georgia" w:eastAsia="Calibri" w:hAnsi="Georgia"/>
      <w:iCs/>
      <w:sz w:val="16"/>
    </w:rPr>
  </w:style>
  <w:style w:type="paragraph" w:customStyle="1" w:styleId="Shrink8">
    <w:name w:val="Shrink8"/>
    <w:basedOn w:val="Normal"/>
    <w:qFormat/>
    <w:rsid w:val="004C1082"/>
    <w:pPr>
      <w:spacing w:after="0" w:line="240" w:lineRule="auto"/>
    </w:pPr>
    <w:rPr>
      <w:rFonts w:eastAsia="Cambria"/>
    </w:rPr>
  </w:style>
  <w:style w:type="character" w:customStyle="1" w:styleId="StyleUnderlineCharChar9pt">
    <w:name w:val="Style Underline Char Char + 9 pt"/>
    <w:rsid w:val="004C108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4C1082"/>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4C1082"/>
    <w:pPr>
      <w:suppressAutoHyphens/>
      <w:spacing w:before="280" w:after="280" w:line="240" w:lineRule="auto"/>
    </w:pPr>
    <w:rPr>
      <w:color w:val="000000"/>
    </w:rPr>
  </w:style>
  <w:style w:type="character" w:customStyle="1" w:styleId="StyleIntenseReferenceGaramond">
    <w:name w:val="Style Intense Reference + Garamond"/>
    <w:rsid w:val="004C1082"/>
    <w:rPr>
      <w:rFonts w:ascii="Garamond" w:hAnsi="Garamond"/>
      <w:bCs/>
      <w:color w:val="auto"/>
      <w:spacing w:val="5"/>
      <w:sz w:val="20"/>
      <w:u w:val="single"/>
    </w:rPr>
  </w:style>
  <w:style w:type="character" w:customStyle="1" w:styleId="StyleIntenseReferenceGaramondBold">
    <w:name w:val="Style Intense Reference + Garamond Bold"/>
    <w:rsid w:val="004C1082"/>
    <w:rPr>
      <w:rFonts w:ascii="Garamond" w:hAnsi="Garamond"/>
      <w:b/>
      <w:bCs/>
      <w:color w:val="auto"/>
      <w:spacing w:val="5"/>
      <w:sz w:val="20"/>
      <w:u w:val="single"/>
    </w:rPr>
  </w:style>
  <w:style w:type="character" w:customStyle="1" w:styleId="detailtitle">
    <w:name w:val="detailtitle"/>
    <w:basedOn w:val="DefaultParagraphFont"/>
    <w:rsid w:val="004C1082"/>
  </w:style>
  <w:style w:type="character" w:customStyle="1" w:styleId="a">
    <w:name w:val="a"/>
    <w:basedOn w:val="DefaultParagraphFont"/>
    <w:rsid w:val="004C1082"/>
  </w:style>
  <w:style w:type="character" w:customStyle="1" w:styleId="newstime">
    <w:name w:val="newstime"/>
    <w:basedOn w:val="DefaultParagraphFont"/>
    <w:rsid w:val="004C1082"/>
  </w:style>
  <w:style w:type="character" w:customStyle="1" w:styleId="IntenseReference1">
    <w:name w:val="Intense Reference1"/>
    <w:qFormat/>
    <w:rsid w:val="004C1082"/>
    <w:rPr>
      <w:rFonts w:ascii="Arial" w:hAnsi="Arial"/>
      <w:bCs/>
      <w:color w:val="auto"/>
      <w:spacing w:val="5"/>
      <w:sz w:val="20"/>
      <w:u w:val="thick"/>
    </w:rPr>
  </w:style>
  <w:style w:type="character" w:customStyle="1" w:styleId="TagChar3">
    <w:name w:val="Tag Char3"/>
    <w:rsid w:val="004C1082"/>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4C1082"/>
    <w:rPr>
      <w:rFonts w:ascii="Garamond" w:hAnsi="Garamond"/>
      <w:b/>
      <w:sz w:val="24"/>
      <w:szCs w:val="26"/>
      <w:bdr w:val="none" w:sz="0" w:space="0" w:color="auto"/>
      <w:shd w:val="clear" w:color="auto" w:fill="FFFF00"/>
    </w:rPr>
  </w:style>
  <w:style w:type="character" w:customStyle="1" w:styleId="texto1">
    <w:name w:val="texto1"/>
    <w:basedOn w:val="DefaultParagraphFont"/>
    <w:rsid w:val="004C1082"/>
  </w:style>
  <w:style w:type="character" w:customStyle="1" w:styleId="ilad1">
    <w:name w:val="il_ad1"/>
    <w:rsid w:val="004C1082"/>
    <w:rPr>
      <w:vanish/>
      <w:webHidden w:val="0"/>
      <w:color w:val="000000"/>
      <w:u w:val="single"/>
      <w:specVanish/>
    </w:rPr>
  </w:style>
  <w:style w:type="character" w:customStyle="1" w:styleId="ThickUnderlineCharChar">
    <w:name w:val="Thick Underline Char Char"/>
    <w:rsid w:val="004C1082"/>
    <w:rPr>
      <w:sz w:val="24"/>
      <w:szCs w:val="24"/>
      <w:u w:val="thick"/>
      <w:lang w:val="en-US" w:eastAsia="en-US" w:bidi="ar-SA"/>
    </w:rPr>
  </w:style>
  <w:style w:type="character" w:customStyle="1" w:styleId="Underline21">
    <w:name w:val="Underline 2"/>
    <w:basedOn w:val="DefaultParagraphFont"/>
    <w:uiPriority w:val="1"/>
    <w:qFormat/>
    <w:rsid w:val="004C1082"/>
    <w:rPr>
      <w:b/>
      <w:u w:val="single"/>
    </w:rPr>
  </w:style>
  <w:style w:type="paragraph" w:customStyle="1" w:styleId="first">
    <w:name w:val="first"/>
    <w:basedOn w:val="Normal"/>
    <w:qFormat/>
    <w:rsid w:val="004C1082"/>
    <w:pPr>
      <w:spacing w:before="100" w:beforeAutospacing="1" w:after="100" w:afterAutospacing="1" w:line="240" w:lineRule="auto"/>
    </w:pPr>
    <w:rPr>
      <w:rFonts w:eastAsia="Times New Roman"/>
      <w:sz w:val="24"/>
    </w:rPr>
  </w:style>
  <w:style w:type="character" w:customStyle="1" w:styleId="tx">
    <w:name w:val="tx"/>
    <w:basedOn w:val="DefaultParagraphFont"/>
    <w:rsid w:val="004C1082"/>
  </w:style>
  <w:style w:type="character" w:customStyle="1" w:styleId="oneclick-link">
    <w:name w:val="oneclick-link"/>
    <w:basedOn w:val="DefaultParagraphFont"/>
    <w:rsid w:val="004C1082"/>
  </w:style>
  <w:style w:type="paragraph" w:customStyle="1" w:styleId="StyleHeading4TagsmalltextBigcardbodyNormalTagNotBold">
    <w:name w:val="Style Heading 4Tagsmall textBig cardbodyNormal Tag + Not Bold"/>
    <w:basedOn w:val="Heading4"/>
    <w:next w:val="loose"/>
    <w:qFormat/>
    <w:rsid w:val="004C1082"/>
    <w:pPr>
      <w:spacing w:before="200" w:line="240" w:lineRule="auto"/>
    </w:pPr>
    <w:rPr>
      <w:iCs/>
      <w:sz w:val="22"/>
    </w:rPr>
  </w:style>
  <w:style w:type="character" w:styleId="HTMLTypewriter">
    <w:name w:val="HTML Typewriter"/>
    <w:basedOn w:val="DefaultParagraphFont"/>
    <w:unhideWhenUsed/>
    <w:rsid w:val="004C1082"/>
    <w:rPr>
      <w:rFonts w:ascii="Consolas" w:hAnsi="Consolas" w:cs="Consolas"/>
      <w:sz w:val="20"/>
      <w:szCs w:val="20"/>
    </w:rPr>
  </w:style>
  <w:style w:type="character" w:customStyle="1" w:styleId="EndnoteTextChar">
    <w:name w:val="Endnote Text Char"/>
    <w:basedOn w:val="DefaultParagraphFont"/>
    <w:locked/>
    <w:rsid w:val="004C1082"/>
  </w:style>
  <w:style w:type="character" w:customStyle="1" w:styleId="BodyTextFirstIndentChar">
    <w:name w:val="Body Text First Indent Char"/>
    <w:basedOn w:val="Heading8Char"/>
    <w:locked/>
    <w:rsid w:val="004C1082"/>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4C1082"/>
  </w:style>
  <w:style w:type="character" w:customStyle="1" w:styleId="BlockHeadingsCharCharChar">
    <w:name w:val="Block Headings Char Char Char"/>
    <w:locked/>
    <w:rsid w:val="004C1082"/>
  </w:style>
  <w:style w:type="paragraph" w:customStyle="1" w:styleId="BlockHeadingsCharChar">
    <w:name w:val="Block Headings Char Char"/>
    <w:basedOn w:val="Normal"/>
    <w:qFormat/>
    <w:rsid w:val="004C1082"/>
    <w:pPr>
      <w:spacing w:after="0" w:line="240" w:lineRule="auto"/>
    </w:pPr>
  </w:style>
  <w:style w:type="character" w:customStyle="1" w:styleId="CitesCharCharCharChar">
    <w:name w:val="Cites Char Char Char Char"/>
    <w:locked/>
    <w:rsid w:val="004C1082"/>
  </w:style>
  <w:style w:type="character" w:customStyle="1" w:styleId="TagsChar1CharChar">
    <w:name w:val="Tags Char1 Char Char"/>
    <w:locked/>
    <w:rsid w:val="004C1082"/>
  </w:style>
  <w:style w:type="paragraph" w:customStyle="1" w:styleId="TagsChar1Char">
    <w:name w:val="Tags Char1 Char"/>
    <w:basedOn w:val="Normal"/>
    <w:qFormat/>
    <w:rsid w:val="004C1082"/>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4C108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4C1082"/>
    <w:pPr>
      <w:spacing w:after="0" w:line="240" w:lineRule="auto"/>
    </w:pPr>
  </w:style>
  <w:style w:type="character" w:customStyle="1" w:styleId="CardsFont6ptCharCharChar">
    <w:name w:val="Cards + Font: 6 pt Char Char Char"/>
    <w:locked/>
    <w:rsid w:val="004C1082"/>
  </w:style>
  <w:style w:type="character" w:customStyle="1" w:styleId="blocktitleChar">
    <w:name w:val="block title Char"/>
    <w:locked/>
    <w:rsid w:val="004C1082"/>
  </w:style>
  <w:style w:type="character" w:customStyle="1" w:styleId="Cards1Char">
    <w:name w:val="Cards1 Char"/>
    <w:locked/>
    <w:rsid w:val="004C1082"/>
  </w:style>
  <w:style w:type="paragraph" w:customStyle="1" w:styleId="Cards1">
    <w:name w:val="Cards1"/>
    <w:basedOn w:val="Normal"/>
    <w:qFormat/>
    <w:rsid w:val="004C1082"/>
    <w:pPr>
      <w:spacing w:after="0" w:line="240" w:lineRule="auto"/>
    </w:pPr>
  </w:style>
  <w:style w:type="character" w:customStyle="1" w:styleId="CardsUnderlineChar">
    <w:name w:val="Cards + Underline Char"/>
    <w:locked/>
    <w:rsid w:val="004C1082"/>
  </w:style>
  <w:style w:type="paragraph" w:customStyle="1" w:styleId="CardsUnderline">
    <w:name w:val="Cards + Underline"/>
    <w:basedOn w:val="Normal"/>
    <w:next w:val="Style3"/>
    <w:qFormat/>
    <w:rsid w:val="004C1082"/>
    <w:pPr>
      <w:spacing w:after="0" w:line="240" w:lineRule="auto"/>
    </w:pPr>
  </w:style>
  <w:style w:type="paragraph" w:customStyle="1" w:styleId="StyleNormalWebNormalWebChar1CharNormalWebCharCharC">
    <w:name w:val="Style Normal (Web)Normal (Web) Char1 CharNormal (Web) Char Char C..."/>
    <w:basedOn w:val="Title"/>
    <w:qFormat/>
    <w:rsid w:val="004C1082"/>
    <w:pPr>
      <w:spacing w:before="0" w:after="0" w:line="240" w:lineRule="auto"/>
      <w:ind w:left="0" w:right="0"/>
      <w:jc w:val="left"/>
      <w:outlineLvl w:val="9"/>
    </w:pPr>
    <w:rPr>
      <w:rFonts w:ascii="Georgia" w:hAnsi="Georgia"/>
      <w:u w:val="none"/>
    </w:rPr>
  </w:style>
  <w:style w:type="paragraph" w:customStyle="1" w:styleId="Reference">
    <w:name w:val="Reference"/>
    <w:qFormat/>
    <w:rsid w:val="004C1082"/>
    <w:pPr>
      <w:spacing w:after="200" w:line="276" w:lineRule="auto"/>
    </w:pPr>
    <w:rPr>
      <w:rFonts w:eastAsiaTheme="minorHAnsi"/>
      <w:sz w:val="22"/>
      <w:szCs w:val="22"/>
    </w:rPr>
  </w:style>
  <w:style w:type="character" w:customStyle="1" w:styleId="Debate-CardSmalltextF2Char">
    <w:name w:val="Debate- Card Small text F2 Char"/>
    <w:locked/>
    <w:rsid w:val="004C1082"/>
  </w:style>
  <w:style w:type="paragraph" w:customStyle="1" w:styleId="Debate-CardSmalltextF2">
    <w:name w:val="Debate- Card Small text F2"/>
    <w:basedOn w:val="Normal"/>
    <w:next w:val="Normal"/>
    <w:qFormat/>
    <w:rsid w:val="004C1082"/>
    <w:pPr>
      <w:spacing w:after="0" w:line="240" w:lineRule="auto"/>
    </w:pPr>
  </w:style>
  <w:style w:type="paragraph" w:customStyle="1" w:styleId="StyleHeading2Heading2Char2CharHeading2Char1CharCharHead">
    <w:name w:val="Style Heading 2Heading 2 Char2 CharHeading 2 Char1 Char CharHead..."/>
    <w:basedOn w:val="Heading2"/>
    <w:qFormat/>
    <w:rsid w:val="004C1082"/>
    <w:pPr>
      <w:spacing w:before="480" w:line="240" w:lineRule="auto"/>
    </w:pPr>
  </w:style>
  <w:style w:type="paragraph" w:customStyle="1" w:styleId="Blocktitle0">
    <w:name w:val="Block title"/>
    <w:basedOn w:val="Heading1"/>
    <w:next w:val="Debate-EmphasizedText-F5"/>
    <w:autoRedefine/>
    <w:qFormat/>
    <w:rsid w:val="004C1082"/>
    <w:pPr>
      <w:spacing w:before="480" w:line="240" w:lineRule="auto"/>
    </w:pPr>
  </w:style>
  <w:style w:type="paragraph" w:customStyle="1" w:styleId="BlockHeading1">
    <w:name w:val="Block Heading 1"/>
    <w:basedOn w:val="Normal"/>
    <w:uiPriority w:val="99"/>
    <w:qFormat/>
    <w:rsid w:val="004C1082"/>
    <w:pPr>
      <w:spacing w:after="0" w:line="240" w:lineRule="auto"/>
    </w:pPr>
  </w:style>
  <w:style w:type="paragraph" w:customStyle="1" w:styleId="RepeatBlockHeading">
    <w:name w:val="Repeat Block Heading"/>
    <w:basedOn w:val="Normal"/>
    <w:next w:val="Underlining"/>
    <w:uiPriority w:val="99"/>
    <w:qFormat/>
    <w:rsid w:val="004C1082"/>
    <w:pPr>
      <w:spacing w:after="0" w:line="240" w:lineRule="auto"/>
    </w:pPr>
  </w:style>
  <w:style w:type="character" w:customStyle="1" w:styleId="CardTagChar">
    <w:name w:val="Card Tag Char"/>
    <w:locked/>
    <w:rsid w:val="004C1082"/>
  </w:style>
  <w:style w:type="paragraph" w:customStyle="1" w:styleId="CardTag">
    <w:name w:val="Card Tag"/>
    <w:next w:val="CardNotUnderlined"/>
    <w:qFormat/>
    <w:rsid w:val="004C1082"/>
    <w:pPr>
      <w:spacing w:after="200" w:line="276" w:lineRule="auto"/>
    </w:pPr>
    <w:rPr>
      <w:rFonts w:eastAsiaTheme="minorHAnsi"/>
      <w:sz w:val="22"/>
      <w:szCs w:val="22"/>
    </w:rPr>
  </w:style>
  <w:style w:type="paragraph" w:customStyle="1" w:styleId="textsmall">
    <w:name w:val="textsmall"/>
    <w:basedOn w:val="Normal"/>
    <w:next w:val="MicroText0"/>
    <w:qFormat/>
    <w:rsid w:val="004C1082"/>
    <w:pPr>
      <w:spacing w:after="0" w:line="240" w:lineRule="auto"/>
    </w:pPr>
  </w:style>
  <w:style w:type="paragraph" w:customStyle="1" w:styleId="SmallCite">
    <w:name w:val="Small Cite"/>
    <w:basedOn w:val="Normal"/>
    <w:next w:val="BlockHeading1"/>
    <w:qFormat/>
    <w:rsid w:val="004C1082"/>
    <w:pPr>
      <w:spacing w:after="0" w:line="240" w:lineRule="auto"/>
    </w:pPr>
  </w:style>
  <w:style w:type="paragraph" w:customStyle="1" w:styleId="links1">
    <w:name w:val="links1"/>
    <w:basedOn w:val="Normal"/>
    <w:qFormat/>
    <w:rsid w:val="004C1082"/>
    <w:pPr>
      <w:spacing w:after="0" w:line="240" w:lineRule="auto"/>
    </w:pPr>
  </w:style>
  <w:style w:type="paragraph" w:customStyle="1" w:styleId="endtext">
    <w:name w:val="endtext"/>
    <w:basedOn w:val="Normal"/>
    <w:next w:val="CardTag"/>
    <w:qFormat/>
    <w:rsid w:val="004C1082"/>
    <w:pPr>
      <w:spacing w:after="0" w:line="240" w:lineRule="auto"/>
    </w:pPr>
  </w:style>
  <w:style w:type="paragraph" w:customStyle="1" w:styleId="g">
    <w:name w:val="g"/>
    <w:basedOn w:val="Normal"/>
    <w:next w:val="Paste"/>
    <w:qFormat/>
    <w:rsid w:val="004C1082"/>
    <w:pPr>
      <w:spacing w:after="0" w:line="240" w:lineRule="auto"/>
    </w:pPr>
  </w:style>
  <w:style w:type="paragraph" w:customStyle="1" w:styleId="Repeatheader">
    <w:name w:val="Repeat header"/>
    <w:basedOn w:val="Normal"/>
    <w:next w:val="noindent"/>
    <w:autoRedefine/>
    <w:qFormat/>
    <w:rsid w:val="004C1082"/>
    <w:pPr>
      <w:spacing w:after="0" w:line="240" w:lineRule="auto"/>
    </w:pPr>
  </w:style>
  <w:style w:type="paragraph" w:customStyle="1" w:styleId="StyleCardNotUnderlined8pt">
    <w:name w:val="Style Card Not Underlined + 8 pt"/>
    <w:basedOn w:val="Debate-CardTextUnderlined-F3"/>
    <w:next w:val="endtext"/>
    <w:qFormat/>
    <w:rsid w:val="004C1082"/>
    <w:pPr>
      <w:spacing w:after="0"/>
      <w:contextualSpacing w:val="0"/>
    </w:pPr>
    <w:rPr>
      <w:rFonts w:cstheme="minorBidi"/>
      <w:u w:val="none"/>
    </w:rPr>
  </w:style>
  <w:style w:type="paragraph" w:customStyle="1" w:styleId="CardNotUnderlined3">
    <w:name w:val="Card Not Underlined 3"/>
    <w:basedOn w:val="Debate-CardTextUnderlined-F3"/>
    <w:qFormat/>
    <w:rsid w:val="004C1082"/>
    <w:pPr>
      <w:spacing w:after="0"/>
      <w:contextualSpacing w:val="0"/>
    </w:pPr>
    <w:rPr>
      <w:rFonts w:cstheme="minorBidi"/>
      <w:u w:val="none"/>
    </w:rPr>
  </w:style>
  <w:style w:type="paragraph" w:customStyle="1" w:styleId="CardNotUnderlinedFinal">
    <w:name w:val="Card Not Underlined Final"/>
    <w:next w:val="g"/>
    <w:qFormat/>
    <w:rsid w:val="004C1082"/>
    <w:pPr>
      <w:spacing w:after="160" w:line="259" w:lineRule="auto"/>
    </w:pPr>
    <w:rPr>
      <w:rFonts w:eastAsiaTheme="minorHAnsi"/>
      <w:sz w:val="22"/>
      <w:szCs w:val="22"/>
    </w:rPr>
  </w:style>
  <w:style w:type="paragraph" w:customStyle="1" w:styleId="Numbering">
    <w:name w:val="Numbering"/>
    <w:basedOn w:val="Normal"/>
    <w:next w:val="Normal"/>
    <w:qFormat/>
    <w:rsid w:val="004C1082"/>
    <w:pPr>
      <w:spacing w:after="0" w:line="240" w:lineRule="auto"/>
    </w:pPr>
  </w:style>
  <w:style w:type="paragraph" w:customStyle="1" w:styleId="Un-IndexedHeading">
    <w:name w:val="Un-Indexed Heading"/>
    <w:basedOn w:val="Heading1"/>
    <w:next w:val="Normal"/>
    <w:qFormat/>
    <w:rsid w:val="004C1082"/>
    <w:pPr>
      <w:spacing w:before="480" w:line="240" w:lineRule="auto"/>
    </w:pPr>
  </w:style>
  <w:style w:type="paragraph" w:customStyle="1" w:styleId="Circle">
    <w:name w:val="Circle"/>
    <w:basedOn w:val="Normal"/>
    <w:next w:val="Normal"/>
    <w:qFormat/>
    <w:rsid w:val="004C1082"/>
    <w:pPr>
      <w:spacing w:after="0" w:line="240" w:lineRule="auto"/>
    </w:pPr>
  </w:style>
  <w:style w:type="paragraph" w:customStyle="1" w:styleId="PageHeader">
    <w:name w:val="Page Header"/>
    <w:basedOn w:val="Normal"/>
    <w:next w:val="CardNotUnderlined3"/>
    <w:link w:val="PageHeaderChar"/>
    <w:qFormat/>
    <w:rsid w:val="004C1082"/>
    <w:pPr>
      <w:spacing w:after="0" w:line="240" w:lineRule="auto"/>
    </w:pPr>
  </w:style>
  <w:style w:type="paragraph" w:customStyle="1" w:styleId="IndentedLettering">
    <w:name w:val="Indented Lettering"/>
    <w:next w:val="Normal"/>
    <w:qFormat/>
    <w:rsid w:val="004C1082"/>
    <w:pPr>
      <w:spacing w:after="160" w:line="259" w:lineRule="auto"/>
    </w:pPr>
    <w:rPr>
      <w:rFonts w:eastAsiaTheme="minorHAnsi"/>
      <w:sz w:val="22"/>
      <w:szCs w:val="22"/>
    </w:rPr>
  </w:style>
  <w:style w:type="paragraph" w:customStyle="1" w:styleId="Lettering">
    <w:name w:val="Lettering"/>
    <w:next w:val="Normal"/>
    <w:qFormat/>
    <w:rsid w:val="004C1082"/>
    <w:pPr>
      <w:spacing w:after="160" w:line="259" w:lineRule="auto"/>
    </w:pPr>
    <w:rPr>
      <w:rFonts w:eastAsiaTheme="minorHAnsi"/>
      <w:sz w:val="22"/>
      <w:szCs w:val="22"/>
    </w:rPr>
  </w:style>
  <w:style w:type="paragraph" w:customStyle="1" w:styleId="FileName">
    <w:name w:val="File Name"/>
    <w:basedOn w:val="Normal"/>
    <w:next w:val="Normal"/>
    <w:qFormat/>
    <w:rsid w:val="004C1082"/>
    <w:pPr>
      <w:spacing w:after="0" w:line="240" w:lineRule="auto"/>
    </w:pPr>
  </w:style>
  <w:style w:type="paragraph" w:customStyle="1" w:styleId="Pagination">
    <w:name w:val="Pagination"/>
    <w:basedOn w:val="Normal"/>
    <w:next w:val="Normal"/>
    <w:qFormat/>
    <w:rsid w:val="004C1082"/>
    <w:pPr>
      <w:spacing w:after="0" w:line="240" w:lineRule="auto"/>
    </w:pPr>
  </w:style>
  <w:style w:type="paragraph" w:customStyle="1" w:styleId="IndentedNumbering">
    <w:name w:val="Indented Numbering"/>
    <w:basedOn w:val="CardNotUnderlinedFinal"/>
    <w:next w:val="Normal"/>
    <w:qFormat/>
    <w:rsid w:val="004C1082"/>
  </w:style>
  <w:style w:type="paragraph" w:customStyle="1" w:styleId="CardContinued1">
    <w:name w:val="Card Continued 1"/>
    <w:basedOn w:val="Normal"/>
    <w:next w:val="Normal"/>
    <w:qFormat/>
    <w:rsid w:val="004C1082"/>
    <w:pPr>
      <w:spacing w:after="0" w:line="240" w:lineRule="auto"/>
    </w:pPr>
  </w:style>
  <w:style w:type="paragraph" w:customStyle="1" w:styleId="CardContinued2">
    <w:name w:val="Card Continued 2"/>
    <w:basedOn w:val="Circle"/>
    <w:next w:val="Normal"/>
    <w:qFormat/>
    <w:rsid w:val="004C1082"/>
  </w:style>
  <w:style w:type="paragraph" w:customStyle="1" w:styleId="Clearformatting">
    <w:name w:val="Clear formatting"/>
    <w:basedOn w:val="Normal"/>
    <w:next w:val="IndentedLettering"/>
    <w:qFormat/>
    <w:rsid w:val="004C1082"/>
    <w:pPr>
      <w:spacing w:after="0" w:line="240" w:lineRule="auto"/>
    </w:pPr>
  </w:style>
  <w:style w:type="paragraph" w:customStyle="1" w:styleId="SmallCardText">
    <w:name w:val="Small Card Text"/>
    <w:basedOn w:val="Lettering"/>
    <w:next w:val="FileName"/>
    <w:qFormat/>
    <w:rsid w:val="004C1082"/>
  </w:style>
  <w:style w:type="paragraph" w:customStyle="1" w:styleId="TAGFONT">
    <w:name w:val="TAG FONT"/>
    <w:basedOn w:val="Normal"/>
    <w:next w:val="Pagination"/>
    <w:autoRedefine/>
    <w:qFormat/>
    <w:rsid w:val="004C1082"/>
    <w:pPr>
      <w:spacing w:after="0" w:line="240" w:lineRule="auto"/>
    </w:pPr>
  </w:style>
  <w:style w:type="character" w:customStyle="1" w:styleId="LanguageStrikeChar">
    <w:name w:val="Language Strike Char"/>
    <w:locked/>
    <w:rsid w:val="004C1082"/>
  </w:style>
  <w:style w:type="paragraph" w:customStyle="1" w:styleId="LanguageStrike">
    <w:name w:val="Language Strike"/>
    <w:basedOn w:val="Normal"/>
    <w:next w:val="Normal"/>
    <w:uiPriority w:val="99"/>
    <w:qFormat/>
    <w:rsid w:val="004C1082"/>
    <w:pPr>
      <w:spacing w:after="0" w:line="240" w:lineRule="auto"/>
    </w:pPr>
  </w:style>
  <w:style w:type="character" w:customStyle="1" w:styleId="8pointChar">
    <w:name w:val="8 point Char"/>
    <w:locked/>
    <w:rsid w:val="004C1082"/>
  </w:style>
  <w:style w:type="paragraph" w:customStyle="1" w:styleId="8point">
    <w:name w:val="8 point"/>
    <w:basedOn w:val="Normal"/>
    <w:next w:val="fullstory"/>
    <w:qFormat/>
    <w:rsid w:val="004C1082"/>
    <w:pPr>
      <w:spacing w:after="0" w:line="240" w:lineRule="auto"/>
    </w:pPr>
  </w:style>
  <w:style w:type="character" w:customStyle="1" w:styleId="citationunderlineChar">
    <w:name w:val="citation/underline Char"/>
    <w:locked/>
    <w:rsid w:val="004C1082"/>
  </w:style>
  <w:style w:type="paragraph" w:customStyle="1" w:styleId="citationunderline">
    <w:name w:val="citation/underline"/>
    <w:autoRedefine/>
    <w:qFormat/>
    <w:rsid w:val="004C1082"/>
    <w:pPr>
      <w:spacing w:after="200" w:line="276" w:lineRule="auto"/>
    </w:pPr>
    <w:rPr>
      <w:rFonts w:eastAsiaTheme="minorHAnsi"/>
      <w:sz w:val="22"/>
      <w:szCs w:val="22"/>
    </w:rPr>
  </w:style>
  <w:style w:type="paragraph" w:customStyle="1" w:styleId="Style60">
    <w:name w:val="Style 6"/>
    <w:next w:val="8point"/>
    <w:qFormat/>
    <w:rsid w:val="004C1082"/>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4C1082"/>
    <w:pPr>
      <w:spacing w:after="0" w:line="240" w:lineRule="auto"/>
    </w:pPr>
  </w:style>
  <w:style w:type="paragraph" w:customStyle="1" w:styleId="Citation-FirstLine">
    <w:name w:val="Citation - First Line"/>
    <w:basedOn w:val="Normal"/>
    <w:next w:val="Style4"/>
    <w:autoRedefine/>
    <w:qFormat/>
    <w:rsid w:val="004C1082"/>
    <w:pPr>
      <w:spacing w:after="0" w:line="240" w:lineRule="auto"/>
    </w:pPr>
  </w:style>
  <w:style w:type="character" w:customStyle="1" w:styleId="DateCitesAuthorCharChar">
    <w:name w:val="DateCitesAuthor Char Char"/>
    <w:locked/>
    <w:rsid w:val="004C1082"/>
  </w:style>
  <w:style w:type="paragraph" w:customStyle="1" w:styleId="DateCitesAuthorChar">
    <w:name w:val="DateCitesAuthor Char"/>
    <w:basedOn w:val="Normal"/>
    <w:qFormat/>
    <w:rsid w:val="004C1082"/>
    <w:pPr>
      <w:spacing w:after="0" w:line="240" w:lineRule="auto"/>
    </w:pPr>
  </w:style>
  <w:style w:type="paragraph" w:customStyle="1" w:styleId="articlebodynormaltext">
    <w:name w:val="articlebody_normaltext"/>
    <w:basedOn w:val="Normal"/>
    <w:next w:val="Citation-Complete"/>
    <w:qFormat/>
    <w:rsid w:val="004C1082"/>
    <w:pPr>
      <w:spacing w:after="0" w:line="240" w:lineRule="auto"/>
    </w:pPr>
  </w:style>
  <w:style w:type="paragraph" w:customStyle="1" w:styleId="2909F619802848F09E01365C32F34654">
    <w:name w:val="2909F619802848F09E01365C32F34654"/>
    <w:next w:val="Citation-FirstLine"/>
    <w:uiPriority w:val="99"/>
    <w:qFormat/>
    <w:rsid w:val="004C1082"/>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4C1082"/>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4C1082"/>
    <w:pPr>
      <w:spacing w:after="0" w:line="240" w:lineRule="auto"/>
    </w:pPr>
  </w:style>
  <w:style w:type="paragraph" w:customStyle="1" w:styleId="Tag12">
    <w:name w:val="Tag12"/>
    <w:basedOn w:val="Normal"/>
    <w:next w:val="Smalltext"/>
    <w:qFormat/>
    <w:rsid w:val="004C1082"/>
    <w:pPr>
      <w:spacing w:after="0" w:line="240" w:lineRule="auto"/>
    </w:pPr>
  </w:style>
  <w:style w:type="character" w:customStyle="1" w:styleId="StyleStyle411pt1Char">
    <w:name w:val="Style Style4 + 11 pt1 Char"/>
    <w:locked/>
    <w:rsid w:val="004C1082"/>
  </w:style>
  <w:style w:type="paragraph" w:customStyle="1" w:styleId="StyleStyle411pt1">
    <w:name w:val="Style Style4 + 11 pt1"/>
    <w:basedOn w:val="Normal"/>
    <w:next w:val="cards0"/>
    <w:qFormat/>
    <w:rsid w:val="004C1082"/>
    <w:pPr>
      <w:spacing w:after="0" w:line="240" w:lineRule="auto"/>
    </w:pPr>
  </w:style>
  <w:style w:type="paragraph" w:customStyle="1" w:styleId="CM5">
    <w:name w:val="CM5"/>
    <w:basedOn w:val="Normal"/>
    <w:qFormat/>
    <w:rsid w:val="004C1082"/>
    <w:pPr>
      <w:spacing w:after="0" w:line="240" w:lineRule="auto"/>
    </w:pPr>
  </w:style>
  <w:style w:type="paragraph" w:customStyle="1" w:styleId="CM9">
    <w:name w:val="CM9"/>
    <w:basedOn w:val="Normal"/>
    <w:uiPriority w:val="99"/>
    <w:qFormat/>
    <w:rsid w:val="004C1082"/>
    <w:pPr>
      <w:spacing w:after="0" w:line="240" w:lineRule="auto"/>
    </w:pPr>
  </w:style>
  <w:style w:type="paragraph" w:customStyle="1" w:styleId="CM6">
    <w:name w:val="CM6"/>
    <w:basedOn w:val="Normal"/>
    <w:uiPriority w:val="99"/>
    <w:qFormat/>
    <w:rsid w:val="004C1082"/>
    <w:pPr>
      <w:spacing w:after="0" w:line="240" w:lineRule="auto"/>
    </w:pPr>
  </w:style>
  <w:style w:type="paragraph" w:customStyle="1" w:styleId="boldness">
    <w:name w:val="boldness"/>
    <w:basedOn w:val="Normal"/>
    <w:next w:val="TagCite"/>
    <w:qFormat/>
    <w:rsid w:val="004C1082"/>
    <w:pPr>
      <w:spacing w:after="0" w:line="240" w:lineRule="auto"/>
    </w:pPr>
  </w:style>
  <w:style w:type="character" w:customStyle="1" w:styleId="UnderlineCardChar0">
    <w:name w:val="UnderlineCard Char"/>
    <w:locked/>
    <w:rsid w:val="004C1082"/>
  </w:style>
  <w:style w:type="paragraph" w:customStyle="1" w:styleId="UnderlineCard0">
    <w:name w:val="UnderlineCard"/>
    <w:basedOn w:val="Heading4"/>
    <w:next w:val="CM6"/>
    <w:qFormat/>
    <w:rsid w:val="004C1082"/>
    <w:pPr>
      <w:spacing w:before="200" w:line="240" w:lineRule="auto"/>
    </w:pPr>
    <w:rPr>
      <w:iCs/>
      <w:sz w:val="22"/>
    </w:rPr>
  </w:style>
  <w:style w:type="paragraph" w:customStyle="1" w:styleId="CM21">
    <w:name w:val="CM21"/>
    <w:basedOn w:val="Normal"/>
    <w:uiPriority w:val="99"/>
    <w:qFormat/>
    <w:rsid w:val="004C1082"/>
    <w:pPr>
      <w:spacing w:after="0" w:line="240" w:lineRule="auto"/>
    </w:pPr>
  </w:style>
  <w:style w:type="paragraph" w:customStyle="1" w:styleId="CM22">
    <w:name w:val="CM22"/>
    <w:basedOn w:val="Normal"/>
    <w:uiPriority w:val="99"/>
    <w:qFormat/>
    <w:rsid w:val="004C1082"/>
    <w:pPr>
      <w:spacing w:after="0" w:line="240" w:lineRule="auto"/>
    </w:pPr>
  </w:style>
  <w:style w:type="paragraph" w:customStyle="1" w:styleId="CM4">
    <w:name w:val="CM4"/>
    <w:basedOn w:val="Normal"/>
    <w:uiPriority w:val="99"/>
    <w:qFormat/>
    <w:rsid w:val="004C1082"/>
    <w:pPr>
      <w:spacing w:after="0" w:line="240" w:lineRule="auto"/>
    </w:pPr>
  </w:style>
  <w:style w:type="paragraph" w:customStyle="1" w:styleId="Pa10">
    <w:name w:val="Pa10"/>
    <w:basedOn w:val="Normal"/>
    <w:uiPriority w:val="99"/>
    <w:qFormat/>
    <w:rsid w:val="004C1082"/>
    <w:pPr>
      <w:spacing w:after="0" w:line="240" w:lineRule="auto"/>
    </w:pPr>
  </w:style>
  <w:style w:type="paragraph" w:customStyle="1" w:styleId="Pa31">
    <w:name w:val="Pa3+1"/>
    <w:basedOn w:val="Normal"/>
    <w:uiPriority w:val="99"/>
    <w:qFormat/>
    <w:rsid w:val="004C1082"/>
    <w:pPr>
      <w:spacing w:after="0" w:line="240" w:lineRule="auto"/>
    </w:pPr>
  </w:style>
  <w:style w:type="paragraph" w:customStyle="1" w:styleId="Pa1">
    <w:name w:val="Pa1"/>
    <w:basedOn w:val="Normal"/>
    <w:qFormat/>
    <w:rsid w:val="004C1082"/>
    <w:pPr>
      <w:spacing w:after="0" w:line="240" w:lineRule="auto"/>
    </w:pPr>
  </w:style>
  <w:style w:type="paragraph" w:customStyle="1" w:styleId="Pa2">
    <w:name w:val="Pa2"/>
    <w:basedOn w:val="Normal"/>
    <w:uiPriority w:val="99"/>
    <w:qFormat/>
    <w:rsid w:val="004C1082"/>
    <w:pPr>
      <w:spacing w:after="0" w:line="240" w:lineRule="auto"/>
    </w:pPr>
  </w:style>
  <w:style w:type="paragraph" w:customStyle="1" w:styleId="FreeFormA">
    <w:name w:val="Free Form A"/>
    <w:next w:val="Pa10"/>
    <w:uiPriority w:val="99"/>
    <w:qFormat/>
    <w:rsid w:val="004C1082"/>
    <w:pPr>
      <w:spacing w:after="200" w:line="276" w:lineRule="auto"/>
    </w:pPr>
    <w:rPr>
      <w:rFonts w:eastAsiaTheme="minorHAnsi"/>
      <w:sz w:val="22"/>
      <w:szCs w:val="22"/>
    </w:rPr>
  </w:style>
  <w:style w:type="paragraph" w:customStyle="1" w:styleId="H4Tag">
    <w:name w:val="H4 (Tag)"/>
    <w:basedOn w:val="Normal"/>
    <w:next w:val="Pa31"/>
    <w:qFormat/>
    <w:rsid w:val="004C1082"/>
    <w:pPr>
      <w:spacing w:after="0" w:line="240" w:lineRule="auto"/>
    </w:pPr>
  </w:style>
  <w:style w:type="character" w:customStyle="1" w:styleId="CardUpSize-LightChar">
    <w:name w:val="CardUpSize - Light Char"/>
    <w:basedOn w:val="DefaultParagraphFont"/>
    <w:locked/>
    <w:rsid w:val="004C1082"/>
  </w:style>
  <w:style w:type="paragraph" w:customStyle="1" w:styleId="CardUpSize-Light">
    <w:name w:val="CardUpSize - Light"/>
    <w:basedOn w:val="Normal"/>
    <w:next w:val="Pa2"/>
    <w:qFormat/>
    <w:rsid w:val="004C1082"/>
    <w:pPr>
      <w:spacing w:after="0" w:line="240" w:lineRule="auto"/>
    </w:pPr>
  </w:style>
  <w:style w:type="character" w:customStyle="1" w:styleId="CiteCardUpSize-HeavyChar">
    <w:name w:val="Cite // CardUpSize - Heavy Char"/>
    <w:basedOn w:val="DefaultParagraphFont"/>
    <w:locked/>
    <w:rsid w:val="004C1082"/>
  </w:style>
  <w:style w:type="paragraph" w:customStyle="1" w:styleId="CiteCardUpSize-Heavy">
    <w:name w:val="Cite // CardUpSize - Heavy"/>
    <w:basedOn w:val="Normal"/>
    <w:next w:val="H4Tag"/>
    <w:qFormat/>
    <w:rsid w:val="004C1082"/>
    <w:pPr>
      <w:spacing w:after="0" w:line="240" w:lineRule="auto"/>
    </w:pPr>
  </w:style>
  <w:style w:type="character" w:customStyle="1" w:styleId="HotRouteCharCharCharCharCharChar">
    <w:name w:val="Hot Route! Char Char Char Char Char Char"/>
    <w:locked/>
    <w:rsid w:val="004C1082"/>
  </w:style>
  <w:style w:type="paragraph" w:customStyle="1" w:styleId="HotRouteCharCharCharCharChar">
    <w:name w:val="Hot Route! Char Char Char Char Char"/>
    <w:basedOn w:val="Normal"/>
    <w:next w:val="CardUpSize-Light"/>
    <w:qFormat/>
    <w:rsid w:val="004C1082"/>
    <w:pPr>
      <w:spacing w:after="0" w:line="240" w:lineRule="auto"/>
    </w:pPr>
  </w:style>
  <w:style w:type="character" w:customStyle="1" w:styleId="SmallTextCharCharCharChar">
    <w:name w:val="Small Text Char Char Char Char"/>
    <w:locked/>
    <w:rsid w:val="004C1082"/>
  </w:style>
  <w:style w:type="paragraph" w:customStyle="1" w:styleId="SmallTextCharCharChar">
    <w:name w:val="Small Text Char Char Char"/>
    <w:basedOn w:val="Normal"/>
    <w:next w:val="CiteCardUpSize-Heavy"/>
    <w:qFormat/>
    <w:rsid w:val="004C1082"/>
    <w:pPr>
      <w:spacing w:after="0" w:line="240" w:lineRule="auto"/>
    </w:pPr>
  </w:style>
  <w:style w:type="character" w:customStyle="1" w:styleId="UnderlineCharCharCharCharCharCharCharChar">
    <w:name w:val="Underline Char Char Char Char Char Char Char Char"/>
    <w:basedOn w:val="DefaultParagraphFont"/>
    <w:locked/>
    <w:rsid w:val="004C1082"/>
  </w:style>
  <w:style w:type="paragraph" w:customStyle="1" w:styleId="UnderlineCharCharCharCharCharCharChar">
    <w:name w:val="Underline Char Char Char Char Char Char Char"/>
    <w:basedOn w:val="Normal"/>
    <w:qFormat/>
    <w:rsid w:val="004C1082"/>
    <w:pPr>
      <w:spacing w:after="0" w:line="240" w:lineRule="auto"/>
    </w:pPr>
  </w:style>
  <w:style w:type="character" w:customStyle="1" w:styleId="SmalltextCharCharCharChar0">
    <w:name w:val="Small text Char Char Char Char"/>
    <w:basedOn w:val="DefaultParagraphFont"/>
    <w:locked/>
    <w:rsid w:val="004C1082"/>
  </w:style>
  <w:style w:type="paragraph" w:customStyle="1" w:styleId="SmalltextCharCharChar0">
    <w:name w:val="Small text Char Char Char"/>
    <w:basedOn w:val="Normal"/>
    <w:next w:val="Analytics"/>
    <w:qFormat/>
    <w:rsid w:val="004C1082"/>
    <w:pPr>
      <w:spacing w:after="0" w:line="240" w:lineRule="auto"/>
    </w:pPr>
  </w:style>
  <w:style w:type="paragraph" w:customStyle="1" w:styleId="Tagandcite">
    <w:name w:val="Tag and cite"/>
    <w:basedOn w:val="Normal"/>
    <w:uiPriority w:val="99"/>
    <w:qFormat/>
    <w:rsid w:val="004C1082"/>
    <w:pPr>
      <w:spacing w:after="0" w:line="240" w:lineRule="auto"/>
    </w:pPr>
  </w:style>
  <w:style w:type="paragraph" w:customStyle="1" w:styleId="Textbody">
    <w:name w:val="Text body"/>
    <w:basedOn w:val="SmalltextCharCharChar0"/>
    <w:next w:val="WW-Default"/>
    <w:qFormat/>
    <w:rsid w:val="004C1082"/>
  </w:style>
  <w:style w:type="paragraph" w:customStyle="1" w:styleId="comments">
    <w:name w:val="comments"/>
    <w:basedOn w:val="Normal"/>
    <w:next w:val="Standard"/>
    <w:qFormat/>
    <w:rsid w:val="004C1082"/>
    <w:pPr>
      <w:spacing w:after="0" w:line="240" w:lineRule="auto"/>
    </w:pPr>
  </w:style>
  <w:style w:type="paragraph" w:customStyle="1" w:styleId="Default1">
    <w:name w:val="Default1"/>
    <w:basedOn w:val="Normal"/>
    <w:uiPriority w:val="99"/>
    <w:qFormat/>
    <w:rsid w:val="004C1082"/>
    <w:pPr>
      <w:spacing w:after="0" w:line="240" w:lineRule="auto"/>
    </w:pPr>
  </w:style>
  <w:style w:type="paragraph" w:customStyle="1" w:styleId="NFAPWPheader">
    <w:name w:val="NFAP WP header"/>
    <w:basedOn w:val="Normal"/>
    <w:uiPriority w:val="99"/>
    <w:qFormat/>
    <w:rsid w:val="004C1082"/>
    <w:pPr>
      <w:spacing w:after="0" w:line="240" w:lineRule="auto"/>
    </w:pPr>
  </w:style>
  <w:style w:type="character" w:customStyle="1" w:styleId="UnderlinedCardTextChar">
    <w:name w:val="Underlined Card Text Char"/>
    <w:locked/>
    <w:rsid w:val="004C1082"/>
  </w:style>
  <w:style w:type="paragraph" w:customStyle="1" w:styleId="UnderlinedCardText">
    <w:name w:val="Underlined Card Text"/>
    <w:basedOn w:val="Normal"/>
    <w:next w:val="Circled"/>
    <w:qFormat/>
    <w:rsid w:val="004C1082"/>
    <w:pPr>
      <w:spacing w:after="0" w:line="240" w:lineRule="auto"/>
    </w:pPr>
  </w:style>
  <w:style w:type="character" w:customStyle="1" w:styleId="cardtextemphasisChar">
    <w:name w:val="card text emphasis Char"/>
    <w:locked/>
    <w:rsid w:val="004C1082"/>
  </w:style>
  <w:style w:type="paragraph" w:customStyle="1" w:styleId="cardtextemphasis">
    <w:name w:val="card text emphasis"/>
    <w:basedOn w:val="Circled"/>
    <w:next w:val="MinimizedText"/>
    <w:qFormat/>
    <w:rsid w:val="004C1082"/>
    <w:pPr>
      <w:spacing w:line="240" w:lineRule="auto"/>
    </w:pPr>
    <w:rPr>
      <w:rFonts w:eastAsiaTheme="minorHAnsi"/>
      <w:b w:val="0"/>
      <w:szCs w:val="22"/>
      <w:u w:val="none"/>
    </w:rPr>
  </w:style>
  <w:style w:type="character" w:customStyle="1" w:styleId="CiteCharCharChar">
    <w:name w:val="Cite Char Char Char"/>
    <w:locked/>
    <w:rsid w:val="004C1082"/>
  </w:style>
  <w:style w:type="paragraph" w:customStyle="1" w:styleId="CiteCharChar">
    <w:name w:val="Cite Char Char"/>
    <w:basedOn w:val="Normal"/>
    <w:next w:val="Normal"/>
    <w:qFormat/>
    <w:rsid w:val="004C1082"/>
    <w:pPr>
      <w:spacing w:after="0" w:line="240" w:lineRule="auto"/>
    </w:pPr>
  </w:style>
  <w:style w:type="character" w:customStyle="1" w:styleId="CiteCardChar">
    <w:name w:val="Cite_Card Char"/>
    <w:locked/>
    <w:rsid w:val="004C1082"/>
  </w:style>
  <w:style w:type="paragraph" w:customStyle="1" w:styleId="CiteCard">
    <w:name w:val="Cite_Card"/>
    <w:next w:val="CiteCharChar"/>
    <w:qFormat/>
    <w:rsid w:val="004C1082"/>
    <w:pPr>
      <w:spacing w:after="200" w:line="276" w:lineRule="auto"/>
    </w:pPr>
    <w:rPr>
      <w:rFonts w:eastAsiaTheme="minorHAnsi"/>
      <w:sz w:val="22"/>
      <w:szCs w:val="22"/>
    </w:rPr>
  </w:style>
  <w:style w:type="character" w:customStyle="1" w:styleId="BoldandUnderlineCharChar2">
    <w:name w:val="Bold and Underline Char Char2"/>
    <w:locked/>
    <w:rsid w:val="004C1082"/>
  </w:style>
  <w:style w:type="paragraph" w:customStyle="1" w:styleId="BoldandUnderlineChar">
    <w:name w:val="Bold and Underline Char"/>
    <w:basedOn w:val="Normal"/>
    <w:next w:val="UnreadText"/>
    <w:qFormat/>
    <w:rsid w:val="004C1082"/>
    <w:pPr>
      <w:spacing w:after="0" w:line="240" w:lineRule="auto"/>
    </w:pPr>
  </w:style>
  <w:style w:type="paragraph" w:customStyle="1" w:styleId="CiteCardCharChar">
    <w:name w:val="Cite_Card Char Char"/>
    <w:autoRedefine/>
    <w:qFormat/>
    <w:rsid w:val="004C1082"/>
    <w:pPr>
      <w:spacing w:after="200" w:line="276" w:lineRule="auto"/>
    </w:pPr>
    <w:rPr>
      <w:rFonts w:eastAsiaTheme="minorHAnsi"/>
      <w:sz w:val="22"/>
      <w:szCs w:val="22"/>
    </w:rPr>
  </w:style>
  <w:style w:type="character" w:customStyle="1" w:styleId="CiteCardCharCharCharChar">
    <w:name w:val="Cite_Card Char Char Char Char"/>
    <w:locked/>
    <w:rsid w:val="004C1082"/>
  </w:style>
  <w:style w:type="paragraph" w:customStyle="1" w:styleId="CiteCardCharCharChar">
    <w:name w:val="Cite_Card Char Char Char"/>
    <w:qFormat/>
    <w:rsid w:val="004C1082"/>
    <w:pPr>
      <w:spacing w:after="200" w:line="276" w:lineRule="auto"/>
    </w:pPr>
    <w:rPr>
      <w:rFonts w:eastAsiaTheme="minorHAnsi"/>
      <w:sz w:val="22"/>
      <w:szCs w:val="22"/>
    </w:rPr>
  </w:style>
  <w:style w:type="paragraph" w:customStyle="1" w:styleId="heading0">
    <w:name w:val="heading"/>
    <w:basedOn w:val="Normal"/>
    <w:next w:val="BoldandUnderlineChar"/>
    <w:qFormat/>
    <w:rsid w:val="004C1082"/>
    <w:pPr>
      <w:spacing w:after="0" w:line="240" w:lineRule="auto"/>
    </w:pPr>
  </w:style>
  <w:style w:type="character" w:customStyle="1" w:styleId="LittleChar">
    <w:name w:val="Little Char"/>
    <w:locked/>
    <w:rsid w:val="004C1082"/>
  </w:style>
  <w:style w:type="paragraph" w:customStyle="1" w:styleId="Little">
    <w:name w:val="Little"/>
    <w:basedOn w:val="Normal"/>
    <w:qFormat/>
    <w:rsid w:val="004C1082"/>
    <w:pPr>
      <w:spacing w:after="0" w:line="240" w:lineRule="auto"/>
    </w:pPr>
  </w:style>
  <w:style w:type="character" w:customStyle="1" w:styleId="DebateHeaderChar">
    <w:name w:val="Debate Header Char"/>
    <w:locked/>
    <w:rsid w:val="004C1082"/>
  </w:style>
  <w:style w:type="paragraph" w:customStyle="1" w:styleId="DebateHeader">
    <w:name w:val="Debate Header"/>
    <w:basedOn w:val="Normal"/>
    <w:next w:val="Normal"/>
    <w:autoRedefine/>
    <w:uiPriority w:val="99"/>
    <w:qFormat/>
    <w:rsid w:val="004C1082"/>
    <w:pPr>
      <w:spacing w:after="0" w:line="240" w:lineRule="auto"/>
    </w:pPr>
  </w:style>
  <w:style w:type="paragraph" w:customStyle="1" w:styleId="articletitle0">
    <w:name w:val="article_title"/>
    <w:basedOn w:val="Normal"/>
    <w:qFormat/>
    <w:rsid w:val="004C1082"/>
    <w:pPr>
      <w:spacing w:after="0" w:line="240" w:lineRule="auto"/>
    </w:pPr>
  </w:style>
  <w:style w:type="character" w:customStyle="1" w:styleId="UnhighlightedChar">
    <w:name w:val="Unhighlighted Char"/>
    <w:locked/>
    <w:rsid w:val="004C1082"/>
  </w:style>
  <w:style w:type="paragraph" w:customStyle="1" w:styleId="Unhighlighted">
    <w:name w:val="Unhighlighted"/>
    <w:basedOn w:val="Normal"/>
    <w:next w:val="TagCite1"/>
    <w:autoRedefine/>
    <w:qFormat/>
    <w:rsid w:val="004C1082"/>
    <w:pPr>
      <w:spacing w:after="0" w:line="240" w:lineRule="auto"/>
    </w:pPr>
  </w:style>
  <w:style w:type="paragraph" w:customStyle="1" w:styleId="Caption1">
    <w:name w:val="Caption1"/>
    <w:basedOn w:val="Normal"/>
    <w:qFormat/>
    <w:rsid w:val="004C1082"/>
    <w:pPr>
      <w:spacing w:after="0" w:line="240" w:lineRule="auto"/>
    </w:pPr>
  </w:style>
  <w:style w:type="character" w:customStyle="1" w:styleId="StylecardUnderlineChar">
    <w:name w:val="Style card + Underline Char"/>
    <w:locked/>
    <w:rsid w:val="004C1082"/>
  </w:style>
  <w:style w:type="paragraph" w:customStyle="1" w:styleId="StylecardUnderline">
    <w:name w:val="Style card + Underline"/>
    <w:basedOn w:val="CiteSpacing"/>
    <w:next w:val="Unhighlighted"/>
    <w:qFormat/>
    <w:rsid w:val="004C1082"/>
    <w:pPr>
      <w:spacing w:line="240" w:lineRule="auto"/>
    </w:pPr>
  </w:style>
  <w:style w:type="paragraph" w:customStyle="1" w:styleId="TagF3">
    <w:name w:val="Tag (F3)"/>
    <w:next w:val="Caption1"/>
    <w:qFormat/>
    <w:rsid w:val="004C1082"/>
    <w:pPr>
      <w:spacing w:after="200" w:line="276" w:lineRule="auto"/>
    </w:pPr>
    <w:rPr>
      <w:rFonts w:eastAsiaTheme="minorHAnsi"/>
      <w:sz w:val="22"/>
      <w:szCs w:val="22"/>
    </w:rPr>
  </w:style>
  <w:style w:type="paragraph" w:customStyle="1" w:styleId="i1">
    <w:name w:val="i1"/>
    <w:basedOn w:val="Normal"/>
    <w:uiPriority w:val="99"/>
    <w:qFormat/>
    <w:rsid w:val="004C1082"/>
    <w:pPr>
      <w:spacing w:after="0" w:line="240" w:lineRule="auto"/>
    </w:pPr>
  </w:style>
  <w:style w:type="paragraph" w:customStyle="1" w:styleId="style14">
    <w:name w:val="style14"/>
    <w:basedOn w:val="Normal"/>
    <w:next w:val="Heading1"/>
    <w:qFormat/>
    <w:rsid w:val="004C1082"/>
    <w:pPr>
      <w:spacing w:after="0" w:line="240" w:lineRule="auto"/>
    </w:pPr>
  </w:style>
  <w:style w:type="paragraph" w:customStyle="1" w:styleId="CardTagCite1Char">
    <w:name w:val="Card Tag + Cite #1 Char"/>
    <w:basedOn w:val="Normal"/>
    <w:qFormat/>
    <w:rsid w:val="004C1082"/>
    <w:pPr>
      <w:spacing w:after="0" w:line="240" w:lineRule="auto"/>
    </w:pPr>
  </w:style>
  <w:style w:type="paragraph" w:customStyle="1" w:styleId="articlebody">
    <w:name w:val="articlebody"/>
    <w:basedOn w:val="Normal"/>
    <w:next w:val="i1"/>
    <w:qFormat/>
    <w:rsid w:val="004C1082"/>
    <w:pPr>
      <w:spacing w:after="0" w:line="240" w:lineRule="auto"/>
    </w:pPr>
  </w:style>
  <w:style w:type="character" w:customStyle="1" w:styleId="CiteCardCharCharCharCharCharCharCharChar">
    <w:name w:val="Cite_Card Char Char Char Char Char Char Char Char"/>
    <w:locked/>
    <w:rsid w:val="004C1082"/>
  </w:style>
  <w:style w:type="paragraph" w:customStyle="1" w:styleId="CiteCardCharCharCharCharCharCharChar">
    <w:name w:val="Cite_Card Char Char Char Char Char Char Char"/>
    <w:next w:val="CardTagCite1Char"/>
    <w:autoRedefine/>
    <w:qFormat/>
    <w:rsid w:val="004C1082"/>
    <w:pPr>
      <w:spacing w:after="200" w:line="276" w:lineRule="auto"/>
    </w:pPr>
    <w:rPr>
      <w:rFonts w:eastAsiaTheme="minorHAnsi"/>
      <w:sz w:val="22"/>
      <w:szCs w:val="22"/>
    </w:rPr>
  </w:style>
  <w:style w:type="paragraph" w:customStyle="1" w:styleId="foldie">
    <w:name w:val="foldie"/>
    <w:basedOn w:val="BoldandUnderlineChar"/>
    <w:next w:val="HotRoute0"/>
    <w:qFormat/>
    <w:rsid w:val="004C1082"/>
  </w:style>
  <w:style w:type="paragraph" w:customStyle="1" w:styleId="billtextsection">
    <w:name w:val="bill_text_section"/>
    <w:basedOn w:val="Normal"/>
    <w:next w:val="articlebody"/>
    <w:qFormat/>
    <w:rsid w:val="004C1082"/>
    <w:pPr>
      <w:spacing w:after="0" w:line="240" w:lineRule="auto"/>
    </w:pPr>
  </w:style>
  <w:style w:type="character" w:customStyle="1" w:styleId="CiteNormalChar">
    <w:name w:val="Cite Normal Char"/>
    <w:locked/>
    <w:rsid w:val="004C1082"/>
  </w:style>
  <w:style w:type="paragraph" w:customStyle="1" w:styleId="Pa3">
    <w:name w:val="Pa3"/>
    <w:basedOn w:val="Normal"/>
    <w:uiPriority w:val="99"/>
    <w:qFormat/>
    <w:rsid w:val="004C1082"/>
    <w:pPr>
      <w:spacing w:after="0" w:line="240" w:lineRule="auto"/>
    </w:pPr>
  </w:style>
  <w:style w:type="character" w:customStyle="1" w:styleId="NormaltextCharChar">
    <w:name w:val="Normal text Char Char"/>
    <w:locked/>
    <w:rsid w:val="004C1082"/>
  </w:style>
  <w:style w:type="paragraph" w:customStyle="1" w:styleId="Normaltext0">
    <w:name w:val="Normal text"/>
    <w:basedOn w:val="Normal"/>
    <w:autoRedefine/>
    <w:qFormat/>
    <w:rsid w:val="004C1082"/>
    <w:pPr>
      <w:spacing w:after="0" w:line="240" w:lineRule="auto"/>
    </w:pPr>
  </w:style>
  <w:style w:type="character" w:customStyle="1" w:styleId="underlinedcardChar1">
    <w:name w:val="underlined card Char"/>
    <w:locked/>
    <w:rsid w:val="004C1082"/>
  </w:style>
  <w:style w:type="paragraph" w:customStyle="1" w:styleId="underlinedcard1">
    <w:name w:val="underlined card"/>
    <w:basedOn w:val="Normal"/>
    <w:next w:val="Pa3"/>
    <w:autoRedefine/>
    <w:qFormat/>
    <w:rsid w:val="004C1082"/>
    <w:pPr>
      <w:spacing w:after="0" w:line="240" w:lineRule="auto"/>
    </w:pPr>
  </w:style>
  <w:style w:type="character" w:customStyle="1" w:styleId="Debate-CardTagandCite-F6Char">
    <w:name w:val="Debate- Card Tag and Cite- F6 Char"/>
    <w:locked/>
    <w:rsid w:val="004C1082"/>
  </w:style>
  <w:style w:type="paragraph" w:customStyle="1" w:styleId="Debate-CardTagandCite-F6">
    <w:name w:val="Debate- Card Tag and Cite- F6"/>
    <w:basedOn w:val="Normal"/>
    <w:next w:val="Normaltext0"/>
    <w:qFormat/>
    <w:rsid w:val="004C1082"/>
    <w:pPr>
      <w:spacing w:after="0" w:line="240" w:lineRule="auto"/>
    </w:pPr>
  </w:style>
  <w:style w:type="paragraph" w:customStyle="1" w:styleId="BLOCKTITLE3">
    <w:name w:val="BLOCK TITLE"/>
    <w:basedOn w:val="Normal"/>
    <w:uiPriority w:val="99"/>
    <w:qFormat/>
    <w:rsid w:val="004C1082"/>
    <w:pPr>
      <w:spacing w:after="0" w:line="240" w:lineRule="auto"/>
    </w:pPr>
  </w:style>
  <w:style w:type="paragraph" w:customStyle="1" w:styleId="StyleNormalWeb10pt">
    <w:name w:val="Style Normal (Web) + 10 pt"/>
    <w:basedOn w:val="Title"/>
    <w:next w:val="Boldunderline1"/>
    <w:qFormat/>
    <w:rsid w:val="004C1082"/>
    <w:pPr>
      <w:spacing w:before="0" w:after="0" w:line="240" w:lineRule="auto"/>
      <w:ind w:left="0" w:right="0"/>
      <w:jc w:val="left"/>
      <w:outlineLvl w:val="9"/>
    </w:pPr>
    <w:rPr>
      <w:rFonts w:ascii="Georgia" w:hAnsi="Georgia"/>
      <w:u w:val="none"/>
    </w:rPr>
  </w:style>
  <w:style w:type="character" w:customStyle="1" w:styleId="cardChar0">
    <w:name w:val="%card Char"/>
    <w:locked/>
    <w:rsid w:val="004C1082"/>
  </w:style>
  <w:style w:type="paragraph" w:customStyle="1" w:styleId="card0">
    <w:name w:val="%card"/>
    <w:basedOn w:val="Normal"/>
    <w:next w:val="BLOCKTITLE3"/>
    <w:qFormat/>
    <w:rsid w:val="004C1082"/>
    <w:pPr>
      <w:spacing w:after="0" w:line="240" w:lineRule="auto"/>
    </w:pPr>
  </w:style>
  <w:style w:type="character" w:customStyle="1" w:styleId="UnunderlinedTextChar">
    <w:name w:val="Ununderlined Text Char"/>
    <w:locked/>
    <w:rsid w:val="004C1082"/>
  </w:style>
  <w:style w:type="paragraph" w:customStyle="1" w:styleId="UnunderlinedText">
    <w:name w:val="Ununderlined Text"/>
    <w:basedOn w:val="Normal"/>
    <w:next w:val="card0"/>
    <w:autoRedefine/>
    <w:qFormat/>
    <w:rsid w:val="004C1082"/>
    <w:pPr>
      <w:spacing w:after="0" w:line="240" w:lineRule="auto"/>
    </w:pPr>
  </w:style>
  <w:style w:type="character" w:customStyle="1" w:styleId="ReallyfuckingsmallCharCharCharChar">
    <w:name w:val="Really fucking small Char Char Char Char"/>
    <w:locked/>
    <w:rsid w:val="004C1082"/>
  </w:style>
  <w:style w:type="paragraph" w:customStyle="1" w:styleId="ReallyfuckingsmallCharCharChar">
    <w:name w:val="Really fucking small Char Char Char"/>
    <w:basedOn w:val="Normal"/>
    <w:next w:val="NoSpacing"/>
    <w:qFormat/>
    <w:rsid w:val="004C1082"/>
    <w:pPr>
      <w:spacing w:after="0" w:line="240" w:lineRule="auto"/>
    </w:pPr>
  </w:style>
  <w:style w:type="character" w:customStyle="1" w:styleId="CardDownx1Char">
    <w:name w:val="CardDown x1 Char"/>
    <w:locked/>
    <w:rsid w:val="004C1082"/>
  </w:style>
  <w:style w:type="paragraph" w:customStyle="1" w:styleId="CardDownx1">
    <w:name w:val="CardDown x1"/>
    <w:basedOn w:val="Normal"/>
    <w:next w:val="Regular"/>
    <w:qFormat/>
    <w:rsid w:val="004C1082"/>
    <w:pPr>
      <w:spacing w:after="0" w:line="240" w:lineRule="auto"/>
    </w:pPr>
  </w:style>
  <w:style w:type="paragraph" w:customStyle="1" w:styleId="CardDownx15">
    <w:name w:val="CardDown x1.5"/>
    <w:basedOn w:val="Normal"/>
    <w:qFormat/>
    <w:rsid w:val="004C1082"/>
    <w:pPr>
      <w:spacing w:after="0" w:line="240" w:lineRule="auto"/>
    </w:pPr>
  </w:style>
  <w:style w:type="paragraph" w:customStyle="1" w:styleId="Reallyfuckingsmall">
    <w:name w:val="Really fucking small"/>
    <w:basedOn w:val="Normal"/>
    <w:qFormat/>
    <w:rsid w:val="004C1082"/>
    <w:pPr>
      <w:spacing w:after="0" w:line="240" w:lineRule="auto"/>
    </w:pPr>
  </w:style>
  <w:style w:type="character" w:customStyle="1" w:styleId="FullCiteChar">
    <w:name w:val="Full Cite Char"/>
    <w:locked/>
    <w:rsid w:val="004C1082"/>
  </w:style>
  <w:style w:type="paragraph" w:customStyle="1" w:styleId="FullCite">
    <w:name w:val="Full Cite"/>
    <w:basedOn w:val="Normal"/>
    <w:next w:val="Normal"/>
    <w:qFormat/>
    <w:rsid w:val="004C1082"/>
    <w:pPr>
      <w:spacing w:after="0" w:line="240" w:lineRule="auto"/>
    </w:pPr>
  </w:style>
  <w:style w:type="paragraph" w:customStyle="1" w:styleId="CiteTag">
    <w:name w:val="Cite/Tag"/>
    <w:basedOn w:val="Normal"/>
    <w:uiPriority w:val="99"/>
    <w:qFormat/>
    <w:rsid w:val="004C1082"/>
    <w:pPr>
      <w:spacing w:after="0" w:line="240" w:lineRule="auto"/>
    </w:pPr>
  </w:style>
  <w:style w:type="paragraph" w:customStyle="1" w:styleId="cardtext4">
    <w:name w:val="cardtext"/>
    <w:basedOn w:val="Normal"/>
    <w:next w:val="Reallyfuckingsmall"/>
    <w:qFormat/>
    <w:rsid w:val="004C1082"/>
    <w:pPr>
      <w:spacing w:after="0" w:line="240" w:lineRule="auto"/>
    </w:pPr>
  </w:style>
  <w:style w:type="paragraph" w:customStyle="1" w:styleId="Heading5SizeDown">
    <w:name w:val="Heading 5 Size Down"/>
    <w:basedOn w:val="Normal"/>
    <w:autoRedefine/>
    <w:qFormat/>
    <w:rsid w:val="004C1082"/>
    <w:pPr>
      <w:spacing w:after="0" w:line="240" w:lineRule="auto"/>
    </w:pPr>
  </w:style>
  <w:style w:type="character" w:customStyle="1" w:styleId="evidencetextChar">
    <w:name w:val="evidence text Char"/>
    <w:locked/>
    <w:rsid w:val="004C1082"/>
  </w:style>
  <w:style w:type="character" w:customStyle="1" w:styleId="StyleStyleArialNarrow9ptLeft-075ArialNarrowChar">
    <w:name w:val="Style Style Arial Narrow 9 pt Left:  -0.75&quot; + Arial Narrow Char"/>
    <w:locked/>
    <w:rsid w:val="004C1082"/>
  </w:style>
  <w:style w:type="paragraph" w:customStyle="1" w:styleId="StyleStyleArialNarrow9ptLeft-075ArialNarrow">
    <w:name w:val="Style Style Arial Narrow 9 pt Left:  -0.75&quot; + Arial Narrow"/>
    <w:basedOn w:val="Normal"/>
    <w:next w:val="Heading5SizeDown"/>
    <w:qFormat/>
    <w:rsid w:val="004C1082"/>
    <w:pPr>
      <w:spacing w:after="0" w:line="240" w:lineRule="auto"/>
    </w:pPr>
  </w:style>
  <w:style w:type="character" w:customStyle="1" w:styleId="StyleStyleCardTextLeft-075Right0Char">
    <w:name w:val="Style Style Card Text + Left:  -0.75&quot; + Right:  0&quot; Char"/>
    <w:locked/>
    <w:rsid w:val="004C1082"/>
  </w:style>
  <w:style w:type="paragraph" w:customStyle="1" w:styleId="StyleStyleCardTextLeft-075Right0">
    <w:name w:val="Style Style Card Text + Left:  -0.75&quot; + Right:  0&quot;"/>
    <w:basedOn w:val="Normal"/>
    <w:next w:val="evidencetext"/>
    <w:autoRedefine/>
    <w:qFormat/>
    <w:rsid w:val="004C1082"/>
    <w:pPr>
      <w:spacing w:after="0" w:line="240" w:lineRule="auto"/>
    </w:pPr>
  </w:style>
  <w:style w:type="paragraph" w:customStyle="1" w:styleId="ecxmsonormal">
    <w:name w:val="ecxmsonormal"/>
    <w:basedOn w:val="Normal"/>
    <w:qFormat/>
    <w:rsid w:val="004C1082"/>
    <w:pPr>
      <w:spacing w:after="0" w:line="240" w:lineRule="auto"/>
    </w:pPr>
  </w:style>
  <w:style w:type="character" w:customStyle="1" w:styleId="DebateUnderlineBoldChar">
    <w:name w:val="Debate Underline Bold Char"/>
    <w:locked/>
    <w:rsid w:val="004C1082"/>
  </w:style>
  <w:style w:type="paragraph" w:customStyle="1" w:styleId="DebateUnderlineBold">
    <w:name w:val="Debate Underline Bold"/>
    <w:basedOn w:val="Cardtext0"/>
    <w:qFormat/>
    <w:rsid w:val="004C1082"/>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4C1082"/>
  </w:style>
  <w:style w:type="paragraph" w:customStyle="1" w:styleId="StyleArialNarrow12ptBoldLeft-075">
    <w:name w:val="Style Arial Narrow 12 pt Bold Left:  -0.75&quot;"/>
    <w:basedOn w:val="Normal"/>
    <w:next w:val="ecxmsonormal"/>
    <w:qFormat/>
    <w:rsid w:val="004C1082"/>
    <w:pPr>
      <w:spacing w:after="0" w:line="240" w:lineRule="auto"/>
    </w:pPr>
  </w:style>
  <w:style w:type="character" w:customStyle="1" w:styleId="StyleStyleevidencetextBorderSinglesolidlineAuto05Char">
    <w:name w:val="Style Style evidence text + Border: : (Single solid line Auto  0.5 ... Char"/>
    <w:locked/>
    <w:rsid w:val="004C1082"/>
  </w:style>
  <w:style w:type="paragraph" w:customStyle="1" w:styleId="StyleStyleevidencetextBorderSinglesolidlineAuto05">
    <w:name w:val="Style Style evidence text + Border: : (Single solid line Auto  0.5 ..."/>
    <w:basedOn w:val="Normal"/>
    <w:next w:val="DebateUnderlineBold"/>
    <w:qFormat/>
    <w:rsid w:val="004C1082"/>
    <w:pPr>
      <w:spacing w:after="0" w:line="240" w:lineRule="auto"/>
    </w:pPr>
  </w:style>
  <w:style w:type="character" w:customStyle="1" w:styleId="StyleevidencetextBorderSinglesolidlineAuto05ptLChar">
    <w:name w:val="Style evidence text + Border: : (Single solid line Auto  0.5 pt L... Char"/>
    <w:locked/>
    <w:rsid w:val="004C1082"/>
  </w:style>
  <w:style w:type="paragraph" w:customStyle="1" w:styleId="StyleevidencetextBorderSinglesolidlineAuto05ptL">
    <w:name w:val="Style evidence text + Border: : (Single solid line Auto  0.5 pt L..."/>
    <w:basedOn w:val="CiteTag"/>
    <w:next w:val="StyleArialNarrow12ptBoldLeft-075"/>
    <w:qFormat/>
    <w:rsid w:val="004C1082"/>
  </w:style>
  <w:style w:type="character" w:customStyle="1" w:styleId="HighlightingChar">
    <w:name w:val="Highlighting Char"/>
    <w:locked/>
    <w:rsid w:val="004C1082"/>
  </w:style>
  <w:style w:type="paragraph" w:customStyle="1" w:styleId="Highlighting">
    <w:name w:val="Highlighting"/>
    <w:basedOn w:val="Normal"/>
    <w:next w:val="StyleStyleevidencetextBorderSinglesolidlineAuto05"/>
    <w:autoRedefine/>
    <w:qFormat/>
    <w:rsid w:val="004C1082"/>
    <w:pPr>
      <w:spacing w:after="0" w:line="240" w:lineRule="auto"/>
    </w:pPr>
  </w:style>
  <w:style w:type="paragraph" w:customStyle="1" w:styleId="CiteCharCharCharChar">
    <w:name w:val="Cite Char Char Char Char"/>
    <w:basedOn w:val="Normal"/>
    <w:next w:val="Normal"/>
    <w:qFormat/>
    <w:rsid w:val="004C1082"/>
    <w:pPr>
      <w:spacing w:after="0" w:line="240" w:lineRule="auto"/>
    </w:pPr>
  </w:style>
  <w:style w:type="character" w:customStyle="1" w:styleId="UnderliningCharChar1CharCharChar">
    <w:name w:val="Underlining Char Char1 Char Char Char"/>
    <w:locked/>
    <w:rsid w:val="004C1082"/>
  </w:style>
  <w:style w:type="paragraph" w:customStyle="1" w:styleId="UnderliningCharChar1CharChar">
    <w:name w:val="Underlining Char Char1 Char Char"/>
    <w:basedOn w:val="Normal"/>
    <w:next w:val="Normal"/>
    <w:qFormat/>
    <w:rsid w:val="004C1082"/>
    <w:pPr>
      <w:spacing w:after="0" w:line="240" w:lineRule="auto"/>
    </w:pPr>
  </w:style>
  <w:style w:type="character" w:customStyle="1" w:styleId="CiteCharCharCharCharCharChar">
    <w:name w:val="Cite Char Char Char Char Char Char"/>
    <w:locked/>
    <w:rsid w:val="004C1082"/>
  </w:style>
  <w:style w:type="paragraph" w:customStyle="1" w:styleId="CiteCharCharCharCharChar">
    <w:name w:val="Cite Char Char Char Char Char"/>
    <w:basedOn w:val="Normal"/>
    <w:next w:val="Normal"/>
    <w:qFormat/>
    <w:rsid w:val="004C1082"/>
    <w:pPr>
      <w:spacing w:after="0" w:line="240" w:lineRule="auto"/>
    </w:pPr>
  </w:style>
  <w:style w:type="character" w:customStyle="1" w:styleId="UnderliningCharCharChar">
    <w:name w:val="Underlining Char Char Char"/>
    <w:locked/>
    <w:rsid w:val="004C1082"/>
  </w:style>
  <w:style w:type="paragraph" w:customStyle="1" w:styleId="UnderliningCharChar">
    <w:name w:val="Underlining Char Char"/>
    <w:basedOn w:val="Normal"/>
    <w:next w:val="Normal"/>
    <w:qFormat/>
    <w:rsid w:val="004C1082"/>
    <w:pPr>
      <w:spacing w:after="0" w:line="240" w:lineRule="auto"/>
    </w:pPr>
  </w:style>
  <w:style w:type="paragraph" w:customStyle="1" w:styleId="Style120">
    <w:name w:val="Style 12"/>
    <w:qFormat/>
    <w:rsid w:val="004C1082"/>
    <w:pPr>
      <w:spacing w:after="200" w:line="276" w:lineRule="auto"/>
    </w:pPr>
    <w:rPr>
      <w:rFonts w:eastAsiaTheme="minorHAnsi"/>
      <w:sz w:val="22"/>
      <w:szCs w:val="22"/>
    </w:rPr>
  </w:style>
  <w:style w:type="paragraph" w:customStyle="1" w:styleId="Style7">
    <w:name w:val="Style 7"/>
    <w:next w:val="CiteCharCharCharCharChar"/>
    <w:qFormat/>
    <w:rsid w:val="004C1082"/>
    <w:pPr>
      <w:spacing w:after="200" w:line="276" w:lineRule="auto"/>
    </w:pPr>
    <w:rPr>
      <w:rFonts w:eastAsiaTheme="minorHAnsi"/>
      <w:sz w:val="22"/>
      <w:szCs w:val="22"/>
    </w:rPr>
  </w:style>
  <w:style w:type="paragraph" w:customStyle="1" w:styleId="Style9">
    <w:name w:val="Style 9"/>
    <w:qFormat/>
    <w:rsid w:val="004C1082"/>
    <w:pPr>
      <w:spacing w:after="200" w:line="276" w:lineRule="auto"/>
    </w:pPr>
    <w:rPr>
      <w:rFonts w:eastAsiaTheme="minorHAnsi"/>
      <w:sz w:val="22"/>
      <w:szCs w:val="22"/>
    </w:rPr>
  </w:style>
  <w:style w:type="paragraph" w:customStyle="1" w:styleId="Emphasis3">
    <w:name w:val="Emphasis3"/>
    <w:next w:val="UnderliningCharChar"/>
    <w:qFormat/>
    <w:rsid w:val="004C1082"/>
    <w:pPr>
      <w:spacing w:after="200" w:line="276" w:lineRule="auto"/>
    </w:pPr>
    <w:rPr>
      <w:rFonts w:eastAsiaTheme="minorHAnsi"/>
      <w:sz w:val="22"/>
      <w:szCs w:val="22"/>
    </w:rPr>
  </w:style>
  <w:style w:type="paragraph" w:customStyle="1" w:styleId="SmallCard">
    <w:name w:val="Small Card"/>
    <w:basedOn w:val="Normal"/>
    <w:next w:val="Style7"/>
    <w:uiPriority w:val="99"/>
    <w:qFormat/>
    <w:rsid w:val="004C1082"/>
    <w:pPr>
      <w:spacing w:after="0" w:line="240" w:lineRule="auto"/>
    </w:pPr>
  </w:style>
  <w:style w:type="paragraph" w:customStyle="1" w:styleId="BreifTitle">
    <w:name w:val="Breif Title"/>
    <w:basedOn w:val="Normal"/>
    <w:next w:val="Style9"/>
    <w:autoRedefine/>
    <w:uiPriority w:val="99"/>
    <w:qFormat/>
    <w:rsid w:val="004C1082"/>
    <w:pPr>
      <w:spacing w:after="0" w:line="240" w:lineRule="auto"/>
    </w:pPr>
  </w:style>
  <w:style w:type="paragraph" w:customStyle="1" w:styleId="Normal10pt">
    <w:name w:val="Normal + 10 pt"/>
    <w:basedOn w:val="Normal"/>
    <w:next w:val="Emphasis3"/>
    <w:uiPriority w:val="99"/>
    <w:qFormat/>
    <w:rsid w:val="004C1082"/>
    <w:pPr>
      <w:spacing w:after="0" w:line="240" w:lineRule="auto"/>
    </w:pPr>
  </w:style>
  <w:style w:type="paragraph" w:customStyle="1" w:styleId="formfldssel">
    <w:name w:val="formfldssel"/>
    <w:basedOn w:val="Normal"/>
    <w:qFormat/>
    <w:rsid w:val="004C1082"/>
    <w:pPr>
      <w:spacing w:after="0" w:line="240" w:lineRule="auto"/>
    </w:pPr>
  </w:style>
  <w:style w:type="paragraph" w:customStyle="1" w:styleId="hpleftlk">
    <w:name w:val="hpleftlk"/>
    <w:basedOn w:val="Normal"/>
    <w:next w:val="SmallCard"/>
    <w:qFormat/>
    <w:rsid w:val="004C1082"/>
    <w:pPr>
      <w:spacing w:after="0" w:line="240" w:lineRule="auto"/>
    </w:pPr>
  </w:style>
  <w:style w:type="paragraph" w:customStyle="1" w:styleId="lblu">
    <w:name w:val="lblu"/>
    <w:basedOn w:val="Normal"/>
    <w:next w:val="BreifTitle"/>
    <w:qFormat/>
    <w:rsid w:val="004C1082"/>
    <w:pPr>
      <w:spacing w:after="0" w:line="240" w:lineRule="auto"/>
    </w:pPr>
  </w:style>
  <w:style w:type="paragraph" w:customStyle="1" w:styleId="Underlinestyle">
    <w:name w:val="Underlinestyle"/>
    <w:basedOn w:val="Normal"/>
    <w:next w:val="Normal10pt"/>
    <w:qFormat/>
    <w:rsid w:val="004C1082"/>
    <w:pPr>
      <w:spacing w:after="0" w:line="240" w:lineRule="auto"/>
    </w:pPr>
  </w:style>
  <w:style w:type="paragraph" w:customStyle="1" w:styleId="DebateCiteCharChar">
    <w:name w:val="Debate Cite Char Char"/>
    <w:basedOn w:val="Normal"/>
    <w:next w:val="formfldssel"/>
    <w:autoRedefine/>
    <w:qFormat/>
    <w:rsid w:val="004C1082"/>
    <w:pPr>
      <w:spacing w:after="0" w:line="240" w:lineRule="auto"/>
    </w:pPr>
  </w:style>
  <w:style w:type="paragraph" w:customStyle="1" w:styleId="StyleTagandCiteFranklinGothicDemi">
    <w:name w:val="Style Tag and Cite + Franklin Gothic Demi"/>
    <w:basedOn w:val="HotRoute"/>
    <w:next w:val="lblu"/>
    <w:autoRedefine/>
    <w:uiPriority w:val="99"/>
    <w:qFormat/>
    <w:rsid w:val="004C108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4C1082"/>
  </w:style>
  <w:style w:type="paragraph" w:customStyle="1" w:styleId="CiteCard0">
    <w:name w:val="Cite/Card"/>
    <w:basedOn w:val="Normal"/>
    <w:next w:val="StyleTagandCiteFranklinGothicDemi"/>
    <w:qFormat/>
    <w:rsid w:val="004C1082"/>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4C1082"/>
    <w:pPr>
      <w:spacing w:after="0" w:line="240" w:lineRule="auto"/>
    </w:pPr>
  </w:style>
  <w:style w:type="paragraph" w:customStyle="1" w:styleId="title-bold-medium">
    <w:name w:val="title-bold-medium"/>
    <w:basedOn w:val="Normal"/>
    <w:next w:val="TagCite2"/>
    <w:uiPriority w:val="99"/>
    <w:qFormat/>
    <w:rsid w:val="004C1082"/>
    <w:pPr>
      <w:spacing w:after="0" w:line="240" w:lineRule="auto"/>
    </w:pPr>
  </w:style>
  <w:style w:type="paragraph" w:customStyle="1" w:styleId="lact">
    <w:name w:val="lact"/>
    <w:basedOn w:val="Normal"/>
    <w:next w:val="CiteCard0"/>
    <w:uiPriority w:val="99"/>
    <w:qFormat/>
    <w:rsid w:val="004C1082"/>
    <w:pPr>
      <w:spacing w:after="0" w:line="240" w:lineRule="auto"/>
    </w:pPr>
  </w:style>
  <w:style w:type="paragraph" w:customStyle="1" w:styleId="shellscontentions">
    <w:name w:val="shells/contentions"/>
    <w:basedOn w:val="DebateCiteCharChar"/>
    <w:next w:val="tagCharCharCharCharCharCharChar"/>
    <w:uiPriority w:val="99"/>
    <w:qFormat/>
    <w:rsid w:val="004C1082"/>
  </w:style>
  <w:style w:type="paragraph" w:customStyle="1" w:styleId="BriefTitle1">
    <w:name w:val="Brief Title 1"/>
    <w:basedOn w:val="Normal"/>
    <w:next w:val="title-bold-medium"/>
    <w:uiPriority w:val="99"/>
    <w:qFormat/>
    <w:rsid w:val="004C1082"/>
    <w:pPr>
      <w:spacing w:after="0" w:line="240" w:lineRule="auto"/>
    </w:pPr>
  </w:style>
  <w:style w:type="paragraph" w:customStyle="1" w:styleId="ShellTitles">
    <w:name w:val="ShellTitles"/>
    <w:basedOn w:val="Normal"/>
    <w:next w:val="shellscontentions"/>
    <w:uiPriority w:val="99"/>
    <w:qFormat/>
    <w:rsid w:val="004C1082"/>
    <w:pPr>
      <w:spacing w:after="0" w:line="240" w:lineRule="auto"/>
    </w:pPr>
  </w:style>
  <w:style w:type="paragraph" w:customStyle="1" w:styleId="ToRead">
    <w:name w:val="To Read"/>
    <w:basedOn w:val="Normal"/>
    <w:uiPriority w:val="99"/>
    <w:qFormat/>
    <w:rsid w:val="004C1082"/>
    <w:pPr>
      <w:spacing w:after="0" w:line="240" w:lineRule="auto"/>
    </w:pPr>
  </w:style>
  <w:style w:type="paragraph" w:customStyle="1" w:styleId="Style21">
    <w:name w:val="Style 2"/>
    <w:basedOn w:val="Normal"/>
    <w:next w:val="ShellTitles"/>
    <w:uiPriority w:val="99"/>
    <w:qFormat/>
    <w:rsid w:val="004C1082"/>
    <w:pPr>
      <w:spacing w:after="0" w:line="240" w:lineRule="auto"/>
    </w:pPr>
  </w:style>
  <w:style w:type="paragraph" w:customStyle="1" w:styleId="Style40">
    <w:name w:val="Style 4"/>
    <w:basedOn w:val="Normal"/>
    <w:uiPriority w:val="99"/>
    <w:qFormat/>
    <w:rsid w:val="004C1082"/>
    <w:pPr>
      <w:spacing w:after="0" w:line="240" w:lineRule="auto"/>
    </w:pPr>
  </w:style>
  <w:style w:type="paragraph" w:customStyle="1" w:styleId="CM10">
    <w:name w:val="CM10"/>
    <w:basedOn w:val="Normal"/>
    <w:uiPriority w:val="99"/>
    <w:qFormat/>
    <w:rsid w:val="004C1082"/>
    <w:pPr>
      <w:spacing w:after="0" w:line="240" w:lineRule="auto"/>
    </w:pPr>
  </w:style>
  <w:style w:type="paragraph" w:customStyle="1" w:styleId="OffensiveLanguage">
    <w:name w:val="Offensive Language"/>
    <w:basedOn w:val="Normal"/>
    <w:next w:val="Normal"/>
    <w:qFormat/>
    <w:rsid w:val="004C1082"/>
    <w:pPr>
      <w:spacing w:after="0" w:line="240" w:lineRule="auto"/>
    </w:pPr>
  </w:style>
  <w:style w:type="paragraph" w:customStyle="1" w:styleId="clearformatting0">
    <w:name w:val="clear formatting"/>
    <w:basedOn w:val="Normal"/>
    <w:next w:val="Style40"/>
    <w:qFormat/>
    <w:rsid w:val="004C1082"/>
    <w:pPr>
      <w:spacing w:after="0" w:line="240" w:lineRule="auto"/>
    </w:pPr>
  </w:style>
  <w:style w:type="paragraph" w:customStyle="1" w:styleId="Style18">
    <w:name w:val="Style 18"/>
    <w:next w:val="CM10"/>
    <w:uiPriority w:val="99"/>
    <w:qFormat/>
    <w:rsid w:val="004C1082"/>
    <w:pPr>
      <w:spacing w:after="200" w:line="276" w:lineRule="auto"/>
    </w:pPr>
    <w:rPr>
      <w:rFonts w:eastAsiaTheme="minorHAnsi"/>
      <w:sz w:val="22"/>
      <w:szCs w:val="22"/>
    </w:rPr>
  </w:style>
  <w:style w:type="paragraph" w:customStyle="1" w:styleId="formfld">
    <w:name w:val="formfld"/>
    <w:basedOn w:val="Normal"/>
    <w:next w:val="OffensiveLanguage"/>
    <w:qFormat/>
    <w:rsid w:val="004C1082"/>
    <w:pPr>
      <w:spacing w:after="0" w:line="240" w:lineRule="auto"/>
    </w:pPr>
  </w:style>
  <w:style w:type="paragraph" w:customStyle="1" w:styleId="Caption3">
    <w:name w:val="Caption3"/>
    <w:basedOn w:val="Normal"/>
    <w:next w:val="clearformatting0"/>
    <w:uiPriority w:val="99"/>
    <w:qFormat/>
    <w:rsid w:val="004C1082"/>
    <w:pPr>
      <w:spacing w:after="0" w:line="240" w:lineRule="auto"/>
    </w:pPr>
  </w:style>
  <w:style w:type="paragraph" w:customStyle="1" w:styleId="teaserpermalink">
    <w:name w:val="teaser_permalink"/>
    <w:basedOn w:val="Normal"/>
    <w:next w:val="Style18"/>
    <w:uiPriority w:val="99"/>
    <w:qFormat/>
    <w:rsid w:val="004C1082"/>
    <w:pPr>
      <w:spacing w:after="0" w:line="240" w:lineRule="auto"/>
    </w:pPr>
  </w:style>
  <w:style w:type="character" w:styleId="BookTitle">
    <w:name w:val="Book Title"/>
    <w:basedOn w:val="DefaultParagraphFont"/>
    <w:qFormat/>
    <w:rsid w:val="004C1082"/>
    <w:rPr>
      <w:b/>
      <w:bCs/>
      <w:i/>
      <w:iCs/>
      <w:spacing w:val="5"/>
    </w:rPr>
  </w:style>
  <w:style w:type="character" w:customStyle="1" w:styleId="Heading7Char1">
    <w:name w:val="Heading 7 Char1"/>
    <w:basedOn w:val="DefaultParagraphFont"/>
    <w:semiHidden/>
    <w:rsid w:val="004C1082"/>
  </w:style>
  <w:style w:type="character" w:customStyle="1" w:styleId="Heading8Char1">
    <w:name w:val="Heading 8 Char1"/>
    <w:basedOn w:val="DefaultParagraphFont"/>
    <w:semiHidden/>
    <w:rsid w:val="004C1082"/>
  </w:style>
  <w:style w:type="character" w:customStyle="1" w:styleId="Heading9Char1">
    <w:name w:val="Heading 9 Char1"/>
    <w:basedOn w:val="DefaultParagraphFont"/>
    <w:semiHidden/>
    <w:rsid w:val="004C1082"/>
  </w:style>
  <w:style w:type="character" w:customStyle="1" w:styleId="sup1">
    <w:name w:val="sup1"/>
    <w:rsid w:val="004C1082"/>
  </w:style>
  <w:style w:type="character" w:customStyle="1" w:styleId="pgnum1">
    <w:name w:val="pgnum1"/>
    <w:rsid w:val="004C1082"/>
  </w:style>
  <w:style w:type="character" w:customStyle="1" w:styleId="nw">
    <w:name w:val="nw"/>
    <w:rsid w:val="004C1082"/>
  </w:style>
  <w:style w:type="character" w:customStyle="1" w:styleId="CardsHighlight">
    <w:name w:val="Cards Highlight"/>
    <w:uiPriority w:val="1"/>
    <w:rsid w:val="004C1082"/>
  </w:style>
  <w:style w:type="character" w:customStyle="1" w:styleId="apple">
    <w:name w:val="apple"/>
    <w:rsid w:val="004C1082"/>
  </w:style>
  <w:style w:type="character" w:customStyle="1" w:styleId="inhoud">
    <w:name w:val="inhoud"/>
    <w:rsid w:val="004C1082"/>
  </w:style>
  <w:style w:type="character" w:customStyle="1" w:styleId="CardsUnderlined">
    <w:name w:val="Cards Underlined"/>
    <w:qFormat/>
    <w:rsid w:val="004C1082"/>
  </w:style>
  <w:style w:type="character" w:customStyle="1" w:styleId="Cites-AuthorDate">
    <w:name w:val="Cites-Author/Date"/>
    <w:qFormat/>
    <w:rsid w:val="004C1082"/>
  </w:style>
  <w:style w:type="character" w:customStyle="1" w:styleId="StyleCardtextChar10pt">
    <w:name w:val="Style Card text Char + 10 pt"/>
    <w:rsid w:val="004C1082"/>
  </w:style>
  <w:style w:type="character" w:customStyle="1" w:styleId="UnderliningChar2">
    <w:name w:val="Underlining Char2"/>
    <w:rsid w:val="004C1082"/>
  </w:style>
  <w:style w:type="character" w:customStyle="1" w:styleId="UnderliningChar1">
    <w:name w:val="Underlining Char1"/>
    <w:rsid w:val="004C1082"/>
  </w:style>
  <w:style w:type="character" w:customStyle="1" w:styleId="smcaps">
    <w:name w:val="smcaps"/>
    <w:rsid w:val="004C1082"/>
  </w:style>
  <w:style w:type="character" w:customStyle="1" w:styleId="Style1Char2">
    <w:name w:val="Style1 Char2"/>
    <w:rsid w:val="004C1082"/>
  </w:style>
  <w:style w:type="character" w:customStyle="1" w:styleId="inside-head1">
    <w:name w:val="inside-head1"/>
    <w:rsid w:val="004C1082"/>
  </w:style>
  <w:style w:type="character" w:customStyle="1" w:styleId="datestamp1">
    <w:name w:val="datestamp1"/>
    <w:rsid w:val="004C1082"/>
  </w:style>
  <w:style w:type="character" w:customStyle="1" w:styleId="pagetools1">
    <w:name w:val="pagetools1"/>
    <w:rsid w:val="004C1082"/>
  </w:style>
  <w:style w:type="character" w:customStyle="1" w:styleId="smallredtext">
    <w:name w:val="smallredtext"/>
    <w:rsid w:val="004C1082"/>
  </w:style>
  <w:style w:type="character" w:customStyle="1" w:styleId="storyheading31">
    <w:name w:val="storyheading31"/>
    <w:rsid w:val="004C1082"/>
  </w:style>
  <w:style w:type="character" w:customStyle="1" w:styleId="storydeck31">
    <w:name w:val="storydeck31"/>
    <w:rsid w:val="004C1082"/>
  </w:style>
  <w:style w:type="character" w:customStyle="1" w:styleId="subtitle1">
    <w:name w:val="subtitle1"/>
    <w:rsid w:val="004C1082"/>
  </w:style>
  <w:style w:type="character" w:customStyle="1" w:styleId="Title10">
    <w:name w:val="Title1"/>
    <w:rsid w:val="004C1082"/>
  </w:style>
  <w:style w:type="character" w:customStyle="1" w:styleId="clsbiolink">
    <w:name w:val="clsbiolink"/>
    <w:rsid w:val="004C1082"/>
  </w:style>
  <w:style w:type="character" w:customStyle="1" w:styleId="clssmaller">
    <w:name w:val="clssmaller"/>
    <w:rsid w:val="004C1082"/>
  </w:style>
  <w:style w:type="character" w:customStyle="1" w:styleId="sm1">
    <w:name w:val="sm1"/>
    <w:rsid w:val="004C1082"/>
  </w:style>
  <w:style w:type="character" w:customStyle="1" w:styleId="noindentChar">
    <w:name w:val="noindent Char"/>
    <w:rsid w:val="004C1082"/>
  </w:style>
  <w:style w:type="character" w:customStyle="1" w:styleId="SmallChar1">
    <w:name w:val="Small Char1"/>
    <w:rsid w:val="004C1082"/>
  </w:style>
  <w:style w:type="character" w:customStyle="1" w:styleId="fullcite0">
    <w:name w:val="fullcite"/>
    <w:rsid w:val="004C1082"/>
  </w:style>
  <w:style w:type="character" w:customStyle="1" w:styleId="Style9ptThickunderline">
    <w:name w:val="Style 9 pt Thick underline"/>
    <w:rsid w:val="004C1082"/>
  </w:style>
  <w:style w:type="character" w:customStyle="1" w:styleId="CardNotUnderlinedChar">
    <w:name w:val="Card Not Underlined Char"/>
    <w:rsid w:val="004C1082"/>
  </w:style>
  <w:style w:type="character" w:customStyle="1" w:styleId="IndexHeadersCharChar">
    <w:name w:val="Index Headers Char Char"/>
    <w:rsid w:val="004C1082"/>
  </w:style>
  <w:style w:type="character" w:customStyle="1" w:styleId="CircleChar1">
    <w:name w:val="Circle Char1"/>
    <w:rsid w:val="004C1082"/>
  </w:style>
  <w:style w:type="character" w:customStyle="1" w:styleId="textmedium">
    <w:name w:val="textmedium"/>
    <w:rsid w:val="004C1082"/>
  </w:style>
  <w:style w:type="character" w:customStyle="1" w:styleId="justify">
    <w:name w:val="justify"/>
    <w:rsid w:val="004C1082"/>
  </w:style>
  <w:style w:type="character" w:customStyle="1" w:styleId="SmallCardTextChar">
    <w:name w:val="Small Card Text Char"/>
    <w:rsid w:val="004C1082"/>
  </w:style>
  <w:style w:type="character" w:customStyle="1" w:styleId="tagChar30">
    <w:name w:val="tag Char3"/>
    <w:rsid w:val="004C1082"/>
  </w:style>
  <w:style w:type="character" w:customStyle="1" w:styleId="medium-normal1">
    <w:name w:val="medium-normal1"/>
    <w:rsid w:val="004C1082"/>
  </w:style>
  <w:style w:type="character" w:customStyle="1" w:styleId="inside-head">
    <w:name w:val="inside-head"/>
    <w:rsid w:val="004C1082"/>
  </w:style>
  <w:style w:type="character" w:customStyle="1" w:styleId="awtw">
    <w:name w:val="awtw"/>
    <w:rsid w:val="004C1082"/>
  </w:style>
  <w:style w:type="character" w:customStyle="1" w:styleId="CardText-Underlined">
    <w:name w:val="Card Text - Underlined"/>
    <w:rsid w:val="004C1082"/>
  </w:style>
  <w:style w:type="character" w:customStyle="1" w:styleId="Citation-AuthorDate">
    <w:name w:val="Citation - Author/Date"/>
    <w:rsid w:val="004C1082"/>
  </w:style>
  <w:style w:type="character" w:customStyle="1" w:styleId="ld3">
    <w:name w:val="ld3"/>
    <w:rsid w:val="004C1082"/>
  </w:style>
  <w:style w:type="character" w:customStyle="1" w:styleId="5Notunderlined">
    <w:name w:val="5 Not underlined"/>
    <w:rsid w:val="004C1082"/>
  </w:style>
  <w:style w:type="character" w:customStyle="1" w:styleId="postbody">
    <w:name w:val="postbody"/>
    <w:rsid w:val="004C1082"/>
  </w:style>
  <w:style w:type="paragraph" w:styleId="EndnoteText">
    <w:name w:val="endnote text"/>
    <w:basedOn w:val="Normal"/>
    <w:link w:val="EndnoteTextChar1"/>
    <w:unhideWhenUsed/>
    <w:rsid w:val="004C1082"/>
    <w:pPr>
      <w:spacing w:after="0" w:line="240" w:lineRule="auto"/>
    </w:pPr>
    <w:rPr>
      <w:sz w:val="20"/>
      <w:szCs w:val="20"/>
    </w:rPr>
  </w:style>
  <w:style w:type="character" w:customStyle="1" w:styleId="EndnoteTextChar1">
    <w:name w:val="Endnote Text Char1"/>
    <w:basedOn w:val="DefaultParagraphFont"/>
    <w:link w:val="EndnoteText"/>
    <w:rsid w:val="004C1082"/>
    <w:rPr>
      <w:rFonts w:ascii="Calibri" w:hAnsi="Calibri"/>
      <w:sz w:val="20"/>
      <w:szCs w:val="20"/>
    </w:rPr>
  </w:style>
  <w:style w:type="character" w:customStyle="1" w:styleId="ssl4">
    <w:name w:val="ss_l4"/>
    <w:rsid w:val="004C1082"/>
  </w:style>
  <w:style w:type="character" w:customStyle="1" w:styleId="stylestylebold12pt">
    <w:name w:val="stylestylebold12pt"/>
    <w:rsid w:val="004C1082"/>
  </w:style>
  <w:style w:type="character" w:customStyle="1" w:styleId="externaledithide">
    <w:name w:val="external_edit_hide"/>
    <w:rsid w:val="004C1082"/>
  </w:style>
  <w:style w:type="character" w:customStyle="1" w:styleId="grey10">
    <w:name w:val="grey10"/>
    <w:rsid w:val="004C1082"/>
  </w:style>
  <w:style w:type="character" w:customStyle="1" w:styleId="CharacterStyle20">
    <w:name w:val="Character Style 20"/>
    <w:rsid w:val="004C1082"/>
  </w:style>
  <w:style w:type="character" w:customStyle="1" w:styleId="Style11ptUnderlineBorderSinglesolidlineAuto05pt">
    <w:name w:val="Style 11 pt Underline Border: : (Single solid line Auto  0.5 pt..."/>
    <w:rsid w:val="004C1082"/>
  </w:style>
  <w:style w:type="character" w:customStyle="1" w:styleId="A9">
    <w:name w:val="A9"/>
    <w:uiPriority w:val="99"/>
    <w:rsid w:val="004C1082"/>
  </w:style>
  <w:style w:type="character" w:customStyle="1" w:styleId="A5">
    <w:name w:val="A5"/>
    <w:uiPriority w:val="99"/>
    <w:rsid w:val="004C1082"/>
  </w:style>
  <w:style w:type="character" w:customStyle="1" w:styleId="underline1">
    <w:name w:val="underline1"/>
    <w:rsid w:val="004C1082"/>
  </w:style>
  <w:style w:type="character" w:customStyle="1" w:styleId="see">
    <w:name w:val="see"/>
    <w:rsid w:val="004C1082"/>
  </w:style>
  <w:style w:type="character" w:customStyle="1" w:styleId="CharacterStyle2">
    <w:name w:val="Character Style 2"/>
    <w:uiPriority w:val="99"/>
    <w:rsid w:val="004C1082"/>
  </w:style>
  <w:style w:type="character" w:customStyle="1" w:styleId="lightblue">
    <w:name w:val="lightblue"/>
    <w:rsid w:val="004C1082"/>
  </w:style>
  <w:style w:type="character" w:customStyle="1" w:styleId="centerheadlines">
    <w:name w:val="centerheadlines"/>
    <w:rsid w:val="004C1082"/>
  </w:style>
  <w:style w:type="character" w:customStyle="1" w:styleId="datetime">
    <w:name w:val="datetime"/>
    <w:rsid w:val="004C1082"/>
  </w:style>
  <w:style w:type="character" w:customStyle="1" w:styleId="info">
    <w:name w:val="info"/>
    <w:rsid w:val="004C1082"/>
  </w:style>
  <w:style w:type="character" w:customStyle="1" w:styleId="datestory">
    <w:name w:val="datestory"/>
    <w:rsid w:val="004C1082"/>
  </w:style>
  <w:style w:type="character" w:customStyle="1" w:styleId="A1">
    <w:name w:val="A1"/>
    <w:uiPriority w:val="99"/>
    <w:rsid w:val="004C1082"/>
  </w:style>
  <w:style w:type="character" w:customStyle="1" w:styleId="-SmallText-">
    <w:name w:val="-Small Text-"/>
    <w:rsid w:val="004C1082"/>
  </w:style>
  <w:style w:type="character" w:customStyle="1" w:styleId="goohl1">
    <w:name w:val="goohl1"/>
    <w:rsid w:val="004C1082"/>
  </w:style>
  <w:style w:type="character" w:customStyle="1" w:styleId="goohl2">
    <w:name w:val="goohl2"/>
    <w:rsid w:val="004C1082"/>
  </w:style>
  <w:style w:type="character" w:customStyle="1" w:styleId="goohl0">
    <w:name w:val="goohl0"/>
    <w:rsid w:val="004C1082"/>
  </w:style>
  <w:style w:type="character" w:customStyle="1" w:styleId="StyleUnderlineBorderSinglesolidlineAuto05ptLinew">
    <w:name w:val="Style Underline Border: : (Single solid line Auto  0.5 pt Line w..."/>
    <w:basedOn w:val="DefaultParagraphFont"/>
    <w:rsid w:val="004C1082"/>
  </w:style>
  <w:style w:type="character" w:customStyle="1" w:styleId="citeschar10">
    <w:name w:val="citeschar1"/>
    <w:basedOn w:val="DefaultParagraphFont"/>
    <w:rsid w:val="004C1082"/>
  </w:style>
  <w:style w:type="character" w:customStyle="1" w:styleId="cardunderlinedchar0">
    <w:name w:val="cardunderlinedchar"/>
    <w:basedOn w:val="DefaultParagraphFont"/>
    <w:rsid w:val="004C1082"/>
  </w:style>
  <w:style w:type="paragraph" w:customStyle="1" w:styleId="Style1CharChar">
    <w:name w:val="Style1 Char Char"/>
    <w:basedOn w:val="Normal"/>
    <w:qFormat/>
    <w:rsid w:val="004C1082"/>
    <w:pPr>
      <w:spacing w:after="0" w:line="240" w:lineRule="auto"/>
    </w:pPr>
  </w:style>
  <w:style w:type="character" w:customStyle="1" w:styleId="Style1CharCharChar">
    <w:name w:val="Style1 Char Char Char"/>
    <w:locked/>
    <w:rsid w:val="004C1082"/>
  </w:style>
  <w:style w:type="character" w:customStyle="1" w:styleId="FootnoteTextChar1">
    <w:name w:val="Footnote Text Char1"/>
    <w:basedOn w:val="DefaultParagraphFont"/>
    <w:rsid w:val="004C1082"/>
    <w:rPr>
      <w:rFonts w:ascii="Georgia" w:hAnsi="Georgia"/>
      <w:sz w:val="20"/>
      <w:szCs w:val="20"/>
    </w:rPr>
  </w:style>
  <w:style w:type="character" w:customStyle="1" w:styleId="headline">
    <w:name w:val="headline"/>
    <w:rsid w:val="004C1082"/>
  </w:style>
  <w:style w:type="character" w:customStyle="1" w:styleId="provider">
    <w:name w:val="provider"/>
    <w:basedOn w:val="DefaultParagraphFont"/>
    <w:rsid w:val="004C1082"/>
  </w:style>
  <w:style w:type="character" w:customStyle="1" w:styleId="ilad">
    <w:name w:val="il_ad"/>
    <w:rsid w:val="004C1082"/>
  </w:style>
  <w:style w:type="character" w:customStyle="1" w:styleId="grame">
    <w:name w:val="grame"/>
    <w:rsid w:val="004C1082"/>
  </w:style>
  <w:style w:type="character" w:customStyle="1" w:styleId="spelle">
    <w:name w:val="spelle"/>
    <w:rsid w:val="004C1082"/>
  </w:style>
  <w:style w:type="character" w:customStyle="1" w:styleId="vitstorybyline">
    <w:name w:val="vitstorybyline"/>
    <w:rsid w:val="004C1082"/>
  </w:style>
  <w:style w:type="character" w:customStyle="1" w:styleId="yahoobuzzbadge-form">
    <w:name w:val="yahoobuzzbadge-form"/>
    <w:rsid w:val="004C1082"/>
  </w:style>
  <w:style w:type="character" w:customStyle="1" w:styleId="tickerlinx">
    <w:name w:val="tickerlinx"/>
    <w:rsid w:val="004C1082"/>
  </w:style>
  <w:style w:type="character" w:customStyle="1" w:styleId="post-author">
    <w:name w:val="post-author"/>
    <w:rsid w:val="004C1082"/>
  </w:style>
  <w:style w:type="character" w:customStyle="1" w:styleId="post-timestamp">
    <w:name w:val="post-timestamp"/>
    <w:rsid w:val="004C1082"/>
  </w:style>
  <w:style w:type="character" w:customStyle="1" w:styleId="mw-headline">
    <w:name w:val="mw-headline"/>
    <w:rsid w:val="004C1082"/>
  </w:style>
  <w:style w:type="character" w:customStyle="1" w:styleId="month">
    <w:name w:val="month"/>
    <w:rsid w:val="004C1082"/>
  </w:style>
  <w:style w:type="character" w:customStyle="1" w:styleId="2xBoldUnderline">
    <w:name w:val="2x_Bold_Underline"/>
    <w:rsid w:val="004C1082"/>
  </w:style>
  <w:style w:type="character" w:customStyle="1" w:styleId="texttitlebigred">
    <w:name w:val="texttitlebigred"/>
    <w:rsid w:val="004C1082"/>
  </w:style>
  <w:style w:type="character" w:customStyle="1" w:styleId="subtitles">
    <w:name w:val="subtitles"/>
    <w:rsid w:val="004C1082"/>
  </w:style>
  <w:style w:type="character" w:customStyle="1" w:styleId="UnderlineCharChar1">
    <w:name w:val="Underline Char Char1"/>
    <w:rsid w:val="004C1082"/>
  </w:style>
  <w:style w:type="character" w:customStyle="1" w:styleId="CiteCardChar1">
    <w:name w:val="Cite_Card Char1"/>
    <w:rsid w:val="004C1082"/>
  </w:style>
  <w:style w:type="character" w:customStyle="1" w:styleId="ptitleinside">
    <w:name w:val="p_title_inside"/>
    <w:rsid w:val="004C1082"/>
  </w:style>
  <w:style w:type="character" w:customStyle="1" w:styleId="paramv">
    <w:name w:val="paramv"/>
    <w:rsid w:val="004C1082"/>
  </w:style>
  <w:style w:type="character" w:customStyle="1" w:styleId="quotepeekbase">
    <w:name w:val="quotepeekbase"/>
    <w:rsid w:val="004C1082"/>
  </w:style>
  <w:style w:type="character" w:customStyle="1" w:styleId="symbol">
    <w:name w:val="symbol"/>
    <w:rsid w:val="004C1082"/>
  </w:style>
  <w:style w:type="character" w:customStyle="1" w:styleId="data">
    <w:name w:val="data"/>
    <w:rsid w:val="004C1082"/>
  </w:style>
  <w:style w:type="character" w:customStyle="1" w:styleId="cross-head">
    <w:name w:val="cross-head"/>
    <w:rsid w:val="004C1082"/>
  </w:style>
  <w:style w:type="character" w:customStyle="1" w:styleId="scaps">
    <w:name w:val="scaps"/>
    <w:rsid w:val="004C1082"/>
  </w:style>
  <w:style w:type="character" w:customStyle="1" w:styleId="pub-date">
    <w:name w:val="pub-date"/>
    <w:rsid w:val="004C1082"/>
  </w:style>
  <w:style w:type="character" w:customStyle="1" w:styleId="StyleTimesNewRoman12ptBold">
    <w:name w:val="Style Times New Roman 12 pt Bold"/>
    <w:rsid w:val="004C1082"/>
  </w:style>
  <w:style w:type="character" w:customStyle="1" w:styleId="AuthorDateF4">
    <w:name w:val="Author Date (F4)"/>
    <w:rsid w:val="004C1082"/>
  </w:style>
  <w:style w:type="character" w:customStyle="1" w:styleId="BoldUnderlineF6">
    <w:name w:val="Bold Underline (F6)"/>
    <w:rsid w:val="004C1082"/>
  </w:style>
  <w:style w:type="character" w:customStyle="1" w:styleId="grouptext">
    <w:name w:val="group_text"/>
    <w:rsid w:val="004C1082"/>
  </w:style>
  <w:style w:type="character" w:customStyle="1" w:styleId="authors">
    <w:name w:val="authors"/>
    <w:rsid w:val="004C1082"/>
  </w:style>
  <w:style w:type="character" w:customStyle="1" w:styleId="StyleArial12ptBoldItalic">
    <w:name w:val="Style Arial 12 pt Bold Italic"/>
    <w:rsid w:val="004C1082"/>
  </w:style>
  <w:style w:type="character" w:customStyle="1" w:styleId="verdana12grey1">
    <w:name w:val="verdana12grey1"/>
    <w:rsid w:val="004C1082"/>
  </w:style>
  <w:style w:type="character" w:customStyle="1" w:styleId="verdana9grey1a">
    <w:name w:val="verdana9grey1a"/>
    <w:rsid w:val="004C1082"/>
  </w:style>
  <w:style w:type="character" w:customStyle="1" w:styleId="nn-twttr-share-btn">
    <w:name w:val="nn-twttr-share-btn"/>
    <w:rsid w:val="004C1082"/>
  </w:style>
  <w:style w:type="character" w:customStyle="1" w:styleId="count">
    <w:name w:val="count"/>
    <w:rsid w:val="004C1082"/>
  </w:style>
  <w:style w:type="character" w:customStyle="1" w:styleId="fbbuttontext">
    <w:name w:val="fb_button_text"/>
    <w:rsid w:val="004C1082"/>
  </w:style>
  <w:style w:type="character" w:customStyle="1" w:styleId="comment-count">
    <w:name w:val="comment-count"/>
    <w:rsid w:val="004C1082"/>
  </w:style>
  <w:style w:type="character" w:customStyle="1" w:styleId="comment-count-text">
    <w:name w:val="comment-count-text"/>
    <w:rsid w:val="004C1082"/>
  </w:style>
  <w:style w:type="character" w:customStyle="1" w:styleId="author-name">
    <w:name w:val="author-name"/>
    <w:rsid w:val="004C1082"/>
  </w:style>
  <w:style w:type="character" w:customStyle="1" w:styleId="lightheader">
    <w:name w:val="lightheader"/>
    <w:rsid w:val="004C1082"/>
  </w:style>
  <w:style w:type="character" w:customStyle="1" w:styleId="CiteCardCharCharCharCharChar">
    <w:name w:val="Cite_Card Char Char Char Char Char"/>
    <w:rsid w:val="004C1082"/>
  </w:style>
  <w:style w:type="character" w:customStyle="1" w:styleId="CiteCardCharCharCharCharCharChar">
    <w:name w:val="Cite_Card Char Char Char Char Char Char"/>
    <w:rsid w:val="004C1082"/>
  </w:style>
  <w:style w:type="character" w:customStyle="1" w:styleId="yahoobuzzbadge">
    <w:name w:val="yahoobuzzbadge"/>
    <w:rsid w:val="004C1082"/>
  </w:style>
  <w:style w:type="character" w:customStyle="1" w:styleId="fbsharecountinner">
    <w:name w:val="fb_share_count_inner"/>
    <w:rsid w:val="004C1082"/>
  </w:style>
  <w:style w:type="character" w:customStyle="1" w:styleId="fbconnectbuttontext">
    <w:name w:val="fbconnectbutton_text"/>
    <w:rsid w:val="004C1082"/>
  </w:style>
  <w:style w:type="paragraph" w:customStyle="1" w:styleId="Sourcename">
    <w:name w:val="Source name"/>
    <w:basedOn w:val="Normal"/>
    <w:qFormat/>
    <w:rsid w:val="004C1082"/>
    <w:pPr>
      <w:spacing w:after="0" w:line="240" w:lineRule="auto"/>
    </w:pPr>
  </w:style>
  <w:style w:type="character" w:customStyle="1" w:styleId="SourcenameChar">
    <w:name w:val="Source name Char"/>
    <w:locked/>
    <w:rsid w:val="004C1082"/>
  </w:style>
  <w:style w:type="character" w:customStyle="1" w:styleId="StrongEmphasis">
    <w:name w:val="Strong Emphasis"/>
    <w:rsid w:val="004C1082"/>
  </w:style>
  <w:style w:type="character" w:customStyle="1" w:styleId="Caption2">
    <w:name w:val="Caption2"/>
    <w:rsid w:val="004C1082"/>
  </w:style>
  <w:style w:type="character" w:customStyle="1" w:styleId="Style11ptItalicUnderline">
    <w:name w:val="Style 11 pt Italic Underline"/>
    <w:rsid w:val="004C1082"/>
  </w:style>
  <w:style w:type="character" w:customStyle="1" w:styleId="Style11ptItalic">
    <w:name w:val="Style 11 pt Italic"/>
    <w:rsid w:val="004C1082"/>
  </w:style>
  <w:style w:type="character" w:customStyle="1" w:styleId="Style6pt">
    <w:name w:val="Style 6 pt"/>
    <w:qFormat/>
    <w:rsid w:val="004C1082"/>
  </w:style>
  <w:style w:type="character" w:customStyle="1" w:styleId="article-articlebody">
    <w:name w:val="article-articlebody"/>
    <w:basedOn w:val="DefaultParagraphFont"/>
    <w:rsid w:val="004C1082"/>
  </w:style>
  <w:style w:type="character" w:customStyle="1" w:styleId="pageheader0">
    <w:name w:val="pageheader"/>
    <w:basedOn w:val="DefaultParagraphFont"/>
    <w:rsid w:val="004C1082"/>
  </w:style>
  <w:style w:type="character" w:customStyle="1" w:styleId="AuthorCharChar">
    <w:name w:val="Author Char Char"/>
    <w:rsid w:val="004C1082"/>
  </w:style>
  <w:style w:type="character" w:customStyle="1" w:styleId="smallchar0">
    <w:name w:val="smallchar"/>
    <w:basedOn w:val="DefaultParagraphFont"/>
    <w:rsid w:val="004C1082"/>
  </w:style>
  <w:style w:type="character" w:customStyle="1" w:styleId="Shortcite">
    <w:name w:val="Shortcite"/>
    <w:rsid w:val="004C1082"/>
  </w:style>
  <w:style w:type="character" w:customStyle="1" w:styleId="Longcite">
    <w:name w:val="Longcite"/>
    <w:rsid w:val="004C1082"/>
  </w:style>
  <w:style w:type="character" w:customStyle="1" w:styleId="StyleStyle7pt8pt">
    <w:name w:val="Style Style 7 pt + 8 pt"/>
    <w:rsid w:val="004C1082"/>
  </w:style>
  <w:style w:type="character" w:customStyle="1" w:styleId="StyleStyleThickunderlineBold1">
    <w:name w:val="Style Style Thick underline + Bold1"/>
    <w:rsid w:val="004C1082"/>
  </w:style>
  <w:style w:type="character" w:customStyle="1" w:styleId="StyleUnderline2">
    <w:name w:val="Style Underline2"/>
    <w:rsid w:val="004C1082"/>
  </w:style>
  <w:style w:type="character" w:customStyle="1" w:styleId="tagchar">
    <w:name w:val="tagchar"/>
    <w:basedOn w:val="DefaultParagraphFont"/>
    <w:rsid w:val="004C1082"/>
  </w:style>
  <w:style w:type="character" w:customStyle="1" w:styleId="address">
    <w:name w:val="address"/>
    <w:rsid w:val="004C1082"/>
  </w:style>
  <w:style w:type="character" w:customStyle="1" w:styleId="NormalizationChar">
    <w:name w:val="Normalization Char"/>
    <w:rsid w:val="004C1082"/>
  </w:style>
  <w:style w:type="character" w:customStyle="1" w:styleId="maintextbldleft">
    <w:name w:val="maintextbldleft"/>
    <w:basedOn w:val="DefaultParagraphFont"/>
    <w:rsid w:val="004C1082"/>
  </w:style>
  <w:style w:type="character" w:customStyle="1" w:styleId="maintextleft">
    <w:name w:val="maintextleft"/>
    <w:basedOn w:val="DefaultParagraphFont"/>
    <w:rsid w:val="004C1082"/>
  </w:style>
  <w:style w:type="character" w:customStyle="1" w:styleId="highlight1">
    <w:name w:val="highlight"/>
    <w:rsid w:val="004C1082"/>
  </w:style>
  <w:style w:type="character" w:customStyle="1" w:styleId="Shrinker">
    <w:name w:val="Shrinker"/>
    <w:rsid w:val="004C1082"/>
  </w:style>
  <w:style w:type="character" w:customStyle="1" w:styleId="heading2char1">
    <w:name w:val="heading2char"/>
    <w:basedOn w:val="DefaultParagraphFont"/>
    <w:rsid w:val="004C1082"/>
  </w:style>
  <w:style w:type="character" w:customStyle="1" w:styleId="heading3char1">
    <w:name w:val="heading3char1"/>
    <w:basedOn w:val="DefaultParagraphFont"/>
    <w:rsid w:val="004C1082"/>
  </w:style>
  <w:style w:type="character" w:customStyle="1" w:styleId="underlinea">
    <w:name w:val="underlinea"/>
    <w:basedOn w:val="DefaultParagraphFont"/>
    <w:rsid w:val="004C1082"/>
  </w:style>
  <w:style w:type="character" w:customStyle="1" w:styleId="StyleUnderlineChar9pt2">
    <w:name w:val="Style Underline Char + 9 pt2"/>
    <w:rsid w:val="004C1082"/>
  </w:style>
  <w:style w:type="character" w:customStyle="1" w:styleId="StyleUnderlineChar9ptBold1">
    <w:name w:val="Style Underline Char + 9 pt Bold1"/>
    <w:rsid w:val="004C1082"/>
  </w:style>
  <w:style w:type="character" w:customStyle="1" w:styleId="FontStyle329">
    <w:name w:val="Font Style329"/>
    <w:uiPriority w:val="99"/>
    <w:rsid w:val="004C1082"/>
  </w:style>
  <w:style w:type="character" w:customStyle="1" w:styleId="styleboldunderline">
    <w:name w:val="styleboldunderline"/>
    <w:rsid w:val="004C1082"/>
  </w:style>
  <w:style w:type="character" w:customStyle="1" w:styleId="FontStyle291">
    <w:name w:val="Font Style291"/>
    <w:uiPriority w:val="99"/>
    <w:rsid w:val="004C1082"/>
  </w:style>
  <w:style w:type="character" w:customStyle="1" w:styleId="FontStyle232">
    <w:name w:val="Font Style232"/>
    <w:uiPriority w:val="99"/>
    <w:rsid w:val="004C1082"/>
  </w:style>
  <w:style w:type="character" w:customStyle="1" w:styleId="MicroTextCharChar">
    <w:name w:val="MicroText Char Char"/>
    <w:rsid w:val="004C1082"/>
  </w:style>
  <w:style w:type="character" w:customStyle="1" w:styleId="Hyperlink6">
    <w:name w:val="Hyperlink6"/>
    <w:rsid w:val="004C1082"/>
  </w:style>
  <w:style w:type="character" w:customStyle="1" w:styleId="pmterms11">
    <w:name w:val="pmterms11"/>
    <w:rsid w:val="004C1082"/>
  </w:style>
  <w:style w:type="character" w:customStyle="1" w:styleId="style61">
    <w:name w:val="style6"/>
    <w:rsid w:val="004C1082"/>
  </w:style>
  <w:style w:type="character" w:customStyle="1" w:styleId="Title2">
    <w:name w:val="Title2"/>
    <w:basedOn w:val="DefaultParagraphFont"/>
    <w:rsid w:val="004C1082"/>
  </w:style>
  <w:style w:type="character" w:customStyle="1" w:styleId="pmterms12">
    <w:name w:val="pmterms12"/>
    <w:basedOn w:val="DefaultParagraphFont"/>
    <w:rsid w:val="004C1082"/>
  </w:style>
  <w:style w:type="character" w:customStyle="1" w:styleId="BoldandUnderlineChar1Char2Char">
    <w:name w:val="Bold and Underline Char1 Char2 Char"/>
    <w:basedOn w:val="DefaultParagraphFont"/>
    <w:rsid w:val="004C1082"/>
  </w:style>
  <w:style w:type="character" w:customStyle="1" w:styleId="cardtextsmallCharCharCharCharCharCharCharCharCharCharCharChar">
    <w:name w:val="card text small Char Char Char Char Char Char Char Char Char Char Char Char"/>
    <w:basedOn w:val="DefaultParagraphFont"/>
    <w:rsid w:val="004C108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4C1082"/>
  </w:style>
  <w:style w:type="character" w:customStyle="1" w:styleId="pmterms2">
    <w:name w:val="pmterms2"/>
    <w:basedOn w:val="DefaultParagraphFont"/>
    <w:rsid w:val="004C1082"/>
  </w:style>
  <w:style w:type="character" w:customStyle="1" w:styleId="BoldandUnderlineChar1Char2CharChar">
    <w:name w:val="Bold and Underline Char1 Char2 Char Char"/>
    <w:basedOn w:val="DefaultParagraphFont"/>
    <w:rsid w:val="004C1082"/>
  </w:style>
  <w:style w:type="character" w:customStyle="1" w:styleId="UnderlineChar1Char1">
    <w:name w:val="Underline Char1 Char1"/>
    <w:basedOn w:val="DefaultParagraphFont"/>
    <w:rsid w:val="004C1082"/>
  </w:style>
  <w:style w:type="character" w:customStyle="1" w:styleId="UnderlineChar6CharCharCharCharCharCharCharChar">
    <w:name w:val="Underline Char6 Char Char Char Char Char Char Char Char"/>
    <w:basedOn w:val="DefaultParagraphFont"/>
    <w:rsid w:val="004C1082"/>
  </w:style>
  <w:style w:type="character" w:customStyle="1" w:styleId="BoldText12pt">
    <w:name w:val="Bold Text 12 pt"/>
    <w:autoRedefine/>
    <w:rsid w:val="004C1082"/>
  </w:style>
  <w:style w:type="paragraph" w:styleId="BodyTextIndent2">
    <w:name w:val="Body Text Indent 2"/>
    <w:basedOn w:val="Normal"/>
    <w:link w:val="BodyTextIndent2Char1"/>
    <w:unhideWhenUsed/>
    <w:rsid w:val="004C1082"/>
    <w:pPr>
      <w:spacing w:after="120" w:line="480" w:lineRule="auto"/>
      <w:ind w:left="360"/>
    </w:pPr>
  </w:style>
  <w:style w:type="character" w:customStyle="1" w:styleId="BodyTextIndent2Char1">
    <w:name w:val="Body Text Indent 2 Char1"/>
    <w:basedOn w:val="DefaultParagraphFont"/>
    <w:link w:val="BodyTextIndent2"/>
    <w:rsid w:val="004C1082"/>
    <w:rPr>
      <w:rFonts w:ascii="Calibri" w:hAnsi="Calibri"/>
      <w:sz w:val="22"/>
    </w:rPr>
  </w:style>
  <w:style w:type="character" w:customStyle="1" w:styleId="Style2CharChar">
    <w:name w:val="Style2 Char Char"/>
    <w:basedOn w:val="DefaultParagraphFont"/>
    <w:rsid w:val="004C1082"/>
  </w:style>
  <w:style w:type="character" w:customStyle="1" w:styleId="DebateCiteCharCharChar">
    <w:name w:val="Debate Cite Char Char Char"/>
    <w:basedOn w:val="DefaultParagraphFont"/>
    <w:rsid w:val="004C1082"/>
  </w:style>
  <w:style w:type="paragraph" w:styleId="BodyTextFirstIndent">
    <w:name w:val="Body Text First Indent"/>
    <w:basedOn w:val="BodyText"/>
    <w:link w:val="BodyTextFirstIndentChar1"/>
    <w:rsid w:val="004C1082"/>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4C1082"/>
    <w:rPr>
      <w:rFonts w:ascii="Georgia" w:hAnsi="Georgia"/>
      <w:sz w:val="22"/>
    </w:rPr>
  </w:style>
  <w:style w:type="character" w:customStyle="1" w:styleId="Style10ptBold">
    <w:name w:val="Style 10 pt Bold"/>
    <w:basedOn w:val="DefaultParagraphFont"/>
    <w:rsid w:val="004C1082"/>
  </w:style>
  <w:style w:type="character" w:customStyle="1" w:styleId="text9">
    <w:name w:val="text9"/>
    <w:basedOn w:val="DefaultParagraphFont"/>
    <w:rsid w:val="004C1082"/>
  </w:style>
  <w:style w:type="character" w:customStyle="1" w:styleId="text21">
    <w:name w:val="text21"/>
    <w:basedOn w:val="DefaultParagraphFont"/>
    <w:rsid w:val="004C1082"/>
  </w:style>
  <w:style w:type="character" w:customStyle="1" w:styleId="text19">
    <w:name w:val="text19"/>
    <w:basedOn w:val="DefaultParagraphFont"/>
    <w:rsid w:val="004C1082"/>
  </w:style>
  <w:style w:type="character" w:customStyle="1" w:styleId="term2">
    <w:name w:val="term2"/>
    <w:basedOn w:val="DefaultParagraphFont"/>
    <w:rsid w:val="004C1082"/>
  </w:style>
  <w:style w:type="character" w:customStyle="1" w:styleId="ToReadChar">
    <w:name w:val="To Read Char"/>
    <w:basedOn w:val="DefaultParagraphFont"/>
    <w:rsid w:val="004C1082"/>
  </w:style>
  <w:style w:type="character" w:customStyle="1" w:styleId="ToReadCharChar">
    <w:name w:val="To Read Char Char"/>
    <w:basedOn w:val="DefaultParagraphFont"/>
    <w:rsid w:val="004C1082"/>
  </w:style>
  <w:style w:type="character" w:customStyle="1" w:styleId="storytextstyle">
    <w:name w:val="storytextstyle"/>
    <w:basedOn w:val="DefaultParagraphFont"/>
    <w:rsid w:val="004C1082"/>
  </w:style>
  <w:style w:type="character" w:customStyle="1" w:styleId="cardunderlinedCharChar">
    <w:name w:val="card underlined Char Char"/>
    <w:basedOn w:val="DefaultParagraphFont"/>
    <w:rsid w:val="004C1082"/>
  </w:style>
  <w:style w:type="character" w:customStyle="1" w:styleId="articlehead21">
    <w:name w:val="articlehead21"/>
    <w:basedOn w:val="DefaultParagraphFont"/>
    <w:rsid w:val="004C1082"/>
  </w:style>
  <w:style w:type="character" w:customStyle="1" w:styleId="BoldandUnderlineChar2Char1">
    <w:name w:val="Bold and Underline Char2 Char1"/>
    <w:basedOn w:val="DefaultParagraphFont"/>
    <w:rsid w:val="004C1082"/>
  </w:style>
  <w:style w:type="character" w:customStyle="1" w:styleId="TagCiteChar10">
    <w:name w:val="Tag/Cite Char1"/>
    <w:basedOn w:val="DefaultParagraphFont"/>
    <w:rsid w:val="004C1082"/>
  </w:style>
  <w:style w:type="character" w:customStyle="1" w:styleId="CardCharChar0">
    <w:name w:val="Card Char Char"/>
    <w:basedOn w:val="DefaultParagraphFont"/>
    <w:rsid w:val="004C1082"/>
  </w:style>
  <w:style w:type="character" w:customStyle="1" w:styleId="BriefTitle1Char">
    <w:name w:val="Brief Title 1 Char"/>
    <w:basedOn w:val="DefaultParagraphFont"/>
    <w:rsid w:val="004C1082"/>
  </w:style>
  <w:style w:type="character" w:customStyle="1" w:styleId="TagCiteCharChar">
    <w:name w:val="Tag/Cite Char Char"/>
    <w:basedOn w:val="DefaultParagraphFont"/>
    <w:rsid w:val="004C1082"/>
  </w:style>
  <w:style w:type="character" w:customStyle="1" w:styleId="prodgeneral1">
    <w:name w:val="prodgeneral1"/>
    <w:basedOn w:val="DefaultParagraphFont"/>
    <w:rsid w:val="004C1082"/>
  </w:style>
  <w:style w:type="character" w:customStyle="1" w:styleId="texto11">
    <w:name w:val="texto11"/>
    <w:basedOn w:val="DefaultParagraphFont"/>
    <w:rsid w:val="004C1082"/>
  </w:style>
  <w:style w:type="character" w:customStyle="1" w:styleId="date10">
    <w:name w:val="date1"/>
    <w:basedOn w:val="DefaultParagraphFont"/>
    <w:rsid w:val="004C1082"/>
  </w:style>
  <w:style w:type="character" w:customStyle="1" w:styleId="summary1">
    <w:name w:val="summary1"/>
    <w:basedOn w:val="DefaultParagraphFont"/>
    <w:rsid w:val="004C1082"/>
  </w:style>
  <w:style w:type="character" w:customStyle="1" w:styleId="text3">
    <w:name w:val="text3"/>
    <w:basedOn w:val="DefaultParagraphFont"/>
    <w:rsid w:val="004C1082"/>
  </w:style>
  <w:style w:type="character" w:customStyle="1" w:styleId="featurecontentgray1">
    <w:name w:val="featurecontentgray1"/>
    <w:basedOn w:val="DefaultParagraphFont"/>
    <w:rsid w:val="004C1082"/>
  </w:style>
  <w:style w:type="character" w:customStyle="1" w:styleId="CardCharCharChar0">
    <w:name w:val="Card Char Char Char"/>
    <w:basedOn w:val="DefaultParagraphFont"/>
    <w:rsid w:val="004C1082"/>
  </w:style>
  <w:style w:type="character" w:customStyle="1" w:styleId="big1">
    <w:name w:val="big1"/>
    <w:basedOn w:val="DefaultParagraphFont"/>
    <w:rsid w:val="004C1082"/>
  </w:style>
  <w:style w:type="character" w:customStyle="1" w:styleId="articletitle1">
    <w:name w:val="articletitle1"/>
    <w:basedOn w:val="DefaultParagraphFont"/>
    <w:rsid w:val="004C1082"/>
  </w:style>
  <w:style w:type="character" w:customStyle="1" w:styleId="prodgeneral">
    <w:name w:val="prodgeneral"/>
    <w:basedOn w:val="DefaultParagraphFont"/>
    <w:rsid w:val="004C1082"/>
  </w:style>
  <w:style w:type="character" w:customStyle="1" w:styleId="Style10pt">
    <w:name w:val="Style 10 pt"/>
    <w:basedOn w:val="DefaultParagraphFont"/>
    <w:rsid w:val="004C1082"/>
  </w:style>
  <w:style w:type="character" w:customStyle="1" w:styleId="StyleUnderlineChar0">
    <w:name w:val="Style Underline + Char"/>
    <w:basedOn w:val="DefaultParagraphFont"/>
    <w:rsid w:val="004C1082"/>
  </w:style>
  <w:style w:type="character" w:customStyle="1" w:styleId="highlightChar">
    <w:name w:val="highlight Char"/>
    <w:basedOn w:val="DefaultParagraphFont"/>
    <w:rsid w:val="004C1082"/>
  </w:style>
  <w:style w:type="character" w:customStyle="1" w:styleId="citeChar">
    <w:name w:val="cite Char"/>
    <w:basedOn w:val="DefaultParagraphFont"/>
    <w:rsid w:val="004C1082"/>
  </w:style>
  <w:style w:type="character" w:customStyle="1" w:styleId="OffensiveLanguageChar">
    <w:name w:val="Offensive Language Char"/>
    <w:rsid w:val="004C1082"/>
  </w:style>
  <w:style w:type="character" w:customStyle="1" w:styleId="yellowfadeinnerspan">
    <w:name w:val="yellowfadeinnerspan"/>
    <w:rsid w:val="004C1082"/>
  </w:style>
  <w:style w:type="character" w:customStyle="1" w:styleId="ipa">
    <w:name w:val="ipa"/>
    <w:basedOn w:val="DefaultParagraphFont"/>
    <w:rsid w:val="004C1082"/>
  </w:style>
  <w:style w:type="table" w:customStyle="1" w:styleId="TableGrid1">
    <w:name w:val="Table Grid1"/>
    <w:basedOn w:val="TableNormal"/>
    <w:rsid w:val="004C1082"/>
    <w:pPr>
      <w:spacing w:after="200" w:line="276" w:lineRule="auto"/>
    </w:pPr>
    <w:rPr>
      <w:rFonts w:eastAsiaTheme="minorHAnsi"/>
      <w:sz w:val="22"/>
      <w:szCs w:val="22"/>
    </w:rPr>
    <w:tblPr/>
  </w:style>
  <w:style w:type="character" w:customStyle="1" w:styleId="StyleciteChar">
    <w:name w:val="Style cite + Char"/>
    <w:basedOn w:val="DefaultParagraphFont"/>
    <w:rsid w:val="004C1082"/>
  </w:style>
  <w:style w:type="character" w:customStyle="1" w:styleId="H4TagChar1">
    <w:name w:val="H4 (Tag) Char1"/>
    <w:locked/>
    <w:rsid w:val="004C1082"/>
  </w:style>
  <w:style w:type="paragraph" w:customStyle="1" w:styleId="description">
    <w:name w:val="description"/>
    <w:basedOn w:val="Normal"/>
    <w:uiPriority w:val="99"/>
    <w:qFormat/>
    <w:rsid w:val="004C1082"/>
    <w:pPr>
      <w:spacing w:after="0" w:line="240" w:lineRule="auto"/>
    </w:pPr>
  </w:style>
  <w:style w:type="paragraph" w:customStyle="1" w:styleId="credit">
    <w:name w:val="credit"/>
    <w:basedOn w:val="Normal"/>
    <w:next w:val="BodyText5"/>
    <w:qFormat/>
    <w:rsid w:val="004C1082"/>
    <w:pPr>
      <w:spacing w:after="0" w:line="240" w:lineRule="auto"/>
    </w:pPr>
  </w:style>
  <w:style w:type="character" w:customStyle="1" w:styleId="DebateUnderlinedChar">
    <w:name w:val="Debate Underlined Char"/>
    <w:locked/>
    <w:rsid w:val="004C1082"/>
  </w:style>
  <w:style w:type="paragraph" w:customStyle="1" w:styleId="DebateUnderlined">
    <w:name w:val="Debate Underlined"/>
    <w:basedOn w:val="Normal"/>
    <w:next w:val="about"/>
    <w:qFormat/>
    <w:rsid w:val="004C1082"/>
    <w:pPr>
      <w:spacing w:after="0" w:line="240" w:lineRule="auto"/>
    </w:pPr>
  </w:style>
  <w:style w:type="character" w:customStyle="1" w:styleId="Card10f2Char">
    <w:name w:val="Card.10.f2 Char"/>
    <w:locked/>
    <w:rsid w:val="004C1082"/>
  </w:style>
  <w:style w:type="paragraph" w:customStyle="1" w:styleId="Card10f2">
    <w:name w:val="Card.10.f2"/>
    <w:basedOn w:val="Normal"/>
    <w:next w:val="thumbnail"/>
    <w:autoRedefine/>
    <w:qFormat/>
    <w:rsid w:val="004C1082"/>
    <w:pPr>
      <w:spacing w:after="0" w:line="240" w:lineRule="auto"/>
    </w:pPr>
  </w:style>
  <w:style w:type="character" w:customStyle="1" w:styleId="Bodytext6">
    <w:name w:val="Body text_"/>
    <w:basedOn w:val="DefaultParagraphFont"/>
    <w:link w:val="BodyText20"/>
    <w:locked/>
    <w:rsid w:val="004C1082"/>
    <w:rPr>
      <w:shd w:val="clear" w:color="auto" w:fill="FFFFFF"/>
    </w:rPr>
  </w:style>
  <w:style w:type="paragraph" w:customStyle="1" w:styleId="BodyText5">
    <w:name w:val="Body Text5"/>
    <w:basedOn w:val="Normal"/>
    <w:next w:val="wallacepara"/>
    <w:qFormat/>
    <w:rsid w:val="004C1082"/>
    <w:pPr>
      <w:spacing w:after="0" w:line="240" w:lineRule="auto"/>
    </w:pPr>
  </w:style>
  <w:style w:type="paragraph" w:customStyle="1" w:styleId="user">
    <w:name w:val="user"/>
    <w:basedOn w:val="Normal"/>
    <w:next w:val="morelink"/>
    <w:qFormat/>
    <w:rsid w:val="004C1082"/>
    <w:pPr>
      <w:spacing w:after="0" w:line="240" w:lineRule="auto"/>
    </w:pPr>
  </w:style>
  <w:style w:type="paragraph" w:customStyle="1" w:styleId="about">
    <w:name w:val="about"/>
    <w:basedOn w:val="Normal"/>
    <w:next w:val="audiolink"/>
    <w:qFormat/>
    <w:rsid w:val="004C1082"/>
    <w:pPr>
      <w:spacing w:after="0" w:line="240" w:lineRule="auto"/>
    </w:pPr>
  </w:style>
  <w:style w:type="paragraph" w:customStyle="1" w:styleId="t6">
    <w:name w:val="t6"/>
    <w:basedOn w:val="Normal"/>
    <w:next w:val="nav1"/>
    <w:qFormat/>
    <w:rsid w:val="004C1082"/>
    <w:pPr>
      <w:spacing w:after="0" w:line="240" w:lineRule="auto"/>
    </w:pPr>
  </w:style>
  <w:style w:type="paragraph" w:customStyle="1" w:styleId="thumbnail">
    <w:name w:val="thumbnail"/>
    <w:basedOn w:val="Normal"/>
    <w:next w:val="nav2"/>
    <w:qFormat/>
    <w:rsid w:val="004C1082"/>
    <w:pPr>
      <w:spacing w:after="0" w:line="240" w:lineRule="auto"/>
    </w:pPr>
  </w:style>
  <w:style w:type="paragraph" w:customStyle="1" w:styleId="stand-first-alone">
    <w:name w:val="stand-first-alone"/>
    <w:basedOn w:val="Normal"/>
    <w:next w:val="Pa0"/>
    <w:qFormat/>
    <w:rsid w:val="004C1082"/>
    <w:pPr>
      <w:spacing w:after="0" w:line="240" w:lineRule="auto"/>
    </w:pPr>
  </w:style>
  <w:style w:type="paragraph" w:customStyle="1" w:styleId="wallacepara">
    <w:name w:val="wallacepara"/>
    <w:basedOn w:val="Normal"/>
    <w:next w:val="CM45"/>
    <w:qFormat/>
    <w:rsid w:val="004C1082"/>
    <w:pPr>
      <w:spacing w:after="0" w:line="240" w:lineRule="auto"/>
    </w:pPr>
  </w:style>
  <w:style w:type="paragraph" w:customStyle="1" w:styleId="morelink">
    <w:name w:val="morelink"/>
    <w:basedOn w:val="Normal"/>
    <w:next w:val="CM46"/>
    <w:qFormat/>
    <w:rsid w:val="004C1082"/>
    <w:pPr>
      <w:spacing w:after="0" w:line="240" w:lineRule="auto"/>
    </w:pPr>
  </w:style>
  <w:style w:type="paragraph" w:customStyle="1" w:styleId="audiolink">
    <w:name w:val="audiolink"/>
    <w:basedOn w:val="Normal"/>
    <w:next w:val="F4-NormalText"/>
    <w:qFormat/>
    <w:rsid w:val="004C1082"/>
    <w:pPr>
      <w:spacing w:after="0" w:line="240" w:lineRule="auto"/>
    </w:pPr>
  </w:style>
  <w:style w:type="paragraph" w:customStyle="1" w:styleId="titlestyle1">
    <w:name w:val="titlestyle1"/>
    <w:basedOn w:val="Normal"/>
    <w:next w:val="FullText"/>
    <w:qFormat/>
    <w:rsid w:val="004C1082"/>
    <w:pPr>
      <w:spacing w:after="0" w:line="240" w:lineRule="auto"/>
    </w:pPr>
  </w:style>
  <w:style w:type="paragraph" w:customStyle="1" w:styleId="nav1">
    <w:name w:val="nav1"/>
    <w:basedOn w:val="Normal"/>
    <w:next w:val="TagLine"/>
    <w:qFormat/>
    <w:rsid w:val="004C1082"/>
    <w:pPr>
      <w:spacing w:after="0" w:line="240" w:lineRule="auto"/>
    </w:pPr>
  </w:style>
  <w:style w:type="paragraph" w:customStyle="1" w:styleId="nav2">
    <w:name w:val="nav2"/>
    <w:basedOn w:val="Normal"/>
    <w:qFormat/>
    <w:rsid w:val="004C1082"/>
    <w:pPr>
      <w:spacing w:after="0" w:line="240" w:lineRule="auto"/>
    </w:pPr>
  </w:style>
  <w:style w:type="paragraph" w:customStyle="1" w:styleId="Pa0">
    <w:name w:val="Pa0"/>
    <w:basedOn w:val="Normal"/>
    <w:uiPriority w:val="99"/>
    <w:qFormat/>
    <w:rsid w:val="004C1082"/>
    <w:pPr>
      <w:spacing w:after="0" w:line="240" w:lineRule="auto"/>
    </w:pPr>
  </w:style>
  <w:style w:type="paragraph" w:customStyle="1" w:styleId="CM45">
    <w:name w:val="CM45"/>
    <w:basedOn w:val="Normal"/>
    <w:uiPriority w:val="99"/>
    <w:qFormat/>
    <w:rsid w:val="004C1082"/>
    <w:pPr>
      <w:spacing w:after="0" w:line="240" w:lineRule="auto"/>
    </w:pPr>
  </w:style>
  <w:style w:type="paragraph" w:customStyle="1" w:styleId="CM46">
    <w:name w:val="CM46"/>
    <w:basedOn w:val="Normal"/>
    <w:uiPriority w:val="99"/>
    <w:qFormat/>
    <w:rsid w:val="004C1082"/>
    <w:pPr>
      <w:spacing w:after="0" w:line="240" w:lineRule="auto"/>
    </w:pPr>
  </w:style>
  <w:style w:type="paragraph" w:customStyle="1" w:styleId="F4-NormalText">
    <w:name w:val="F4 - Normal Text"/>
    <w:basedOn w:val="Normal"/>
    <w:uiPriority w:val="99"/>
    <w:qFormat/>
    <w:rsid w:val="004C1082"/>
    <w:pPr>
      <w:spacing w:after="0" w:line="240" w:lineRule="auto"/>
    </w:pPr>
  </w:style>
  <w:style w:type="character" w:customStyle="1" w:styleId="Heading18">
    <w:name w:val="Heading #18_"/>
    <w:basedOn w:val="DefaultParagraphFont"/>
    <w:locked/>
    <w:rsid w:val="004C1082"/>
  </w:style>
  <w:style w:type="paragraph" w:customStyle="1" w:styleId="Heading180">
    <w:name w:val="Heading #18"/>
    <w:basedOn w:val="Normal"/>
    <w:qFormat/>
    <w:rsid w:val="004C1082"/>
    <w:pPr>
      <w:spacing w:after="0" w:line="240" w:lineRule="auto"/>
    </w:pPr>
  </w:style>
  <w:style w:type="character" w:customStyle="1" w:styleId="Picturecaption2">
    <w:name w:val="Picture caption (2)_"/>
    <w:basedOn w:val="DefaultParagraphFont"/>
    <w:locked/>
    <w:rsid w:val="004C1082"/>
  </w:style>
  <w:style w:type="paragraph" w:customStyle="1" w:styleId="Picturecaption20">
    <w:name w:val="Picture caption (2)"/>
    <w:basedOn w:val="Normal"/>
    <w:qFormat/>
    <w:rsid w:val="004C1082"/>
    <w:pPr>
      <w:spacing w:after="0" w:line="240" w:lineRule="auto"/>
    </w:pPr>
  </w:style>
  <w:style w:type="character" w:customStyle="1" w:styleId="Picturecaption">
    <w:name w:val="Picture caption_"/>
    <w:basedOn w:val="DefaultParagraphFont"/>
    <w:locked/>
    <w:rsid w:val="004C1082"/>
  </w:style>
  <w:style w:type="paragraph" w:customStyle="1" w:styleId="Picturecaption0">
    <w:name w:val="Picture caption"/>
    <w:basedOn w:val="Normal"/>
    <w:qFormat/>
    <w:rsid w:val="004C1082"/>
    <w:pPr>
      <w:spacing w:after="0" w:line="240" w:lineRule="auto"/>
    </w:pPr>
  </w:style>
  <w:style w:type="character" w:customStyle="1" w:styleId="Bodytext31">
    <w:name w:val="Body text (31)_"/>
    <w:basedOn w:val="DefaultParagraphFont"/>
    <w:locked/>
    <w:rsid w:val="004C1082"/>
  </w:style>
  <w:style w:type="paragraph" w:customStyle="1" w:styleId="Bodytext310">
    <w:name w:val="Body text (31)"/>
    <w:basedOn w:val="Normal"/>
    <w:qFormat/>
    <w:rsid w:val="004C1082"/>
    <w:pPr>
      <w:spacing w:after="0" w:line="240" w:lineRule="auto"/>
    </w:pPr>
  </w:style>
  <w:style w:type="character" w:customStyle="1" w:styleId="Heading22">
    <w:name w:val="Heading #22_"/>
    <w:basedOn w:val="DefaultParagraphFont"/>
    <w:locked/>
    <w:rsid w:val="004C1082"/>
  </w:style>
  <w:style w:type="paragraph" w:customStyle="1" w:styleId="Heading220">
    <w:name w:val="Heading #22"/>
    <w:basedOn w:val="Normal"/>
    <w:qFormat/>
    <w:rsid w:val="004C1082"/>
    <w:pPr>
      <w:spacing w:after="0" w:line="240" w:lineRule="auto"/>
    </w:pPr>
  </w:style>
  <w:style w:type="character" w:customStyle="1" w:styleId="Bodytext131">
    <w:name w:val="Body text (131)_"/>
    <w:basedOn w:val="DefaultParagraphFont"/>
    <w:locked/>
    <w:rsid w:val="004C1082"/>
  </w:style>
  <w:style w:type="paragraph" w:customStyle="1" w:styleId="Bodytext1310">
    <w:name w:val="Body text (131)"/>
    <w:basedOn w:val="Normal"/>
    <w:qFormat/>
    <w:rsid w:val="004C1082"/>
    <w:pPr>
      <w:spacing w:after="0" w:line="240" w:lineRule="auto"/>
    </w:pPr>
  </w:style>
  <w:style w:type="character" w:customStyle="1" w:styleId="Bodytext140">
    <w:name w:val="Body text (140)_"/>
    <w:basedOn w:val="DefaultParagraphFont"/>
    <w:locked/>
    <w:rsid w:val="004C1082"/>
  </w:style>
  <w:style w:type="paragraph" w:customStyle="1" w:styleId="Bodytext1400">
    <w:name w:val="Body text (140)"/>
    <w:basedOn w:val="Normal"/>
    <w:qFormat/>
    <w:rsid w:val="004C1082"/>
    <w:pPr>
      <w:spacing w:after="0" w:line="240" w:lineRule="auto"/>
    </w:pPr>
  </w:style>
  <w:style w:type="character" w:customStyle="1" w:styleId="Bodytext141">
    <w:name w:val="Body text (141)_"/>
    <w:basedOn w:val="DefaultParagraphFont"/>
    <w:locked/>
    <w:rsid w:val="004C1082"/>
  </w:style>
  <w:style w:type="paragraph" w:customStyle="1" w:styleId="Bodytext1410">
    <w:name w:val="Body text (141)"/>
    <w:basedOn w:val="Normal"/>
    <w:qFormat/>
    <w:rsid w:val="004C1082"/>
    <w:pPr>
      <w:spacing w:after="0" w:line="240" w:lineRule="auto"/>
    </w:pPr>
  </w:style>
  <w:style w:type="character" w:customStyle="1" w:styleId="Tableofcontents20">
    <w:name w:val="Table of contents (20)_"/>
    <w:basedOn w:val="DefaultParagraphFont"/>
    <w:locked/>
    <w:rsid w:val="004C1082"/>
  </w:style>
  <w:style w:type="paragraph" w:customStyle="1" w:styleId="Tableofcontents200">
    <w:name w:val="Table of contents (20)"/>
    <w:basedOn w:val="Normal"/>
    <w:qFormat/>
    <w:rsid w:val="004C1082"/>
    <w:pPr>
      <w:spacing w:after="0" w:line="240" w:lineRule="auto"/>
    </w:pPr>
  </w:style>
  <w:style w:type="character" w:customStyle="1" w:styleId="Tableofcontents21">
    <w:name w:val="Table of contents (21)_"/>
    <w:basedOn w:val="DefaultParagraphFont"/>
    <w:locked/>
    <w:rsid w:val="004C1082"/>
  </w:style>
  <w:style w:type="paragraph" w:customStyle="1" w:styleId="Tableofcontents210">
    <w:name w:val="Table of contents (21)"/>
    <w:basedOn w:val="Normal"/>
    <w:qFormat/>
    <w:rsid w:val="004C1082"/>
    <w:pPr>
      <w:spacing w:after="0" w:line="240" w:lineRule="auto"/>
    </w:pPr>
  </w:style>
  <w:style w:type="character" w:customStyle="1" w:styleId="Tableofcontents22">
    <w:name w:val="Table of contents (22)_"/>
    <w:basedOn w:val="DefaultParagraphFont"/>
    <w:locked/>
    <w:rsid w:val="004C1082"/>
  </w:style>
  <w:style w:type="paragraph" w:customStyle="1" w:styleId="Tableofcontents220">
    <w:name w:val="Table of contents (22)"/>
    <w:basedOn w:val="Normal"/>
    <w:qFormat/>
    <w:rsid w:val="004C1082"/>
    <w:pPr>
      <w:spacing w:after="0" w:line="240" w:lineRule="auto"/>
    </w:pPr>
  </w:style>
  <w:style w:type="character" w:customStyle="1" w:styleId="Bodytext142">
    <w:name w:val="Body text (142)_"/>
    <w:basedOn w:val="DefaultParagraphFont"/>
    <w:locked/>
    <w:rsid w:val="004C1082"/>
  </w:style>
  <w:style w:type="paragraph" w:customStyle="1" w:styleId="Bodytext1420">
    <w:name w:val="Body text (142)"/>
    <w:basedOn w:val="Normal"/>
    <w:qFormat/>
    <w:rsid w:val="004C1082"/>
    <w:pPr>
      <w:spacing w:after="0" w:line="240" w:lineRule="auto"/>
    </w:pPr>
  </w:style>
  <w:style w:type="character" w:customStyle="1" w:styleId="Bodytext143">
    <w:name w:val="Body text (143)_"/>
    <w:basedOn w:val="DefaultParagraphFont"/>
    <w:locked/>
    <w:rsid w:val="004C1082"/>
  </w:style>
  <w:style w:type="paragraph" w:customStyle="1" w:styleId="Bodytext1430">
    <w:name w:val="Body text (143)"/>
    <w:basedOn w:val="Normal"/>
    <w:qFormat/>
    <w:rsid w:val="004C1082"/>
    <w:pPr>
      <w:spacing w:after="0" w:line="240" w:lineRule="auto"/>
    </w:pPr>
  </w:style>
  <w:style w:type="character" w:customStyle="1" w:styleId="Bodytext144Exact">
    <w:name w:val="Body text (144) Exact"/>
    <w:basedOn w:val="DefaultParagraphFont"/>
    <w:locked/>
    <w:rsid w:val="004C1082"/>
  </w:style>
  <w:style w:type="paragraph" w:customStyle="1" w:styleId="Bodytext144">
    <w:name w:val="Body text (144)"/>
    <w:basedOn w:val="Normal"/>
    <w:qFormat/>
    <w:rsid w:val="004C1082"/>
    <w:pPr>
      <w:spacing w:after="0" w:line="240" w:lineRule="auto"/>
    </w:pPr>
  </w:style>
  <w:style w:type="character" w:customStyle="1" w:styleId="Bodytext145Exact">
    <w:name w:val="Body text (145) Exact"/>
    <w:basedOn w:val="DefaultParagraphFont"/>
    <w:locked/>
    <w:rsid w:val="004C1082"/>
  </w:style>
  <w:style w:type="paragraph" w:customStyle="1" w:styleId="Bodytext145">
    <w:name w:val="Body text (145)"/>
    <w:basedOn w:val="Normal"/>
    <w:qFormat/>
    <w:rsid w:val="004C1082"/>
    <w:pPr>
      <w:spacing w:after="0" w:line="240" w:lineRule="auto"/>
    </w:pPr>
  </w:style>
  <w:style w:type="character" w:customStyle="1" w:styleId="Bodytext146">
    <w:name w:val="Body text (146)_"/>
    <w:basedOn w:val="DefaultParagraphFont"/>
    <w:locked/>
    <w:rsid w:val="004C1082"/>
  </w:style>
  <w:style w:type="paragraph" w:customStyle="1" w:styleId="Bodytext1460">
    <w:name w:val="Body text (146)"/>
    <w:basedOn w:val="Normal"/>
    <w:qFormat/>
    <w:rsid w:val="004C1082"/>
    <w:pPr>
      <w:spacing w:after="0" w:line="240" w:lineRule="auto"/>
    </w:pPr>
  </w:style>
  <w:style w:type="character" w:customStyle="1" w:styleId="Heading23">
    <w:name w:val="Heading #23_"/>
    <w:basedOn w:val="DefaultParagraphFont"/>
    <w:locked/>
    <w:rsid w:val="004C1082"/>
  </w:style>
  <w:style w:type="paragraph" w:customStyle="1" w:styleId="Heading230">
    <w:name w:val="Heading #23"/>
    <w:basedOn w:val="Normal"/>
    <w:qFormat/>
    <w:rsid w:val="004C1082"/>
    <w:pPr>
      <w:spacing w:after="0" w:line="240" w:lineRule="auto"/>
    </w:pPr>
  </w:style>
  <w:style w:type="character" w:customStyle="1" w:styleId="Picturecaption36">
    <w:name w:val="Picture caption (36)_"/>
    <w:basedOn w:val="DefaultParagraphFont"/>
    <w:locked/>
    <w:rsid w:val="004C1082"/>
  </w:style>
  <w:style w:type="paragraph" w:customStyle="1" w:styleId="Picturecaption360">
    <w:name w:val="Picture caption (36)"/>
    <w:basedOn w:val="Normal"/>
    <w:qFormat/>
    <w:rsid w:val="004C1082"/>
    <w:pPr>
      <w:spacing w:after="0" w:line="240" w:lineRule="auto"/>
    </w:pPr>
  </w:style>
  <w:style w:type="character" w:customStyle="1" w:styleId="Picturecaption42">
    <w:name w:val="Picture caption (42)_"/>
    <w:basedOn w:val="DefaultParagraphFont"/>
    <w:locked/>
    <w:rsid w:val="004C1082"/>
  </w:style>
  <w:style w:type="paragraph" w:customStyle="1" w:styleId="Picturecaption420">
    <w:name w:val="Picture caption (42)"/>
    <w:basedOn w:val="Normal"/>
    <w:qFormat/>
    <w:rsid w:val="004C1082"/>
    <w:pPr>
      <w:spacing w:after="0" w:line="240" w:lineRule="auto"/>
    </w:pPr>
  </w:style>
  <w:style w:type="character" w:customStyle="1" w:styleId="Bodytext154">
    <w:name w:val="Body text (154)_"/>
    <w:basedOn w:val="DefaultParagraphFont"/>
    <w:locked/>
    <w:rsid w:val="004C1082"/>
  </w:style>
  <w:style w:type="paragraph" w:customStyle="1" w:styleId="Bodytext1540">
    <w:name w:val="Body text (154)"/>
    <w:basedOn w:val="Normal"/>
    <w:qFormat/>
    <w:rsid w:val="004C1082"/>
    <w:pPr>
      <w:spacing w:after="0" w:line="240" w:lineRule="auto"/>
    </w:pPr>
  </w:style>
  <w:style w:type="character" w:customStyle="1" w:styleId="Bodytext155">
    <w:name w:val="Body text (155)_"/>
    <w:basedOn w:val="DefaultParagraphFont"/>
    <w:locked/>
    <w:rsid w:val="004C1082"/>
  </w:style>
  <w:style w:type="paragraph" w:customStyle="1" w:styleId="Bodytext1550">
    <w:name w:val="Body text (155)"/>
    <w:basedOn w:val="Normal"/>
    <w:qFormat/>
    <w:rsid w:val="004C1082"/>
    <w:pPr>
      <w:spacing w:after="0" w:line="240" w:lineRule="auto"/>
    </w:pPr>
  </w:style>
  <w:style w:type="character" w:customStyle="1" w:styleId="Bodytext156">
    <w:name w:val="Body text (156)_"/>
    <w:basedOn w:val="DefaultParagraphFont"/>
    <w:locked/>
    <w:rsid w:val="004C1082"/>
  </w:style>
  <w:style w:type="paragraph" w:customStyle="1" w:styleId="Bodytext1560">
    <w:name w:val="Body text (156)"/>
    <w:basedOn w:val="Normal"/>
    <w:qFormat/>
    <w:rsid w:val="004C1082"/>
    <w:pPr>
      <w:spacing w:after="0" w:line="240" w:lineRule="auto"/>
    </w:pPr>
  </w:style>
  <w:style w:type="character" w:customStyle="1" w:styleId="Bodytext60">
    <w:name w:val="Body text (60)_"/>
    <w:basedOn w:val="DefaultParagraphFont"/>
    <w:locked/>
    <w:rsid w:val="004C1082"/>
  </w:style>
  <w:style w:type="paragraph" w:customStyle="1" w:styleId="Bodytext600">
    <w:name w:val="Body text (60)"/>
    <w:basedOn w:val="Normal"/>
    <w:qFormat/>
    <w:rsid w:val="004C1082"/>
    <w:pPr>
      <w:spacing w:after="0" w:line="240" w:lineRule="auto"/>
    </w:pPr>
  </w:style>
  <w:style w:type="character" w:customStyle="1" w:styleId="Bodytext158">
    <w:name w:val="Body text (158)_"/>
    <w:basedOn w:val="DefaultParagraphFont"/>
    <w:locked/>
    <w:rsid w:val="004C1082"/>
  </w:style>
  <w:style w:type="paragraph" w:customStyle="1" w:styleId="Bodytext1580">
    <w:name w:val="Body text (158)"/>
    <w:basedOn w:val="Normal"/>
    <w:qFormat/>
    <w:rsid w:val="004C1082"/>
    <w:pPr>
      <w:spacing w:after="0" w:line="240" w:lineRule="auto"/>
    </w:pPr>
  </w:style>
  <w:style w:type="character" w:customStyle="1" w:styleId="Bodytext159">
    <w:name w:val="Body text (159)_"/>
    <w:basedOn w:val="DefaultParagraphFont"/>
    <w:locked/>
    <w:rsid w:val="004C1082"/>
  </w:style>
  <w:style w:type="paragraph" w:customStyle="1" w:styleId="Bodytext1590">
    <w:name w:val="Body text (159)"/>
    <w:basedOn w:val="Normal"/>
    <w:qFormat/>
    <w:rsid w:val="004C1082"/>
    <w:pPr>
      <w:spacing w:after="0" w:line="240" w:lineRule="auto"/>
    </w:pPr>
  </w:style>
  <w:style w:type="character" w:customStyle="1" w:styleId="Bodytext160">
    <w:name w:val="Body text (160)_"/>
    <w:basedOn w:val="DefaultParagraphFont"/>
    <w:locked/>
    <w:rsid w:val="004C1082"/>
  </w:style>
  <w:style w:type="paragraph" w:customStyle="1" w:styleId="Bodytext1600">
    <w:name w:val="Body text (160)"/>
    <w:basedOn w:val="Normal"/>
    <w:qFormat/>
    <w:rsid w:val="004C1082"/>
    <w:pPr>
      <w:spacing w:after="0" w:line="240" w:lineRule="auto"/>
    </w:pPr>
  </w:style>
  <w:style w:type="character" w:customStyle="1" w:styleId="Picturecaption4">
    <w:name w:val="Picture caption (4)_"/>
    <w:basedOn w:val="DefaultParagraphFont"/>
    <w:locked/>
    <w:rsid w:val="004C1082"/>
  </w:style>
  <w:style w:type="paragraph" w:customStyle="1" w:styleId="Picturecaption40">
    <w:name w:val="Picture caption (4)"/>
    <w:basedOn w:val="Normal"/>
    <w:qFormat/>
    <w:rsid w:val="004C1082"/>
    <w:pPr>
      <w:spacing w:after="0" w:line="240" w:lineRule="auto"/>
    </w:pPr>
  </w:style>
  <w:style w:type="character" w:customStyle="1" w:styleId="Heading10">
    <w:name w:val="Heading #10_"/>
    <w:basedOn w:val="DefaultParagraphFont"/>
    <w:locked/>
    <w:rsid w:val="004C1082"/>
  </w:style>
  <w:style w:type="paragraph" w:customStyle="1" w:styleId="Heading100">
    <w:name w:val="Heading #10"/>
    <w:basedOn w:val="Normal"/>
    <w:qFormat/>
    <w:rsid w:val="004C1082"/>
    <w:pPr>
      <w:spacing w:after="0" w:line="240" w:lineRule="auto"/>
    </w:pPr>
  </w:style>
  <w:style w:type="character" w:customStyle="1" w:styleId="Picturecaption3">
    <w:name w:val="Picture caption (3)_"/>
    <w:basedOn w:val="DefaultParagraphFont"/>
    <w:locked/>
    <w:rsid w:val="004C1082"/>
  </w:style>
  <w:style w:type="paragraph" w:customStyle="1" w:styleId="Picturecaption30">
    <w:name w:val="Picture caption (3)"/>
    <w:basedOn w:val="Normal"/>
    <w:qFormat/>
    <w:rsid w:val="004C1082"/>
    <w:pPr>
      <w:spacing w:after="0" w:line="240" w:lineRule="auto"/>
    </w:pPr>
  </w:style>
  <w:style w:type="character" w:customStyle="1" w:styleId="Heading13">
    <w:name w:val="Heading #13_"/>
    <w:basedOn w:val="DefaultParagraphFont"/>
    <w:locked/>
    <w:rsid w:val="004C1082"/>
  </w:style>
  <w:style w:type="paragraph" w:customStyle="1" w:styleId="Heading130">
    <w:name w:val="Heading #13"/>
    <w:basedOn w:val="Normal"/>
    <w:qFormat/>
    <w:rsid w:val="004C1082"/>
    <w:pPr>
      <w:spacing w:after="0" w:line="240" w:lineRule="auto"/>
    </w:pPr>
  </w:style>
  <w:style w:type="character" w:customStyle="1" w:styleId="Heading92">
    <w:name w:val="Heading #9 (2)_"/>
    <w:basedOn w:val="DefaultParagraphFont"/>
    <w:locked/>
    <w:rsid w:val="004C1082"/>
  </w:style>
  <w:style w:type="paragraph" w:customStyle="1" w:styleId="Heading920">
    <w:name w:val="Heading #9 (2)"/>
    <w:basedOn w:val="Normal"/>
    <w:qFormat/>
    <w:rsid w:val="004C1082"/>
    <w:pPr>
      <w:spacing w:after="0" w:line="240" w:lineRule="auto"/>
    </w:pPr>
  </w:style>
  <w:style w:type="character" w:customStyle="1" w:styleId="Heading15">
    <w:name w:val="Heading #15_"/>
    <w:basedOn w:val="DefaultParagraphFont"/>
    <w:locked/>
    <w:rsid w:val="004C1082"/>
  </w:style>
  <w:style w:type="paragraph" w:customStyle="1" w:styleId="Heading150">
    <w:name w:val="Heading #15"/>
    <w:basedOn w:val="Normal"/>
    <w:qFormat/>
    <w:rsid w:val="004C1082"/>
    <w:pPr>
      <w:spacing w:after="0" w:line="240" w:lineRule="auto"/>
    </w:pPr>
  </w:style>
  <w:style w:type="character" w:customStyle="1" w:styleId="Bodytext38">
    <w:name w:val="Body text (38)_"/>
    <w:basedOn w:val="DefaultParagraphFont"/>
    <w:locked/>
    <w:rsid w:val="004C1082"/>
  </w:style>
  <w:style w:type="paragraph" w:customStyle="1" w:styleId="Bodytext380">
    <w:name w:val="Body text (38)"/>
    <w:basedOn w:val="Normal"/>
    <w:qFormat/>
    <w:rsid w:val="004C1082"/>
    <w:pPr>
      <w:spacing w:after="0" w:line="240" w:lineRule="auto"/>
    </w:pPr>
  </w:style>
  <w:style w:type="character" w:customStyle="1" w:styleId="Heading17">
    <w:name w:val="Heading #17_"/>
    <w:basedOn w:val="DefaultParagraphFont"/>
    <w:locked/>
    <w:rsid w:val="004C1082"/>
  </w:style>
  <w:style w:type="paragraph" w:customStyle="1" w:styleId="Heading170">
    <w:name w:val="Heading #17"/>
    <w:basedOn w:val="Normal"/>
    <w:qFormat/>
    <w:rsid w:val="004C1082"/>
    <w:pPr>
      <w:spacing w:after="0" w:line="240" w:lineRule="auto"/>
    </w:pPr>
  </w:style>
  <w:style w:type="character" w:customStyle="1" w:styleId="Bodytext97Exact">
    <w:name w:val="Body text (97) Exact"/>
    <w:basedOn w:val="DefaultParagraphFont"/>
    <w:locked/>
    <w:rsid w:val="004C1082"/>
  </w:style>
  <w:style w:type="paragraph" w:customStyle="1" w:styleId="Bodytext97">
    <w:name w:val="Body text (97)"/>
    <w:basedOn w:val="Normal"/>
    <w:qFormat/>
    <w:rsid w:val="004C1082"/>
    <w:pPr>
      <w:spacing w:after="0" w:line="240" w:lineRule="auto"/>
    </w:pPr>
  </w:style>
  <w:style w:type="character" w:customStyle="1" w:styleId="Bodytext42">
    <w:name w:val="Body text (42)_"/>
    <w:basedOn w:val="DefaultParagraphFont"/>
    <w:locked/>
    <w:rsid w:val="004C1082"/>
  </w:style>
  <w:style w:type="paragraph" w:customStyle="1" w:styleId="Bodytext420">
    <w:name w:val="Body text (42)"/>
    <w:basedOn w:val="Normal"/>
    <w:qFormat/>
    <w:rsid w:val="004C1082"/>
    <w:pPr>
      <w:spacing w:after="0" w:line="240" w:lineRule="auto"/>
    </w:pPr>
  </w:style>
  <w:style w:type="character" w:customStyle="1" w:styleId="Picturecaption9">
    <w:name w:val="Picture caption (9)_"/>
    <w:basedOn w:val="DefaultParagraphFont"/>
    <w:locked/>
    <w:rsid w:val="004C1082"/>
  </w:style>
  <w:style w:type="paragraph" w:customStyle="1" w:styleId="Picturecaption90">
    <w:name w:val="Picture caption (9)"/>
    <w:basedOn w:val="Normal"/>
    <w:qFormat/>
    <w:rsid w:val="004C1082"/>
    <w:pPr>
      <w:spacing w:after="0" w:line="240" w:lineRule="auto"/>
    </w:pPr>
  </w:style>
  <w:style w:type="character" w:customStyle="1" w:styleId="Bodytext96Exact">
    <w:name w:val="Body text (96) Exact"/>
    <w:basedOn w:val="DefaultParagraphFont"/>
    <w:locked/>
    <w:rsid w:val="004C1082"/>
  </w:style>
  <w:style w:type="paragraph" w:customStyle="1" w:styleId="Bodytext96">
    <w:name w:val="Body text (96)"/>
    <w:basedOn w:val="Normal"/>
    <w:qFormat/>
    <w:rsid w:val="004C1082"/>
    <w:pPr>
      <w:spacing w:after="0" w:line="240" w:lineRule="auto"/>
    </w:pPr>
  </w:style>
  <w:style w:type="character" w:customStyle="1" w:styleId="Heading142">
    <w:name w:val="Heading #14 (2)_"/>
    <w:basedOn w:val="DefaultParagraphFont"/>
    <w:locked/>
    <w:rsid w:val="004C1082"/>
  </w:style>
  <w:style w:type="paragraph" w:customStyle="1" w:styleId="Heading1420">
    <w:name w:val="Heading #14 (2)"/>
    <w:basedOn w:val="Normal"/>
    <w:qFormat/>
    <w:rsid w:val="004C1082"/>
    <w:pPr>
      <w:spacing w:after="0" w:line="240" w:lineRule="auto"/>
    </w:pPr>
  </w:style>
  <w:style w:type="character" w:customStyle="1" w:styleId="Picturecaption31">
    <w:name w:val="Picture caption (31)_"/>
    <w:basedOn w:val="DefaultParagraphFont"/>
    <w:locked/>
    <w:rsid w:val="004C1082"/>
  </w:style>
  <w:style w:type="paragraph" w:customStyle="1" w:styleId="Picturecaption310">
    <w:name w:val="Picture caption (31)"/>
    <w:basedOn w:val="Normal"/>
    <w:qFormat/>
    <w:rsid w:val="004C1082"/>
    <w:pPr>
      <w:spacing w:after="0" w:line="240" w:lineRule="auto"/>
    </w:pPr>
  </w:style>
  <w:style w:type="character" w:customStyle="1" w:styleId="Picturecaption27">
    <w:name w:val="Picture caption (27)_"/>
    <w:basedOn w:val="DefaultParagraphFont"/>
    <w:locked/>
    <w:rsid w:val="004C1082"/>
  </w:style>
  <w:style w:type="paragraph" w:customStyle="1" w:styleId="Picturecaption270">
    <w:name w:val="Picture caption (27)"/>
    <w:basedOn w:val="Normal"/>
    <w:qFormat/>
    <w:rsid w:val="004C1082"/>
    <w:pPr>
      <w:spacing w:after="0" w:line="240" w:lineRule="auto"/>
    </w:pPr>
  </w:style>
  <w:style w:type="character" w:customStyle="1" w:styleId="Bodytext43Exact">
    <w:name w:val="Body text (43) Exact"/>
    <w:basedOn w:val="DefaultParagraphFont"/>
    <w:locked/>
    <w:rsid w:val="004C1082"/>
  </w:style>
  <w:style w:type="paragraph" w:customStyle="1" w:styleId="Bodytext43">
    <w:name w:val="Body text (43)"/>
    <w:basedOn w:val="Normal"/>
    <w:qFormat/>
    <w:rsid w:val="004C1082"/>
    <w:pPr>
      <w:spacing w:after="0" w:line="240" w:lineRule="auto"/>
    </w:pPr>
  </w:style>
  <w:style w:type="character" w:customStyle="1" w:styleId="Bodytext109">
    <w:name w:val="Body text (109)_"/>
    <w:basedOn w:val="DefaultParagraphFont"/>
    <w:locked/>
    <w:rsid w:val="004C1082"/>
  </w:style>
  <w:style w:type="paragraph" w:customStyle="1" w:styleId="Bodytext1090">
    <w:name w:val="Body text (109)"/>
    <w:basedOn w:val="Normal"/>
    <w:qFormat/>
    <w:rsid w:val="004C1082"/>
    <w:pPr>
      <w:spacing w:after="0" w:line="240" w:lineRule="auto"/>
    </w:pPr>
  </w:style>
  <w:style w:type="character" w:customStyle="1" w:styleId="Bodytext110">
    <w:name w:val="Body text (110)_"/>
    <w:basedOn w:val="DefaultParagraphFont"/>
    <w:locked/>
    <w:rsid w:val="004C1082"/>
  </w:style>
  <w:style w:type="paragraph" w:customStyle="1" w:styleId="Bodytext1100">
    <w:name w:val="Body text (110)"/>
    <w:basedOn w:val="Normal"/>
    <w:qFormat/>
    <w:rsid w:val="004C1082"/>
    <w:pPr>
      <w:spacing w:after="0" w:line="240" w:lineRule="auto"/>
    </w:pPr>
  </w:style>
  <w:style w:type="character" w:customStyle="1" w:styleId="Bodytext111">
    <w:name w:val="Body text (111)_"/>
    <w:basedOn w:val="DefaultParagraphFont"/>
    <w:locked/>
    <w:rsid w:val="004C1082"/>
  </w:style>
  <w:style w:type="paragraph" w:customStyle="1" w:styleId="Bodytext1110">
    <w:name w:val="Body text (111)"/>
    <w:basedOn w:val="Normal"/>
    <w:qFormat/>
    <w:rsid w:val="004C1082"/>
    <w:pPr>
      <w:spacing w:after="0" w:line="240" w:lineRule="auto"/>
    </w:pPr>
  </w:style>
  <w:style w:type="character" w:customStyle="1" w:styleId="Tablecaption7">
    <w:name w:val="Table caption (7)_"/>
    <w:basedOn w:val="DefaultParagraphFont"/>
    <w:locked/>
    <w:rsid w:val="004C1082"/>
  </w:style>
  <w:style w:type="paragraph" w:customStyle="1" w:styleId="Tablecaption70">
    <w:name w:val="Table caption (7)"/>
    <w:basedOn w:val="Normal"/>
    <w:qFormat/>
    <w:rsid w:val="004C1082"/>
    <w:pPr>
      <w:spacing w:after="0" w:line="240" w:lineRule="auto"/>
    </w:pPr>
  </w:style>
  <w:style w:type="character" w:customStyle="1" w:styleId="Bodytext112">
    <w:name w:val="Body text (112)_"/>
    <w:basedOn w:val="DefaultParagraphFont"/>
    <w:locked/>
    <w:rsid w:val="004C1082"/>
  </w:style>
  <w:style w:type="paragraph" w:customStyle="1" w:styleId="Bodytext1120">
    <w:name w:val="Body text (112)"/>
    <w:basedOn w:val="Normal"/>
    <w:qFormat/>
    <w:rsid w:val="004C1082"/>
    <w:pPr>
      <w:spacing w:after="0" w:line="240" w:lineRule="auto"/>
    </w:pPr>
  </w:style>
  <w:style w:type="character" w:customStyle="1" w:styleId="Bodytext113">
    <w:name w:val="Body text (113)_"/>
    <w:basedOn w:val="DefaultParagraphFont"/>
    <w:locked/>
    <w:rsid w:val="004C1082"/>
  </w:style>
  <w:style w:type="paragraph" w:customStyle="1" w:styleId="Bodytext1130">
    <w:name w:val="Body text (113)"/>
    <w:basedOn w:val="Normal"/>
    <w:qFormat/>
    <w:rsid w:val="004C1082"/>
    <w:pPr>
      <w:spacing w:after="0" w:line="240" w:lineRule="auto"/>
    </w:pPr>
  </w:style>
  <w:style w:type="character" w:customStyle="1" w:styleId="Tableofcontents10">
    <w:name w:val="Table of contents (10)_"/>
    <w:basedOn w:val="DefaultParagraphFont"/>
    <w:locked/>
    <w:rsid w:val="004C1082"/>
  </w:style>
  <w:style w:type="paragraph" w:customStyle="1" w:styleId="Tableofcontents100">
    <w:name w:val="Table of contents (10)"/>
    <w:basedOn w:val="Normal"/>
    <w:qFormat/>
    <w:rsid w:val="004C1082"/>
    <w:pPr>
      <w:spacing w:after="0" w:line="240" w:lineRule="auto"/>
    </w:pPr>
  </w:style>
  <w:style w:type="character" w:customStyle="1" w:styleId="Tableofcontents12">
    <w:name w:val="Table of contents (12)_"/>
    <w:basedOn w:val="DefaultParagraphFont"/>
    <w:locked/>
    <w:rsid w:val="004C1082"/>
  </w:style>
  <w:style w:type="paragraph" w:customStyle="1" w:styleId="Tableofcontents120">
    <w:name w:val="Table of contents (12)"/>
    <w:basedOn w:val="Normal"/>
    <w:qFormat/>
    <w:rsid w:val="004C1082"/>
    <w:pPr>
      <w:spacing w:after="0" w:line="240" w:lineRule="auto"/>
    </w:pPr>
  </w:style>
  <w:style w:type="character" w:customStyle="1" w:styleId="Tableofcontents14">
    <w:name w:val="Table of contents (14)_"/>
    <w:basedOn w:val="DefaultParagraphFont"/>
    <w:locked/>
    <w:rsid w:val="004C1082"/>
  </w:style>
  <w:style w:type="paragraph" w:customStyle="1" w:styleId="Tableofcontents140">
    <w:name w:val="Table of contents (14)"/>
    <w:basedOn w:val="Normal"/>
    <w:qFormat/>
    <w:rsid w:val="004C1082"/>
    <w:pPr>
      <w:spacing w:after="0" w:line="240" w:lineRule="auto"/>
    </w:pPr>
  </w:style>
  <w:style w:type="character" w:customStyle="1" w:styleId="Heading162">
    <w:name w:val="Heading #16 (2)_"/>
    <w:basedOn w:val="DefaultParagraphFont"/>
    <w:locked/>
    <w:rsid w:val="004C1082"/>
  </w:style>
  <w:style w:type="paragraph" w:customStyle="1" w:styleId="Heading1620">
    <w:name w:val="Heading #16 (2)"/>
    <w:basedOn w:val="Normal"/>
    <w:qFormat/>
    <w:rsid w:val="004C1082"/>
    <w:pPr>
      <w:spacing w:after="0" w:line="240" w:lineRule="auto"/>
    </w:pPr>
  </w:style>
  <w:style w:type="character" w:customStyle="1" w:styleId="StyleStyle4LatinTimesNewRomanAsianSimSunChar">
    <w:name w:val="Style Style4 + (Latin) Times New Roman (Asian) SimSun Char"/>
    <w:locked/>
    <w:rsid w:val="004C1082"/>
  </w:style>
  <w:style w:type="paragraph" w:customStyle="1" w:styleId="StyleStyle4LatinTimesNewRomanAsianSimSun">
    <w:name w:val="Style Style4 + (Latin) Times New Roman (Asian) SimSun"/>
    <w:basedOn w:val="medium-normal"/>
    <w:qFormat/>
    <w:rsid w:val="004C1082"/>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4C1082"/>
  </w:style>
  <w:style w:type="paragraph" w:customStyle="1" w:styleId="StyleUnderlineCharLatinTimesNewRomanAsianSimSun">
    <w:name w:val="Style Underline Char + (Latin) Times New Roman (Asian) SimSun"/>
    <w:basedOn w:val="Normal"/>
    <w:qFormat/>
    <w:rsid w:val="004C1082"/>
    <w:pPr>
      <w:spacing w:after="0" w:line="240" w:lineRule="auto"/>
    </w:pPr>
  </w:style>
  <w:style w:type="character" w:customStyle="1" w:styleId="StyleUnderlineCharLatinTimesNewRomanAsianSimSunBoldChar">
    <w:name w:val="Style Underline Char + (Latin) Times New Roman (Asian) SimSun Bold Char"/>
    <w:locked/>
    <w:rsid w:val="004C1082"/>
  </w:style>
  <w:style w:type="paragraph" w:customStyle="1" w:styleId="StyleUnderlineCharLatinTimesNewRomanAsianSimSunBold">
    <w:name w:val="Style Underline Char + (Latin) Times New Roman (Asian) SimSun Bold"/>
    <w:basedOn w:val="Normal"/>
    <w:qFormat/>
    <w:rsid w:val="004C1082"/>
    <w:pPr>
      <w:spacing w:after="0" w:line="240" w:lineRule="auto"/>
    </w:pPr>
  </w:style>
  <w:style w:type="character" w:customStyle="1" w:styleId="StyleStyle1BoldChar">
    <w:name w:val="Style Style1 + Bold Char"/>
    <w:locked/>
    <w:rsid w:val="004C1082"/>
  </w:style>
  <w:style w:type="paragraph" w:customStyle="1" w:styleId="StyleStyle1Bold">
    <w:name w:val="Style Style1 + Bold"/>
    <w:basedOn w:val="Cites"/>
    <w:qFormat/>
    <w:rsid w:val="004C1082"/>
    <w:pPr>
      <w:widowControl/>
    </w:pPr>
    <w:rPr>
      <w:noProof/>
      <w:szCs w:val="20"/>
    </w:rPr>
  </w:style>
  <w:style w:type="character" w:customStyle="1" w:styleId="StyleBoldandUnderlineChar11ptChar">
    <w:name w:val="Style Bold and Underline Char + 11 pt Char"/>
    <w:locked/>
    <w:rsid w:val="004C1082"/>
  </w:style>
  <w:style w:type="paragraph" w:customStyle="1" w:styleId="StyleBoldandUnderlineChar11pt">
    <w:name w:val="Style Bold and Underline Char + 11 pt"/>
    <w:basedOn w:val="UnreadText"/>
    <w:qFormat/>
    <w:rsid w:val="004C1082"/>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4C1082"/>
  </w:style>
  <w:style w:type="paragraph" w:customStyle="1" w:styleId="StyleStyleStyle4LatinTimesNewRomanAsianSimSunBold">
    <w:name w:val="Style Style Style4 + (Latin) Times New Roman (Asian) SimSun Bold +"/>
    <w:basedOn w:val="Normal"/>
    <w:qFormat/>
    <w:rsid w:val="004C1082"/>
    <w:pPr>
      <w:spacing w:after="0" w:line="240" w:lineRule="auto"/>
    </w:pPr>
  </w:style>
  <w:style w:type="character" w:customStyle="1" w:styleId="StyleStyle4BoldChar">
    <w:name w:val="Style Style4 + Bold Char"/>
    <w:locked/>
    <w:rsid w:val="004C1082"/>
  </w:style>
  <w:style w:type="paragraph" w:customStyle="1" w:styleId="StyleStyle4Bold">
    <w:name w:val="Style Style4 + Bold"/>
    <w:basedOn w:val="medium-normal"/>
    <w:qFormat/>
    <w:rsid w:val="004C1082"/>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4C1082"/>
  </w:style>
  <w:style w:type="paragraph" w:customStyle="1" w:styleId="StyleStyle411ptBorderSinglesolidlineAuto05ptL">
    <w:name w:val="Style Style4 + 11 pt Border: : (Single solid line Auto  0.5 pt L..."/>
    <w:basedOn w:val="medium-normal"/>
    <w:qFormat/>
    <w:rsid w:val="004C1082"/>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4C1082"/>
  </w:style>
  <w:style w:type="paragraph" w:customStyle="1" w:styleId="StyleStyle49ptBoldBorderSinglesolidlineAuto05">
    <w:name w:val="Style Style4 + 9 pt Bold Border: : (Single solid line Auto  0.5..."/>
    <w:basedOn w:val="medium-normal"/>
    <w:qFormat/>
    <w:rsid w:val="004C1082"/>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4C1082"/>
  </w:style>
  <w:style w:type="paragraph" w:customStyle="1" w:styleId="StyleStyle49ptBorderSinglesolidlineAuto05ptLi">
    <w:name w:val="Style Style4 + 9 pt Border: : (Single solid line Auto  0.5 pt Li..."/>
    <w:basedOn w:val="medium-normal"/>
    <w:next w:val="hotroute1"/>
    <w:qFormat/>
    <w:rsid w:val="004C1082"/>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4C1082"/>
  </w:style>
  <w:style w:type="paragraph" w:customStyle="1" w:styleId="UnderlineCharCharCharCharChar">
    <w:name w:val="Underline Char Char Char Char Char"/>
    <w:basedOn w:val="Normal"/>
    <w:next w:val="BlockHeaderHidden"/>
    <w:qFormat/>
    <w:rsid w:val="004C1082"/>
    <w:pPr>
      <w:spacing w:after="0" w:line="240" w:lineRule="auto"/>
    </w:pPr>
  </w:style>
  <w:style w:type="character" w:customStyle="1" w:styleId="TextsmallChar">
    <w:name w:val="Textsmall Char"/>
    <w:locked/>
    <w:rsid w:val="004C1082"/>
  </w:style>
  <w:style w:type="paragraph" w:customStyle="1" w:styleId="Textsmall0">
    <w:name w:val="Textsmall"/>
    <w:basedOn w:val="Normal"/>
    <w:next w:val="Normal"/>
    <w:qFormat/>
    <w:rsid w:val="004C1082"/>
    <w:pPr>
      <w:spacing w:after="0" w:line="240" w:lineRule="auto"/>
    </w:pPr>
  </w:style>
  <w:style w:type="paragraph" w:customStyle="1" w:styleId="hotroute1">
    <w:name w:val="hot route!"/>
    <w:basedOn w:val="Normal"/>
    <w:next w:val="UnderlinePara"/>
    <w:qFormat/>
    <w:rsid w:val="004C1082"/>
    <w:pPr>
      <w:spacing w:after="0" w:line="240" w:lineRule="auto"/>
    </w:pPr>
  </w:style>
  <w:style w:type="character" w:customStyle="1" w:styleId="BlockHeaderHiddenChar">
    <w:name w:val="Block Header Hidden Char"/>
    <w:basedOn w:val="DefaultParagraphFont"/>
    <w:locked/>
    <w:rsid w:val="004C1082"/>
  </w:style>
  <w:style w:type="paragraph" w:customStyle="1" w:styleId="BlockHeaderHidden">
    <w:name w:val="Block Header Hidden"/>
    <w:basedOn w:val="Normal"/>
    <w:next w:val="Stylecardtext8pt"/>
    <w:autoRedefine/>
    <w:qFormat/>
    <w:rsid w:val="004C1082"/>
    <w:pPr>
      <w:spacing w:after="0" w:line="240" w:lineRule="auto"/>
    </w:pPr>
  </w:style>
  <w:style w:type="paragraph" w:customStyle="1" w:styleId="txgreen">
    <w:name w:val="txgreen"/>
    <w:basedOn w:val="Normal"/>
    <w:uiPriority w:val="99"/>
    <w:qFormat/>
    <w:rsid w:val="004C1082"/>
    <w:pPr>
      <w:spacing w:after="0" w:line="240" w:lineRule="auto"/>
    </w:pPr>
  </w:style>
  <w:style w:type="paragraph" w:customStyle="1" w:styleId="rtecenter">
    <w:name w:val="rtecenter"/>
    <w:basedOn w:val="Normal"/>
    <w:uiPriority w:val="99"/>
    <w:qFormat/>
    <w:rsid w:val="004C1082"/>
    <w:pPr>
      <w:spacing w:after="0" w:line="240" w:lineRule="auto"/>
    </w:pPr>
  </w:style>
  <w:style w:type="paragraph" w:customStyle="1" w:styleId="StyleHeading4TagBigcardNotBold">
    <w:name w:val="Style Heading 4TagBig card + Not Bold"/>
    <w:basedOn w:val="Heading4"/>
    <w:qFormat/>
    <w:rsid w:val="004C1082"/>
    <w:pPr>
      <w:spacing w:before="200" w:line="240" w:lineRule="auto"/>
    </w:pPr>
    <w:rPr>
      <w:iCs/>
      <w:sz w:val="22"/>
    </w:rPr>
  </w:style>
  <w:style w:type="paragraph" w:customStyle="1" w:styleId="Stylecardtext5pt">
    <w:name w:val="Style card text + 5 pt"/>
    <w:basedOn w:val="Normal"/>
    <w:qFormat/>
    <w:rsid w:val="004C1082"/>
    <w:pPr>
      <w:spacing w:after="0" w:line="240" w:lineRule="auto"/>
    </w:pPr>
  </w:style>
  <w:style w:type="character" w:customStyle="1" w:styleId="F7-SmallFont">
    <w:name w:val="F7 - Small Font"/>
    <w:rsid w:val="004C1082"/>
  </w:style>
  <w:style w:type="character" w:customStyle="1" w:styleId="StyleLatinGaramond9ptUnderline">
    <w:name w:val="Style (Latin) Garamond 9 pt Underline"/>
    <w:rsid w:val="004C1082"/>
  </w:style>
  <w:style w:type="character" w:customStyle="1" w:styleId="tkrname">
    <w:name w:val="tkrname"/>
    <w:basedOn w:val="DefaultParagraphFont"/>
    <w:rsid w:val="004C1082"/>
  </w:style>
  <w:style w:type="character" w:customStyle="1" w:styleId="tkrchange">
    <w:name w:val="tkrchange"/>
    <w:basedOn w:val="DefaultParagraphFont"/>
    <w:rsid w:val="004C1082"/>
  </w:style>
  <w:style w:type="character" w:customStyle="1" w:styleId="l9">
    <w:name w:val="l9"/>
    <w:basedOn w:val="DefaultParagraphFont"/>
    <w:rsid w:val="004C1082"/>
  </w:style>
  <w:style w:type="character" w:customStyle="1" w:styleId="l8">
    <w:name w:val="l8"/>
    <w:basedOn w:val="DefaultParagraphFont"/>
    <w:rsid w:val="004C1082"/>
  </w:style>
  <w:style w:type="character" w:customStyle="1" w:styleId="l6">
    <w:name w:val="l6"/>
    <w:basedOn w:val="DefaultParagraphFont"/>
    <w:rsid w:val="004C1082"/>
  </w:style>
  <w:style w:type="character" w:customStyle="1" w:styleId="l7">
    <w:name w:val="l7"/>
    <w:basedOn w:val="DefaultParagraphFont"/>
    <w:rsid w:val="004C1082"/>
  </w:style>
  <w:style w:type="character" w:customStyle="1" w:styleId="ellipsistext">
    <w:name w:val="ellipsis_text"/>
    <w:basedOn w:val="DefaultParagraphFont"/>
    <w:rsid w:val="004C1082"/>
  </w:style>
  <w:style w:type="character" w:customStyle="1" w:styleId="referencediv">
    <w:name w:val="referencediv"/>
    <w:basedOn w:val="DefaultParagraphFont"/>
    <w:rsid w:val="004C1082"/>
  </w:style>
  <w:style w:type="character" w:customStyle="1" w:styleId="A3">
    <w:name w:val="A3"/>
    <w:uiPriority w:val="99"/>
    <w:rsid w:val="004C1082"/>
  </w:style>
  <w:style w:type="character" w:customStyle="1" w:styleId="cite0">
    <w:name w:val="cite0"/>
    <w:rsid w:val="004C1082"/>
  </w:style>
  <w:style w:type="character" w:customStyle="1" w:styleId="hilite1">
    <w:name w:val="hilite1"/>
    <w:rsid w:val="004C1082"/>
  </w:style>
  <w:style w:type="character" w:customStyle="1" w:styleId="Style8pt1">
    <w:name w:val="Style 8 pt1"/>
    <w:basedOn w:val="DefaultParagraphFont"/>
    <w:rsid w:val="004C1082"/>
  </w:style>
  <w:style w:type="character" w:customStyle="1" w:styleId="qlabel">
    <w:name w:val="q_label"/>
    <w:rsid w:val="004C1082"/>
  </w:style>
  <w:style w:type="character" w:customStyle="1" w:styleId="alabel">
    <w:name w:val="a_label"/>
    <w:rsid w:val="004C1082"/>
  </w:style>
  <w:style w:type="character" w:customStyle="1" w:styleId="StyleStyle4CharTimesNewRoman11pt">
    <w:name w:val="Style Style4 Char + Times New Roman 11 pt"/>
    <w:rsid w:val="004C1082"/>
  </w:style>
  <w:style w:type="character" w:customStyle="1" w:styleId="Aunderline">
    <w:name w:val="Aunderline"/>
    <w:qFormat/>
    <w:rsid w:val="004C1082"/>
  </w:style>
  <w:style w:type="character" w:customStyle="1" w:styleId="desc">
    <w:name w:val="desc"/>
    <w:basedOn w:val="DefaultParagraphFont"/>
    <w:rsid w:val="004C1082"/>
  </w:style>
  <w:style w:type="character" w:customStyle="1" w:styleId="titleauthoretc">
    <w:name w:val="titleauthoretc"/>
    <w:rsid w:val="004C1082"/>
  </w:style>
  <w:style w:type="character" w:customStyle="1" w:styleId="in-top">
    <w:name w:val="in-top"/>
    <w:rsid w:val="004C1082"/>
  </w:style>
  <w:style w:type="character" w:customStyle="1" w:styleId="nukeled">
    <w:name w:val="nukeled"/>
    <w:rsid w:val="004C1082"/>
  </w:style>
  <w:style w:type="character" w:customStyle="1" w:styleId="contextlyrelated">
    <w:name w:val="contextly_related"/>
    <w:rsid w:val="004C1082"/>
  </w:style>
  <w:style w:type="character" w:customStyle="1" w:styleId="in-right">
    <w:name w:val="in-right"/>
    <w:rsid w:val="004C1082"/>
  </w:style>
  <w:style w:type="character" w:customStyle="1" w:styleId="adtext">
    <w:name w:val="ad_text"/>
    <w:rsid w:val="004C1082"/>
  </w:style>
  <w:style w:type="character" w:customStyle="1" w:styleId="linkrow">
    <w:name w:val="link_row"/>
    <w:rsid w:val="004C1082"/>
  </w:style>
  <w:style w:type="character" w:customStyle="1" w:styleId="revision-date">
    <w:name w:val="revision-date"/>
    <w:rsid w:val="004C1082"/>
  </w:style>
  <w:style w:type="character" w:customStyle="1" w:styleId="facebook-share">
    <w:name w:val="facebook-share"/>
    <w:rsid w:val="004C1082"/>
  </w:style>
  <w:style w:type="character" w:customStyle="1" w:styleId="facebook-share-label">
    <w:name w:val="facebook-share-label"/>
    <w:rsid w:val="004C1082"/>
  </w:style>
  <w:style w:type="character" w:customStyle="1" w:styleId="cap">
    <w:name w:val="cap"/>
    <w:rsid w:val="004C1082"/>
  </w:style>
  <w:style w:type="character" w:customStyle="1" w:styleId="share">
    <w:name w:val="share"/>
    <w:rsid w:val="004C1082"/>
  </w:style>
  <w:style w:type="character" w:customStyle="1" w:styleId="ata11y">
    <w:name w:val="at_a11y"/>
    <w:rsid w:val="004C1082"/>
  </w:style>
  <w:style w:type="character" w:customStyle="1" w:styleId="tpk">
    <w:name w:val="tpk"/>
    <w:rsid w:val="004C1082"/>
  </w:style>
  <w:style w:type="character" w:customStyle="1" w:styleId="A24">
    <w:name w:val="A24"/>
    <w:uiPriority w:val="99"/>
    <w:rsid w:val="004C1082"/>
  </w:style>
  <w:style w:type="character" w:customStyle="1" w:styleId="A25">
    <w:name w:val="A25"/>
    <w:uiPriority w:val="99"/>
    <w:rsid w:val="004C1082"/>
  </w:style>
  <w:style w:type="character" w:customStyle="1" w:styleId="Headerorfooter">
    <w:name w:val="Header or footer_"/>
    <w:basedOn w:val="DefaultParagraphFont"/>
    <w:rsid w:val="004C1082"/>
  </w:style>
  <w:style w:type="character" w:customStyle="1" w:styleId="Bodytext21">
    <w:name w:val="Body text (2)_"/>
    <w:basedOn w:val="DefaultParagraphFont"/>
    <w:rsid w:val="004C1082"/>
  </w:style>
  <w:style w:type="character" w:customStyle="1" w:styleId="Bodytext22">
    <w:name w:val="Body text (2)"/>
    <w:basedOn w:val="Bodytext30"/>
    <w:rsid w:val="004C1082"/>
  </w:style>
  <w:style w:type="character" w:customStyle="1" w:styleId="Headerorfooter0">
    <w:name w:val="Header or footer"/>
    <w:basedOn w:val="Bodytext100"/>
    <w:rsid w:val="004C1082"/>
    <w:rPr>
      <w:shd w:val="clear" w:color="auto" w:fill="FFFFFF"/>
    </w:rPr>
  </w:style>
  <w:style w:type="character" w:customStyle="1" w:styleId="Bodytext32">
    <w:name w:val="Body text (3)_"/>
    <w:basedOn w:val="DefaultParagraphFont"/>
    <w:rsid w:val="004C1082"/>
  </w:style>
  <w:style w:type="character" w:customStyle="1" w:styleId="Bodytext31Exact">
    <w:name w:val="Body text (31) Exact"/>
    <w:basedOn w:val="DefaultParagraphFont"/>
    <w:rsid w:val="004C1082"/>
  </w:style>
  <w:style w:type="character" w:customStyle="1" w:styleId="Bodytext100">
    <w:name w:val="Body text (10)_"/>
    <w:basedOn w:val="DefaultParagraphFont"/>
    <w:link w:val="Bodytext101"/>
    <w:uiPriority w:val="99"/>
    <w:rsid w:val="004C1082"/>
    <w:rPr>
      <w:shd w:val="clear" w:color="auto" w:fill="FFFFFF"/>
    </w:rPr>
  </w:style>
  <w:style w:type="character" w:customStyle="1" w:styleId="Bodytext30">
    <w:name w:val="Body text (3)"/>
    <w:basedOn w:val="Bodytext3Spacing0ptExact"/>
    <w:rsid w:val="004C1082"/>
  </w:style>
  <w:style w:type="character" w:customStyle="1" w:styleId="Bodytext46">
    <w:name w:val="Body text (46)_"/>
    <w:basedOn w:val="DefaultParagraphFont"/>
    <w:rsid w:val="004C1082"/>
  </w:style>
  <w:style w:type="character" w:customStyle="1" w:styleId="Bodytext51">
    <w:name w:val="Body text (51)_"/>
    <w:basedOn w:val="DefaultParagraphFont"/>
    <w:rsid w:val="004C1082"/>
  </w:style>
  <w:style w:type="character" w:customStyle="1" w:styleId="Bodytext34">
    <w:name w:val="Body text (34)_"/>
    <w:basedOn w:val="DefaultParagraphFont"/>
    <w:rsid w:val="004C1082"/>
  </w:style>
  <w:style w:type="character" w:customStyle="1" w:styleId="Bodytext3Spacing0ptExact">
    <w:name w:val="Body text (3) + Spacing 0 pt Exact"/>
    <w:rsid w:val="004C1082"/>
  </w:style>
  <w:style w:type="character" w:customStyle="1" w:styleId="Bodytext82">
    <w:name w:val="Body text (82)_"/>
    <w:basedOn w:val="DefaultParagraphFont"/>
    <w:rsid w:val="004C1082"/>
  </w:style>
  <w:style w:type="character" w:customStyle="1" w:styleId="PicturecaptionSpacing0ptExact">
    <w:name w:val="Picture caption + Spacing 0 pt Exact"/>
    <w:basedOn w:val="DefaultParagraphFont"/>
    <w:rsid w:val="004C1082"/>
  </w:style>
  <w:style w:type="character" w:customStyle="1" w:styleId="Tableofcontents13">
    <w:name w:val="Table of contents (13)_"/>
    <w:basedOn w:val="DefaultParagraphFont"/>
    <w:rsid w:val="004C1082"/>
  </w:style>
  <w:style w:type="character" w:customStyle="1" w:styleId="Bodytext114">
    <w:name w:val="Body text (114)_"/>
    <w:basedOn w:val="DefaultParagraphFont"/>
    <w:rsid w:val="004C1082"/>
  </w:style>
  <w:style w:type="character" w:customStyle="1" w:styleId="Bodytext115">
    <w:name w:val="Body text (115)_"/>
    <w:basedOn w:val="DefaultParagraphFont"/>
    <w:rsid w:val="004C1082"/>
  </w:style>
  <w:style w:type="character" w:customStyle="1" w:styleId="BodyText40">
    <w:name w:val="Body Text4"/>
    <w:basedOn w:val="DefaultParagraphFont"/>
    <w:rsid w:val="004C1082"/>
  </w:style>
  <w:style w:type="character" w:customStyle="1" w:styleId="Bodytext1150">
    <w:name w:val="Body text (115)"/>
    <w:basedOn w:val="Picturecaption2Spacing0ptExact"/>
    <w:rsid w:val="004C1082"/>
  </w:style>
  <w:style w:type="character" w:customStyle="1" w:styleId="Bodytext820">
    <w:name w:val="Body text (82)"/>
    <w:rsid w:val="004C1082"/>
  </w:style>
  <w:style w:type="character" w:customStyle="1" w:styleId="Bodytext102">
    <w:name w:val="Body text (10)"/>
    <w:basedOn w:val="PicturecaptionSpacing0ptExact"/>
    <w:rsid w:val="004C1082"/>
  </w:style>
  <w:style w:type="character" w:customStyle="1" w:styleId="Bodytext82Spacing0ptExact">
    <w:name w:val="Body text (82) + Spacing 0 pt Exact"/>
    <w:basedOn w:val="Bodytext820"/>
    <w:rsid w:val="004C1082"/>
  </w:style>
  <w:style w:type="character" w:customStyle="1" w:styleId="Bodytext131Exact">
    <w:name w:val="Body text (131) Exact"/>
    <w:basedOn w:val="DefaultParagraphFont"/>
    <w:rsid w:val="004C1082"/>
  </w:style>
  <w:style w:type="character" w:customStyle="1" w:styleId="Picturecaption2Spacing0ptExact">
    <w:name w:val="Picture caption (2) + Spacing 0 pt Exact"/>
    <w:basedOn w:val="DefaultParagraphFont"/>
    <w:rsid w:val="004C1082"/>
  </w:style>
  <w:style w:type="character" w:customStyle="1" w:styleId="Bodytext114Exact">
    <w:name w:val="Body text (114) Exact"/>
    <w:basedOn w:val="Bodytext131Exact"/>
    <w:rsid w:val="004C1082"/>
  </w:style>
  <w:style w:type="character" w:customStyle="1" w:styleId="Bodytext340">
    <w:name w:val="Body text (34)"/>
    <w:basedOn w:val="BodyText40"/>
    <w:rsid w:val="004C1082"/>
  </w:style>
  <w:style w:type="character" w:customStyle="1" w:styleId="Bodytext1409pt">
    <w:name w:val="Body text (140) + 9 pt"/>
    <w:aliases w:val="Not Italic,Table of contents (12) + FrankRuehl,11 pt"/>
    <w:basedOn w:val="DefaultParagraphFont"/>
    <w:rsid w:val="004C1082"/>
  </w:style>
  <w:style w:type="character" w:customStyle="1" w:styleId="Bodytext510">
    <w:name w:val="Body text (51)"/>
    <w:basedOn w:val="Bodytext115"/>
    <w:rsid w:val="004C1082"/>
  </w:style>
  <w:style w:type="character" w:customStyle="1" w:styleId="Bodytext1140">
    <w:name w:val="Body text (114)"/>
    <w:basedOn w:val="Bodytext131Exact"/>
    <w:rsid w:val="004C1082"/>
  </w:style>
  <w:style w:type="character" w:customStyle="1" w:styleId="Tableofcontents130">
    <w:name w:val="Table of contents (13)"/>
    <w:basedOn w:val="Bodytext82Spacing0ptExact"/>
    <w:rsid w:val="004C108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4C1082"/>
  </w:style>
  <w:style w:type="character" w:customStyle="1" w:styleId="Bodytext460">
    <w:name w:val="Body text (46)"/>
    <w:basedOn w:val="Bodytext114"/>
    <w:rsid w:val="004C1082"/>
  </w:style>
  <w:style w:type="character" w:customStyle="1" w:styleId="Bodytext46NotBold">
    <w:name w:val="Body text (46) + Not Bold"/>
    <w:basedOn w:val="Bodytext114"/>
    <w:rsid w:val="004C1082"/>
  </w:style>
  <w:style w:type="character" w:customStyle="1" w:styleId="Bodytext46SegoeUI">
    <w:name w:val="Body text (46) + Segoe UI"/>
    <w:basedOn w:val="Bodytext114"/>
    <w:rsid w:val="004C1082"/>
  </w:style>
  <w:style w:type="character" w:customStyle="1" w:styleId="Bodytext115Spacing0ptExact">
    <w:name w:val="Body text (115) + Spacing 0 pt Exact"/>
    <w:basedOn w:val="Picturecaption2Spacing0ptExact"/>
    <w:rsid w:val="004C1082"/>
  </w:style>
  <w:style w:type="character" w:customStyle="1" w:styleId="Picturecaption42SmallCaps">
    <w:name w:val="Picture caption (42) + Small Caps"/>
    <w:basedOn w:val="DefaultParagraphFont"/>
    <w:rsid w:val="004C1082"/>
  </w:style>
  <w:style w:type="character" w:customStyle="1" w:styleId="Bodytext155Exact">
    <w:name w:val="Body text (155) Exact"/>
    <w:basedOn w:val="DefaultParagraphFont"/>
    <w:rsid w:val="004C1082"/>
  </w:style>
  <w:style w:type="character" w:customStyle="1" w:styleId="Bodytext157">
    <w:name w:val="Body text (157)_"/>
    <w:basedOn w:val="DefaultParagraphFont"/>
    <w:rsid w:val="004C1082"/>
  </w:style>
  <w:style w:type="character" w:customStyle="1" w:styleId="Bodytext157Spacing0pt">
    <w:name w:val="Body text (157) + Spacing 0 pt"/>
    <w:basedOn w:val="Bodytext39"/>
    <w:rsid w:val="004C1082"/>
  </w:style>
  <w:style w:type="character" w:customStyle="1" w:styleId="Bodytext1570">
    <w:name w:val="Body text (157)"/>
    <w:basedOn w:val="Bodytext39"/>
    <w:rsid w:val="004C1082"/>
  </w:style>
  <w:style w:type="character" w:customStyle="1" w:styleId="Heading2213pt">
    <w:name w:val="Heading #22 + 13 pt"/>
    <w:basedOn w:val="DefaultParagraphFont"/>
    <w:rsid w:val="004C1082"/>
  </w:style>
  <w:style w:type="character" w:customStyle="1" w:styleId="Heading22125pt">
    <w:name w:val="Heading #22 + 12.5 pt"/>
    <w:basedOn w:val="DefaultParagraphFont"/>
    <w:rsid w:val="004C1082"/>
  </w:style>
  <w:style w:type="character" w:customStyle="1" w:styleId="Bodytext300">
    <w:name w:val="Body text (30)_"/>
    <w:basedOn w:val="DefaultParagraphFont"/>
    <w:rsid w:val="004C1082"/>
  </w:style>
  <w:style w:type="character" w:customStyle="1" w:styleId="Bodytext301">
    <w:name w:val="Body text (30)"/>
    <w:basedOn w:val="Bodytext3TimesNewRoman"/>
    <w:rsid w:val="004C1082"/>
  </w:style>
  <w:style w:type="character" w:customStyle="1" w:styleId="Bodytext39">
    <w:name w:val="Body text (39)_"/>
    <w:basedOn w:val="DefaultParagraphFont"/>
    <w:rsid w:val="004C1082"/>
  </w:style>
  <w:style w:type="character" w:customStyle="1" w:styleId="Bodytext390">
    <w:name w:val="Body text (39)"/>
    <w:basedOn w:val="BodytextExact"/>
    <w:rsid w:val="004C1082"/>
  </w:style>
  <w:style w:type="character" w:customStyle="1" w:styleId="Bodytext159Exact">
    <w:name w:val="Body text (159) Exact"/>
    <w:basedOn w:val="DefaultParagraphFont"/>
    <w:rsid w:val="004C1082"/>
  </w:style>
  <w:style w:type="character" w:customStyle="1" w:styleId="Bodytext60Spacing0pt">
    <w:name w:val="Body text (60) + Spacing 0 pt"/>
    <w:basedOn w:val="DefaultParagraphFont"/>
    <w:rsid w:val="004C1082"/>
  </w:style>
  <w:style w:type="character" w:customStyle="1" w:styleId="Bodytext3Spacing-1pt">
    <w:name w:val="Body text (3) + Spacing -1 pt"/>
    <w:basedOn w:val="Bodytext3Spacing0ptExact"/>
    <w:rsid w:val="004C1082"/>
  </w:style>
  <w:style w:type="character" w:customStyle="1" w:styleId="Bodytext3TimesNewRoman">
    <w:name w:val="Body text (3) + Times New Roman"/>
    <w:aliases w:val="11.5 pt"/>
    <w:basedOn w:val="Bodytext3Spacing0ptExact"/>
    <w:rsid w:val="004C1082"/>
  </w:style>
  <w:style w:type="character" w:customStyle="1" w:styleId="Bodytext2NotBold">
    <w:name w:val="Body text (2) + Not Bold"/>
    <w:basedOn w:val="Bodytext30"/>
    <w:rsid w:val="004C1082"/>
  </w:style>
  <w:style w:type="character" w:customStyle="1" w:styleId="BodytextExact">
    <w:name w:val="Body text Exact"/>
    <w:basedOn w:val="DefaultParagraphFont"/>
    <w:rsid w:val="004C1082"/>
  </w:style>
  <w:style w:type="character" w:customStyle="1" w:styleId="Heading13Italic">
    <w:name w:val="Heading #13 + Italic"/>
    <w:basedOn w:val="DefaultParagraphFont"/>
    <w:rsid w:val="004C1082"/>
  </w:style>
  <w:style w:type="character" w:customStyle="1" w:styleId="Heading92Spacing2pt">
    <w:name w:val="Heading #9 (2) + Spacing 2 pt"/>
    <w:basedOn w:val="DefaultParagraphFont"/>
    <w:rsid w:val="004C1082"/>
  </w:style>
  <w:style w:type="character" w:customStyle="1" w:styleId="Bodytext38Spacing0pt">
    <w:name w:val="Body text (38) + Spacing 0 pt"/>
    <w:basedOn w:val="DefaultParagraphFont"/>
    <w:rsid w:val="004C1082"/>
  </w:style>
  <w:style w:type="character" w:customStyle="1" w:styleId="Bodytext42Spacing-1pt">
    <w:name w:val="Body text (42) + Spacing -1 pt"/>
    <w:basedOn w:val="DefaultParagraphFont"/>
    <w:rsid w:val="004C1082"/>
  </w:style>
  <w:style w:type="character" w:customStyle="1" w:styleId="Bodytext35">
    <w:name w:val="Body text (35)_"/>
    <w:basedOn w:val="DefaultParagraphFont"/>
    <w:rsid w:val="004C1082"/>
  </w:style>
  <w:style w:type="character" w:customStyle="1" w:styleId="Picturecaption19">
    <w:name w:val="Picture caption (19)_"/>
    <w:basedOn w:val="DefaultParagraphFont"/>
    <w:rsid w:val="004C1082"/>
  </w:style>
  <w:style w:type="character" w:customStyle="1" w:styleId="Picturecaption9Exact">
    <w:name w:val="Picture caption (9) Exact"/>
    <w:basedOn w:val="DefaultParagraphFont"/>
    <w:rsid w:val="004C1082"/>
  </w:style>
  <w:style w:type="character" w:customStyle="1" w:styleId="Bodytext87">
    <w:name w:val="Body text (87)_"/>
    <w:basedOn w:val="DefaultParagraphFont"/>
    <w:rsid w:val="004C1082"/>
  </w:style>
  <w:style w:type="character" w:customStyle="1" w:styleId="Bodytext61">
    <w:name w:val="Body text (6)_"/>
    <w:basedOn w:val="DefaultParagraphFont"/>
    <w:rsid w:val="004C1082"/>
  </w:style>
  <w:style w:type="character" w:customStyle="1" w:styleId="Heading142SmallCaps">
    <w:name w:val="Heading #14 (2) + Small Caps"/>
    <w:basedOn w:val="DefaultParagraphFont"/>
    <w:rsid w:val="004C1082"/>
  </w:style>
  <w:style w:type="character" w:customStyle="1" w:styleId="Bodytext350">
    <w:name w:val="Body text (35)"/>
    <w:basedOn w:val="Picturecaption190"/>
    <w:rsid w:val="004C1082"/>
  </w:style>
  <w:style w:type="character" w:customStyle="1" w:styleId="Picturecaption190">
    <w:name w:val="Picture caption (19)"/>
    <w:basedOn w:val="Picturecaption27Spacing0pt"/>
    <w:rsid w:val="004C1082"/>
  </w:style>
  <w:style w:type="character" w:customStyle="1" w:styleId="Picturecaption27Spacing0pt">
    <w:name w:val="Picture caption (27) + Spacing 0 pt"/>
    <w:basedOn w:val="DefaultParagraphFont"/>
    <w:rsid w:val="004C1082"/>
  </w:style>
  <w:style w:type="character" w:customStyle="1" w:styleId="Bodytext43Spacing0ptExact">
    <w:name w:val="Body text (43) + Spacing 0 pt Exact"/>
    <w:basedOn w:val="DefaultParagraphFont"/>
    <w:rsid w:val="004C1082"/>
  </w:style>
  <w:style w:type="character" w:customStyle="1" w:styleId="Bodytext62">
    <w:name w:val="Body text (6)"/>
    <w:basedOn w:val="Bodytext870"/>
    <w:rsid w:val="004C1082"/>
  </w:style>
  <w:style w:type="character" w:customStyle="1" w:styleId="Bodytext870">
    <w:name w:val="Body text (87)"/>
    <w:basedOn w:val="DefaultParagraphFont"/>
    <w:rsid w:val="004C1082"/>
  </w:style>
  <w:style w:type="character" w:customStyle="1" w:styleId="BodytextSegoeUI">
    <w:name w:val="Body text + Segoe UI"/>
    <w:aliases w:val="21.5 pt"/>
    <w:basedOn w:val="DefaultParagraphFont"/>
    <w:rsid w:val="004C1082"/>
  </w:style>
  <w:style w:type="character" w:customStyle="1" w:styleId="Bodytext68">
    <w:name w:val="Body text (68)_"/>
    <w:basedOn w:val="DefaultParagraphFont"/>
    <w:rsid w:val="004C1082"/>
  </w:style>
  <w:style w:type="character" w:customStyle="1" w:styleId="Bodytext112SmallCaps">
    <w:name w:val="Body text (112) + Small Caps"/>
    <w:basedOn w:val="DefaultParagraphFont"/>
    <w:rsid w:val="004C1082"/>
  </w:style>
  <w:style w:type="character" w:customStyle="1" w:styleId="Bodytext680">
    <w:name w:val="Body text (68)"/>
    <w:basedOn w:val="Heading162SmallCaps"/>
    <w:rsid w:val="004C1082"/>
  </w:style>
  <w:style w:type="character" w:customStyle="1" w:styleId="Tableofcontents11">
    <w:name w:val="Table of contents (11)_"/>
    <w:basedOn w:val="DefaultParagraphFont"/>
    <w:rsid w:val="004C1082"/>
  </w:style>
  <w:style w:type="character" w:customStyle="1" w:styleId="Tableofcontents110">
    <w:name w:val="Table of contents (11)"/>
    <w:basedOn w:val="article-quote-right"/>
    <w:rsid w:val="004C1082"/>
  </w:style>
  <w:style w:type="character" w:customStyle="1" w:styleId="Tableofcontents15">
    <w:name w:val="Table of contents (15)_"/>
    <w:basedOn w:val="DefaultParagraphFont"/>
    <w:rsid w:val="004C1082"/>
  </w:style>
  <w:style w:type="character" w:customStyle="1" w:styleId="Tableofcontents150">
    <w:name w:val="Table of contents (15)"/>
    <w:basedOn w:val="StyleBox12pt"/>
    <w:rsid w:val="004C1082"/>
  </w:style>
  <w:style w:type="character" w:customStyle="1" w:styleId="Heading162SmallCaps">
    <w:name w:val="Heading #16 (2) + Small Caps"/>
    <w:basedOn w:val="DefaultParagraphFont"/>
    <w:rsid w:val="004C1082"/>
  </w:style>
  <w:style w:type="character" w:customStyle="1" w:styleId="ft6">
    <w:name w:val="ft6"/>
    <w:basedOn w:val="DefaultParagraphFont"/>
    <w:rsid w:val="004C1082"/>
  </w:style>
  <w:style w:type="character" w:customStyle="1" w:styleId="amp">
    <w:name w:val="amp"/>
    <w:basedOn w:val="DefaultParagraphFont"/>
    <w:rsid w:val="004C1082"/>
  </w:style>
  <w:style w:type="character" w:customStyle="1" w:styleId="article-quote-right">
    <w:name w:val="article-quote-right"/>
    <w:basedOn w:val="DefaultParagraphFont"/>
    <w:rsid w:val="004C1082"/>
  </w:style>
  <w:style w:type="character" w:customStyle="1" w:styleId="StyleBox12ptBold">
    <w:name w:val="Style Box + 12 pt Bold"/>
    <w:basedOn w:val="DefaultParagraphFont"/>
    <w:rsid w:val="004C1082"/>
  </w:style>
  <w:style w:type="character" w:customStyle="1" w:styleId="StyleBox12pt">
    <w:name w:val="Style Box + 12 pt"/>
    <w:basedOn w:val="DefaultParagraphFont"/>
    <w:rsid w:val="004C1082"/>
  </w:style>
  <w:style w:type="character" w:customStyle="1" w:styleId="BoldandUnderlineCharCharCharChar">
    <w:name w:val="Bold and Underline Char Char Char Char"/>
    <w:rsid w:val="004C1082"/>
  </w:style>
  <w:style w:type="character" w:customStyle="1" w:styleId="BoldandUnderlineCharChar">
    <w:name w:val="Bold and Underline Char Char"/>
    <w:rsid w:val="004C1082"/>
  </w:style>
  <w:style w:type="character" w:customStyle="1" w:styleId="commentstext">
    <w:name w:val="commentstext"/>
    <w:rsid w:val="004C1082"/>
  </w:style>
  <w:style w:type="character" w:customStyle="1" w:styleId="dd">
    <w:name w:val="dd"/>
    <w:rsid w:val="004C1082"/>
  </w:style>
  <w:style w:type="character" w:customStyle="1" w:styleId="underLight">
    <w:name w:val="underLight"/>
    <w:uiPriority w:val="1"/>
    <w:qFormat/>
    <w:rsid w:val="004C1082"/>
  </w:style>
  <w:style w:type="character" w:customStyle="1" w:styleId="author-rss">
    <w:name w:val="author-rss"/>
    <w:rsid w:val="004C1082"/>
  </w:style>
  <w:style w:type="character" w:customStyle="1" w:styleId="at">
    <w:name w:val="at"/>
    <w:basedOn w:val="DefaultParagraphFont"/>
    <w:rsid w:val="004C1082"/>
  </w:style>
  <w:style w:type="character" w:customStyle="1" w:styleId="source">
    <w:name w:val="source"/>
    <w:rsid w:val="004C1082"/>
  </w:style>
  <w:style w:type="character" w:customStyle="1" w:styleId="bioline">
    <w:name w:val="bioline"/>
    <w:rsid w:val="004C1082"/>
  </w:style>
  <w:style w:type="character" w:customStyle="1" w:styleId="wikicreatelink">
    <w:name w:val="wikicreatelink"/>
    <w:basedOn w:val="DefaultParagraphFont"/>
    <w:rsid w:val="004C1082"/>
  </w:style>
  <w:style w:type="character" w:customStyle="1" w:styleId="facebook-share-count">
    <w:name w:val="facebook-share-count"/>
    <w:basedOn w:val="DefaultParagraphFont"/>
    <w:rsid w:val="004C1082"/>
  </w:style>
  <w:style w:type="character" w:customStyle="1" w:styleId="tickerwrap">
    <w:name w:val="ticker_wrap"/>
    <w:basedOn w:val="DefaultParagraphFont"/>
    <w:rsid w:val="004C1082"/>
  </w:style>
  <w:style w:type="character" w:customStyle="1" w:styleId="smallcaps0">
    <w:name w:val="small_caps"/>
    <w:basedOn w:val="DefaultParagraphFont"/>
    <w:rsid w:val="004C1082"/>
  </w:style>
  <w:style w:type="character" w:customStyle="1" w:styleId="bodycopy">
    <w:name w:val="bodycopy"/>
    <w:basedOn w:val="DefaultParagraphFont"/>
    <w:rsid w:val="004C108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4C1082"/>
  </w:style>
  <w:style w:type="character" w:customStyle="1" w:styleId="StyleGaramondText1">
    <w:name w:val="Style Garamond Text 1"/>
    <w:basedOn w:val="DefaultParagraphFont"/>
    <w:rsid w:val="004C1082"/>
  </w:style>
  <w:style w:type="character" w:customStyle="1" w:styleId="StyleGaramondText1Underline">
    <w:name w:val="Style Garamond Text 1 Underline"/>
    <w:basedOn w:val="DefaultParagraphFont"/>
    <w:rsid w:val="004C1082"/>
  </w:style>
  <w:style w:type="character" w:customStyle="1" w:styleId="StyleBoldUnderlineBorderSinglesolidlineAuto05pt">
    <w:name w:val="Style Bold Underline Border: : (Single solid line Auto  0.5 pt ..."/>
    <w:basedOn w:val="DefaultParagraphFont"/>
    <w:rsid w:val="004C1082"/>
  </w:style>
  <w:style w:type="character" w:customStyle="1" w:styleId="StyleStyleBoldUnderlineUnderlineIntenseEmphasisIntenseEmpha">
    <w:name w:val="Style Style Bold UnderlineUnderlineIntense EmphasisIntense Empha..."/>
    <w:basedOn w:val="DefaultParagraphFont"/>
    <w:rsid w:val="004C1082"/>
  </w:style>
  <w:style w:type="character" w:customStyle="1" w:styleId="Style7ptBold">
    <w:name w:val="Style 7 pt Bold"/>
    <w:basedOn w:val="DefaultParagraphFont"/>
    <w:rsid w:val="004C1082"/>
  </w:style>
  <w:style w:type="character" w:styleId="HTMLAcronym">
    <w:name w:val="HTML Acronym"/>
    <w:basedOn w:val="DefaultParagraphFont"/>
    <w:unhideWhenUsed/>
    <w:rsid w:val="004C1082"/>
  </w:style>
  <w:style w:type="paragraph" w:styleId="BlockText">
    <w:name w:val="Block Text"/>
    <w:basedOn w:val="Normal"/>
    <w:unhideWhenUsed/>
    <w:rsid w:val="004C108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4C1082"/>
    <w:pPr>
      <w:spacing w:after="0" w:line="240" w:lineRule="auto"/>
      <w:ind w:left="720"/>
    </w:pPr>
  </w:style>
  <w:style w:type="paragraph" w:styleId="EnvelopeReturn">
    <w:name w:val="envelope return"/>
    <w:basedOn w:val="Normal"/>
    <w:unhideWhenUsed/>
    <w:rsid w:val="004C1082"/>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4C1082"/>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4C1082"/>
    <w:pPr>
      <w:spacing w:after="0" w:line="240" w:lineRule="auto"/>
    </w:pPr>
    <w:rPr>
      <w:i/>
      <w:iCs/>
    </w:rPr>
  </w:style>
  <w:style w:type="character" w:customStyle="1" w:styleId="HTMLAddressChar">
    <w:name w:val="HTML Address Char"/>
    <w:basedOn w:val="DefaultParagraphFont"/>
    <w:link w:val="HTMLAddress"/>
    <w:uiPriority w:val="99"/>
    <w:rsid w:val="004C1082"/>
    <w:rPr>
      <w:rFonts w:ascii="Calibri" w:hAnsi="Calibri"/>
      <w:i/>
      <w:iCs/>
      <w:sz w:val="22"/>
    </w:rPr>
  </w:style>
  <w:style w:type="paragraph" w:styleId="Index1">
    <w:name w:val="index 1"/>
    <w:basedOn w:val="Normal"/>
    <w:next w:val="Normal"/>
    <w:autoRedefine/>
    <w:unhideWhenUsed/>
    <w:rsid w:val="004C1082"/>
    <w:pPr>
      <w:spacing w:after="0" w:line="240" w:lineRule="auto"/>
      <w:ind w:left="220" w:hanging="220"/>
    </w:pPr>
  </w:style>
  <w:style w:type="character" w:customStyle="1" w:styleId="BodyTextIndent3Char">
    <w:name w:val="Body Text Indent 3 Char"/>
    <w:basedOn w:val="DefaultParagraphFont"/>
    <w:uiPriority w:val="99"/>
    <w:locked/>
    <w:rsid w:val="004C1082"/>
  </w:style>
  <w:style w:type="character" w:customStyle="1" w:styleId="cardunderlineChar">
    <w:name w:val="card underline Char"/>
    <w:locked/>
    <w:rsid w:val="004C1082"/>
  </w:style>
  <w:style w:type="paragraph" w:customStyle="1" w:styleId="cardunderline">
    <w:name w:val="card underline"/>
    <w:basedOn w:val="Normal"/>
    <w:next w:val="GAUnderline"/>
    <w:qFormat/>
    <w:rsid w:val="004C1082"/>
    <w:pPr>
      <w:spacing w:after="0" w:line="240" w:lineRule="auto"/>
    </w:pPr>
  </w:style>
  <w:style w:type="character" w:customStyle="1" w:styleId="StyleHeading4UnderlinedsmalltextGaramondChar">
    <w:name w:val="Style Heading 4Underlinedsmall text + Garamond Char"/>
    <w:locked/>
    <w:rsid w:val="004C1082"/>
  </w:style>
  <w:style w:type="paragraph" w:customStyle="1" w:styleId="StyleHeading4UnderlinedsmalltextGaramond">
    <w:name w:val="Style Heading 4Underlinedsmall text + Garamond"/>
    <w:basedOn w:val="Heading4"/>
    <w:qFormat/>
    <w:rsid w:val="004C1082"/>
    <w:pPr>
      <w:spacing w:before="200" w:line="240" w:lineRule="auto"/>
    </w:pPr>
    <w:rPr>
      <w:iCs/>
      <w:sz w:val="22"/>
    </w:rPr>
  </w:style>
  <w:style w:type="paragraph" w:customStyle="1" w:styleId="Heading2-NotBold">
    <w:name w:val="Heading 2 - Not Bold"/>
    <w:basedOn w:val="Heading2"/>
    <w:autoRedefine/>
    <w:uiPriority w:val="99"/>
    <w:qFormat/>
    <w:rsid w:val="004C1082"/>
    <w:pPr>
      <w:spacing w:before="480" w:line="240" w:lineRule="auto"/>
    </w:pPr>
  </w:style>
  <w:style w:type="paragraph" w:customStyle="1" w:styleId="Heading2-Bold">
    <w:name w:val="Heading 2 - Bold"/>
    <w:basedOn w:val="Normal"/>
    <w:next w:val="Micro"/>
    <w:autoRedefine/>
    <w:uiPriority w:val="99"/>
    <w:qFormat/>
    <w:rsid w:val="004C1082"/>
    <w:pPr>
      <w:spacing w:after="0" w:line="240" w:lineRule="auto"/>
    </w:pPr>
  </w:style>
  <w:style w:type="paragraph" w:customStyle="1" w:styleId="tag">
    <w:name w:val="%tag"/>
    <w:basedOn w:val="Normal"/>
    <w:next w:val="Normal"/>
    <w:link w:val="tagChar0"/>
    <w:uiPriority w:val="99"/>
    <w:qFormat/>
    <w:rsid w:val="004C1082"/>
    <w:pPr>
      <w:spacing w:after="0" w:line="240" w:lineRule="auto"/>
    </w:pPr>
  </w:style>
  <w:style w:type="character" w:customStyle="1" w:styleId="Style2Char0">
    <w:name w:val="Style 2 Char"/>
    <w:uiPriority w:val="99"/>
    <w:locked/>
    <w:rsid w:val="004C1082"/>
  </w:style>
  <w:style w:type="character" w:customStyle="1" w:styleId="GAUnderlineChar">
    <w:name w:val="GA Underline Char"/>
    <w:locked/>
    <w:rsid w:val="004C1082"/>
  </w:style>
  <w:style w:type="paragraph" w:customStyle="1" w:styleId="GAUnderline">
    <w:name w:val="GA Underline"/>
    <w:basedOn w:val="Normal"/>
    <w:next w:val="StyleHeading2TagHEADING2TagCite11pt"/>
    <w:qFormat/>
    <w:rsid w:val="004C1082"/>
    <w:pPr>
      <w:spacing w:after="0" w:line="240" w:lineRule="auto"/>
    </w:pPr>
  </w:style>
  <w:style w:type="character" w:customStyle="1" w:styleId="textsmallChar0">
    <w:name w:val="textsmall Char"/>
    <w:locked/>
    <w:rsid w:val="004C1082"/>
  </w:style>
  <w:style w:type="character" w:customStyle="1" w:styleId="cardtextChar3">
    <w:name w:val="cardtext Char"/>
    <w:locked/>
    <w:rsid w:val="004C1082"/>
  </w:style>
  <w:style w:type="paragraph" w:customStyle="1" w:styleId="h-lead">
    <w:name w:val="h-lead"/>
    <w:basedOn w:val="Normal"/>
    <w:next w:val="Brief"/>
    <w:uiPriority w:val="99"/>
    <w:qFormat/>
    <w:rsid w:val="004C1082"/>
    <w:pPr>
      <w:spacing w:after="0" w:line="240" w:lineRule="auto"/>
    </w:pPr>
  </w:style>
  <w:style w:type="paragraph" w:customStyle="1" w:styleId="intro">
    <w:name w:val="intro"/>
    <w:basedOn w:val="Normal"/>
    <w:next w:val="CM2"/>
    <w:uiPriority w:val="99"/>
    <w:qFormat/>
    <w:rsid w:val="004C1082"/>
    <w:pPr>
      <w:spacing w:after="0" w:line="240" w:lineRule="auto"/>
    </w:pPr>
  </w:style>
  <w:style w:type="character" w:customStyle="1" w:styleId="StyleHeading2TagHEADING2TagCite11ptChar">
    <w:name w:val="Style Heading 2TagHEADING 2Tag&amp;Cite + 11 pt Char"/>
    <w:locked/>
    <w:rsid w:val="004C1082"/>
  </w:style>
  <w:style w:type="paragraph" w:customStyle="1" w:styleId="StyleHeading2TagHEADING2TagCite11pt">
    <w:name w:val="Style Heading 2TagHEADING 2Tag&amp;Cite + 11 pt"/>
    <w:basedOn w:val="Heading2"/>
    <w:next w:val="CM16"/>
    <w:qFormat/>
    <w:rsid w:val="004C1082"/>
    <w:pPr>
      <w:spacing w:before="480" w:line="240" w:lineRule="auto"/>
    </w:pPr>
  </w:style>
  <w:style w:type="paragraph" w:customStyle="1" w:styleId="F3-TagAuthor">
    <w:name w:val="F3 - Tag/Author"/>
    <w:basedOn w:val="Normal"/>
    <w:next w:val="CM19"/>
    <w:uiPriority w:val="99"/>
    <w:qFormat/>
    <w:rsid w:val="004C1082"/>
    <w:pPr>
      <w:spacing w:after="0" w:line="240" w:lineRule="auto"/>
    </w:pPr>
  </w:style>
  <w:style w:type="paragraph" w:customStyle="1" w:styleId="F5-UnderlineNormal">
    <w:name w:val="F5 - Underline Normal"/>
    <w:basedOn w:val="Normal"/>
    <w:next w:val="CM34"/>
    <w:uiPriority w:val="99"/>
    <w:qFormat/>
    <w:rsid w:val="004C1082"/>
    <w:pPr>
      <w:spacing w:after="0" w:line="240" w:lineRule="auto"/>
    </w:pPr>
  </w:style>
  <w:style w:type="paragraph" w:customStyle="1" w:styleId="Brief-PrimarySource">
    <w:name w:val="Brief - Primary Source"/>
    <w:basedOn w:val="Normal"/>
    <w:next w:val="CM56"/>
    <w:uiPriority w:val="99"/>
    <w:qFormat/>
    <w:rsid w:val="004C1082"/>
    <w:pPr>
      <w:spacing w:after="0" w:line="240" w:lineRule="auto"/>
    </w:pPr>
  </w:style>
  <w:style w:type="paragraph" w:customStyle="1" w:styleId="Brief-Underline">
    <w:name w:val="Brief - Underline"/>
    <w:basedOn w:val="Normal"/>
    <w:next w:val="CM58"/>
    <w:uiPriority w:val="99"/>
    <w:qFormat/>
    <w:rsid w:val="004C1082"/>
    <w:pPr>
      <w:spacing w:after="0" w:line="240" w:lineRule="auto"/>
    </w:pPr>
  </w:style>
  <w:style w:type="paragraph" w:customStyle="1" w:styleId="Brief">
    <w:name w:val="Brief"/>
    <w:basedOn w:val="CM56"/>
    <w:next w:val="CM57"/>
    <w:uiPriority w:val="99"/>
    <w:qFormat/>
    <w:rsid w:val="004C1082"/>
  </w:style>
  <w:style w:type="paragraph" w:customStyle="1" w:styleId="CM2">
    <w:name w:val="CM2"/>
    <w:basedOn w:val="Normal"/>
    <w:next w:val="Normal"/>
    <w:uiPriority w:val="99"/>
    <w:qFormat/>
    <w:rsid w:val="004C1082"/>
    <w:pPr>
      <w:spacing w:after="0" w:line="240" w:lineRule="auto"/>
    </w:pPr>
  </w:style>
  <w:style w:type="paragraph" w:customStyle="1" w:styleId="CM11">
    <w:name w:val="CM11"/>
    <w:basedOn w:val="Normal"/>
    <w:next w:val="Normal"/>
    <w:uiPriority w:val="99"/>
    <w:qFormat/>
    <w:rsid w:val="004C1082"/>
    <w:pPr>
      <w:spacing w:after="0" w:line="240" w:lineRule="auto"/>
    </w:pPr>
  </w:style>
  <w:style w:type="paragraph" w:customStyle="1" w:styleId="CM16">
    <w:name w:val="CM16"/>
    <w:basedOn w:val="Normal"/>
    <w:next w:val="Normal"/>
    <w:uiPriority w:val="99"/>
    <w:qFormat/>
    <w:rsid w:val="004C1082"/>
    <w:pPr>
      <w:spacing w:after="0" w:line="240" w:lineRule="auto"/>
    </w:pPr>
  </w:style>
  <w:style w:type="paragraph" w:customStyle="1" w:styleId="CM19">
    <w:name w:val="CM19"/>
    <w:basedOn w:val="Normal"/>
    <w:uiPriority w:val="99"/>
    <w:qFormat/>
    <w:rsid w:val="004C1082"/>
    <w:pPr>
      <w:spacing w:after="0" w:line="240" w:lineRule="auto"/>
    </w:pPr>
  </w:style>
  <w:style w:type="paragraph" w:customStyle="1" w:styleId="CM34">
    <w:name w:val="CM34"/>
    <w:basedOn w:val="Normal"/>
    <w:uiPriority w:val="99"/>
    <w:qFormat/>
    <w:rsid w:val="004C1082"/>
    <w:pPr>
      <w:spacing w:after="0" w:line="240" w:lineRule="auto"/>
    </w:pPr>
  </w:style>
  <w:style w:type="paragraph" w:customStyle="1" w:styleId="CM56">
    <w:name w:val="CM56"/>
    <w:basedOn w:val="Normal"/>
    <w:uiPriority w:val="99"/>
    <w:qFormat/>
    <w:rsid w:val="004C1082"/>
    <w:pPr>
      <w:spacing w:after="0" w:line="240" w:lineRule="auto"/>
    </w:pPr>
  </w:style>
  <w:style w:type="paragraph" w:customStyle="1" w:styleId="CM58">
    <w:name w:val="CM58"/>
    <w:basedOn w:val="Normal"/>
    <w:uiPriority w:val="99"/>
    <w:qFormat/>
    <w:rsid w:val="004C1082"/>
    <w:pPr>
      <w:spacing w:after="0" w:line="240" w:lineRule="auto"/>
    </w:pPr>
  </w:style>
  <w:style w:type="paragraph" w:customStyle="1" w:styleId="CM57">
    <w:name w:val="CM57"/>
    <w:basedOn w:val="Normal"/>
    <w:uiPriority w:val="99"/>
    <w:qFormat/>
    <w:rsid w:val="004C1082"/>
    <w:pPr>
      <w:spacing w:after="0" w:line="240" w:lineRule="auto"/>
    </w:pPr>
  </w:style>
  <w:style w:type="paragraph" w:customStyle="1" w:styleId="CM1">
    <w:name w:val="CM1"/>
    <w:basedOn w:val="Normal"/>
    <w:uiPriority w:val="99"/>
    <w:qFormat/>
    <w:rsid w:val="004C1082"/>
    <w:pPr>
      <w:spacing w:after="0" w:line="240" w:lineRule="auto"/>
    </w:pPr>
  </w:style>
  <w:style w:type="paragraph" w:customStyle="1" w:styleId="CM49">
    <w:name w:val="CM49"/>
    <w:basedOn w:val="Normal"/>
    <w:uiPriority w:val="99"/>
    <w:qFormat/>
    <w:rsid w:val="004C1082"/>
    <w:pPr>
      <w:spacing w:after="0" w:line="240" w:lineRule="auto"/>
    </w:pPr>
  </w:style>
  <w:style w:type="paragraph" w:customStyle="1" w:styleId="CM41">
    <w:name w:val="CM41"/>
    <w:basedOn w:val="Normal"/>
    <w:uiPriority w:val="99"/>
    <w:qFormat/>
    <w:rsid w:val="004C1082"/>
    <w:pPr>
      <w:spacing w:after="0" w:line="240" w:lineRule="auto"/>
    </w:pPr>
  </w:style>
  <w:style w:type="paragraph" w:customStyle="1" w:styleId="3rdOrderPara">
    <w:name w:val="3rd Order Para"/>
    <w:basedOn w:val="Normal"/>
    <w:qFormat/>
    <w:rsid w:val="004C1082"/>
    <w:pPr>
      <w:spacing w:after="0" w:line="240" w:lineRule="auto"/>
    </w:pPr>
  </w:style>
  <w:style w:type="paragraph" w:customStyle="1" w:styleId="2ndOrderPara">
    <w:name w:val="2nd Order Para"/>
    <w:basedOn w:val="Normal"/>
    <w:qFormat/>
    <w:rsid w:val="004C1082"/>
    <w:pPr>
      <w:spacing w:after="0" w:line="240" w:lineRule="auto"/>
    </w:pPr>
  </w:style>
  <w:style w:type="paragraph" w:customStyle="1" w:styleId="Normal-SIGN2">
    <w:name w:val="Normal-SIGN2"/>
    <w:basedOn w:val="Normal"/>
    <w:qFormat/>
    <w:rsid w:val="004C1082"/>
    <w:pPr>
      <w:spacing w:after="0" w:line="240" w:lineRule="auto"/>
    </w:pPr>
  </w:style>
  <w:style w:type="paragraph" w:customStyle="1" w:styleId="Normal-SIGN1">
    <w:name w:val="Normal-SIGN1"/>
    <w:basedOn w:val="Normal"/>
    <w:uiPriority w:val="99"/>
    <w:qFormat/>
    <w:rsid w:val="004C1082"/>
    <w:pPr>
      <w:spacing w:after="0" w:line="240" w:lineRule="auto"/>
    </w:pPr>
  </w:style>
  <w:style w:type="paragraph" w:customStyle="1" w:styleId="CM3">
    <w:name w:val="CM3"/>
    <w:basedOn w:val="Normal"/>
    <w:uiPriority w:val="99"/>
    <w:qFormat/>
    <w:rsid w:val="004C1082"/>
    <w:pPr>
      <w:spacing w:after="0" w:line="240" w:lineRule="auto"/>
    </w:pPr>
  </w:style>
  <w:style w:type="paragraph" w:customStyle="1" w:styleId="CM33">
    <w:name w:val="CM33"/>
    <w:basedOn w:val="Normal"/>
    <w:uiPriority w:val="99"/>
    <w:qFormat/>
    <w:rsid w:val="004C1082"/>
    <w:pPr>
      <w:spacing w:after="0" w:line="240" w:lineRule="auto"/>
    </w:pPr>
  </w:style>
  <w:style w:type="paragraph" w:customStyle="1" w:styleId="CM37">
    <w:name w:val="CM37"/>
    <w:basedOn w:val="Normal"/>
    <w:uiPriority w:val="99"/>
    <w:qFormat/>
    <w:rsid w:val="004C1082"/>
    <w:pPr>
      <w:spacing w:after="0" w:line="240" w:lineRule="auto"/>
    </w:pPr>
  </w:style>
  <w:style w:type="paragraph" w:customStyle="1" w:styleId="CM7">
    <w:name w:val="CM7"/>
    <w:basedOn w:val="Normal"/>
    <w:uiPriority w:val="99"/>
    <w:qFormat/>
    <w:rsid w:val="004C1082"/>
    <w:pPr>
      <w:spacing w:after="0" w:line="240" w:lineRule="auto"/>
    </w:pPr>
  </w:style>
  <w:style w:type="paragraph" w:customStyle="1" w:styleId="Brief-SecondarySource">
    <w:name w:val="Brief - Secondary Source"/>
    <w:basedOn w:val="Normal"/>
    <w:next w:val="ReportDate"/>
    <w:qFormat/>
    <w:rsid w:val="004C1082"/>
    <w:pPr>
      <w:spacing w:after="0" w:line="240" w:lineRule="auto"/>
    </w:pPr>
  </w:style>
  <w:style w:type="paragraph" w:customStyle="1" w:styleId="Brief-Card">
    <w:name w:val="Brief - Card"/>
    <w:basedOn w:val="Normal"/>
    <w:next w:val="Pa11"/>
    <w:uiPriority w:val="99"/>
    <w:qFormat/>
    <w:rsid w:val="004C1082"/>
    <w:pPr>
      <w:spacing w:after="0" w:line="240" w:lineRule="auto"/>
    </w:pPr>
  </w:style>
  <w:style w:type="paragraph" w:customStyle="1" w:styleId="Normal3">
    <w:name w:val="Normal+3"/>
    <w:basedOn w:val="Normal"/>
    <w:next w:val="Normal"/>
    <w:uiPriority w:val="99"/>
    <w:qFormat/>
    <w:rsid w:val="004C1082"/>
    <w:pPr>
      <w:spacing w:after="0" w:line="240" w:lineRule="auto"/>
    </w:pPr>
  </w:style>
  <w:style w:type="paragraph" w:customStyle="1" w:styleId="Normal11">
    <w:name w:val="Normal+1"/>
    <w:basedOn w:val="Normal"/>
    <w:next w:val="Normal"/>
    <w:uiPriority w:val="99"/>
    <w:qFormat/>
    <w:rsid w:val="004C1082"/>
    <w:pPr>
      <w:spacing w:after="0" w:line="240" w:lineRule="auto"/>
    </w:pPr>
  </w:style>
  <w:style w:type="paragraph" w:customStyle="1" w:styleId="Heading231">
    <w:name w:val="Heading 2+3"/>
    <w:basedOn w:val="Normal"/>
    <w:next w:val="Normal"/>
    <w:uiPriority w:val="99"/>
    <w:qFormat/>
    <w:rsid w:val="004C1082"/>
    <w:pPr>
      <w:spacing w:after="0" w:line="240" w:lineRule="auto"/>
    </w:pPr>
  </w:style>
  <w:style w:type="paragraph" w:customStyle="1" w:styleId="Normal5">
    <w:name w:val="Normal+5"/>
    <w:basedOn w:val="Normal"/>
    <w:uiPriority w:val="99"/>
    <w:qFormat/>
    <w:rsid w:val="004C1082"/>
    <w:pPr>
      <w:spacing w:after="0" w:line="240" w:lineRule="auto"/>
    </w:pPr>
  </w:style>
  <w:style w:type="paragraph" w:customStyle="1" w:styleId="Cover1">
    <w:name w:val="Cover 1"/>
    <w:basedOn w:val="Normal"/>
    <w:next w:val="Normal"/>
    <w:uiPriority w:val="99"/>
    <w:qFormat/>
    <w:rsid w:val="004C1082"/>
    <w:pPr>
      <w:spacing w:after="0" w:line="240" w:lineRule="auto"/>
    </w:pPr>
  </w:style>
  <w:style w:type="paragraph" w:customStyle="1" w:styleId="Cover2">
    <w:name w:val="Cover 2"/>
    <w:basedOn w:val="Normal"/>
    <w:next w:val="Normal"/>
    <w:uiPriority w:val="99"/>
    <w:qFormat/>
    <w:rsid w:val="004C1082"/>
    <w:pPr>
      <w:spacing w:after="0" w:line="240" w:lineRule="auto"/>
    </w:pPr>
  </w:style>
  <w:style w:type="paragraph" w:customStyle="1" w:styleId="ReportDate">
    <w:name w:val="ReportDate"/>
    <w:basedOn w:val="Normal"/>
    <w:uiPriority w:val="99"/>
    <w:qFormat/>
    <w:rsid w:val="004C1082"/>
    <w:pPr>
      <w:spacing w:after="0" w:line="240" w:lineRule="auto"/>
    </w:pPr>
  </w:style>
  <w:style w:type="paragraph" w:customStyle="1" w:styleId="Pa11">
    <w:name w:val="Pa11"/>
    <w:basedOn w:val="Normal"/>
    <w:next w:val="Normal"/>
    <w:uiPriority w:val="99"/>
    <w:qFormat/>
    <w:rsid w:val="004C1082"/>
    <w:pPr>
      <w:spacing w:after="0" w:line="240" w:lineRule="auto"/>
    </w:pPr>
  </w:style>
  <w:style w:type="paragraph" w:customStyle="1" w:styleId="CM30">
    <w:name w:val="CM30"/>
    <w:basedOn w:val="Normal"/>
    <w:uiPriority w:val="99"/>
    <w:qFormat/>
    <w:rsid w:val="004C1082"/>
    <w:pPr>
      <w:spacing w:after="0" w:line="240" w:lineRule="auto"/>
    </w:pPr>
  </w:style>
  <w:style w:type="paragraph" w:customStyle="1" w:styleId="CM28">
    <w:name w:val="CM28"/>
    <w:basedOn w:val="Normal"/>
    <w:uiPriority w:val="99"/>
    <w:qFormat/>
    <w:rsid w:val="004C1082"/>
    <w:pPr>
      <w:spacing w:after="0" w:line="240" w:lineRule="auto"/>
    </w:pPr>
  </w:style>
  <w:style w:type="paragraph" w:customStyle="1" w:styleId="CM8">
    <w:name w:val="CM8"/>
    <w:basedOn w:val="Normal"/>
    <w:uiPriority w:val="99"/>
    <w:qFormat/>
    <w:rsid w:val="004C1082"/>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4C1082"/>
    <w:pPr>
      <w:spacing w:before="480" w:line="240" w:lineRule="auto"/>
    </w:pPr>
  </w:style>
  <w:style w:type="paragraph" w:customStyle="1" w:styleId="IndexFixer">
    <w:name w:val="Index Fixer"/>
    <w:basedOn w:val="Heading1"/>
    <w:next w:val="StyleBoldUnderliningKernat16pt"/>
    <w:uiPriority w:val="99"/>
    <w:qFormat/>
    <w:rsid w:val="004C1082"/>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4C1082"/>
    <w:pPr>
      <w:spacing w:after="0" w:line="240" w:lineRule="auto"/>
    </w:pPr>
  </w:style>
  <w:style w:type="paragraph" w:customStyle="1" w:styleId="PageHeader-Underline18pt">
    <w:name w:val="Page Header - Underline 18 pt"/>
    <w:next w:val="TxBr6p1"/>
    <w:uiPriority w:val="99"/>
    <w:qFormat/>
    <w:rsid w:val="004C1082"/>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4C1082"/>
    <w:pPr>
      <w:spacing w:before="480" w:line="240" w:lineRule="auto"/>
    </w:pPr>
  </w:style>
  <w:style w:type="paragraph" w:customStyle="1" w:styleId="subhead">
    <w:name w:val="subhead"/>
    <w:basedOn w:val="Normal"/>
    <w:qFormat/>
    <w:rsid w:val="004C1082"/>
    <w:pPr>
      <w:spacing w:after="0" w:line="240" w:lineRule="auto"/>
    </w:pPr>
  </w:style>
  <w:style w:type="paragraph" w:customStyle="1" w:styleId="boldy">
    <w:name w:val="boldy"/>
    <w:basedOn w:val="Heading2"/>
    <w:next w:val="Card1"/>
    <w:uiPriority w:val="99"/>
    <w:qFormat/>
    <w:rsid w:val="004C1082"/>
    <w:pPr>
      <w:spacing w:before="480" w:line="240" w:lineRule="auto"/>
    </w:pPr>
  </w:style>
  <w:style w:type="paragraph" w:customStyle="1" w:styleId="TxBr6p1">
    <w:name w:val="TxBr_6p1"/>
    <w:basedOn w:val="Normal"/>
    <w:next w:val="Cite21"/>
    <w:uiPriority w:val="99"/>
    <w:qFormat/>
    <w:rsid w:val="004C1082"/>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4C1082"/>
    <w:pPr>
      <w:spacing w:after="0" w:line="240" w:lineRule="auto"/>
    </w:pPr>
  </w:style>
  <w:style w:type="character" w:customStyle="1" w:styleId="UnderlineStyleChar">
    <w:name w:val="Underline Style Char"/>
    <w:link w:val="UnderlineStyle0"/>
    <w:locked/>
    <w:rsid w:val="004C1082"/>
  </w:style>
  <w:style w:type="paragraph" w:customStyle="1" w:styleId="Normalization">
    <w:name w:val="Normalization"/>
    <w:basedOn w:val="Normal"/>
    <w:next w:val="articletext"/>
    <w:uiPriority w:val="99"/>
    <w:qFormat/>
    <w:rsid w:val="004C1082"/>
    <w:pPr>
      <w:spacing w:after="0" w:line="240" w:lineRule="auto"/>
    </w:pPr>
  </w:style>
  <w:style w:type="paragraph" w:customStyle="1" w:styleId="listlevel1">
    <w:name w:val="list level 1"/>
    <w:basedOn w:val="Normal"/>
    <w:next w:val="cardtextsmall"/>
    <w:uiPriority w:val="99"/>
    <w:qFormat/>
    <w:rsid w:val="004C1082"/>
    <w:pPr>
      <w:spacing w:after="0" w:line="240" w:lineRule="auto"/>
    </w:pPr>
  </w:style>
  <w:style w:type="paragraph" w:customStyle="1" w:styleId="listlevel2">
    <w:name w:val="list level 2"/>
    <w:basedOn w:val="Normal"/>
    <w:next w:val="CaseListNormal"/>
    <w:uiPriority w:val="99"/>
    <w:qFormat/>
    <w:rsid w:val="004C1082"/>
    <w:pPr>
      <w:spacing w:after="0" w:line="240" w:lineRule="auto"/>
    </w:pPr>
  </w:style>
  <w:style w:type="paragraph" w:customStyle="1" w:styleId="listlevel3">
    <w:name w:val="list level 3"/>
    <w:basedOn w:val="CaseListNormal"/>
    <w:next w:val="Body"/>
    <w:uiPriority w:val="99"/>
    <w:qFormat/>
    <w:rsid w:val="004C1082"/>
  </w:style>
  <w:style w:type="paragraph" w:customStyle="1" w:styleId="PageNumber1">
    <w:name w:val="Page Number1"/>
    <w:basedOn w:val="Normal"/>
    <w:next w:val="Normal"/>
    <w:uiPriority w:val="99"/>
    <w:qFormat/>
    <w:rsid w:val="004C1082"/>
    <w:pPr>
      <w:spacing w:after="0" w:line="240" w:lineRule="auto"/>
    </w:pPr>
  </w:style>
  <w:style w:type="paragraph" w:customStyle="1" w:styleId="Card1">
    <w:name w:val="Card1"/>
    <w:next w:val="TimesNewRoman12"/>
    <w:uiPriority w:val="99"/>
    <w:qFormat/>
    <w:rsid w:val="004C1082"/>
    <w:pPr>
      <w:spacing w:after="200" w:line="276" w:lineRule="auto"/>
    </w:pPr>
    <w:rPr>
      <w:rFonts w:eastAsiaTheme="minorHAnsi"/>
      <w:sz w:val="22"/>
      <w:szCs w:val="22"/>
    </w:rPr>
  </w:style>
  <w:style w:type="paragraph" w:customStyle="1" w:styleId="Cite21">
    <w:name w:val="Cite2"/>
    <w:next w:val="htmlbody"/>
    <w:uiPriority w:val="99"/>
    <w:qFormat/>
    <w:rsid w:val="004C1082"/>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4C1082"/>
    <w:pPr>
      <w:spacing w:after="0" w:line="240" w:lineRule="auto"/>
    </w:pPr>
  </w:style>
  <w:style w:type="paragraph" w:customStyle="1" w:styleId="articletext">
    <w:name w:val="articletext"/>
    <w:basedOn w:val="Normal"/>
    <w:next w:val="story-headline"/>
    <w:qFormat/>
    <w:rsid w:val="004C1082"/>
    <w:pPr>
      <w:spacing w:after="0" w:line="240" w:lineRule="auto"/>
    </w:pPr>
  </w:style>
  <w:style w:type="paragraph" w:customStyle="1" w:styleId="cardtextsmall">
    <w:name w:val="card text small"/>
    <w:basedOn w:val="Normal"/>
    <w:next w:val="story-body"/>
    <w:qFormat/>
    <w:rsid w:val="004C1082"/>
    <w:pPr>
      <w:spacing w:after="0" w:line="240" w:lineRule="auto"/>
    </w:pPr>
  </w:style>
  <w:style w:type="paragraph" w:customStyle="1" w:styleId="CaseListNormal">
    <w:name w:val="Case List Normal"/>
    <w:basedOn w:val="Normal"/>
    <w:next w:val="story-dateline"/>
    <w:uiPriority w:val="99"/>
    <w:qFormat/>
    <w:rsid w:val="004C1082"/>
    <w:pPr>
      <w:spacing w:after="0" w:line="240" w:lineRule="auto"/>
    </w:pPr>
  </w:style>
  <w:style w:type="paragraph" w:customStyle="1" w:styleId="3text">
    <w:name w:val="3text"/>
    <w:basedOn w:val="Normal"/>
    <w:next w:val="Corpotesto"/>
    <w:uiPriority w:val="99"/>
    <w:qFormat/>
    <w:rsid w:val="004C1082"/>
    <w:pPr>
      <w:spacing w:after="0" w:line="240" w:lineRule="auto"/>
    </w:pPr>
  </w:style>
  <w:style w:type="paragraph" w:customStyle="1" w:styleId="TimesNewRoman12">
    <w:name w:val="TimesNewRoman12"/>
    <w:next w:val="tagCharChar1Char"/>
    <w:uiPriority w:val="99"/>
    <w:qFormat/>
    <w:rsid w:val="004C1082"/>
    <w:pPr>
      <w:spacing w:after="200" w:line="276" w:lineRule="auto"/>
    </w:pPr>
    <w:rPr>
      <w:rFonts w:eastAsiaTheme="minorHAnsi"/>
      <w:sz w:val="22"/>
      <w:szCs w:val="22"/>
    </w:rPr>
  </w:style>
  <w:style w:type="paragraph" w:customStyle="1" w:styleId="htmlbody">
    <w:name w:val="htmlbody"/>
    <w:basedOn w:val="Normal"/>
    <w:next w:val="OmniPage1"/>
    <w:uiPriority w:val="99"/>
    <w:qFormat/>
    <w:rsid w:val="004C1082"/>
    <w:pPr>
      <w:spacing w:after="0" w:line="240" w:lineRule="auto"/>
    </w:pPr>
  </w:style>
  <w:style w:type="paragraph" w:customStyle="1" w:styleId="textChar">
    <w:name w:val="text Char"/>
    <w:basedOn w:val="Normal"/>
    <w:next w:val="TitlePageCenter"/>
    <w:autoRedefine/>
    <w:uiPriority w:val="99"/>
    <w:qFormat/>
    <w:rsid w:val="004C1082"/>
    <w:pPr>
      <w:spacing w:after="0" w:line="240" w:lineRule="auto"/>
    </w:pPr>
  </w:style>
  <w:style w:type="paragraph" w:customStyle="1" w:styleId="story-headline">
    <w:name w:val="story-headline"/>
    <w:basedOn w:val="Normal"/>
    <w:next w:val="ProjectTitleLine"/>
    <w:uiPriority w:val="99"/>
    <w:qFormat/>
    <w:rsid w:val="004C1082"/>
    <w:pPr>
      <w:spacing w:after="0" w:line="240" w:lineRule="auto"/>
    </w:pPr>
  </w:style>
  <w:style w:type="paragraph" w:customStyle="1" w:styleId="story-dateline">
    <w:name w:val="story-dateline"/>
    <w:basedOn w:val="Normal"/>
    <w:next w:val="cardChar1Char"/>
    <w:uiPriority w:val="99"/>
    <w:qFormat/>
    <w:rsid w:val="004C1082"/>
    <w:pPr>
      <w:spacing w:after="0" w:line="240" w:lineRule="auto"/>
    </w:pPr>
  </w:style>
  <w:style w:type="paragraph" w:customStyle="1" w:styleId="TextofCards">
    <w:name w:val="Text of Cards"/>
    <w:basedOn w:val="Normal"/>
    <w:next w:val="CM12"/>
    <w:uiPriority w:val="99"/>
    <w:qFormat/>
    <w:rsid w:val="004C1082"/>
    <w:pPr>
      <w:spacing w:after="0" w:line="240" w:lineRule="auto"/>
    </w:pPr>
  </w:style>
  <w:style w:type="paragraph" w:customStyle="1" w:styleId="Corpotesto">
    <w:name w:val="Corpo testo"/>
    <w:basedOn w:val="Normal"/>
    <w:next w:val="CM44"/>
    <w:uiPriority w:val="99"/>
    <w:qFormat/>
    <w:rsid w:val="004C1082"/>
    <w:pPr>
      <w:spacing w:after="0" w:line="240" w:lineRule="auto"/>
    </w:pPr>
  </w:style>
  <w:style w:type="paragraph" w:customStyle="1" w:styleId="tagCharChar1Char">
    <w:name w:val="tag Char Char1 Char"/>
    <w:uiPriority w:val="99"/>
    <w:qFormat/>
    <w:rsid w:val="004C1082"/>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4C1082"/>
    <w:pPr>
      <w:spacing w:after="0" w:line="240" w:lineRule="auto"/>
    </w:pPr>
  </w:style>
  <w:style w:type="paragraph" w:customStyle="1" w:styleId="TitlePageCenter">
    <w:name w:val="Title Page Center"/>
    <w:basedOn w:val="Normal"/>
    <w:next w:val="textbodyblack"/>
    <w:autoRedefine/>
    <w:uiPriority w:val="99"/>
    <w:qFormat/>
    <w:rsid w:val="004C1082"/>
    <w:pPr>
      <w:spacing w:after="0" w:line="240" w:lineRule="auto"/>
    </w:pPr>
  </w:style>
  <w:style w:type="paragraph" w:customStyle="1" w:styleId="TitlePageBy">
    <w:name w:val="Title Page By"/>
    <w:basedOn w:val="textbodyblack"/>
    <w:next w:val="Normal"/>
    <w:autoRedefine/>
    <w:uiPriority w:val="99"/>
    <w:qFormat/>
    <w:rsid w:val="004C1082"/>
  </w:style>
  <w:style w:type="paragraph" w:customStyle="1" w:styleId="ProjectTitleLine">
    <w:name w:val="Project Title Line"/>
    <w:basedOn w:val="Normal"/>
    <w:next w:val="Normal"/>
    <w:autoRedefine/>
    <w:uiPriority w:val="99"/>
    <w:qFormat/>
    <w:rsid w:val="004C1082"/>
    <w:pPr>
      <w:spacing w:after="0" w:line="240" w:lineRule="auto"/>
    </w:pPr>
  </w:style>
  <w:style w:type="paragraph" w:customStyle="1" w:styleId="NormalVerdana">
    <w:name w:val="Normal + Verdana"/>
    <w:aliases w:val="White,Normal + Arial,10 pt"/>
    <w:basedOn w:val="Normal"/>
    <w:next w:val="CiteCorrected"/>
    <w:uiPriority w:val="99"/>
    <w:qFormat/>
    <w:rsid w:val="004C1082"/>
    <w:pPr>
      <w:spacing w:after="0" w:line="240" w:lineRule="auto"/>
    </w:pPr>
  </w:style>
  <w:style w:type="paragraph" w:customStyle="1" w:styleId="cardChar1Char">
    <w:name w:val="card Char1 Char"/>
    <w:basedOn w:val="Normal"/>
    <w:next w:val="StyleLeft02"/>
    <w:uiPriority w:val="99"/>
    <w:qFormat/>
    <w:rsid w:val="004C1082"/>
    <w:pPr>
      <w:spacing w:after="0" w:line="240" w:lineRule="auto"/>
    </w:pPr>
  </w:style>
  <w:style w:type="paragraph" w:customStyle="1" w:styleId="CM12">
    <w:name w:val="CM12"/>
    <w:basedOn w:val="Normal"/>
    <w:uiPriority w:val="99"/>
    <w:qFormat/>
    <w:rsid w:val="004C1082"/>
    <w:pPr>
      <w:spacing w:after="0" w:line="240" w:lineRule="auto"/>
    </w:pPr>
  </w:style>
  <w:style w:type="paragraph" w:customStyle="1" w:styleId="CM44">
    <w:name w:val="CM44"/>
    <w:basedOn w:val="Normal"/>
    <w:uiPriority w:val="99"/>
    <w:qFormat/>
    <w:rsid w:val="004C1082"/>
    <w:pPr>
      <w:spacing w:after="0" w:line="240" w:lineRule="auto"/>
    </w:pPr>
  </w:style>
  <w:style w:type="paragraph" w:customStyle="1" w:styleId="StrikeThrough">
    <w:name w:val="Strike Through"/>
    <w:basedOn w:val="Normal"/>
    <w:next w:val="Normal"/>
    <w:uiPriority w:val="99"/>
    <w:qFormat/>
    <w:rsid w:val="004C1082"/>
    <w:pPr>
      <w:spacing w:after="0" w:line="240" w:lineRule="auto"/>
    </w:pPr>
  </w:style>
  <w:style w:type="paragraph" w:customStyle="1" w:styleId="textbodyblack">
    <w:name w:val="textbodyblack"/>
    <w:basedOn w:val="Normal"/>
    <w:next w:val="Pa5"/>
    <w:uiPriority w:val="99"/>
    <w:qFormat/>
    <w:rsid w:val="004C1082"/>
    <w:pPr>
      <w:spacing w:after="0" w:line="240" w:lineRule="auto"/>
    </w:pPr>
  </w:style>
  <w:style w:type="character" w:customStyle="1" w:styleId="CiteCorrectedChar">
    <w:name w:val="Cite Corrected Char"/>
    <w:locked/>
    <w:rsid w:val="004C1082"/>
  </w:style>
  <w:style w:type="paragraph" w:customStyle="1" w:styleId="CiteCorrected">
    <w:name w:val="Cite Corrected"/>
    <w:basedOn w:val="Normal"/>
    <w:next w:val="tagline1"/>
    <w:qFormat/>
    <w:rsid w:val="004C1082"/>
    <w:pPr>
      <w:spacing w:after="0" w:line="240" w:lineRule="auto"/>
    </w:pPr>
  </w:style>
  <w:style w:type="paragraph" w:customStyle="1" w:styleId="StyleLeft02">
    <w:name w:val="Style Left:  0.2&quot;"/>
    <w:basedOn w:val="Normal"/>
    <w:next w:val="Block1"/>
    <w:uiPriority w:val="99"/>
    <w:qFormat/>
    <w:rsid w:val="004C1082"/>
    <w:pPr>
      <w:spacing w:after="0" w:line="240" w:lineRule="auto"/>
    </w:pPr>
  </w:style>
  <w:style w:type="paragraph" w:customStyle="1" w:styleId="Hat1">
    <w:name w:val="Hat1"/>
    <w:basedOn w:val="Normal"/>
    <w:next w:val="Normal"/>
    <w:uiPriority w:val="2"/>
    <w:qFormat/>
    <w:rsid w:val="004C1082"/>
    <w:pPr>
      <w:spacing w:after="0" w:line="240" w:lineRule="auto"/>
    </w:pPr>
  </w:style>
  <w:style w:type="paragraph" w:customStyle="1" w:styleId="post-subtitle">
    <w:name w:val="post-subtitle"/>
    <w:basedOn w:val="Normal"/>
    <w:qFormat/>
    <w:rsid w:val="004C1082"/>
    <w:pPr>
      <w:spacing w:after="0" w:line="240" w:lineRule="auto"/>
    </w:pPr>
  </w:style>
  <w:style w:type="paragraph" w:customStyle="1" w:styleId="Pa5">
    <w:name w:val="Pa5"/>
    <w:basedOn w:val="Normal"/>
    <w:uiPriority w:val="99"/>
    <w:qFormat/>
    <w:rsid w:val="004C1082"/>
    <w:pPr>
      <w:spacing w:after="0" w:line="240" w:lineRule="auto"/>
    </w:pPr>
  </w:style>
  <w:style w:type="paragraph" w:customStyle="1" w:styleId="Pa6">
    <w:name w:val="Pa6"/>
    <w:basedOn w:val="Normal"/>
    <w:uiPriority w:val="99"/>
    <w:qFormat/>
    <w:rsid w:val="004C1082"/>
    <w:pPr>
      <w:spacing w:after="0" w:line="240" w:lineRule="auto"/>
    </w:pPr>
  </w:style>
  <w:style w:type="paragraph" w:customStyle="1" w:styleId="noindent0">
    <w:name w:val="no_indent"/>
    <w:basedOn w:val="Normal"/>
    <w:next w:val="NormalWeb3"/>
    <w:qFormat/>
    <w:rsid w:val="004C1082"/>
    <w:pPr>
      <w:spacing w:after="0" w:line="240" w:lineRule="auto"/>
    </w:pPr>
  </w:style>
  <w:style w:type="paragraph" w:customStyle="1" w:styleId="tagline1">
    <w:name w:val="tagline"/>
    <w:basedOn w:val="Normal"/>
    <w:next w:val="cardCharCharCharCharChar"/>
    <w:qFormat/>
    <w:rsid w:val="004C1082"/>
    <w:pPr>
      <w:spacing w:after="0" w:line="240" w:lineRule="auto"/>
    </w:pPr>
  </w:style>
  <w:style w:type="paragraph" w:customStyle="1" w:styleId="Block1">
    <w:name w:val="Block1"/>
    <w:basedOn w:val="Normal"/>
    <w:next w:val="Normal"/>
    <w:uiPriority w:val="3"/>
    <w:qFormat/>
    <w:rsid w:val="004C1082"/>
    <w:pPr>
      <w:spacing w:after="0" w:line="240" w:lineRule="auto"/>
    </w:pPr>
  </w:style>
  <w:style w:type="paragraph" w:customStyle="1" w:styleId="TOCHeading1">
    <w:name w:val="TOC Heading1"/>
    <w:basedOn w:val="Heading1"/>
    <w:next w:val="Normal"/>
    <w:uiPriority w:val="39"/>
    <w:qFormat/>
    <w:rsid w:val="004C1082"/>
    <w:pPr>
      <w:spacing w:before="480" w:line="240" w:lineRule="auto"/>
    </w:pPr>
  </w:style>
  <w:style w:type="paragraph" w:customStyle="1" w:styleId="NoteLevel11">
    <w:name w:val="Note Level 11"/>
    <w:basedOn w:val="Normal"/>
    <w:next w:val="HeaderFooter"/>
    <w:uiPriority w:val="99"/>
    <w:qFormat/>
    <w:rsid w:val="004C1082"/>
    <w:pPr>
      <w:spacing w:after="0" w:line="240" w:lineRule="auto"/>
    </w:pPr>
  </w:style>
  <w:style w:type="character" w:customStyle="1" w:styleId="ReallySamllTextChar">
    <w:name w:val="ReallySamllText Char"/>
    <w:locked/>
    <w:rsid w:val="004C1082"/>
  </w:style>
  <w:style w:type="paragraph" w:customStyle="1" w:styleId="ReallySamllText">
    <w:name w:val="ReallySamllText"/>
    <w:basedOn w:val="Normal"/>
    <w:next w:val="CardTextUnderlined"/>
    <w:autoRedefine/>
    <w:qFormat/>
    <w:rsid w:val="004C1082"/>
    <w:pPr>
      <w:spacing w:after="0" w:line="240" w:lineRule="auto"/>
    </w:pPr>
  </w:style>
  <w:style w:type="paragraph" w:customStyle="1" w:styleId="Card6pt">
    <w:name w:val="Card 6pt"/>
    <w:basedOn w:val="Normal"/>
    <w:next w:val="HeaderDebate"/>
    <w:uiPriority w:val="99"/>
    <w:qFormat/>
    <w:rsid w:val="004C1082"/>
    <w:pPr>
      <w:spacing w:after="0" w:line="240" w:lineRule="auto"/>
    </w:pPr>
  </w:style>
  <w:style w:type="paragraph" w:customStyle="1" w:styleId="NormalWeb3">
    <w:name w:val="Normal (Web)3"/>
    <w:basedOn w:val="Normal"/>
    <w:next w:val="CardTagCharChar"/>
    <w:qFormat/>
    <w:rsid w:val="004C1082"/>
    <w:pPr>
      <w:spacing w:after="0" w:line="240" w:lineRule="auto"/>
    </w:pPr>
  </w:style>
  <w:style w:type="paragraph" w:customStyle="1" w:styleId="cardCharCharCharCharChar">
    <w:name w:val="card Char Char Char Char Char"/>
    <w:basedOn w:val="Normal"/>
    <w:next w:val="fixed"/>
    <w:qFormat/>
    <w:rsid w:val="004C1082"/>
    <w:pPr>
      <w:spacing w:after="0" w:line="240" w:lineRule="auto"/>
    </w:pPr>
  </w:style>
  <w:style w:type="paragraph" w:customStyle="1" w:styleId="TagCiteChar2">
    <w:name w:val="Tag / Cite Char"/>
    <w:basedOn w:val="Normal"/>
    <w:next w:val="textonormal"/>
    <w:qFormat/>
    <w:rsid w:val="004C1082"/>
    <w:pPr>
      <w:spacing w:after="0" w:line="240" w:lineRule="auto"/>
    </w:pPr>
  </w:style>
  <w:style w:type="paragraph" w:customStyle="1" w:styleId="PageNumber2">
    <w:name w:val="Page Number2"/>
    <w:basedOn w:val="Normal"/>
    <w:next w:val="Normal"/>
    <w:qFormat/>
    <w:rsid w:val="004C1082"/>
    <w:pPr>
      <w:spacing w:after="0" w:line="240" w:lineRule="auto"/>
    </w:pPr>
  </w:style>
  <w:style w:type="paragraph" w:customStyle="1" w:styleId="HeaderFooter">
    <w:name w:val="Header &amp; Footer"/>
    <w:next w:val="ExecutiveSummarytext"/>
    <w:qFormat/>
    <w:rsid w:val="004C1082"/>
    <w:pPr>
      <w:spacing w:after="200" w:line="276" w:lineRule="auto"/>
    </w:pPr>
    <w:rPr>
      <w:rFonts w:eastAsiaTheme="minorHAnsi"/>
      <w:sz w:val="22"/>
      <w:szCs w:val="22"/>
    </w:rPr>
  </w:style>
  <w:style w:type="paragraph" w:customStyle="1" w:styleId="CardTextSmall0">
    <w:name w:val="Card Text Small"/>
    <w:basedOn w:val="Normal"/>
    <w:qFormat/>
    <w:rsid w:val="004C1082"/>
    <w:pPr>
      <w:spacing w:after="0" w:line="240" w:lineRule="auto"/>
    </w:pPr>
  </w:style>
  <w:style w:type="paragraph" w:customStyle="1" w:styleId="CardTextUnderlined">
    <w:name w:val="Card Text Underlined"/>
    <w:basedOn w:val="Normal"/>
    <w:next w:val="NormalUnderline"/>
    <w:qFormat/>
    <w:rsid w:val="004C1082"/>
    <w:pPr>
      <w:spacing w:after="0" w:line="240" w:lineRule="auto"/>
    </w:pPr>
  </w:style>
  <w:style w:type="paragraph" w:customStyle="1" w:styleId="HeaderDebate">
    <w:name w:val="Header Debate"/>
    <w:basedOn w:val="Normal"/>
    <w:next w:val="byline1"/>
    <w:qFormat/>
    <w:rsid w:val="004C1082"/>
    <w:pPr>
      <w:spacing w:after="0" w:line="240" w:lineRule="auto"/>
    </w:pPr>
  </w:style>
  <w:style w:type="paragraph" w:customStyle="1" w:styleId="NormalWeb1">
    <w:name w:val="Normal (Web)1"/>
    <w:basedOn w:val="Normal"/>
    <w:next w:val="PlaceholderText1"/>
    <w:qFormat/>
    <w:rsid w:val="004C1082"/>
    <w:pPr>
      <w:spacing w:after="0" w:line="240" w:lineRule="auto"/>
    </w:pPr>
  </w:style>
  <w:style w:type="paragraph" w:customStyle="1" w:styleId="CardTagCharChar">
    <w:name w:val="Card Tag Char Char"/>
    <w:basedOn w:val="Normal"/>
    <w:next w:val="NoteLevel31"/>
    <w:qFormat/>
    <w:rsid w:val="004C1082"/>
    <w:pPr>
      <w:spacing w:after="0" w:line="240" w:lineRule="auto"/>
    </w:pPr>
  </w:style>
  <w:style w:type="paragraph" w:customStyle="1" w:styleId="fixed">
    <w:name w:val="fixed"/>
    <w:basedOn w:val="Normal"/>
    <w:next w:val="NoteLevel41"/>
    <w:qFormat/>
    <w:rsid w:val="004C1082"/>
    <w:pPr>
      <w:spacing w:after="0" w:line="240" w:lineRule="auto"/>
    </w:pPr>
  </w:style>
  <w:style w:type="paragraph" w:customStyle="1" w:styleId="textonormal">
    <w:name w:val="textonormal"/>
    <w:basedOn w:val="Normal"/>
    <w:next w:val="NoteLevel51"/>
    <w:qFormat/>
    <w:rsid w:val="004C1082"/>
    <w:pPr>
      <w:spacing w:after="0" w:line="240" w:lineRule="auto"/>
    </w:pPr>
  </w:style>
  <w:style w:type="paragraph" w:customStyle="1" w:styleId="Subtitle10">
    <w:name w:val="Subtitle1"/>
    <w:basedOn w:val="Normal"/>
    <w:next w:val="NoteLevel61"/>
    <w:qFormat/>
    <w:rsid w:val="004C1082"/>
    <w:pPr>
      <w:spacing w:after="0" w:line="240" w:lineRule="auto"/>
    </w:pPr>
  </w:style>
  <w:style w:type="paragraph" w:customStyle="1" w:styleId="ExecutiveSummarytext">
    <w:name w:val="Executive Summary text"/>
    <w:basedOn w:val="Normal"/>
    <w:next w:val="Normal"/>
    <w:qFormat/>
    <w:rsid w:val="004C1082"/>
    <w:pPr>
      <w:spacing w:after="0" w:line="240" w:lineRule="auto"/>
    </w:pPr>
  </w:style>
  <w:style w:type="character" w:customStyle="1" w:styleId="NormalUnderlineChar1">
    <w:name w:val="Normal Underline Char1"/>
    <w:locked/>
    <w:rsid w:val="004C1082"/>
  </w:style>
  <w:style w:type="paragraph" w:customStyle="1" w:styleId="NormalUnderline">
    <w:name w:val="Normal Underline"/>
    <w:basedOn w:val="Normal"/>
    <w:next w:val="NoteLevel91"/>
    <w:qFormat/>
    <w:rsid w:val="004C1082"/>
    <w:pPr>
      <w:spacing w:after="0" w:line="240" w:lineRule="auto"/>
    </w:pPr>
  </w:style>
  <w:style w:type="paragraph" w:customStyle="1" w:styleId="byline1">
    <w:name w:val="byline1"/>
    <w:basedOn w:val="Normal"/>
    <w:qFormat/>
    <w:rsid w:val="004C1082"/>
    <w:pPr>
      <w:spacing w:after="0" w:line="240" w:lineRule="auto"/>
    </w:pPr>
  </w:style>
  <w:style w:type="paragraph" w:customStyle="1" w:styleId="PlaceholderText1">
    <w:name w:val="Placeholder Text1"/>
    <w:basedOn w:val="Normal"/>
    <w:next w:val="ImportantText"/>
    <w:qFormat/>
    <w:rsid w:val="004C1082"/>
    <w:pPr>
      <w:spacing w:after="0" w:line="240" w:lineRule="auto"/>
    </w:pPr>
  </w:style>
  <w:style w:type="paragraph" w:customStyle="1" w:styleId="NoteLevel31">
    <w:name w:val="Note Level 31"/>
    <w:basedOn w:val="Normal"/>
    <w:qFormat/>
    <w:rsid w:val="004C1082"/>
    <w:pPr>
      <w:spacing w:after="0" w:line="240" w:lineRule="auto"/>
    </w:pPr>
  </w:style>
  <w:style w:type="paragraph" w:customStyle="1" w:styleId="NoteLevel41">
    <w:name w:val="Note Level 41"/>
    <w:basedOn w:val="Normal"/>
    <w:next w:val="StyleBodyText11ptBlackUnderline"/>
    <w:qFormat/>
    <w:rsid w:val="004C1082"/>
    <w:pPr>
      <w:spacing w:after="0" w:line="240" w:lineRule="auto"/>
    </w:pPr>
  </w:style>
  <w:style w:type="paragraph" w:customStyle="1" w:styleId="NoteLevel51">
    <w:name w:val="Note Level 51"/>
    <w:basedOn w:val="Normal"/>
    <w:qFormat/>
    <w:rsid w:val="004C1082"/>
    <w:pPr>
      <w:spacing w:after="0" w:line="240" w:lineRule="auto"/>
    </w:pPr>
  </w:style>
  <w:style w:type="paragraph" w:customStyle="1" w:styleId="NoteLevel61">
    <w:name w:val="Note Level 61"/>
    <w:basedOn w:val="Normal"/>
    <w:next w:val="StyleBodyText11ptBoldBlack"/>
    <w:qFormat/>
    <w:rsid w:val="004C1082"/>
    <w:pPr>
      <w:spacing w:after="0" w:line="240" w:lineRule="auto"/>
    </w:pPr>
  </w:style>
  <w:style w:type="paragraph" w:customStyle="1" w:styleId="NoteLevel71">
    <w:name w:val="Note Level 71"/>
    <w:basedOn w:val="Normal"/>
    <w:qFormat/>
    <w:rsid w:val="004C1082"/>
    <w:pPr>
      <w:spacing w:after="0" w:line="240" w:lineRule="auto"/>
    </w:pPr>
  </w:style>
  <w:style w:type="paragraph" w:customStyle="1" w:styleId="NoteLevel81">
    <w:name w:val="Note Level 81"/>
    <w:basedOn w:val="Normal"/>
    <w:next w:val="StyletinyBold"/>
    <w:qFormat/>
    <w:rsid w:val="004C1082"/>
    <w:pPr>
      <w:spacing w:after="0" w:line="240" w:lineRule="auto"/>
    </w:pPr>
  </w:style>
  <w:style w:type="paragraph" w:customStyle="1" w:styleId="NoteLevel91">
    <w:name w:val="Note Level 91"/>
    <w:basedOn w:val="Normal"/>
    <w:qFormat/>
    <w:rsid w:val="004C1082"/>
    <w:pPr>
      <w:spacing w:after="0" w:line="240" w:lineRule="auto"/>
    </w:pPr>
  </w:style>
  <w:style w:type="character" w:customStyle="1" w:styleId="ImportantTextChar">
    <w:name w:val="Important Text Char"/>
    <w:locked/>
    <w:rsid w:val="004C1082"/>
  </w:style>
  <w:style w:type="paragraph" w:customStyle="1" w:styleId="ImportantText">
    <w:name w:val="Important Text"/>
    <w:basedOn w:val="Normal"/>
    <w:next w:val="Normal"/>
    <w:qFormat/>
    <w:rsid w:val="004C1082"/>
    <w:pPr>
      <w:spacing w:after="0" w:line="240" w:lineRule="auto"/>
    </w:pPr>
  </w:style>
  <w:style w:type="character" w:customStyle="1" w:styleId="StyleBodyText11ptBlackUnderlineChar">
    <w:name w:val="Style Body Text + 11 pt Black Underline Char"/>
    <w:locked/>
    <w:rsid w:val="004C1082"/>
  </w:style>
  <w:style w:type="paragraph" w:customStyle="1" w:styleId="StyleBodyText11ptBlackUnderline">
    <w:name w:val="Style Body Text + 11 pt Black Underline"/>
    <w:basedOn w:val="Normal"/>
    <w:next w:val="ListContents"/>
    <w:qFormat/>
    <w:rsid w:val="004C1082"/>
    <w:pPr>
      <w:spacing w:after="0" w:line="240" w:lineRule="auto"/>
    </w:pPr>
  </w:style>
  <w:style w:type="character" w:customStyle="1" w:styleId="StyleBodyText11ptBoldBlackChar">
    <w:name w:val="Style Body Text + 11 pt Bold Black Char"/>
    <w:locked/>
    <w:rsid w:val="004C1082"/>
  </w:style>
  <w:style w:type="paragraph" w:customStyle="1" w:styleId="StyleBodyText11ptBoldBlack">
    <w:name w:val="Style Body Text + 11 pt Bold Black"/>
    <w:basedOn w:val="Normal"/>
    <w:next w:val="StyleListContents11ptCustomColorRGB353132Underline"/>
    <w:qFormat/>
    <w:rsid w:val="004C1082"/>
    <w:pPr>
      <w:spacing w:after="0" w:line="240" w:lineRule="auto"/>
    </w:pPr>
  </w:style>
  <w:style w:type="character" w:customStyle="1" w:styleId="StyletinyBoldChar">
    <w:name w:val="Style tiny + Bold Char"/>
    <w:locked/>
    <w:rsid w:val="004C1082"/>
  </w:style>
  <w:style w:type="paragraph" w:customStyle="1" w:styleId="StyletinyBold">
    <w:name w:val="Style tiny + Bold"/>
    <w:basedOn w:val="TagF3"/>
    <w:qFormat/>
    <w:rsid w:val="004C1082"/>
  </w:style>
  <w:style w:type="character" w:customStyle="1" w:styleId="Heading5SizeDownChar">
    <w:name w:val="Heading 5 Size Down Char"/>
    <w:locked/>
    <w:rsid w:val="004C1082"/>
  </w:style>
  <w:style w:type="character" w:customStyle="1" w:styleId="Normal2BoldChar">
    <w:name w:val="Normal2 + Bold Char"/>
    <w:locked/>
    <w:rsid w:val="004C1082"/>
  </w:style>
  <w:style w:type="paragraph" w:customStyle="1" w:styleId="Normal2Bold">
    <w:name w:val="Normal2 + Bold"/>
    <w:basedOn w:val="Normal"/>
    <w:next w:val="Unimportant"/>
    <w:qFormat/>
    <w:rsid w:val="004C1082"/>
    <w:pPr>
      <w:spacing w:after="0" w:line="240" w:lineRule="auto"/>
    </w:pPr>
  </w:style>
  <w:style w:type="character" w:customStyle="1" w:styleId="ListContentsChar">
    <w:name w:val="List Contents Char"/>
    <w:locked/>
    <w:rsid w:val="004C1082"/>
  </w:style>
  <w:style w:type="paragraph" w:customStyle="1" w:styleId="ListContents">
    <w:name w:val="List Contents"/>
    <w:basedOn w:val="Normal"/>
    <w:next w:val="Ununderlined"/>
    <w:qFormat/>
    <w:rsid w:val="004C1082"/>
    <w:pPr>
      <w:spacing w:after="0" w:line="240" w:lineRule="auto"/>
    </w:pPr>
  </w:style>
  <w:style w:type="character" w:customStyle="1" w:styleId="StyleListContents11ptCustomColorRGB353132UnderlineChar">
    <w:name w:val="Style List Contents + 11 pt Custom Color(RGB(353132)) Underline Char"/>
    <w:locked/>
    <w:rsid w:val="004C1082"/>
  </w:style>
  <w:style w:type="paragraph" w:customStyle="1" w:styleId="StyleListContents11ptCustomColorRGB353132Underline">
    <w:name w:val="Style List Contents + 11 pt Custom Color(RGB(353132)) Underline"/>
    <w:basedOn w:val="Ununderlined"/>
    <w:qFormat/>
    <w:rsid w:val="004C1082"/>
  </w:style>
  <w:style w:type="character" w:customStyle="1" w:styleId="StyleCards12ptThickunderlineChar2">
    <w:name w:val="Style Cards + 12 pt Thick underline Char2"/>
    <w:locked/>
    <w:rsid w:val="004C1082"/>
  </w:style>
  <w:style w:type="paragraph" w:customStyle="1" w:styleId="StyleCards12ptThickunderline">
    <w:name w:val="Style Cards + 12 pt Thick underline"/>
    <w:basedOn w:val="Normal"/>
    <w:qFormat/>
    <w:rsid w:val="004C1082"/>
    <w:pPr>
      <w:spacing w:after="0" w:line="240" w:lineRule="auto"/>
    </w:pPr>
  </w:style>
  <w:style w:type="character" w:customStyle="1" w:styleId="UnimportantCharChar">
    <w:name w:val="Unimportant Char Char"/>
    <w:locked/>
    <w:rsid w:val="004C1082"/>
  </w:style>
  <w:style w:type="paragraph" w:customStyle="1" w:styleId="Unimportant">
    <w:name w:val="Unimportant"/>
    <w:basedOn w:val="Normal"/>
    <w:next w:val="DebateCite"/>
    <w:qFormat/>
    <w:rsid w:val="004C1082"/>
    <w:pPr>
      <w:spacing w:after="0" w:line="240" w:lineRule="auto"/>
    </w:pPr>
  </w:style>
  <w:style w:type="character" w:customStyle="1" w:styleId="UnunderlinedChar">
    <w:name w:val="Ununderlined Char"/>
    <w:locked/>
    <w:rsid w:val="004C1082"/>
  </w:style>
  <w:style w:type="paragraph" w:customStyle="1" w:styleId="Ununderlined">
    <w:name w:val="Ununderlined"/>
    <w:basedOn w:val="Normal"/>
    <w:next w:val="PreformattedText"/>
    <w:qFormat/>
    <w:rsid w:val="004C1082"/>
    <w:pPr>
      <w:spacing w:after="0" w:line="240" w:lineRule="auto"/>
    </w:pPr>
  </w:style>
  <w:style w:type="paragraph" w:customStyle="1" w:styleId="StyleHeading1Justified">
    <w:name w:val="Style Heading 1 + Justified"/>
    <w:basedOn w:val="Normal"/>
    <w:next w:val="Normal"/>
    <w:qFormat/>
    <w:rsid w:val="004C1082"/>
    <w:pPr>
      <w:spacing w:after="0" w:line="240" w:lineRule="auto"/>
    </w:pPr>
  </w:style>
  <w:style w:type="character" w:customStyle="1" w:styleId="textunderlineChar0">
    <w:name w:val="text underline Char"/>
    <w:locked/>
    <w:rsid w:val="004C1082"/>
  </w:style>
  <w:style w:type="paragraph" w:customStyle="1" w:styleId="textunderline0">
    <w:name w:val="text underline"/>
    <w:basedOn w:val="Normal"/>
    <w:next w:val="Heading4Cite"/>
    <w:autoRedefine/>
    <w:qFormat/>
    <w:rsid w:val="004C1082"/>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4C1082"/>
  </w:style>
  <w:style w:type="paragraph" w:customStyle="1" w:styleId="DebateTag">
    <w:name w:val="Debate Tag"/>
    <w:basedOn w:val="Normal"/>
    <w:autoRedefine/>
    <w:qFormat/>
    <w:rsid w:val="004C1082"/>
    <w:pPr>
      <w:spacing w:after="0" w:line="240" w:lineRule="auto"/>
    </w:pPr>
  </w:style>
  <w:style w:type="paragraph" w:customStyle="1" w:styleId="DebateCite">
    <w:name w:val="Debate Cite"/>
    <w:basedOn w:val="Normal"/>
    <w:next w:val="Normaltag"/>
    <w:autoRedefine/>
    <w:qFormat/>
    <w:rsid w:val="004C1082"/>
    <w:pPr>
      <w:spacing w:after="0" w:line="240" w:lineRule="auto"/>
    </w:pPr>
  </w:style>
  <w:style w:type="paragraph" w:customStyle="1" w:styleId="PreformattedText">
    <w:name w:val="Preformatted Text"/>
    <w:basedOn w:val="Normal"/>
    <w:next w:val="Cardnon-underlined"/>
    <w:qFormat/>
    <w:rsid w:val="004C1082"/>
    <w:pPr>
      <w:spacing w:after="0" w:line="240" w:lineRule="auto"/>
    </w:pPr>
  </w:style>
  <w:style w:type="paragraph" w:customStyle="1" w:styleId="MaggieTag">
    <w:name w:val="MaggieTag"/>
    <w:basedOn w:val="Heading2"/>
    <w:next w:val="BlockTitle4"/>
    <w:qFormat/>
    <w:rsid w:val="004C1082"/>
    <w:pPr>
      <w:spacing w:before="480" w:line="240" w:lineRule="auto"/>
    </w:pPr>
  </w:style>
  <w:style w:type="paragraph" w:customStyle="1" w:styleId="NoteLevel21">
    <w:name w:val="Note Level 21"/>
    <w:basedOn w:val="Normal"/>
    <w:next w:val="CARD2"/>
    <w:uiPriority w:val="99"/>
    <w:qFormat/>
    <w:rsid w:val="004C1082"/>
    <w:pPr>
      <w:spacing w:after="0" w:line="240" w:lineRule="auto"/>
    </w:pPr>
  </w:style>
  <w:style w:type="paragraph" w:customStyle="1" w:styleId="4">
    <w:name w:val="4"/>
    <w:basedOn w:val="Normal"/>
    <w:next w:val="DottedUnderline0"/>
    <w:qFormat/>
    <w:rsid w:val="004C1082"/>
    <w:pPr>
      <w:spacing w:after="0" w:line="240" w:lineRule="auto"/>
    </w:pPr>
  </w:style>
  <w:style w:type="character" w:customStyle="1" w:styleId="Cardnon-underlinedChar">
    <w:name w:val="Card non-underlined Char"/>
    <w:uiPriority w:val="99"/>
    <w:locked/>
    <w:rsid w:val="004C1082"/>
  </w:style>
  <w:style w:type="paragraph" w:customStyle="1" w:styleId="BlockTitle4">
    <w:name w:val="%Block Title"/>
    <w:basedOn w:val="Heading1"/>
    <w:next w:val="PageNumber4"/>
    <w:qFormat/>
    <w:rsid w:val="004C1082"/>
    <w:pPr>
      <w:spacing w:before="480" w:line="240" w:lineRule="auto"/>
    </w:pPr>
  </w:style>
  <w:style w:type="paragraph" w:customStyle="1" w:styleId="CARD2">
    <w:name w:val="CARD"/>
    <w:basedOn w:val="Normal"/>
    <w:next w:val="PageNumber5"/>
    <w:link w:val="CARDChar2"/>
    <w:qFormat/>
    <w:rsid w:val="004C1082"/>
    <w:pPr>
      <w:spacing w:after="0" w:line="240" w:lineRule="auto"/>
    </w:pPr>
  </w:style>
  <w:style w:type="paragraph" w:customStyle="1" w:styleId="HiddenBlockHeader">
    <w:name w:val="Hidden Block Header"/>
    <w:basedOn w:val="Normal"/>
    <w:next w:val="Cardtext0"/>
    <w:link w:val="HiddenBlockHeaderChar"/>
    <w:qFormat/>
    <w:rsid w:val="004C1082"/>
    <w:pPr>
      <w:spacing w:after="0" w:line="240" w:lineRule="auto"/>
    </w:pPr>
  </w:style>
  <w:style w:type="paragraph" w:customStyle="1" w:styleId="ThickUnderline">
    <w:name w:val="ThickUnderline"/>
    <w:qFormat/>
    <w:rsid w:val="004C1082"/>
    <w:pPr>
      <w:spacing w:after="200" w:line="276" w:lineRule="auto"/>
    </w:pPr>
    <w:rPr>
      <w:rFonts w:eastAsiaTheme="minorHAnsi"/>
      <w:sz w:val="22"/>
      <w:szCs w:val="22"/>
    </w:rPr>
  </w:style>
  <w:style w:type="paragraph" w:customStyle="1" w:styleId="DottedUnderline0">
    <w:name w:val="DottedUnderline"/>
    <w:basedOn w:val="Normal"/>
    <w:qFormat/>
    <w:rsid w:val="004C1082"/>
    <w:pPr>
      <w:spacing w:after="0" w:line="240" w:lineRule="auto"/>
    </w:pPr>
  </w:style>
  <w:style w:type="paragraph" w:customStyle="1" w:styleId="AAAcard">
    <w:name w:val="AAAcard"/>
    <w:basedOn w:val="Normal"/>
    <w:next w:val="citeunread"/>
    <w:link w:val="AAAcardChar"/>
    <w:uiPriority w:val="99"/>
    <w:qFormat/>
    <w:rsid w:val="004C1082"/>
    <w:pPr>
      <w:spacing w:after="0" w:line="240" w:lineRule="auto"/>
    </w:pPr>
  </w:style>
  <w:style w:type="character" w:customStyle="1" w:styleId="Card-UnderlineChar">
    <w:name w:val="Card-Underline Char"/>
    <w:locked/>
    <w:rsid w:val="004C1082"/>
  </w:style>
  <w:style w:type="paragraph" w:customStyle="1" w:styleId="Card-Underline">
    <w:name w:val="Card-Underline"/>
    <w:basedOn w:val="Normal"/>
    <w:next w:val="read"/>
    <w:qFormat/>
    <w:rsid w:val="004C1082"/>
    <w:pPr>
      <w:spacing w:after="0" w:line="240" w:lineRule="auto"/>
    </w:pPr>
  </w:style>
  <w:style w:type="paragraph" w:customStyle="1" w:styleId="PageNumber3">
    <w:name w:val="Page Number3"/>
    <w:basedOn w:val="Normal"/>
    <w:next w:val="Normal"/>
    <w:qFormat/>
    <w:rsid w:val="004C1082"/>
    <w:pPr>
      <w:spacing w:after="0" w:line="240" w:lineRule="auto"/>
    </w:pPr>
  </w:style>
  <w:style w:type="paragraph" w:customStyle="1" w:styleId="PageNumber4">
    <w:name w:val="Page Number4"/>
    <w:basedOn w:val="Normal"/>
    <w:next w:val="Normal"/>
    <w:qFormat/>
    <w:rsid w:val="004C1082"/>
    <w:pPr>
      <w:spacing w:after="0" w:line="240" w:lineRule="auto"/>
    </w:pPr>
  </w:style>
  <w:style w:type="paragraph" w:customStyle="1" w:styleId="PageNumber5">
    <w:name w:val="Page Number5"/>
    <w:basedOn w:val="Normal"/>
    <w:next w:val="Normal"/>
    <w:qFormat/>
    <w:rsid w:val="004C1082"/>
    <w:pPr>
      <w:spacing w:after="0" w:line="240" w:lineRule="auto"/>
    </w:pPr>
  </w:style>
  <w:style w:type="paragraph" w:customStyle="1" w:styleId="smalltext1">
    <w:name w:val="small text1"/>
    <w:basedOn w:val="Normal"/>
    <w:next w:val="Normal"/>
    <w:uiPriority w:val="4"/>
    <w:qFormat/>
    <w:rsid w:val="004C1082"/>
    <w:pPr>
      <w:spacing w:after="0" w:line="240" w:lineRule="auto"/>
    </w:pPr>
  </w:style>
  <w:style w:type="character" w:customStyle="1" w:styleId="CircleChar">
    <w:name w:val="Circle Char"/>
    <w:locked/>
    <w:rsid w:val="004C1082"/>
  </w:style>
  <w:style w:type="character" w:customStyle="1" w:styleId="citeunreadChar">
    <w:name w:val="cite unread Char"/>
    <w:locked/>
    <w:rsid w:val="004C1082"/>
  </w:style>
  <w:style w:type="paragraph" w:customStyle="1" w:styleId="citeunread">
    <w:name w:val="cite unread"/>
    <w:basedOn w:val="Normal"/>
    <w:next w:val="StyleStyle16pt"/>
    <w:qFormat/>
    <w:rsid w:val="004C1082"/>
    <w:pPr>
      <w:spacing w:after="0" w:line="240" w:lineRule="auto"/>
    </w:pPr>
  </w:style>
  <w:style w:type="character" w:customStyle="1" w:styleId="readCharChar">
    <w:name w:val="read Char Char"/>
    <w:locked/>
    <w:rsid w:val="004C1082"/>
  </w:style>
  <w:style w:type="paragraph" w:customStyle="1" w:styleId="read">
    <w:name w:val="read"/>
    <w:basedOn w:val="Normal"/>
    <w:next w:val="Normal"/>
    <w:qFormat/>
    <w:rsid w:val="004C1082"/>
    <w:pPr>
      <w:spacing w:after="0" w:line="240" w:lineRule="auto"/>
    </w:pPr>
  </w:style>
  <w:style w:type="paragraph" w:customStyle="1" w:styleId="CiteReal0">
    <w:name w:val="Cite Real"/>
    <w:basedOn w:val="Normal"/>
    <w:next w:val="Normal"/>
    <w:qFormat/>
    <w:rsid w:val="004C1082"/>
    <w:pPr>
      <w:spacing w:after="0" w:line="240" w:lineRule="auto"/>
    </w:pPr>
  </w:style>
  <w:style w:type="paragraph" w:customStyle="1" w:styleId="PageNumber6">
    <w:name w:val="Page Number6"/>
    <w:basedOn w:val="Normal"/>
    <w:next w:val="Normal"/>
    <w:qFormat/>
    <w:rsid w:val="004C1082"/>
    <w:pPr>
      <w:spacing w:after="0" w:line="240" w:lineRule="auto"/>
    </w:pPr>
  </w:style>
  <w:style w:type="paragraph" w:customStyle="1" w:styleId="lastupdated">
    <w:name w:val="lastupdated"/>
    <w:basedOn w:val="Normal"/>
    <w:next w:val="Subtitle2"/>
    <w:qFormat/>
    <w:rsid w:val="004C1082"/>
    <w:pPr>
      <w:spacing w:after="0" w:line="240" w:lineRule="auto"/>
    </w:pPr>
  </w:style>
  <w:style w:type="paragraph" w:customStyle="1" w:styleId="hn-byline">
    <w:name w:val="hn-byline"/>
    <w:basedOn w:val="Normal"/>
    <w:next w:val="bodyintro"/>
    <w:qFormat/>
    <w:rsid w:val="004C1082"/>
    <w:pPr>
      <w:spacing w:after="0" w:line="240" w:lineRule="auto"/>
    </w:pPr>
  </w:style>
  <w:style w:type="paragraph" w:customStyle="1" w:styleId="articleinfo">
    <w:name w:val="articleinfo"/>
    <w:basedOn w:val="Normal"/>
    <w:next w:val="indent"/>
    <w:qFormat/>
    <w:rsid w:val="004C1082"/>
    <w:pPr>
      <w:spacing w:after="0" w:line="240" w:lineRule="auto"/>
    </w:pPr>
  </w:style>
  <w:style w:type="character" w:customStyle="1" w:styleId="StyleStyle16ptChar">
    <w:name w:val="Style Style1 + 6 pt Char"/>
    <w:locked/>
    <w:rsid w:val="004C1082"/>
  </w:style>
  <w:style w:type="paragraph" w:customStyle="1" w:styleId="StyleStyle16pt">
    <w:name w:val="Style Style1 + 6 pt"/>
    <w:basedOn w:val="Normal"/>
    <w:qFormat/>
    <w:rsid w:val="004C1082"/>
    <w:pPr>
      <w:spacing w:after="0" w:line="240" w:lineRule="auto"/>
    </w:pPr>
  </w:style>
  <w:style w:type="paragraph" w:customStyle="1" w:styleId="PageNumber7">
    <w:name w:val="Page Number7"/>
    <w:basedOn w:val="Normal"/>
    <w:next w:val="Normal"/>
    <w:qFormat/>
    <w:rsid w:val="004C1082"/>
    <w:pPr>
      <w:spacing w:after="0" w:line="240" w:lineRule="auto"/>
    </w:pPr>
  </w:style>
  <w:style w:type="paragraph" w:customStyle="1" w:styleId="OmniPage4">
    <w:name w:val="OmniPage #4"/>
    <w:basedOn w:val="Normal"/>
    <w:qFormat/>
    <w:rsid w:val="004C1082"/>
    <w:pPr>
      <w:spacing w:after="0" w:line="240" w:lineRule="auto"/>
    </w:pPr>
  </w:style>
  <w:style w:type="paragraph" w:customStyle="1" w:styleId="OmniPage10">
    <w:name w:val="OmniPage #10"/>
    <w:basedOn w:val="Normal"/>
    <w:qFormat/>
    <w:rsid w:val="004C1082"/>
    <w:pPr>
      <w:spacing w:after="0" w:line="240" w:lineRule="auto"/>
    </w:pPr>
  </w:style>
  <w:style w:type="paragraph" w:customStyle="1" w:styleId="PageNumber8">
    <w:name w:val="Page Number8"/>
    <w:basedOn w:val="Normal"/>
    <w:next w:val="Normal"/>
    <w:uiPriority w:val="99"/>
    <w:qFormat/>
    <w:rsid w:val="004C1082"/>
    <w:pPr>
      <w:spacing w:after="0" w:line="240" w:lineRule="auto"/>
    </w:pPr>
  </w:style>
  <w:style w:type="paragraph" w:customStyle="1" w:styleId="Subtitle2">
    <w:name w:val="Subtitle2"/>
    <w:basedOn w:val="Normal"/>
    <w:qFormat/>
    <w:rsid w:val="004C1082"/>
    <w:pPr>
      <w:spacing w:after="0" w:line="240" w:lineRule="auto"/>
    </w:pPr>
  </w:style>
  <w:style w:type="paragraph" w:customStyle="1" w:styleId="bodyintro">
    <w:name w:val="bodyintro"/>
    <w:basedOn w:val="Normal"/>
    <w:uiPriority w:val="99"/>
    <w:qFormat/>
    <w:rsid w:val="004C1082"/>
    <w:pPr>
      <w:spacing w:after="0" w:line="240" w:lineRule="auto"/>
    </w:pPr>
  </w:style>
  <w:style w:type="paragraph" w:customStyle="1" w:styleId="indent">
    <w:name w:val="indent"/>
    <w:basedOn w:val="Normal"/>
    <w:qFormat/>
    <w:rsid w:val="004C1082"/>
    <w:pPr>
      <w:spacing w:after="0" w:line="240" w:lineRule="auto"/>
    </w:pPr>
  </w:style>
  <w:style w:type="paragraph" w:customStyle="1" w:styleId="center">
    <w:name w:val="center"/>
    <w:basedOn w:val="Normal"/>
    <w:uiPriority w:val="99"/>
    <w:qFormat/>
    <w:rsid w:val="004C1082"/>
    <w:pPr>
      <w:spacing w:after="0" w:line="240" w:lineRule="auto"/>
    </w:pPr>
  </w:style>
  <w:style w:type="character" w:customStyle="1" w:styleId="tagChar2">
    <w:name w:val="tag Char2"/>
    <w:qFormat/>
    <w:rsid w:val="004C1082"/>
  </w:style>
  <w:style w:type="character" w:customStyle="1" w:styleId="cardchar00">
    <w:name w:val="cardchar0"/>
    <w:basedOn w:val="DefaultParagraphFont"/>
    <w:rsid w:val="004C1082"/>
  </w:style>
  <w:style w:type="character" w:customStyle="1" w:styleId="UnderlineNon-bold">
    <w:name w:val="Underline Non - bold"/>
    <w:rsid w:val="004C1082"/>
  </w:style>
  <w:style w:type="character" w:customStyle="1" w:styleId="UnderlineBold0">
    <w:name w:val="Underline Bold"/>
    <w:uiPriority w:val="6"/>
    <w:qFormat/>
    <w:rsid w:val="004C1082"/>
  </w:style>
  <w:style w:type="character" w:customStyle="1" w:styleId="Heading5Char2">
    <w:name w:val="Heading 5 Char2"/>
    <w:rsid w:val="004C1082"/>
  </w:style>
  <w:style w:type="character" w:customStyle="1" w:styleId="underlinechar0">
    <w:name w:val="underlinechar"/>
    <w:rsid w:val="004C1082"/>
  </w:style>
  <w:style w:type="character" w:customStyle="1" w:styleId="authordate2">
    <w:name w:val="authordate"/>
    <w:rsid w:val="004C1082"/>
  </w:style>
  <w:style w:type="character" w:customStyle="1" w:styleId="underline4">
    <w:name w:val="%underline"/>
    <w:qFormat/>
    <w:rsid w:val="004C1082"/>
  </w:style>
  <w:style w:type="character" w:customStyle="1" w:styleId="AUNDERLINE0">
    <w:name w:val="AUNDERLINE"/>
    <w:qFormat/>
    <w:rsid w:val="004C1082"/>
  </w:style>
  <w:style w:type="character" w:customStyle="1" w:styleId="slug-doi">
    <w:name w:val="slug-doi"/>
    <w:basedOn w:val="DefaultParagraphFont"/>
    <w:rsid w:val="004C1082"/>
  </w:style>
  <w:style w:type="character" w:customStyle="1" w:styleId="af">
    <w:name w:val="af"/>
    <w:basedOn w:val="DefaultParagraphFont"/>
    <w:rsid w:val="004C1082"/>
  </w:style>
  <w:style w:type="character" w:customStyle="1" w:styleId="ab">
    <w:name w:val="ab"/>
    <w:basedOn w:val="DefaultParagraphFont"/>
    <w:rsid w:val="004C1082"/>
  </w:style>
  <w:style w:type="character" w:customStyle="1" w:styleId="em">
    <w:name w:val="em"/>
    <w:basedOn w:val="DefaultParagraphFont"/>
    <w:rsid w:val="004C1082"/>
  </w:style>
  <w:style w:type="character" w:customStyle="1" w:styleId="au">
    <w:name w:val="au"/>
    <w:basedOn w:val="DefaultParagraphFont"/>
    <w:rsid w:val="004C1082"/>
  </w:style>
  <w:style w:type="character" w:customStyle="1" w:styleId="ti">
    <w:name w:val="ti"/>
    <w:basedOn w:val="DefaultParagraphFont"/>
    <w:rsid w:val="004C1082"/>
  </w:style>
  <w:style w:type="character" w:customStyle="1" w:styleId="subheadblue">
    <w:name w:val="subhead_blue"/>
    <w:basedOn w:val="DefaultParagraphFont"/>
    <w:rsid w:val="004C1082"/>
  </w:style>
  <w:style w:type="character" w:customStyle="1" w:styleId="affiliation">
    <w:name w:val="affiliation"/>
    <w:basedOn w:val="DefaultParagraphFont"/>
    <w:rsid w:val="004C1082"/>
  </w:style>
  <w:style w:type="character" w:customStyle="1" w:styleId="slug-doi-wrapper">
    <w:name w:val="slug-doi-wrapper"/>
    <w:basedOn w:val="DefaultParagraphFont"/>
    <w:rsid w:val="004C1082"/>
  </w:style>
  <w:style w:type="character" w:customStyle="1" w:styleId="slug-metadata-noteahead-of-print">
    <w:name w:val="slug-metadata-note ahead-of-print"/>
    <w:basedOn w:val="DefaultParagraphFont"/>
    <w:rsid w:val="004C1082"/>
  </w:style>
  <w:style w:type="character" w:customStyle="1" w:styleId="slug-ahead-of-print-date">
    <w:name w:val="slug-ahead-of-print-date"/>
    <w:basedOn w:val="DefaultParagraphFont"/>
    <w:rsid w:val="004C1082"/>
  </w:style>
  <w:style w:type="character" w:customStyle="1" w:styleId="medium-bold">
    <w:name w:val="medium-bold"/>
    <w:basedOn w:val="DefaultParagraphFont"/>
    <w:rsid w:val="004C1082"/>
  </w:style>
  <w:style w:type="character" w:customStyle="1" w:styleId="updated-short-citation">
    <w:name w:val="updated-short-citation"/>
    <w:basedOn w:val="DefaultParagraphFont"/>
    <w:rsid w:val="004C1082"/>
  </w:style>
  <w:style w:type="character" w:customStyle="1" w:styleId="TagCharChar1">
    <w:name w:val="Tag Char Char1"/>
    <w:rsid w:val="004C1082"/>
  </w:style>
  <w:style w:type="character" w:customStyle="1" w:styleId="berief">
    <w:name w:val="berief"/>
    <w:rsid w:val="004C1082"/>
  </w:style>
  <w:style w:type="character" w:customStyle="1" w:styleId="Brief-Smalltext">
    <w:name w:val="Brief - Small text"/>
    <w:rsid w:val="004C1082"/>
  </w:style>
  <w:style w:type="character" w:customStyle="1" w:styleId="F8-UnderlineBold">
    <w:name w:val="F8 - Underline/Bold"/>
    <w:rsid w:val="004C1082"/>
  </w:style>
  <w:style w:type="character" w:customStyle="1" w:styleId="Brief-Bold">
    <w:name w:val="Brief - Bold"/>
    <w:rsid w:val="004C1082"/>
  </w:style>
  <w:style w:type="character" w:customStyle="1" w:styleId="Card-Underline0">
    <w:name w:val="Card - Underline"/>
    <w:rsid w:val="004C1082"/>
  </w:style>
  <w:style w:type="character" w:customStyle="1" w:styleId="beriefunderline">
    <w:name w:val="berief = underline"/>
    <w:rsid w:val="004C1082"/>
  </w:style>
  <w:style w:type="character" w:customStyle="1" w:styleId="BoldText10pt">
    <w:name w:val="Bold Text 10 pt"/>
    <w:rsid w:val="004C1082"/>
  </w:style>
  <w:style w:type="character" w:customStyle="1" w:styleId="eoeaheader">
    <w:name w:val="eoea_header"/>
    <w:basedOn w:val="DefaultParagraphFont"/>
    <w:rsid w:val="004C1082"/>
  </w:style>
  <w:style w:type="character" w:customStyle="1" w:styleId="SC4208902">
    <w:name w:val="SC.4.208902"/>
    <w:rsid w:val="004C1082"/>
  </w:style>
  <w:style w:type="character" w:customStyle="1" w:styleId="SC4208915">
    <w:name w:val="SC.4.208915"/>
    <w:rsid w:val="004C1082"/>
  </w:style>
  <w:style w:type="character" w:customStyle="1" w:styleId="SC273764">
    <w:name w:val="SC.2.73764"/>
    <w:rsid w:val="004C1082"/>
  </w:style>
  <w:style w:type="character" w:customStyle="1" w:styleId="SC273779">
    <w:name w:val="SC.2.73779"/>
    <w:rsid w:val="004C1082"/>
  </w:style>
  <w:style w:type="character" w:customStyle="1" w:styleId="SC273763">
    <w:name w:val="SC.2.73763"/>
    <w:rsid w:val="004C1082"/>
  </w:style>
  <w:style w:type="character" w:customStyle="1" w:styleId="SC4208910">
    <w:name w:val="SC.4.208910"/>
    <w:rsid w:val="004C1082"/>
  </w:style>
  <w:style w:type="character" w:customStyle="1" w:styleId="SC4208911">
    <w:name w:val="SC.4.208911"/>
    <w:rsid w:val="004C1082"/>
  </w:style>
  <w:style w:type="character" w:customStyle="1" w:styleId="articlesubtitle">
    <w:name w:val="article_sub_title"/>
    <w:basedOn w:val="DefaultParagraphFont"/>
    <w:rsid w:val="004C1082"/>
  </w:style>
  <w:style w:type="character" w:customStyle="1" w:styleId="newsdate2">
    <w:name w:val="news_date2"/>
    <w:basedOn w:val="DefaultParagraphFont"/>
    <w:rsid w:val="004C1082"/>
  </w:style>
  <w:style w:type="character" w:customStyle="1" w:styleId="readarticleheader">
    <w:name w:val="readarticleheader"/>
    <w:basedOn w:val="DefaultParagraphFont"/>
    <w:rsid w:val="004C1082"/>
  </w:style>
  <w:style w:type="character" w:customStyle="1" w:styleId="char">
    <w:name w:val="char"/>
    <w:basedOn w:val="DefaultParagraphFont"/>
    <w:rsid w:val="004C1082"/>
  </w:style>
  <w:style w:type="character" w:customStyle="1" w:styleId="hdr">
    <w:name w:val="hdr"/>
    <w:basedOn w:val="DefaultParagraphFont"/>
    <w:rsid w:val="004C1082"/>
  </w:style>
  <w:style w:type="character" w:customStyle="1" w:styleId="bolding1">
    <w:name w:val="bolding1"/>
    <w:rsid w:val="004C1082"/>
  </w:style>
  <w:style w:type="character" w:customStyle="1" w:styleId="bookoptions1">
    <w:name w:val="book_options1"/>
    <w:rsid w:val="004C1082"/>
  </w:style>
  <w:style w:type="character" w:customStyle="1" w:styleId="descriptionblock">
    <w:name w:val="description block"/>
    <w:basedOn w:val="DefaultParagraphFont"/>
    <w:rsid w:val="004C1082"/>
  </w:style>
  <w:style w:type="character" w:customStyle="1" w:styleId="detailsboxblock">
    <w:name w:val="detailsbox block"/>
    <w:basedOn w:val="DefaultParagraphFont"/>
    <w:rsid w:val="004C1082"/>
  </w:style>
  <w:style w:type="character" w:customStyle="1" w:styleId="CardTextUnderlinedChar">
    <w:name w:val="Card Text Underlined Char"/>
    <w:rsid w:val="004C1082"/>
  </w:style>
  <w:style w:type="character" w:customStyle="1" w:styleId="cardtextsmallChar">
    <w:name w:val="card text small Char"/>
    <w:rsid w:val="004C1082"/>
  </w:style>
  <w:style w:type="character" w:customStyle="1" w:styleId="countrytitle1">
    <w:name w:val="countrytitle1"/>
    <w:rsid w:val="004C1082"/>
  </w:style>
  <w:style w:type="character" w:customStyle="1" w:styleId="storyheader1">
    <w:name w:val="storyheader1"/>
    <w:rsid w:val="004C1082"/>
  </w:style>
  <w:style w:type="character" w:customStyle="1" w:styleId="cardunderlinedChar1">
    <w:name w:val="card underlined Char"/>
    <w:rsid w:val="004C1082"/>
  </w:style>
  <w:style w:type="character" w:customStyle="1" w:styleId="article1">
    <w:name w:val="article1"/>
    <w:rsid w:val="004C1082"/>
  </w:style>
  <w:style w:type="character" w:customStyle="1" w:styleId="story-posted-date1">
    <w:name w:val="story-posted-date1"/>
    <w:rsid w:val="004C1082"/>
  </w:style>
  <w:style w:type="character" w:customStyle="1" w:styleId="Heading2CharCharCharCharCharCharCharCharCharCharCharCharCharChar">
    <w:name w:val="Heading 2 Char Char Char Char Char Char Char Char Char Char Char Char Char Char"/>
    <w:rsid w:val="004C1082"/>
  </w:style>
  <w:style w:type="character" w:customStyle="1" w:styleId="citation1">
    <w:name w:val="citation1"/>
    <w:rsid w:val="004C1082"/>
  </w:style>
  <w:style w:type="character" w:customStyle="1" w:styleId="hithighlite">
    <w:name w:val="hithighlite"/>
    <w:basedOn w:val="DefaultParagraphFont"/>
    <w:rsid w:val="004C1082"/>
  </w:style>
  <w:style w:type="character" w:customStyle="1" w:styleId="articlecontent">
    <w:name w:val="articlecontent"/>
    <w:basedOn w:val="DefaultParagraphFont"/>
    <w:rsid w:val="004C1082"/>
  </w:style>
  <w:style w:type="character" w:customStyle="1" w:styleId="fource1">
    <w:name w:val="fource1"/>
    <w:rsid w:val="004C1082"/>
  </w:style>
  <w:style w:type="character" w:customStyle="1" w:styleId="ds">
    <w:name w:val="ds"/>
    <w:basedOn w:val="DefaultParagraphFont"/>
    <w:rsid w:val="004C1082"/>
  </w:style>
  <w:style w:type="character" w:customStyle="1" w:styleId="MicroTextChar1">
    <w:name w:val="MicroText Char1"/>
    <w:rsid w:val="004C1082"/>
  </w:style>
  <w:style w:type="character" w:customStyle="1" w:styleId="DefaultPara">
    <w:name w:val="Default Para"/>
    <w:rsid w:val="004C1082"/>
  </w:style>
  <w:style w:type="character" w:customStyle="1" w:styleId="SYSHYPERTEXT">
    <w:name w:val="SYS_HYPERTEXT"/>
    <w:rsid w:val="004C1082"/>
  </w:style>
  <w:style w:type="character" w:customStyle="1" w:styleId="BlockHeading1Char">
    <w:name w:val="Block Heading 1 Char"/>
    <w:rsid w:val="004C1082"/>
  </w:style>
  <w:style w:type="character" w:customStyle="1" w:styleId="StyleTagTimesNewRomanChar">
    <w:name w:val="Style Tag + Times New Roman Char"/>
    <w:rsid w:val="004C108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C1082"/>
  </w:style>
  <w:style w:type="character" w:customStyle="1" w:styleId="StyleArialNarrow12ptBold">
    <w:name w:val="Style Arial Narrow 12 pt Bold"/>
    <w:rsid w:val="004C1082"/>
  </w:style>
  <w:style w:type="character" w:customStyle="1" w:styleId="UnderlinedCharChar1">
    <w:name w:val="Underlined Char Char1"/>
    <w:rsid w:val="004C1082"/>
  </w:style>
  <w:style w:type="character" w:customStyle="1" w:styleId="Heading2CharChar2">
    <w:name w:val="Heading 2 Char Char2"/>
    <w:rsid w:val="004C1082"/>
  </w:style>
  <w:style w:type="character" w:customStyle="1" w:styleId="doctitle">
    <w:name w:val="doctitle"/>
    <w:rsid w:val="004C1082"/>
  </w:style>
  <w:style w:type="character" w:customStyle="1" w:styleId="cardtext-underlined0">
    <w:name w:val="card text- underlined"/>
    <w:rsid w:val="004C1082"/>
  </w:style>
  <w:style w:type="character" w:customStyle="1" w:styleId="Style8ptChar">
    <w:name w:val="Style 8 pt Char"/>
    <w:rsid w:val="004C1082"/>
  </w:style>
  <w:style w:type="character" w:customStyle="1" w:styleId="message-item">
    <w:name w:val="message-item"/>
    <w:rsid w:val="004C1082"/>
  </w:style>
  <w:style w:type="character" w:customStyle="1" w:styleId="A0">
    <w:name w:val="A0"/>
    <w:uiPriority w:val="99"/>
    <w:rsid w:val="004C1082"/>
  </w:style>
  <w:style w:type="character" w:customStyle="1" w:styleId="datestamp">
    <w:name w:val="datestamp"/>
    <w:rsid w:val="004C1082"/>
  </w:style>
  <w:style w:type="character" w:customStyle="1" w:styleId="i">
    <w:name w:val="i"/>
    <w:uiPriority w:val="99"/>
    <w:rsid w:val="004C1082"/>
  </w:style>
  <w:style w:type="character" w:customStyle="1" w:styleId="name">
    <w:name w:val="name"/>
    <w:rsid w:val="004C1082"/>
  </w:style>
  <w:style w:type="character" w:customStyle="1" w:styleId="forenames">
    <w:name w:val="forenames"/>
    <w:rsid w:val="004C1082"/>
  </w:style>
  <w:style w:type="character" w:customStyle="1" w:styleId="surname">
    <w:name w:val="surname"/>
    <w:rsid w:val="004C1082"/>
  </w:style>
  <w:style w:type="character" w:customStyle="1" w:styleId="sifr-alternate">
    <w:name w:val="sifr-alternate"/>
    <w:rsid w:val="004C1082"/>
  </w:style>
  <w:style w:type="character" w:customStyle="1" w:styleId="medium-font">
    <w:name w:val="medium-font"/>
    <w:rsid w:val="004C1082"/>
  </w:style>
  <w:style w:type="character" w:customStyle="1" w:styleId="title-link-wrapper">
    <w:name w:val="title-link-wrapper"/>
    <w:rsid w:val="004C1082"/>
  </w:style>
  <w:style w:type="character" w:customStyle="1" w:styleId="A7">
    <w:name w:val="A7"/>
    <w:uiPriority w:val="99"/>
    <w:rsid w:val="004C1082"/>
  </w:style>
  <w:style w:type="character" w:customStyle="1" w:styleId="refpreview">
    <w:name w:val="refpreview"/>
    <w:rsid w:val="004C1082"/>
  </w:style>
  <w:style w:type="character" w:customStyle="1" w:styleId="loose1">
    <w:name w:val="loose1"/>
    <w:rsid w:val="004C1082"/>
  </w:style>
  <w:style w:type="character" w:customStyle="1" w:styleId="email">
    <w:name w:val="email"/>
    <w:rsid w:val="004C1082"/>
  </w:style>
  <w:style w:type="character" w:customStyle="1" w:styleId="gsa">
    <w:name w:val="gs_a"/>
    <w:rsid w:val="004C1082"/>
  </w:style>
  <w:style w:type="character" w:customStyle="1" w:styleId="mainarttitle">
    <w:name w:val="mainarttitle"/>
    <w:rsid w:val="004C1082"/>
  </w:style>
  <w:style w:type="character" w:customStyle="1" w:styleId="mainartauthor">
    <w:name w:val="mainartauthor"/>
    <w:rsid w:val="004C1082"/>
  </w:style>
  <w:style w:type="character" w:customStyle="1" w:styleId="mainartdate">
    <w:name w:val="mainartdate"/>
    <w:rsid w:val="004C1082"/>
  </w:style>
  <w:style w:type="character" w:customStyle="1" w:styleId="gsggs">
    <w:name w:val="gs_ggs"/>
    <w:rsid w:val="004C1082"/>
  </w:style>
  <w:style w:type="character" w:customStyle="1" w:styleId="ahead">
    <w:name w:val="a_head"/>
    <w:rsid w:val="004C1082"/>
  </w:style>
  <w:style w:type="character" w:customStyle="1" w:styleId="footnote1">
    <w:name w:val="footnote"/>
    <w:rsid w:val="004C1082"/>
  </w:style>
  <w:style w:type="character" w:customStyle="1" w:styleId="docbody">
    <w:name w:val="docbody"/>
    <w:rsid w:val="004C1082"/>
  </w:style>
  <w:style w:type="paragraph" w:styleId="BodyTextIndent3">
    <w:name w:val="Body Text Indent 3"/>
    <w:basedOn w:val="Normal"/>
    <w:link w:val="BodyTextIndent3Char1"/>
    <w:uiPriority w:val="99"/>
    <w:unhideWhenUsed/>
    <w:rsid w:val="004C1082"/>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4C1082"/>
    <w:rPr>
      <w:rFonts w:ascii="Calibri" w:hAnsi="Calibri"/>
      <w:sz w:val="22"/>
      <w:szCs w:val="16"/>
    </w:rPr>
  </w:style>
  <w:style w:type="character" w:customStyle="1" w:styleId="superscript">
    <w:name w:val="superscript"/>
    <w:rsid w:val="004C1082"/>
  </w:style>
  <w:style w:type="character" w:customStyle="1" w:styleId="bwxsm">
    <w:name w:val="b w xsm"/>
    <w:rsid w:val="004C1082"/>
  </w:style>
  <w:style w:type="character" w:customStyle="1" w:styleId="fstd">
    <w:name w:val="f std"/>
    <w:rsid w:val="004C1082"/>
  </w:style>
  <w:style w:type="character" w:customStyle="1" w:styleId="gl">
    <w:name w:val="gl"/>
    <w:rsid w:val="004C1082"/>
  </w:style>
  <w:style w:type="character" w:customStyle="1" w:styleId="bio1">
    <w:name w:val="bio1"/>
    <w:rsid w:val="004C1082"/>
  </w:style>
  <w:style w:type="character" w:customStyle="1" w:styleId="BoldChar">
    <w:name w:val="Bold Char"/>
    <w:rsid w:val="004C1082"/>
  </w:style>
  <w:style w:type="character" w:customStyle="1" w:styleId="cardCharCharCharCharCharChar">
    <w:name w:val="card Char Char Char Char Char Char"/>
    <w:rsid w:val="004C1082"/>
  </w:style>
  <w:style w:type="character" w:customStyle="1" w:styleId="Style24ptBoldUnderlineCenteredCharChar">
    <w:name w:val="Style 24 pt Bold Underline Centered Char Char"/>
    <w:rsid w:val="004C1082"/>
  </w:style>
  <w:style w:type="character" w:customStyle="1" w:styleId="TagCiteCharChar0">
    <w:name w:val="Tag / Cite Char Char"/>
    <w:rsid w:val="004C1082"/>
  </w:style>
  <w:style w:type="character" w:customStyle="1" w:styleId="CardTextChar10">
    <w:name w:val="Card Text Char1"/>
    <w:rsid w:val="004C1082"/>
  </w:style>
  <w:style w:type="character" w:customStyle="1" w:styleId="CardTextUnderlinedCharChar">
    <w:name w:val="Card Text Underlined Char Char"/>
    <w:rsid w:val="004C1082"/>
  </w:style>
  <w:style w:type="character" w:customStyle="1" w:styleId="CardTagCharCharChar">
    <w:name w:val="Card Tag Char Char Char"/>
    <w:rsid w:val="004C1082"/>
  </w:style>
  <w:style w:type="character" w:customStyle="1" w:styleId="mainbody">
    <w:name w:val="mainbody"/>
    <w:basedOn w:val="DefaultParagraphFont"/>
    <w:rsid w:val="004C1082"/>
  </w:style>
  <w:style w:type="character" w:customStyle="1" w:styleId="UnderlineStyleChar2">
    <w:name w:val="Underline Style Char2"/>
    <w:rsid w:val="004C1082"/>
  </w:style>
  <w:style w:type="character" w:customStyle="1" w:styleId="t13">
    <w:name w:val="t13"/>
    <w:basedOn w:val="DefaultParagraphFont"/>
    <w:rsid w:val="004C1082"/>
  </w:style>
  <w:style w:type="character" w:customStyle="1" w:styleId="SmallFont7pt">
    <w:name w:val="Small Font (7 pt)"/>
    <w:qFormat/>
    <w:rsid w:val="004C1082"/>
  </w:style>
  <w:style w:type="character" w:customStyle="1" w:styleId="timestamp">
    <w:name w:val="timestamp"/>
    <w:basedOn w:val="DefaultParagraphFont"/>
    <w:rsid w:val="004C1082"/>
  </w:style>
  <w:style w:type="character" w:customStyle="1" w:styleId="CharChar17">
    <w:name w:val="Char Char17"/>
    <w:locked/>
    <w:rsid w:val="004C1082"/>
  </w:style>
  <w:style w:type="character" w:customStyle="1" w:styleId="ilspan">
    <w:name w:val="il_span"/>
    <w:basedOn w:val="DefaultParagraphFont"/>
    <w:rsid w:val="004C1082"/>
  </w:style>
  <w:style w:type="character" w:customStyle="1" w:styleId="leftidx1">
    <w:name w:val="leftidx1"/>
    <w:rsid w:val="004C1082"/>
  </w:style>
  <w:style w:type="character" w:customStyle="1" w:styleId="blue1">
    <w:name w:val="blue1"/>
    <w:rsid w:val="004C1082"/>
  </w:style>
  <w:style w:type="character" w:customStyle="1" w:styleId="author-link1">
    <w:name w:val="author-link1"/>
    <w:rsid w:val="004C1082"/>
  </w:style>
  <w:style w:type="character" w:customStyle="1" w:styleId="black1">
    <w:name w:val="black1"/>
    <w:rsid w:val="004C1082"/>
  </w:style>
  <w:style w:type="character" w:customStyle="1" w:styleId="StyleunderlinedCharBold">
    <w:name w:val="Style underlined Char + Bold"/>
    <w:rsid w:val="004C1082"/>
  </w:style>
  <w:style w:type="character" w:customStyle="1" w:styleId="CardUnderline0">
    <w:name w:val="Card Underline"/>
    <w:rsid w:val="004C1082"/>
  </w:style>
  <w:style w:type="character" w:customStyle="1" w:styleId="lingoregion">
    <w:name w:val="lingo_region"/>
    <w:basedOn w:val="DefaultParagraphFont"/>
    <w:rsid w:val="004C1082"/>
  </w:style>
  <w:style w:type="character" w:customStyle="1" w:styleId="cite">
    <w:name w:val="%cite"/>
    <w:rsid w:val="004C1082"/>
  </w:style>
  <w:style w:type="character" w:customStyle="1" w:styleId="Emphasis21">
    <w:name w:val="%Emphasis2"/>
    <w:rsid w:val="004C1082"/>
  </w:style>
  <w:style w:type="character" w:customStyle="1" w:styleId="bodycontentlink">
    <w:name w:val="bodycontentlink"/>
    <w:basedOn w:val="DefaultParagraphFont"/>
    <w:rsid w:val="004C1082"/>
  </w:style>
  <w:style w:type="character" w:customStyle="1" w:styleId="AAAcite">
    <w:name w:val="AAAcite"/>
    <w:rsid w:val="004C1082"/>
  </w:style>
  <w:style w:type="character" w:customStyle="1" w:styleId="tmplheaderlink">
    <w:name w:val="tmplheaderlink"/>
    <w:rsid w:val="004C1082"/>
  </w:style>
  <w:style w:type="character" w:customStyle="1" w:styleId="SubtleEmphasis1">
    <w:name w:val="Subtle Emphasis1"/>
    <w:uiPriority w:val="19"/>
    <w:qFormat/>
    <w:rsid w:val="004C1082"/>
  </w:style>
  <w:style w:type="table" w:styleId="ColorfulGrid-Accent1">
    <w:name w:val="Colorful Grid Accent 1"/>
    <w:basedOn w:val="TableNormal"/>
    <w:uiPriority w:val="29"/>
    <w:unhideWhenUsed/>
    <w:rsid w:val="004C1082"/>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4C1082"/>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4C1082"/>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4C1082"/>
    <w:rPr>
      <w:b w:val="0"/>
      <w:sz w:val="24"/>
      <w:u w:val="single"/>
      <w:bdr w:val="none" w:sz="0" w:space="0" w:color="auto"/>
    </w:rPr>
  </w:style>
  <w:style w:type="character" w:customStyle="1" w:styleId="Bodytext11">
    <w:name w:val="Body text (11)"/>
    <w:rsid w:val="004C108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C108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C1082"/>
  </w:style>
  <w:style w:type="paragraph" w:customStyle="1" w:styleId="Style5">
    <w:name w:val="Style5"/>
    <w:basedOn w:val="Normal"/>
    <w:link w:val="Style5Char"/>
    <w:uiPriority w:val="4"/>
    <w:qFormat/>
    <w:rsid w:val="004C1082"/>
    <w:pPr>
      <w:spacing w:after="0" w:line="240" w:lineRule="auto"/>
      <w:ind w:left="432" w:right="432"/>
      <w:jc w:val="both"/>
    </w:pPr>
    <w:rPr>
      <w:rFonts w:eastAsia="Times New Roman"/>
      <w:sz w:val="20"/>
    </w:rPr>
  </w:style>
  <w:style w:type="character" w:customStyle="1" w:styleId="Style5Char">
    <w:name w:val="Style5 Char"/>
    <w:link w:val="Style5"/>
    <w:uiPriority w:val="4"/>
    <w:rsid w:val="004C1082"/>
    <w:rPr>
      <w:rFonts w:ascii="Calibri" w:eastAsia="Times New Roman" w:hAnsi="Calibri"/>
      <w:sz w:val="20"/>
    </w:rPr>
  </w:style>
  <w:style w:type="paragraph" w:customStyle="1" w:styleId="Style100">
    <w:name w:val="Style10"/>
    <w:basedOn w:val="Normal"/>
    <w:link w:val="Style10Char"/>
    <w:qFormat/>
    <w:rsid w:val="004C1082"/>
    <w:pPr>
      <w:spacing w:after="0" w:line="240" w:lineRule="auto"/>
      <w:ind w:right="432"/>
    </w:pPr>
    <w:rPr>
      <w:rFonts w:eastAsia="Times New Roman"/>
      <w:b/>
      <w:sz w:val="24"/>
    </w:rPr>
  </w:style>
  <w:style w:type="character" w:customStyle="1" w:styleId="Style10Char">
    <w:name w:val="Style10 Char"/>
    <w:link w:val="Style100"/>
    <w:rsid w:val="004C1082"/>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4C1082"/>
    <w:rPr>
      <w:b w:val="0"/>
      <w:bCs w:val="0"/>
      <w:sz w:val="22"/>
      <w:u w:val="single"/>
      <w:bdr w:val="none" w:sz="0" w:space="0" w:color="auto"/>
    </w:rPr>
  </w:style>
  <w:style w:type="paragraph" w:customStyle="1" w:styleId="UnderlinedEv">
    <w:name w:val="Underlined Ev"/>
    <w:basedOn w:val="Normal"/>
    <w:next w:val="Normal"/>
    <w:link w:val="UnderlinedEvChar"/>
    <w:qFormat/>
    <w:rsid w:val="004C1082"/>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4C1082"/>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4C1082"/>
    <w:rPr>
      <w:u w:val="single"/>
      <w:bdr w:val="none" w:sz="0" w:space="0" w:color="auto"/>
    </w:rPr>
  </w:style>
  <w:style w:type="paragraph" w:customStyle="1" w:styleId="BodyText20">
    <w:name w:val="Body Text2"/>
    <w:basedOn w:val="Normal"/>
    <w:link w:val="Bodytext6"/>
    <w:rsid w:val="004C1082"/>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4C108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4C1082"/>
    <w:rPr>
      <w:rFonts w:ascii="Verdana" w:hAnsi="Verdana" w:hint="default"/>
      <w:sz w:val="21"/>
      <w:szCs w:val="21"/>
      <w:u w:val="thick"/>
      <w:lang w:val="en-US" w:eastAsia="en-US" w:bidi="ar-SA"/>
    </w:rPr>
  </w:style>
  <w:style w:type="character" w:customStyle="1" w:styleId="role">
    <w:name w:val="role"/>
    <w:rsid w:val="004C1082"/>
  </w:style>
  <w:style w:type="character" w:customStyle="1" w:styleId="pagination0">
    <w:name w:val="pagination"/>
    <w:basedOn w:val="DefaultParagraphFont"/>
    <w:rsid w:val="004C1082"/>
  </w:style>
  <w:style w:type="character" w:customStyle="1" w:styleId="doi">
    <w:name w:val="doi"/>
    <w:basedOn w:val="DefaultParagraphFont"/>
    <w:rsid w:val="004C1082"/>
  </w:style>
  <w:style w:type="character" w:customStyle="1" w:styleId="bodycontents">
    <w:name w:val="bodycontents"/>
    <w:basedOn w:val="DefaultParagraphFont"/>
    <w:rsid w:val="004C1082"/>
  </w:style>
  <w:style w:type="character" w:customStyle="1" w:styleId="comma">
    <w:name w:val="comma"/>
    <w:basedOn w:val="DefaultParagraphFont"/>
    <w:rsid w:val="004C1082"/>
  </w:style>
  <w:style w:type="character" w:customStyle="1" w:styleId="pad5right">
    <w:name w:val="pad5right"/>
    <w:basedOn w:val="DefaultParagraphFont"/>
    <w:rsid w:val="004C1082"/>
  </w:style>
  <w:style w:type="character" w:customStyle="1" w:styleId="pnumber">
    <w:name w:val="pnumber"/>
    <w:rsid w:val="004C1082"/>
  </w:style>
  <w:style w:type="character" w:customStyle="1" w:styleId="ital">
    <w:name w:val="ital"/>
    <w:rsid w:val="004C1082"/>
  </w:style>
  <w:style w:type="character" w:customStyle="1" w:styleId="orgdiv">
    <w:name w:val="orgdiv"/>
    <w:rsid w:val="004C1082"/>
  </w:style>
  <w:style w:type="character" w:customStyle="1" w:styleId="orgname">
    <w:name w:val="orgname"/>
    <w:rsid w:val="004C1082"/>
  </w:style>
  <w:style w:type="character" w:customStyle="1" w:styleId="city">
    <w:name w:val="city"/>
    <w:rsid w:val="004C1082"/>
  </w:style>
  <w:style w:type="character" w:customStyle="1" w:styleId="state">
    <w:name w:val="state"/>
    <w:rsid w:val="004C1082"/>
  </w:style>
  <w:style w:type="character" w:customStyle="1" w:styleId="country">
    <w:name w:val="country"/>
    <w:rsid w:val="004C1082"/>
  </w:style>
  <w:style w:type="character" w:customStyle="1" w:styleId="readChar">
    <w:name w:val="read Char"/>
    <w:rsid w:val="004C1082"/>
    <w:rPr>
      <w:szCs w:val="22"/>
      <w:u w:val="single"/>
      <w:lang w:val="en-US" w:eastAsia="en-US" w:bidi="ar-SA"/>
    </w:rPr>
  </w:style>
  <w:style w:type="character" w:customStyle="1" w:styleId="divider">
    <w:name w:val="divider"/>
    <w:basedOn w:val="DefaultParagraphFont"/>
    <w:rsid w:val="004C1082"/>
  </w:style>
  <w:style w:type="character" w:customStyle="1" w:styleId="blogdate">
    <w:name w:val="blogdate"/>
    <w:basedOn w:val="DefaultParagraphFont"/>
    <w:rsid w:val="004C1082"/>
  </w:style>
  <w:style w:type="character" w:customStyle="1" w:styleId="ticker">
    <w:name w:val="ticker"/>
    <w:basedOn w:val="DefaultParagraphFont"/>
    <w:rsid w:val="004C1082"/>
  </w:style>
  <w:style w:type="character" w:customStyle="1" w:styleId="posted">
    <w:name w:val="posted"/>
    <w:basedOn w:val="DefaultParagraphFont"/>
    <w:rsid w:val="004C1082"/>
  </w:style>
  <w:style w:type="character" w:customStyle="1" w:styleId="time">
    <w:name w:val="time"/>
    <w:basedOn w:val="DefaultParagraphFont"/>
    <w:rsid w:val="004C1082"/>
  </w:style>
  <w:style w:type="character" w:customStyle="1" w:styleId="dot">
    <w:name w:val="dot"/>
    <w:basedOn w:val="DefaultParagraphFont"/>
    <w:rsid w:val="004C1082"/>
  </w:style>
  <w:style w:type="character" w:customStyle="1" w:styleId="hn-date">
    <w:name w:val="hn-date"/>
    <w:basedOn w:val="DefaultParagraphFont"/>
    <w:rsid w:val="004C1082"/>
  </w:style>
  <w:style w:type="character" w:customStyle="1" w:styleId="location">
    <w:name w:val="location"/>
    <w:basedOn w:val="DefaultParagraphFont"/>
    <w:rsid w:val="004C1082"/>
  </w:style>
  <w:style w:type="character" w:customStyle="1" w:styleId="dropcap-letter">
    <w:name w:val="dropcap-letter"/>
    <w:basedOn w:val="DefaultParagraphFont"/>
    <w:rsid w:val="004C1082"/>
  </w:style>
  <w:style w:type="character" w:customStyle="1" w:styleId="offscreen">
    <w:name w:val="offscreen"/>
    <w:basedOn w:val="DefaultParagraphFont"/>
    <w:rsid w:val="004C1082"/>
  </w:style>
  <w:style w:type="character" w:customStyle="1" w:styleId="linked-in">
    <w:name w:val="linked-in"/>
    <w:basedOn w:val="DefaultParagraphFont"/>
    <w:rsid w:val="004C1082"/>
  </w:style>
  <w:style w:type="character" w:customStyle="1" w:styleId="divs">
    <w:name w:val="divs"/>
    <w:basedOn w:val="DefaultParagraphFont"/>
    <w:rsid w:val="004C1082"/>
  </w:style>
  <w:style w:type="character" w:customStyle="1" w:styleId="CardUnderlineChar0">
    <w:name w:val="Card Underline Char"/>
    <w:locked/>
    <w:rsid w:val="004C1082"/>
    <w:rPr>
      <w:szCs w:val="24"/>
      <w:u w:val="single"/>
    </w:rPr>
  </w:style>
  <w:style w:type="character" w:customStyle="1" w:styleId="h4">
    <w:name w:val="h4"/>
    <w:rsid w:val="004C1082"/>
  </w:style>
  <w:style w:type="character" w:customStyle="1" w:styleId="Date2">
    <w:name w:val="Date2"/>
    <w:rsid w:val="004C1082"/>
  </w:style>
  <w:style w:type="character" w:customStyle="1" w:styleId="entry-title">
    <w:name w:val="entry-title"/>
    <w:basedOn w:val="DefaultParagraphFont"/>
    <w:rsid w:val="004C1082"/>
  </w:style>
  <w:style w:type="character" w:customStyle="1" w:styleId="postheader">
    <w:name w:val="postheader"/>
    <w:basedOn w:val="DefaultParagraphFont"/>
    <w:rsid w:val="004C1082"/>
  </w:style>
  <w:style w:type="numbering" w:customStyle="1" w:styleId="1ai1">
    <w:name w:val="1 / a / i1"/>
    <w:rsid w:val="004C1082"/>
    <w:pPr>
      <w:numPr>
        <w:numId w:val="23"/>
      </w:numPr>
    </w:pPr>
  </w:style>
  <w:style w:type="numbering" w:styleId="1ai">
    <w:name w:val="Outline List 1"/>
    <w:basedOn w:val="NoList"/>
    <w:unhideWhenUsed/>
    <w:rsid w:val="004C1082"/>
    <w:pPr>
      <w:numPr>
        <w:numId w:val="24"/>
      </w:numPr>
    </w:pPr>
  </w:style>
  <w:style w:type="numbering" w:customStyle="1" w:styleId="NoList6">
    <w:name w:val="No List6"/>
    <w:next w:val="NoList"/>
    <w:uiPriority w:val="99"/>
    <w:semiHidden/>
    <w:unhideWhenUsed/>
    <w:rsid w:val="004C1082"/>
  </w:style>
  <w:style w:type="numbering" w:customStyle="1" w:styleId="NoList7">
    <w:name w:val="No List7"/>
    <w:next w:val="NoList"/>
    <w:semiHidden/>
    <w:unhideWhenUsed/>
    <w:rsid w:val="004C1082"/>
  </w:style>
  <w:style w:type="paragraph" w:styleId="Index2">
    <w:name w:val="index 2"/>
    <w:basedOn w:val="Normal"/>
    <w:next w:val="Normal"/>
    <w:autoRedefine/>
    <w:rsid w:val="004C1082"/>
    <w:pPr>
      <w:spacing w:after="200" w:line="276" w:lineRule="auto"/>
      <w:ind w:left="400" w:hanging="200"/>
    </w:pPr>
    <w:rPr>
      <w:bCs/>
    </w:rPr>
  </w:style>
  <w:style w:type="paragraph" w:styleId="Index3">
    <w:name w:val="index 3"/>
    <w:basedOn w:val="Normal"/>
    <w:next w:val="Normal"/>
    <w:autoRedefine/>
    <w:rsid w:val="004C1082"/>
    <w:pPr>
      <w:spacing w:after="200" w:line="276" w:lineRule="auto"/>
      <w:ind w:left="600" w:hanging="200"/>
    </w:pPr>
    <w:rPr>
      <w:bCs/>
    </w:rPr>
  </w:style>
  <w:style w:type="paragraph" w:styleId="Index4">
    <w:name w:val="index 4"/>
    <w:basedOn w:val="Normal"/>
    <w:next w:val="Normal"/>
    <w:autoRedefine/>
    <w:rsid w:val="004C1082"/>
    <w:pPr>
      <w:spacing w:after="200" w:line="276" w:lineRule="auto"/>
      <w:ind w:left="800" w:hanging="200"/>
    </w:pPr>
    <w:rPr>
      <w:bCs/>
    </w:rPr>
  </w:style>
  <w:style w:type="paragraph" w:styleId="Index5">
    <w:name w:val="index 5"/>
    <w:basedOn w:val="Normal"/>
    <w:next w:val="Normal"/>
    <w:autoRedefine/>
    <w:rsid w:val="004C1082"/>
    <w:pPr>
      <w:spacing w:after="200" w:line="276" w:lineRule="auto"/>
      <w:ind w:left="1000" w:hanging="200"/>
    </w:pPr>
    <w:rPr>
      <w:bCs/>
    </w:rPr>
  </w:style>
  <w:style w:type="paragraph" w:styleId="Index6">
    <w:name w:val="index 6"/>
    <w:basedOn w:val="Normal"/>
    <w:next w:val="Normal"/>
    <w:autoRedefine/>
    <w:rsid w:val="004C1082"/>
    <w:pPr>
      <w:spacing w:after="200" w:line="276" w:lineRule="auto"/>
      <w:ind w:left="1200" w:hanging="200"/>
    </w:pPr>
    <w:rPr>
      <w:bCs/>
    </w:rPr>
  </w:style>
  <w:style w:type="paragraph" w:styleId="Index7">
    <w:name w:val="index 7"/>
    <w:basedOn w:val="Normal"/>
    <w:next w:val="Normal"/>
    <w:autoRedefine/>
    <w:rsid w:val="004C1082"/>
    <w:pPr>
      <w:spacing w:after="200" w:line="276" w:lineRule="auto"/>
      <w:ind w:left="1400" w:hanging="200"/>
    </w:pPr>
    <w:rPr>
      <w:bCs/>
    </w:rPr>
  </w:style>
  <w:style w:type="paragraph" w:styleId="Index8">
    <w:name w:val="index 8"/>
    <w:basedOn w:val="Normal"/>
    <w:next w:val="Normal"/>
    <w:autoRedefine/>
    <w:rsid w:val="004C1082"/>
    <w:pPr>
      <w:spacing w:after="200" w:line="276" w:lineRule="auto"/>
      <w:ind w:left="1600" w:hanging="200"/>
    </w:pPr>
    <w:rPr>
      <w:bCs/>
    </w:rPr>
  </w:style>
  <w:style w:type="paragraph" w:styleId="Index9">
    <w:name w:val="index 9"/>
    <w:basedOn w:val="Normal"/>
    <w:next w:val="Normal"/>
    <w:autoRedefine/>
    <w:rsid w:val="004C1082"/>
    <w:pPr>
      <w:spacing w:after="200" w:line="276" w:lineRule="auto"/>
      <w:ind w:left="1800" w:hanging="200"/>
    </w:pPr>
    <w:rPr>
      <w:bCs/>
    </w:rPr>
  </w:style>
  <w:style w:type="paragraph" w:styleId="IndexHeading">
    <w:name w:val="index heading"/>
    <w:basedOn w:val="Normal"/>
    <w:next w:val="Index1"/>
    <w:rsid w:val="004C1082"/>
    <w:pPr>
      <w:spacing w:after="200" w:line="276" w:lineRule="auto"/>
    </w:pPr>
    <w:rPr>
      <w:bCs/>
    </w:rPr>
  </w:style>
  <w:style w:type="numbering" w:customStyle="1" w:styleId="NoList8">
    <w:name w:val="No List8"/>
    <w:next w:val="NoList"/>
    <w:semiHidden/>
    <w:unhideWhenUsed/>
    <w:rsid w:val="004C1082"/>
  </w:style>
  <w:style w:type="numbering" w:customStyle="1" w:styleId="NoList9">
    <w:name w:val="No List9"/>
    <w:next w:val="NoList"/>
    <w:semiHidden/>
    <w:unhideWhenUsed/>
    <w:rsid w:val="004C1082"/>
  </w:style>
  <w:style w:type="numbering" w:customStyle="1" w:styleId="NoList10">
    <w:name w:val="No List10"/>
    <w:next w:val="NoList"/>
    <w:semiHidden/>
    <w:unhideWhenUsed/>
    <w:rsid w:val="004C1082"/>
  </w:style>
  <w:style w:type="numbering" w:customStyle="1" w:styleId="NoList13">
    <w:name w:val="No List13"/>
    <w:next w:val="NoList"/>
    <w:semiHidden/>
    <w:unhideWhenUsed/>
    <w:rsid w:val="004C1082"/>
  </w:style>
  <w:style w:type="numbering" w:customStyle="1" w:styleId="NoList14">
    <w:name w:val="No List14"/>
    <w:next w:val="NoList"/>
    <w:semiHidden/>
    <w:unhideWhenUsed/>
    <w:rsid w:val="004C1082"/>
  </w:style>
  <w:style w:type="numbering" w:customStyle="1" w:styleId="NoList15">
    <w:name w:val="No List15"/>
    <w:next w:val="NoList"/>
    <w:uiPriority w:val="99"/>
    <w:semiHidden/>
    <w:unhideWhenUsed/>
    <w:rsid w:val="004C1082"/>
  </w:style>
  <w:style w:type="numbering" w:customStyle="1" w:styleId="NoList16">
    <w:name w:val="No List16"/>
    <w:next w:val="NoList"/>
    <w:uiPriority w:val="99"/>
    <w:semiHidden/>
    <w:unhideWhenUsed/>
    <w:rsid w:val="004C1082"/>
  </w:style>
  <w:style w:type="numbering" w:customStyle="1" w:styleId="NoList17">
    <w:name w:val="No List17"/>
    <w:next w:val="NoList"/>
    <w:semiHidden/>
    <w:unhideWhenUsed/>
    <w:rsid w:val="004C1082"/>
  </w:style>
  <w:style w:type="numbering" w:customStyle="1" w:styleId="NoList18">
    <w:name w:val="No List18"/>
    <w:next w:val="NoList"/>
    <w:uiPriority w:val="99"/>
    <w:semiHidden/>
    <w:unhideWhenUsed/>
    <w:rsid w:val="004C1082"/>
  </w:style>
  <w:style w:type="numbering" w:customStyle="1" w:styleId="NoList19">
    <w:name w:val="No List19"/>
    <w:next w:val="NoList"/>
    <w:uiPriority w:val="99"/>
    <w:semiHidden/>
    <w:unhideWhenUsed/>
    <w:rsid w:val="004C1082"/>
  </w:style>
  <w:style w:type="numbering" w:customStyle="1" w:styleId="NoList20">
    <w:name w:val="No List20"/>
    <w:next w:val="NoList"/>
    <w:semiHidden/>
    <w:unhideWhenUsed/>
    <w:rsid w:val="004C1082"/>
  </w:style>
  <w:style w:type="numbering" w:customStyle="1" w:styleId="NoList31">
    <w:name w:val="No List31"/>
    <w:next w:val="NoList"/>
    <w:semiHidden/>
    <w:unhideWhenUsed/>
    <w:rsid w:val="004C1082"/>
  </w:style>
  <w:style w:type="numbering" w:customStyle="1" w:styleId="NoList41">
    <w:name w:val="No List41"/>
    <w:next w:val="NoList"/>
    <w:semiHidden/>
    <w:unhideWhenUsed/>
    <w:rsid w:val="004C1082"/>
  </w:style>
  <w:style w:type="numbering" w:customStyle="1" w:styleId="NoList51">
    <w:name w:val="No List51"/>
    <w:next w:val="NoList"/>
    <w:semiHidden/>
    <w:unhideWhenUsed/>
    <w:rsid w:val="004C1082"/>
  </w:style>
  <w:style w:type="numbering" w:customStyle="1" w:styleId="NoList61">
    <w:name w:val="No List61"/>
    <w:next w:val="NoList"/>
    <w:semiHidden/>
    <w:unhideWhenUsed/>
    <w:rsid w:val="004C1082"/>
  </w:style>
  <w:style w:type="numbering" w:customStyle="1" w:styleId="NoList71">
    <w:name w:val="No List71"/>
    <w:next w:val="NoList"/>
    <w:semiHidden/>
    <w:unhideWhenUsed/>
    <w:rsid w:val="004C1082"/>
  </w:style>
  <w:style w:type="numbering" w:customStyle="1" w:styleId="NoList81">
    <w:name w:val="No List81"/>
    <w:next w:val="NoList"/>
    <w:semiHidden/>
    <w:unhideWhenUsed/>
    <w:rsid w:val="004C1082"/>
  </w:style>
  <w:style w:type="numbering" w:customStyle="1" w:styleId="NoList91">
    <w:name w:val="No List91"/>
    <w:next w:val="NoList"/>
    <w:semiHidden/>
    <w:unhideWhenUsed/>
    <w:rsid w:val="004C1082"/>
  </w:style>
  <w:style w:type="numbering" w:customStyle="1" w:styleId="NoList101">
    <w:name w:val="No List101"/>
    <w:next w:val="NoList"/>
    <w:uiPriority w:val="99"/>
    <w:semiHidden/>
    <w:unhideWhenUsed/>
    <w:rsid w:val="004C1082"/>
  </w:style>
  <w:style w:type="numbering" w:customStyle="1" w:styleId="NoList121">
    <w:name w:val="No List121"/>
    <w:next w:val="NoList"/>
    <w:semiHidden/>
    <w:unhideWhenUsed/>
    <w:rsid w:val="004C1082"/>
  </w:style>
  <w:style w:type="numbering" w:customStyle="1" w:styleId="NoList131">
    <w:name w:val="No List131"/>
    <w:next w:val="NoList"/>
    <w:semiHidden/>
    <w:unhideWhenUsed/>
    <w:rsid w:val="004C1082"/>
  </w:style>
  <w:style w:type="numbering" w:customStyle="1" w:styleId="NoList141">
    <w:name w:val="No List141"/>
    <w:next w:val="NoList"/>
    <w:semiHidden/>
    <w:unhideWhenUsed/>
    <w:rsid w:val="004C1082"/>
  </w:style>
  <w:style w:type="paragraph" w:customStyle="1" w:styleId="Quote20">
    <w:name w:val="Quote2"/>
    <w:basedOn w:val="Default"/>
    <w:next w:val="Default"/>
    <w:qFormat/>
    <w:rsid w:val="004C1082"/>
    <w:rPr>
      <w:rFonts w:eastAsia="Calibri"/>
      <w:color w:val="auto"/>
      <w:szCs w:val="22"/>
    </w:rPr>
  </w:style>
  <w:style w:type="character" w:customStyle="1" w:styleId="StyleLatinBaskervilleUnderline">
    <w:name w:val="Style (Latin) Baskerville Underline"/>
    <w:rsid w:val="004C1082"/>
    <w:rPr>
      <w:rFonts w:ascii="Baskerville" w:hAnsi="Baskerville"/>
      <w:sz w:val="26"/>
      <w:u w:val="single"/>
    </w:rPr>
  </w:style>
  <w:style w:type="numbering" w:customStyle="1" w:styleId="NoList22">
    <w:name w:val="No List22"/>
    <w:next w:val="NoList"/>
    <w:semiHidden/>
    <w:unhideWhenUsed/>
    <w:rsid w:val="004C1082"/>
  </w:style>
  <w:style w:type="numbering" w:customStyle="1" w:styleId="NoList23">
    <w:name w:val="No List23"/>
    <w:next w:val="NoList"/>
    <w:semiHidden/>
    <w:unhideWhenUsed/>
    <w:rsid w:val="004C1082"/>
  </w:style>
  <w:style w:type="numbering" w:customStyle="1" w:styleId="NoList24">
    <w:name w:val="No List24"/>
    <w:next w:val="NoList"/>
    <w:semiHidden/>
    <w:unhideWhenUsed/>
    <w:rsid w:val="004C1082"/>
  </w:style>
  <w:style w:type="numbering" w:customStyle="1" w:styleId="NoList25">
    <w:name w:val="No List25"/>
    <w:next w:val="NoList"/>
    <w:semiHidden/>
    <w:unhideWhenUsed/>
    <w:rsid w:val="004C1082"/>
  </w:style>
  <w:style w:type="character" w:customStyle="1" w:styleId="StyleStyleUnderline411pt">
    <w:name w:val="Style Style Underline4 + 11 pt"/>
    <w:basedOn w:val="DefaultParagraphFont"/>
    <w:rsid w:val="004C1082"/>
    <w:rPr>
      <w:sz w:val="20"/>
      <w:u w:val="single"/>
    </w:rPr>
  </w:style>
  <w:style w:type="character" w:customStyle="1" w:styleId="StyleStyleUnderline411ptBold">
    <w:name w:val="Style Style Underline4 + 11 pt Bold"/>
    <w:basedOn w:val="DefaultParagraphFont"/>
    <w:rsid w:val="004C1082"/>
    <w:rPr>
      <w:b/>
      <w:bCs/>
      <w:sz w:val="20"/>
      <w:u w:val="single"/>
    </w:rPr>
  </w:style>
  <w:style w:type="character" w:customStyle="1" w:styleId="StyleStyleUnderline311pt">
    <w:name w:val="Style Style Underline3 + 11 pt"/>
    <w:basedOn w:val="DefaultParagraphFont"/>
    <w:rsid w:val="004C1082"/>
    <w:rPr>
      <w:sz w:val="20"/>
      <w:u w:val="single"/>
    </w:rPr>
  </w:style>
  <w:style w:type="character" w:customStyle="1" w:styleId="StyleStyleUnderline311ptBold">
    <w:name w:val="Style Style Underline3 + 11 pt Bold"/>
    <w:basedOn w:val="DefaultParagraphFont"/>
    <w:rsid w:val="004C1082"/>
    <w:rPr>
      <w:b/>
      <w:bCs/>
      <w:sz w:val="20"/>
      <w:u w:val="single"/>
    </w:rPr>
  </w:style>
  <w:style w:type="character" w:customStyle="1" w:styleId="dropcap1">
    <w:name w:val="dropcap1"/>
    <w:rsid w:val="004C1082"/>
  </w:style>
  <w:style w:type="character" w:customStyle="1" w:styleId="HighlightedUnderlineEmphasis">
    <w:name w:val="Highlighted Underline Emphasis"/>
    <w:rsid w:val="004C108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4C108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C108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C1082"/>
    <w:rPr>
      <w:rFonts w:ascii="Georgia" w:hAnsi="Georgia"/>
      <w:u w:val="single"/>
    </w:rPr>
  </w:style>
  <w:style w:type="paragraph" w:customStyle="1" w:styleId="StyleCardsGeorgia12ptBoldThickunderlineBorderSin">
    <w:name w:val="Style Cards + Georgia 12 pt Bold Thick underline Border: : (Sin..."/>
    <w:basedOn w:val="Normal"/>
    <w:qFormat/>
    <w:rsid w:val="004C1082"/>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C1082"/>
    <w:rPr>
      <w:rFonts w:ascii="Georgia" w:hAnsi="Georgia"/>
      <w:sz w:val="24"/>
      <w:u w:val="single"/>
    </w:rPr>
  </w:style>
  <w:style w:type="paragraph" w:customStyle="1" w:styleId="StyleCardsGeorgia">
    <w:name w:val="Style Cards + Georgia"/>
    <w:basedOn w:val="Normal"/>
    <w:qFormat/>
    <w:rsid w:val="004C1082"/>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4C108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4C1082"/>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4C1082"/>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4C1082"/>
    <w:rPr>
      <w:b w:val="0"/>
      <w:bCs w:val="0"/>
      <w:sz w:val="22"/>
      <w:u w:val="single"/>
      <w:bdr w:val="none" w:sz="0" w:space="0" w:color="auto"/>
    </w:rPr>
  </w:style>
  <w:style w:type="character" w:customStyle="1" w:styleId="maintitle">
    <w:name w:val="maintitle"/>
    <w:basedOn w:val="DefaultParagraphFont"/>
    <w:rsid w:val="004C1082"/>
  </w:style>
  <w:style w:type="character" w:customStyle="1" w:styleId="cit-title">
    <w:name w:val="cit-title"/>
    <w:basedOn w:val="DefaultParagraphFont"/>
    <w:rsid w:val="004C1082"/>
  </w:style>
  <w:style w:type="paragraph" w:customStyle="1" w:styleId="txttitle">
    <w:name w:val="txttitle"/>
    <w:basedOn w:val="Normal"/>
    <w:rsid w:val="004C1082"/>
    <w:pPr>
      <w:spacing w:before="100" w:beforeAutospacing="1" w:after="100" w:afterAutospacing="1" w:line="240" w:lineRule="auto"/>
    </w:pPr>
    <w:rPr>
      <w:sz w:val="24"/>
    </w:rPr>
  </w:style>
  <w:style w:type="character" w:customStyle="1" w:styleId="volume">
    <w:name w:val="volume"/>
    <w:basedOn w:val="DefaultParagraphFont"/>
    <w:rsid w:val="004C1082"/>
  </w:style>
  <w:style w:type="character" w:customStyle="1" w:styleId="z3988">
    <w:name w:val="z3988"/>
    <w:basedOn w:val="DefaultParagraphFont"/>
    <w:rsid w:val="004C1082"/>
  </w:style>
  <w:style w:type="paragraph" w:customStyle="1" w:styleId="SmallCards">
    <w:name w:val="Small Cards"/>
    <w:basedOn w:val="Normal"/>
    <w:autoRedefine/>
    <w:rsid w:val="004C1082"/>
    <w:pPr>
      <w:spacing w:after="0" w:line="240" w:lineRule="auto"/>
    </w:pPr>
    <w:rPr>
      <w:rFonts w:eastAsia="Times New Roman"/>
      <w:szCs w:val="20"/>
    </w:rPr>
  </w:style>
  <w:style w:type="character" w:customStyle="1" w:styleId="freeaccess">
    <w:name w:val="freeaccess"/>
    <w:basedOn w:val="DefaultParagraphFont"/>
    <w:rsid w:val="004C1082"/>
  </w:style>
  <w:style w:type="character" w:customStyle="1" w:styleId="person-name">
    <w:name w:val="person-name"/>
    <w:basedOn w:val="DefaultParagraphFont"/>
    <w:rsid w:val="004C1082"/>
  </w:style>
  <w:style w:type="character" w:customStyle="1" w:styleId="articoloinside">
    <w:name w:val="articolo_inside"/>
    <w:rsid w:val="004C1082"/>
  </w:style>
  <w:style w:type="paragraph" w:customStyle="1" w:styleId="pagetools">
    <w:name w:val="pagetools"/>
    <w:basedOn w:val="Normal"/>
    <w:qFormat/>
    <w:rsid w:val="004C1082"/>
    <w:pPr>
      <w:spacing w:before="100" w:beforeAutospacing="1" w:after="100" w:afterAutospacing="1" w:line="240" w:lineRule="auto"/>
    </w:pPr>
    <w:rPr>
      <w:rFonts w:eastAsia="Times New Roman"/>
      <w:sz w:val="24"/>
    </w:rPr>
  </w:style>
  <w:style w:type="character" w:customStyle="1" w:styleId="job">
    <w:name w:val="job"/>
    <w:basedOn w:val="DefaultParagraphFont"/>
    <w:rsid w:val="004C1082"/>
  </w:style>
  <w:style w:type="character" w:customStyle="1" w:styleId="company">
    <w:name w:val="company"/>
    <w:basedOn w:val="DefaultParagraphFont"/>
    <w:rsid w:val="004C1082"/>
  </w:style>
  <w:style w:type="character" w:customStyle="1" w:styleId="publisher">
    <w:name w:val="publisher"/>
    <w:basedOn w:val="DefaultParagraphFont"/>
    <w:rsid w:val="004C1082"/>
  </w:style>
  <w:style w:type="character" w:customStyle="1" w:styleId="pubyear">
    <w:name w:val="pubyear"/>
    <w:basedOn w:val="DefaultParagraphFont"/>
    <w:rsid w:val="004C1082"/>
  </w:style>
  <w:style w:type="character" w:customStyle="1" w:styleId="pubcity">
    <w:name w:val="pubcity"/>
    <w:basedOn w:val="DefaultParagraphFont"/>
    <w:rsid w:val="004C1082"/>
  </w:style>
  <w:style w:type="paragraph" w:customStyle="1" w:styleId="C-Text">
    <w:name w:val="C-Text"/>
    <w:basedOn w:val="Normal"/>
    <w:qFormat/>
    <w:rsid w:val="004C1082"/>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4C1082"/>
    <w:pPr>
      <w:spacing w:before="100" w:beforeAutospacing="1" w:after="100" w:afterAutospacing="1" w:line="240" w:lineRule="auto"/>
    </w:pPr>
    <w:rPr>
      <w:sz w:val="24"/>
    </w:rPr>
  </w:style>
  <w:style w:type="character" w:customStyle="1" w:styleId="ecdate">
    <w:name w:val="ec_date"/>
    <w:basedOn w:val="DefaultParagraphFont"/>
    <w:rsid w:val="004C1082"/>
    <w:rPr>
      <w:rFonts w:ascii="Verdana" w:hAnsi="Verdana" w:hint="default"/>
      <w:sz w:val="20"/>
      <w:szCs w:val="20"/>
      <w:shd w:val="clear" w:color="auto" w:fill="FFFFFF"/>
    </w:rPr>
  </w:style>
  <w:style w:type="paragraph" w:customStyle="1" w:styleId="ecmsonormal">
    <w:name w:val="ec_msonormal"/>
    <w:basedOn w:val="Normal"/>
    <w:qFormat/>
    <w:rsid w:val="004C1082"/>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4C1082"/>
  </w:style>
  <w:style w:type="character" w:customStyle="1" w:styleId="hittermhilite">
    <w:name w:val="hittermhilite"/>
    <w:basedOn w:val="DefaultParagraphFont"/>
    <w:rsid w:val="004C1082"/>
  </w:style>
  <w:style w:type="character" w:customStyle="1" w:styleId="articleheadline">
    <w:name w:val="articleheadline"/>
    <w:basedOn w:val="DefaultParagraphFont"/>
    <w:rsid w:val="004C1082"/>
  </w:style>
  <w:style w:type="paragraph" w:customStyle="1" w:styleId="u-intro">
    <w:name w:val="u-intro"/>
    <w:basedOn w:val="Normal"/>
    <w:qFormat/>
    <w:rsid w:val="004C1082"/>
    <w:pPr>
      <w:spacing w:before="100" w:beforeAutospacing="1" w:after="100" w:afterAutospacing="1" w:line="240" w:lineRule="auto"/>
    </w:pPr>
    <w:rPr>
      <w:sz w:val="24"/>
    </w:rPr>
  </w:style>
  <w:style w:type="character" w:customStyle="1" w:styleId="u-byline">
    <w:name w:val="u-byline"/>
    <w:basedOn w:val="DefaultParagraphFont"/>
    <w:rsid w:val="004C1082"/>
  </w:style>
  <w:style w:type="character" w:customStyle="1" w:styleId="articlebya">
    <w:name w:val="articleby_a"/>
    <w:basedOn w:val="DefaultParagraphFont"/>
    <w:rsid w:val="004C1082"/>
  </w:style>
  <w:style w:type="character" w:customStyle="1" w:styleId="popupwinby">
    <w:name w:val="popupwinby"/>
    <w:basedOn w:val="DefaultParagraphFont"/>
    <w:rsid w:val="004C1082"/>
  </w:style>
  <w:style w:type="character" w:customStyle="1" w:styleId="storyheader">
    <w:name w:val="storyheader"/>
    <w:basedOn w:val="DefaultParagraphFont"/>
    <w:rsid w:val="004C1082"/>
  </w:style>
  <w:style w:type="character" w:customStyle="1" w:styleId="marron">
    <w:name w:val="marron"/>
    <w:basedOn w:val="DefaultParagraphFont"/>
    <w:rsid w:val="004C1082"/>
  </w:style>
  <w:style w:type="character" w:customStyle="1" w:styleId="UnderlineChar4Char">
    <w:name w:val="Underline Char4 Char"/>
    <w:basedOn w:val="DefaultParagraphFont"/>
    <w:link w:val="UnderlineChar4"/>
    <w:rsid w:val="004C1082"/>
    <w:rPr>
      <w:u w:val="single"/>
    </w:rPr>
  </w:style>
  <w:style w:type="character" w:customStyle="1" w:styleId="BoldandUnderlineChar3Char2">
    <w:name w:val="Bold and Underline Char3 Char2"/>
    <w:basedOn w:val="DefaultParagraphFont"/>
    <w:link w:val="BoldandUnderlineChar3"/>
    <w:rsid w:val="004C1082"/>
    <w:rPr>
      <w:b/>
      <w:u w:val="single"/>
    </w:rPr>
  </w:style>
  <w:style w:type="character" w:customStyle="1" w:styleId="LanguageChar">
    <w:name w:val="Language Char"/>
    <w:basedOn w:val="DefaultParagraphFont"/>
    <w:link w:val="Language"/>
    <w:rsid w:val="004C1082"/>
    <w:rPr>
      <w:strike/>
      <w:sz w:val="16"/>
      <w:szCs w:val="16"/>
    </w:rPr>
  </w:style>
  <w:style w:type="character" w:customStyle="1" w:styleId="StyleNormalWeb10ptChar">
    <w:name w:val="Style Normal (Web) + 10 pt Char"/>
    <w:basedOn w:val="DefaultParagraphFont"/>
    <w:rsid w:val="004C1082"/>
    <w:rPr>
      <w:szCs w:val="24"/>
      <w:lang w:val="en-US" w:eastAsia="en-US" w:bidi="ar-SA"/>
    </w:rPr>
  </w:style>
  <w:style w:type="paragraph" w:customStyle="1" w:styleId="TagCiteShells">
    <w:name w:val="Tag/Cite/Shells"/>
    <w:basedOn w:val="Normal"/>
    <w:qFormat/>
    <w:rsid w:val="004C1082"/>
    <w:pPr>
      <w:spacing w:after="0" w:line="240" w:lineRule="auto"/>
    </w:pPr>
    <w:rPr>
      <w:b/>
    </w:rPr>
  </w:style>
  <w:style w:type="paragraph" w:customStyle="1" w:styleId="DefinitionTerm">
    <w:name w:val="Definition Term"/>
    <w:basedOn w:val="Normal"/>
    <w:next w:val="Normal"/>
    <w:qFormat/>
    <w:rsid w:val="004C1082"/>
    <w:pPr>
      <w:spacing w:after="0" w:line="240" w:lineRule="auto"/>
    </w:pPr>
    <w:rPr>
      <w:snapToGrid w:val="0"/>
      <w:sz w:val="24"/>
    </w:rPr>
  </w:style>
  <w:style w:type="character" w:customStyle="1" w:styleId="Style3CharChar">
    <w:name w:val="Style3 Char Char"/>
    <w:basedOn w:val="DefaultParagraphFont"/>
    <w:rsid w:val="004C1082"/>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4C1082"/>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4C1082"/>
    <w:rPr>
      <w:lang w:eastAsia="en-US"/>
    </w:rPr>
  </w:style>
  <w:style w:type="character" w:customStyle="1" w:styleId="BoldUnderlineChar3">
    <w:name w:val="Bold + Underline Char"/>
    <w:basedOn w:val="DefaultParagraphFont"/>
    <w:rsid w:val="004C1082"/>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4C1082"/>
  </w:style>
  <w:style w:type="character" w:customStyle="1" w:styleId="CharacterStyle7">
    <w:name w:val="Character Style 7"/>
    <w:rsid w:val="004C1082"/>
    <w:rPr>
      <w:rFonts w:ascii="Arial Narrow" w:hAnsi="Arial Narrow" w:cs="Arial Narrow"/>
      <w:sz w:val="20"/>
      <w:szCs w:val="20"/>
      <w:u w:val="single"/>
    </w:rPr>
  </w:style>
  <w:style w:type="character" w:customStyle="1" w:styleId="StyleStyle4Char">
    <w:name w:val="Style Style4 + Char"/>
    <w:basedOn w:val="DefaultParagraphFont"/>
    <w:rsid w:val="004C1082"/>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4C1082"/>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4C1082"/>
    <w:pPr>
      <w:spacing w:after="0" w:line="240" w:lineRule="auto"/>
    </w:pPr>
    <w:rPr>
      <w:rFonts w:ascii="Verdana" w:hAnsi="Verdana"/>
      <w:sz w:val="21"/>
      <w:szCs w:val="21"/>
      <w:u w:val="thick"/>
    </w:rPr>
  </w:style>
  <w:style w:type="character" w:styleId="PlaceholderText">
    <w:name w:val="Placeholder Text"/>
    <w:basedOn w:val="DefaultParagraphFont"/>
    <w:uiPriority w:val="99"/>
    <w:rsid w:val="004C1082"/>
    <w:rPr>
      <w:color w:val="808080"/>
    </w:rPr>
  </w:style>
  <w:style w:type="paragraph" w:customStyle="1" w:styleId="Cite8">
    <w:name w:val="Cite8"/>
    <w:basedOn w:val="Normal"/>
    <w:autoRedefine/>
    <w:qFormat/>
    <w:rsid w:val="004C1082"/>
    <w:pPr>
      <w:spacing w:after="0" w:line="240" w:lineRule="auto"/>
    </w:pPr>
    <w:rPr>
      <w:rFonts w:ascii="Arial Narrow" w:eastAsia="Calibri" w:hAnsi="Arial Narrow"/>
    </w:rPr>
  </w:style>
  <w:style w:type="character" w:customStyle="1" w:styleId="BoxX2">
    <w:name w:val="BoxX2"/>
    <w:qFormat/>
    <w:rsid w:val="004C1082"/>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4C1082"/>
    <w:rPr>
      <w:rFonts w:ascii="Garamond" w:hAnsi="Garamond" w:hint="default"/>
      <w:sz w:val="16"/>
    </w:rPr>
  </w:style>
  <w:style w:type="paragraph" w:customStyle="1" w:styleId="StyleStyle49pt9">
    <w:name w:val="Style Style4 + 9 pt9"/>
    <w:basedOn w:val="Style4"/>
    <w:link w:val="StyleStyle49pt9Char"/>
    <w:rsid w:val="004C1082"/>
    <w:pPr>
      <w:numPr>
        <w:numId w:val="0"/>
      </w:numPr>
    </w:pPr>
    <w:rPr>
      <w:rFonts w:eastAsia="SimSun"/>
      <w:lang w:eastAsia="zh-CN"/>
    </w:rPr>
  </w:style>
  <w:style w:type="character" w:customStyle="1" w:styleId="StyleStyle49pt9Char">
    <w:name w:val="Style Style4 + 9 pt9 Char"/>
    <w:link w:val="StyleStyle49pt9"/>
    <w:rsid w:val="004C1082"/>
    <w:rPr>
      <w:rFonts w:ascii="Arial Narrow" w:eastAsia="SimSun" w:hAnsi="Arial Narrow"/>
      <w:u w:val="single"/>
      <w:lang w:eastAsia="zh-CN"/>
    </w:rPr>
  </w:style>
  <w:style w:type="character" w:customStyle="1" w:styleId="UnderlineCard1">
    <w:name w:val="Underline Card"/>
    <w:uiPriority w:val="6"/>
    <w:qFormat/>
    <w:rsid w:val="004C1082"/>
    <w:rPr>
      <w:rFonts w:ascii="Arial" w:hAnsi="Arial"/>
      <w:b w:val="0"/>
      <w:bCs/>
      <w:sz w:val="20"/>
      <w:u w:val="single"/>
    </w:rPr>
  </w:style>
  <w:style w:type="paragraph" w:customStyle="1" w:styleId="2ndLevel-TAG">
    <w:name w:val="2nd Level - TAG"/>
    <w:basedOn w:val="Normal"/>
    <w:next w:val="Normal"/>
    <w:uiPriority w:val="99"/>
    <w:qFormat/>
    <w:rsid w:val="004C1082"/>
    <w:pPr>
      <w:spacing w:after="0" w:line="240" w:lineRule="auto"/>
    </w:pPr>
  </w:style>
  <w:style w:type="character" w:customStyle="1" w:styleId="underlining0">
    <w:name w:val="underlining"/>
    <w:rsid w:val="004C1082"/>
  </w:style>
  <w:style w:type="character" w:customStyle="1" w:styleId="btitle">
    <w:name w:val="btitle"/>
    <w:rsid w:val="004C1082"/>
  </w:style>
  <w:style w:type="character" w:customStyle="1" w:styleId="green">
    <w:name w:val="green"/>
    <w:rsid w:val="004C1082"/>
  </w:style>
  <w:style w:type="paragraph" w:customStyle="1" w:styleId="CM14">
    <w:name w:val="CM14"/>
    <w:basedOn w:val="Normal"/>
    <w:uiPriority w:val="99"/>
    <w:qFormat/>
    <w:rsid w:val="004C1082"/>
    <w:pPr>
      <w:spacing w:after="0" w:line="240" w:lineRule="auto"/>
    </w:pPr>
  </w:style>
  <w:style w:type="character" w:customStyle="1" w:styleId="BodyText33">
    <w:name w:val="Body Text3"/>
    <w:rsid w:val="004C1082"/>
  </w:style>
  <w:style w:type="character" w:customStyle="1" w:styleId="BodytextBold">
    <w:name w:val="Body text + Bold"/>
    <w:rsid w:val="004C1082"/>
  </w:style>
  <w:style w:type="character" w:customStyle="1" w:styleId="Bodytext6pt">
    <w:name w:val="Body text + 6 pt"/>
    <w:rsid w:val="004C1082"/>
  </w:style>
  <w:style w:type="paragraph" w:customStyle="1" w:styleId="DebateBlocking">
    <w:name w:val="DebateBlocking"/>
    <w:basedOn w:val="Normal"/>
    <w:next w:val="Nothing"/>
    <w:uiPriority w:val="99"/>
    <w:qFormat/>
    <w:rsid w:val="004C1082"/>
    <w:pPr>
      <w:spacing w:after="0" w:line="240" w:lineRule="auto"/>
    </w:pPr>
  </w:style>
  <w:style w:type="character" w:customStyle="1" w:styleId="BodytextItalic1">
    <w:name w:val="Body text + Italic1"/>
    <w:aliases w:val="Spacing 0 pt1"/>
    <w:uiPriority w:val="99"/>
    <w:rsid w:val="004C1082"/>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4C1082"/>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4C108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4C1082"/>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4C1082"/>
  </w:style>
  <w:style w:type="paragraph" w:customStyle="1" w:styleId="8font">
    <w:name w:val="8font"/>
    <w:basedOn w:val="Normal"/>
    <w:next w:val="Normal"/>
    <w:autoRedefine/>
    <w:qFormat/>
    <w:rsid w:val="004C1082"/>
    <w:pPr>
      <w:spacing w:after="0" w:line="240" w:lineRule="auto"/>
    </w:pPr>
    <w:rPr>
      <w:rFonts w:eastAsia="Cambria"/>
      <w:szCs w:val="16"/>
    </w:rPr>
  </w:style>
  <w:style w:type="paragraph" w:customStyle="1" w:styleId="CiteLittle">
    <w:name w:val="Cite Little"/>
    <w:next w:val="Normal"/>
    <w:qFormat/>
    <w:rsid w:val="004C1082"/>
    <w:rPr>
      <w:rFonts w:ascii="Arial" w:eastAsia="Times New Roman" w:hAnsi="Arial" w:cs="Times New Roman"/>
      <w:bCs/>
      <w:kern w:val="32"/>
      <w:sz w:val="16"/>
      <w:szCs w:val="32"/>
    </w:rPr>
  </w:style>
  <w:style w:type="character" w:customStyle="1" w:styleId="StyleAsianMSMinchoBold">
    <w:name w:val="Style (Asian) MS Mincho Bold"/>
    <w:rsid w:val="004C1082"/>
    <w:rPr>
      <w:rFonts w:ascii="Times New Roman" w:eastAsia="MS Mincho" w:hAnsi="Times New Roman"/>
      <w:b/>
      <w:bCs/>
      <w:u w:val="thick"/>
    </w:rPr>
  </w:style>
  <w:style w:type="character" w:customStyle="1" w:styleId="StyleAsianMSMincho">
    <w:name w:val="Style (Asian) MS Mincho"/>
    <w:rsid w:val="004C1082"/>
    <w:rPr>
      <w:rFonts w:ascii="Times New Roman" w:eastAsia="MS Mincho" w:hAnsi="Times New Roman"/>
      <w:u w:val="thick"/>
    </w:rPr>
  </w:style>
  <w:style w:type="paragraph" w:customStyle="1" w:styleId="docheader">
    <w:name w:val="doc header"/>
    <w:autoRedefine/>
    <w:qFormat/>
    <w:rsid w:val="004C1082"/>
    <w:rPr>
      <w:rFonts w:ascii="Times New Roman" w:eastAsia="Malgun Gothic" w:hAnsi="Times New Roman" w:cs="Times New Roman"/>
      <w:b/>
      <w:sz w:val="20"/>
    </w:rPr>
  </w:style>
  <w:style w:type="paragraph" w:customStyle="1" w:styleId="docfooter">
    <w:name w:val="doc footer"/>
    <w:autoRedefine/>
    <w:qFormat/>
    <w:rsid w:val="004C1082"/>
    <w:pPr>
      <w:jc w:val="right"/>
    </w:pPr>
    <w:rPr>
      <w:rFonts w:ascii="Times New Roman" w:eastAsia="Malgun Gothic" w:hAnsi="Times New Roman" w:cs="Times New Roman"/>
      <w:b/>
      <w:sz w:val="22"/>
    </w:rPr>
  </w:style>
  <w:style w:type="character" w:customStyle="1" w:styleId="crosslinkpopup">
    <w:name w:val="crosslinkpopup"/>
    <w:rsid w:val="004C1082"/>
  </w:style>
  <w:style w:type="character" w:customStyle="1" w:styleId="CardCharChar1">
    <w:name w:val="Card Char Char1"/>
    <w:rsid w:val="004C1082"/>
    <w:rPr>
      <w:b/>
      <w:bCs/>
      <w:sz w:val="28"/>
      <w:szCs w:val="28"/>
    </w:rPr>
  </w:style>
  <w:style w:type="character" w:customStyle="1" w:styleId="CharacterStyle3">
    <w:name w:val="Character Style 3"/>
    <w:uiPriority w:val="99"/>
    <w:rsid w:val="004C1082"/>
    <w:rPr>
      <w:sz w:val="18"/>
      <w:szCs w:val="18"/>
    </w:rPr>
  </w:style>
  <w:style w:type="paragraph" w:customStyle="1" w:styleId="bloctitles">
    <w:name w:val="bloc titles"/>
    <w:basedOn w:val="Heading1"/>
    <w:next w:val="Normal"/>
    <w:link w:val="bloctitlesChar"/>
    <w:autoRedefine/>
    <w:qFormat/>
    <w:rsid w:val="004C108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4C1082"/>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4C108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4C1082"/>
    <w:rPr>
      <w:rFonts w:ascii="Calibri" w:eastAsia="Times New Roman" w:hAnsi="Calibri" w:cs="Times New Roman"/>
      <w:b/>
      <w:bCs/>
      <w:sz w:val="4"/>
      <w:szCs w:val="32"/>
      <w:u w:val="single"/>
    </w:rPr>
  </w:style>
  <w:style w:type="character" w:customStyle="1" w:styleId="UnderlineBoldChar">
    <w:name w:val="Underline Bold Char"/>
    <w:locked/>
    <w:rsid w:val="004C1082"/>
    <w:rPr>
      <w:rFonts w:ascii="Times New Roman" w:eastAsia="Times New Roman" w:hAnsi="Times New Roman" w:cs="Calibri"/>
      <w:b/>
      <w:sz w:val="24"/>
      <w:szCs w:val="20"/>
      <w:u w:val="single"/>
    </w:rPr>
  </w:style>
  <w:style w:type="character" w:customStyle="1" w:styleId="tagChar0">
    <w:name w:val="%tag Char"/>
    <w:link w:val="tag"/>
    <w:uiPriority w:val="99"/>
    <w:rsid w:val="004C1082"/>
    <w:rPr>
      <w:rFonts w:ascii="Calibri" w:hAnsi="Calibri"/>
      <w:sz w:val="22"/>
    </w:rPr>
  </w:style>
  <w:style w:type="character" w:customStyle="1" w:styleId="AAAcardChar">
    <w:name w:val="AAAcard Char"/>
    <w:link w:val="AAAcard"/>
    <w:uiPriority w:val="99"/>
    <w:rsid w:val="004C1082"/>
    <w:rPr>
      <w:rFonts w:ascii="Calibri" w:hAnsi="Calibri"/>
      <w:sz w:val="22"/>
    </w:rPr>
  </w:style>
  <w:style w:type="character" w:customStyle="1" w:styleId="underlineCharChar0">
    <w:name w:val="underline Char Char"/>
    <w:rsid w:val="004C1082"/>
    <w:rPr>
      <w:rFonts w:ascii="Arial Narrow" w:eastAsia="Times New Roman" w:hAnsi="Arial Narrow" w:cs="Calibri"/>
      <w:sz w:val="24"/>
      <w:u w:val="single"/>
    </w:rPr>
  </w:style>
  <w:style w:type="paragraph" w:customStyle="1" w:styleId="tagstyle0">
    <w:name w:val="tagstyle"/>
    <w:basedOn w:val="Normal"/>
    <w:rsid w:val="004C1082"/>
    <w:pPr>
      <w:spacing w:before="100" w:beforeAutospacing="1" w:after="100" w:afterAutospacing="1" w:line="240" w:lineRule="auto"/>
    </w:pPr>
    <w:rPr>
      <w:rFonts w:eastAsia="Times New Roman"/>
      <w:sz w:val="24"/>
    </w:rPr>
  </w:style>
  <w:style w:type="character" w:customStyle="1" w:styleId="newsstorytitle">
    <w:name w:val="news_story_title"/>
    <w:rsid w:val="004C1082"/>
  </w:style>
  <w:style w:type="character" w:customStyle="1" w:styleId="yqlink">
    <w:name w:val="yqlink"/>
    <w:rsid w:val="004C1082"/>
  </w:style>
  <w:style w:type="character" w:customStyle="1" w:styleId="clbody">
    <w:name w:val="clbody"/>
    <w:rsid w:val="004C1082"/>
  </w:style>
  <w:style w:type="character" w:customStyle="1" w:styleId="Boxing">
    <w:name w:val="Boxing"/>
    <w:rsid w:val="004C1082"/>
    <w:rPr>
      <w:rFonts w:ascii="Arial Narrow" w:hAnsi="Arial Narrow"/>
      <w:dstrike w:val="0"/>
      <w:sz w:val="20"/>
      <w:bdr w:val="single" w:sz="2" w:space="0" w:color="auto"/>
      <w:vertAlign w:val="baseline"/>
    </w:rPr>
  </w:style>
  <w:style w:type="paragraph" w:customStyle="1" w:styleId="Analyticals">
    <w:name w:val="Analyticals"/>
    <w:basedOn w:val="Normal"/>
    <w:rsid w:val="004C1082"/>
    <w:pPr>
      <w:spacing w:after="0" w:line="240" w:lineRule="auto"/>
    </w:pPr>
    <w:rPr>
      <w:rFonts w:eastAsia="Times New Roman"/>
      <w:sz w:val="24"/>
    </w:rPr>
  </w:style>
  <w:style w:type="character" w:customStyle="1" w:styleId="norm">
    <w:name w:val="norm"/>
    <w:rsid w:val="004C1082"/>
  </w:style>
  <w:style w:type="character" w:customStyle="1" w:styleId="boldandunderlinecharcharcharcharcharcharcharcharcharcharcharcharcharcharcharchar0">
    <w:name w:val="boldandunderlinecharcharcharcharcharcharcharcharcharcharcharcharcharcharcharchar"/>
    <w:rsid w:val="004C1082"/>
  </w:style>
  <w:style w:type="character" w:customStyle="1" w:styleId="underlinecharcharcharcharcharcharcharcharcharcharcharcharcharchar0">
    <w:name w:val="underlinecharcharcharcharcharcharcharcharcharcharcharcharcharchar"/>
    <w:rsid w:val="004C1082"/>
  </w:style>
  <w:style w:type="character" w:customStyle="1" w:styleId="CharCharCharCharCharChar1Char">
    <w:name w:val="Char Char Char Char Char Char1 Char"/>
    <w:rsid w:val="004C1082"/>
    <w:rPr>
      <w:rFonts w:ascii="Times New Roman" w:eastAsia="Times New Roman" w:hAnsi="Times New Roman" w:cs="Times New Roman"/>
      <w:b/>
      <w:sz w:val="24"/>
      <w:szCs w:val="24"/>
    </w:rPr>
  </w:style>
  <w:style w:type="character" w:customStyle="1" w:styleId="Taggin-New">
    <w:name w:val="Taggin - New"/>
    <w:rsid w:val="004C1082"/>
    <w:rPr>
      <w:rFonts w:ascii="Arial Narrow" w:hAnsi="Arial Narrow"/>
      <w:b/>
      <w:sz w:val="22"/>
    </w:rPr>
  </w:style>
  <w:style w:type="character" w:customStyle="1" w:styleId="emphasis22">
    <w:name w:val="emphasis2"/>
    <w:rsid w:val="004C1082"/>
  </w:style>
  <w:style w:type="character" w:customStyle="1" w:styleId="citechar0">
    <w:name w:val="citechar"/>
    <w:rsid w:val="004C108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4C1082"/>
    <w:rPr>
      <w:sz w:val="24"/>
      <w:szCs w:val="24"/>
      <w:lang w:val="en-US" w:eastAsia="en-US" w:bidi="ar-SA"/>
    </w:rPr>
  </w:style>
  <w:style w:type="character" w:customStyle="1" w:styleId="NewTag">
    <w:name w:val="NewTag"/>
    <w:uiPriority w:val="1"/>
    <w:qFormat/>
    <w:rsid w:val="004C1082"/>
    <w:rPr>
      <w:rFonts w:ascii="Georgia" w:hAnsi="Georgia"/>
      <w:b/>
      <w:sz w:val="24"/>
    </w:rPr>
  </w:style>
  <w:style w:type="character" w:customStyle="1" w:styleId="searchtools-record-title">
    <w:name w:val="searchtools-record-title"/>
    <w:basedOn w:val="DefaultParagraphFont"/>
    <w:rsid w:val="004C1082"/>
  </w:style>
  <w:style w:type="character" w:customStyle="1" w:styleId="HighlightedUnderline0">
    <w:name w:val="Highlighted Underline"/>
    <w:basedOn w:val="DefaultParagraphFont"/>
    <w:uiPriority w:val="1"/>
    <w:qFormat/>
    <w:rsid w:val="004C1082"/>
    <w:rPr>
      <w:rFonts w:ascii="Arial Narrow" w:hAnsi="Arial Narrow"/>
      <w:b w:val="0"/>
      <w:sz w:val="22"/>
      <w:u w:val="single"/>
      <w:bdr w:val="none" w:sz="0" w:space="0" w:color="auto"/>
      <w:shd w:val="clear" w:color="auto" w:fill="C76361"/>
    </w:rPr>
  </w:style>
  <w:style w:type="character" w:customStyle="1" w:styleId="rightside">
    <w:name w:val="rightside"/>
    <w:rsid w:val="004C1082"/>
  </w:style>
  <w:style w:type="character" w:customStyle="1" w:styleId="flourish">
    <w:name w:val="flourish"/>
    <w:rsid w:val="004C1082"/>
  </w:style>
  <w:style w:type="character" w:customStyle="1" w:styleId="style150">
    <w:name w:val="style150"/>
    <w:rsid w:val="004C1082"/>
  </w:style>
  <w:style w:type="character" w:customStyle="1" w:styleId="head">
    <w:name w:val="head"/>
    <w:rsid w:val="004C1082"/>
  </w:style>
  <w:style w:type="character" w:customStyle="1" w:styleId="first-letter">
    <w:name w:val="first-letter"/>
    <w:rsid w:val="004C1082"/>
  </w:style>
  <w:style w:type="character" w:customStyle="1" w:styleId="focusparagraph">
    <w:name w:val="focusparagraph"/>
    <w:rsid w:val="004C1082"/>
  </w:style>
  <w:style w:type="character" w:customStyle="1" w:styleId="StyleUnderlineCharChar111pt">
    <w:name w:val="Style Underline Char Char1 + 11 pt"/>
    <w:rsid w:val="004C1082"/>
    <w:rPr>
      <w:rFonts w:ascii="Times New Roman" w:hAnsi="Times New Roman"/>
      <w:sz w:val="20"/>
      <w:u w:val="single"/>
      <w:lang w:val="en-US" w:eastAsia="en-US" w:bidi="ar-SA"/>
    </w:rPr>
  </w:style>
  <w:style w:type="character" w:customStyle="1" w:styleId="CharChar31">
    <w:name w:val="Char Char31"/>
    <w:rsid w:val="004C1082"/>
    <w:rPr>
      <w:rFonts w:cs="Arial"/>
      <w:b/>
      <w:bCs/>
      <w:szCs w:val="32"/>
      <w:lang w:val="en-US" w:eastAsia="en-US" w:bidi="ar-SA"/>
    </w:rPr>
  </w:style>
  <w:style w:type="character" w:customStyle="1" w:styleId="citationgenerated">
    <w:name w:val="citation generated"/>
    <w:rsid w:val="004C1082"/>
  </w:style>
  <w:style w:type="character" w:customStyle="1" w:styleId="commentstext0">
    <w:name w:val="comments_text"/>
    <w:uiPriority w:val="99"/>
    <w:rsid w:val="004C1082"/>
    <w:rPr>
      <w:rFonts w:cs="Times New Roman"/>
    </w:rPr>
  </w:style>
  <w:style w:type="paragraph" w:customStyle="1" w:styleId="CM25">
    <w:name w:val="CM25"/>
    <w:basedOn w:val="Default"/>
    <w:next w:val="Default"/>
    <w:qFormat/>
    <w:rsid w:val="004C1082"/>
    <w:pPr>
      <w:spacing w:after="233" w:line="276" w:lineRule="auto"/>
    </w:pPr>
    <w:rPr>
      <w:rFonts w:ascii="Georgia" w:eastAsia="Calibri" w:hAnsi="Georgia"/>
      <w:color w:val="auto"/>
      <w:sz w:val="22"/>
    </w:rPr>
  </w:style>
  <w:style w:type="character" w:customStyle="1" w:styleId="FontStyle29">
    <w:name w:val="Font Style29"/>
    <w:uiPriority w:val="99"/>
    <w:rsid w:val="004C1082"/>
    <w:rPr>
      <w:rFonts w:ascii="Arial" w:hAnsi="Arial" w:cs="Arial"/>
      <w:sz w:val="14"/>
      <w:szCs w:val="14"/>
    </w:rPr>
  </w:style>
  <w:style w:type="character" w:customStyle="1" w:styleId="A8">
    <w:name w:val="A8"/>
    <w:rsid w:val="004C1082"/>
    <w:rPr>
      <w:color w:val="000000"/>
      <w:sz w:val="12"/>
      <w:szCs w:val="12"/>
    </w:rPr>
  </w:style>
  <w:style w:type="character" w:customStyle="1" w:styleId="apturelink">
    <w:name w:val="apturelink"/>
    <w:rsid w:val="004C1082"/>
  </w:style>
  <w:style w:type="character" w:customStyle="1" w:styleId="apturelinkicon">
    <w:name w:val="apturelinkicon"/>
    <w:rsid w:val="004C1082"/>
  </w:style>
  <w:style w:type="character" w:customStyle="1" w:styleId="titletxt">
    <w:name w:val="titletxt"/>
    <w:rsid w:val="004C1082"/>
  </w:style>
  <w:style w:type="character" w:customStyle="1" w:styleId="colbcopy">
    <w:name w:val="colbcopy"/>
    <w:rsid w:val="004C1082"/>
  </w:style>
  <w:style w:type="character" w:customStyle="1" w:styleId="hcard">
    <w:name w:val="hcard"/>
    <w:rsid w:val="004C1082"/>
  </w:style>
  <w:style w:type="table" w:styleId="MediumGrid2">
    <w:name w:val="Medium Grid 2"/>
    <w:basedOn w:val="TableNormal"/>
    <w:uiPriority w:val="68"/>
    <w:rsid w:val="004C1082"/>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4C1082"/>
    <w:rPr>
      <w:rFonts w:ascii="Courier" w:eastAsia="Cambria" w:hAnsi="Courier"/>
      <w:sz w:val="21"/>
      <w:szCs w:val="21"/>
    </w:rPr>
  </w:style>
  <w:style w:type="paragraph" w:customStyle="1" w:styleId="hotroute2">
    <w:name w:val="hotroute"/>
    <w:basedOn w:val="Normal"/>
    <w:qFormat/>
    <w:rsid w:val="004C1082"/>
    <w:pPr>
      <w:spacing w:after="0" w:line="240" w:lineRule="auto"/>
      <w:ind w:left="288"/>
    </w:pPr>
  </w:style>
  <w:style w:type="paragraph" w:customStyle="1" w:styleId="DeleteAnalytics">
    <w:name w:val="Delete Analytics"/>
    <w:basedOn w:val="Heading4"/>
    <w:qFormat/>
    <w:rsid w:val="004C1082"/>
    <w:pPr>
      <w:spacing w:before="200" w:line="240" w:lineRule="auto"/>
    </w:pPr>
    <w:rPr>
      <w:iCs/>
      <w:color w:val="800000"/>
      <w:sz w:val="22"/>
    </w:rPr>
  </w:style>
  <w:style w:type="paragraph" w:customStyle="1" w:styleId="ReallyFuckingSmall0">
    <w:name w:val="Really Fucking Small"/>
    <w:basedOn w:val="Normal"/>
    <w:link w:val="ReallyFuckingSmallChar0"/>
    <w:rsid w:val="004C1082"/>
    <w:pPr>
      <w:spacing w:after="0" w:line="240" w:lineRule="auto"/>
      <w:ind w:left="144"/>
    </w:pPr>
    <w:rPr>
      <w:rFonts w:eastAsia="Times New Roman"/>
      <w:sz w:val="12"/>
    </w:rPr>
  </w:style>
  <w:style w:type="character" w:customStyle="1" w:styleId="ReallyFuckingSmallChar0">
    <w:name w:val="Really Fucking Small Char"/>
    <w:link w:val="ReallyFuckingSmall0"/>
    <w:rsid w:val="004C1082"/>
    <w:rPr>
      <w:rFonts w:ascii="Calibri" w:eastAsia="Times New Roman" w:hAnsi="Calibri"/>
      <w:sz w:val="12"/>
    </w:rPr>
  </w:style>
  <w:style w:type="paragraph" w:customStyle="1" w:styleId="Boxempahsis">
    <w:name w:val="Box empahsis"/>
    <w:basedOn w:val="Normal"/>
    <w:link w:val="BoxempahsisChar"/>
    <w:qFormat/>
    <w:rsid w:val="004C1082"/>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4C1082"/>
    <w:rPr>
      <w:rFonts w:ascii="Franklin Gothic Heavy" w:hAnsi="Franklin Gothic Heavy"/>
      <w:u w:val="single"/>
      <w:bdr w:val="single" w:sz="4" w:space="0" w:color="auto"/>
    </w:rPr>
  </w:style>
  <w:style w:type="character" w:customStyle="1" w:styleId="Qualified">
    <w:name w:val="Qualified"/>
    <w:rsid w:val="004C1082"/>
    <w:rPr>
      <w:rFonts w:asciiTheme="majorHAnsi" w:hAnsiTheme="majorHAnsi"/>
      <w:b/>
      <w:bCs/>
      <w:sz w:val="16"/>
    </w:rPr>
  </w:style>
  <w:style w:type="character" w:customStyle="1" w:styleId="Underline-Highlighted-WFU">
    <w:name w:val="Underline-Highlighted-WFU"/>
    <w:basedOn w:val="DefaultParagraphFont"/>
    <w:uiPriority w:val="1"/>
    <w:qFormat/>
    <w:rsid w:val="004C1082"/>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4C1082"/>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4C1082"/>
    <w:rPr>
      <w:rFonts w:ascii="Arial" w:eastAsia="Times New Roman" w:hAnsi="Arial" w:cs="Arial"/>
      <w:b/>
      <w:bCs/>
      <w:kern w:val="32"/>
      <w:sz w:val="28"/>
      <w:szCs w:val="32"/>
    </w:rPr>
  </w:style>
  <w:style w:type="character" w:customStyle="1" w:styleId="columntexthead">
    <w:name w:val="columntexthead"/>
    <w:rsid w:val="004C1082"/>
  </w:style>
  <w:style w:type="character" w:customStyle="1" w:styleId="instruction">
    <w:name w:val="instruction"/>
    <w:rsid w:val="004C1082"/>
  </w:style>
  <w:style w:type="character" w:customStyle="1" w:styleId="listpipe">
    <w:name w:val="listpipe"/>
    <w:rsid w:val="004C1082"/>
  </w:style>
  <w:style w:type="character" w:customStyle="1" w:styleId="imagelink">
    <w:name w:val="imagelink"/>
    <w:rsid w:val="004C1082"/>
  </w:style>
  <w:style w:type="character" w:customStyle="1" w:styleId="leadin">
    <w:name w:val="leadin"/>
    <w:rsid w:val="004C1082"/>
  </w:style>
  <w:style w:type="character" w:customStyle="1" w:styleId="A4">
    <w:name w:val="A4"/>
    <w:uiPriority w:val="99"/>
    <w:rsid w:val="004C1082"/>
    <w:rPr>
      <w:rFonts w:ascii="Baskerville" w:hAnsi="Baskerville" w:cs="Baskerville"/>
      <w:b/>
      <w:bCs/>
      <w:color w:val="000000"/>
      <w:sz w:val="22"/>
      <w:szCs w:val="22"/>
    </w:rPr>
  </w:style>
  <w:style w:type="character" w:customStyle="1" w:styleId="noticiabyline">
    <w:name w:val="noticia_byline"/>
    <w:rsid w:val="004C1082"/>
  </w:style>
  <w:style w:type="character" w:customStyle="1" w:styleId="sep">
    <w:name w:val="sep"/>
    <w:rsid w:val="004C1082"/>
  </w:style>
  <w:style w:type="character" w:customStyle="1" w:styleId="rightnowyahoo">
    <w:name w:val="right_now_yahoo"/>
    <w:rsid w:val="004C1082"/>
  </w:style>
  <w:style w:type="character" w:customStyle="1" w:styleId="submittedmeta">
    <w:name w:val="submitted meta"/>
    <w:rsid w:val="004C1082"/>
  </w:style>
  <w:style w:type="character" w:customStyle="1" w:styleId="A10">
    <w:name w:val="A10"/>
    <w:uiPriority w:val="99"/>
    <w:rsid w:val="004C1082"/>
    <w:rPr>
      <w:color w:val="000000"/>
      <w:sz w:val="12"/>
      <w:szCs w:val="12"/>
    </w:rPr>
  </w:style>
  <w:style w:type="paragraph" w:customStyle="1" w:styleId="Pa7">
    <w:name w:val="Pa7"/>
    <w:basedOn w:val="Default"/>
    <w:next w:val="Default"/>
    <w:uiPriority w:val="99"/>
    <w:qFormat/>
    <w:rsid w:val="004C1082"/>
    <w:pPr>
      <w:spacing w:before="280" w:line="221" w:lineRule="atLeast"/>
    </w:pPr>
    <w:rPr>
      <w:rFonts w:ascii="Baskerville" w:eastAsia="Times New Roman" w:hAnsi="Baskerville"/>
      <w:color w:val="auto"/>
    </w:rPr>
  </w:style>
  <w:style w:type="character" w:customStyle="1" w:styleId="AAAunderline">
    <w:name w:val="AAAunderline"/>
    <w:qFormat/>
    <w:rsid w:val="004C1082"/>
    <w:rPr>
      <w:b/>
      <w:u w:val="single"/>
    </w:rPr>
  </w:style>
  <w:style w:type="paragraph" w:customStyle="1" w:styleId="IndexHeader">
    <w:name w:val="Index Header"/>
    <w:basedOn w:val="Normal"/>
    <w:rsid w:val="004C1082"/>
    <w:pPr>
      <w:spacing w:after="0" w:line="240" w:lineRule="auto"/>
      <w:ind w:left="-720"/>
      <w:outlineLvl w:val="0"/>
    </w:pPr>
    <w:rPr>
      <w:rFonts w:eastAsia="Times New Roman"/>
      <w:b/>
      <w:bCs/>
      <w:sz w:val="36"/>
      <w:szCs w:val="20"/>
    </w:rPr>
  </w:style>
  <w:style w:type="character" w:customStyle="1" w:styleId="IndexHeaderChar">
    <w:name w:val="Index Header Char"/>
    <w:rsid w:val="004C1082"/>
    <w:rPr>
      <w:rFonts w:ascii="Times New Roman" w:eastAsia="Times New Roman" w:hAnsi="Times New Roman"/>
      <w:b/>
      <w:bCs/>
      <w:sz w:val="36"/>
    </w:rPr>
  </w:style>
  <w:style w:type="paragraph" w:customStyle="1" w:styleId="CardRead">
    <w:name w:val="Card_Read"/>
    <w:basedOn w:val="Normal"/>
    <w:rsid w:val="004C1082"/>
    <w:pPr>
      <w:spacing w:after="0" w:line="240" w:lineRule="auto"/>
    </w:pPr>
    <w:rPr>
      <w:rFonts w:ascii="Times" w:eastAsia="Times" w:hAnsi="Times"/>
      <w:szCs w:val="20"/>
    </w:rPr>
  </w:style>
  <w:style w:type="paragraph" w:customStyle="1" w:styleId="CardNU">
    <w:name w:val="CardNU"/>
    <w:basedOn w:val="Normal"/>
    <w:rsid w:val="004C1082"/>
    <w:pPr>
      <w:spacing w:after="0" w:line="240" w:lineRule="auto"/>
    </w:pPr>
    <w:rPr>
      <w:rFonts w:ascii="Times" w:eastAsia="Times" w:hAnsi="Times"/>
      <w:sz w:val="14"/>
      <w:szCs w:val="20"/>
    </w:rPr>
  </w:style>
  <w:style w:type="paragraph" w:customStyle="1" w:styleId="StyleHeading310pt">
    <w:name w:val="Style Heading 3 + 10 pt"/>
    <w:basedOn w:val="Heading3"/>
    <w:rsid w:val="004C1082"/>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4C1082"/>
    <w:rPr>
      <w:rFonts w:ascii="Times New Roman" w:eastAsia="Times New Roman" w:hAnsi="Times New Roman" w:cs="Arial"/>
      <w:b/>
      <w:bCs/>
      <w:sz w:val="26"/>
      <w:szCs w:val="26"/>
    </w:rPr>
  </w:style>
  <w:style w:type="paragraph" w:customStyle="1" w:styleId="Style30">
    <w:name w:val="Style 3"/>
    <w:basedOn w:val="Normal"/>
    <w:rsid w:val="004C1082"/>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4C1082"/>
    <w:rPr>
      <w:b/>
      <w:sz w:val="22"/>
      <w:szCs w:val="24"/>
      <w:u w:val="single"/>
      <w:lang w:val="en-US" w:eastAsia="en-US" w:bidi="ar-SA"/>
    </w:rPr>
  </w:style>
  <w:style w:type="paragraph" w:customStyle="1" w:styleId="CardText-NotUnderlined">
    <w:name w:val="Card Text - Not Underlined"/>
    <w:basedOn w:val="Normal"/>
    <w:rsid w:val="004C1082"/>
    <w:pPr>
      <w:spacing w:after="60" w:line="240" w:lineRule="auto"/>
    </w:pPr>
    <w:rPr>
      <w:rFonts w:eastAsia="Times New Roman"/>
      <w:sz w:val="18"/>
    </w:rPr>
  </w:style>
  <w:style w:type="paragraph" w:customStyle="1" w:styleId="OmniPage8">
    <w:name w:val="OmniPage #8"/>
    <w:basedOn w:val="Normal"/>
    <w:rsid w:val="004C1082"/>
    <w:pPr>
      <w:spacing w:after="0" w:line="240" w:lineRule="auto"/>
    </w:pPr>
    <w:rPr>
      <w:rFonts w:eastAsia="Times New Roman"/>
      <w:color w:val="000000"/>
      <w:sz w:val="20"/>
      <w:szCs w:val="20"/>
    </w:rPr>
  </w:style>
  <w:style w:type="paragraph" w:customStyle="1" w:styleId="OmniPage2">
    <w:name w:val="OmniPage #2"/>
    <w:basedOn w:val="Normal"/>
    <w:rsid w:val="004C1082"/>
    <w:pPr>
      <w:spacing w:after="0" w:line="240" w:lineRule="auto"/>
    </w:pPr>
    <w:rPr>
      <w:rFonts w:eastAsia="Times New Roman"/>
      <w:color w:val="000000"/>
      <w:sz w:val="20"/>
      <w:szCs w:val="20"/>
    </w:rPr>
  </w:style>
  <w:style w:type="paragraph" w:customStyle="1" w:styleId="OmniPage6">
    <w:name w:val="OmniPage #6"/>
    <w:basedOn w:val="Normal"/>
    <w:rsid w:val="004C1082"/>
    <w:pPr>
      <w:spacing w:after="0" w:line="240" w:lineRule="auto"/>
    </w:pPr>
    <w:rPr>
      <w:rFonts w:eastAsia="Times New Roman"/>
      <w:color w:val="000000"/>
      <w:sz w:val="20"/>
      <w:szCs w:val="20"/>
    </w:rPr>
  </w:style>
  <w:style w:type="paragraph" w:customStyle="1" w:styleId="OmniPage7">
    <w:name w:val="OmniPage #7"/>
    <w:basedOn w:val="Normal"/>
    <w:rsid w:val="004C1082"/>
    <w:pPr>
      <w:spacing w:after="0" w:line="240" w:lineRule="auto"/>
    </w:pPr>
    <w:rPr>
      <w:rFonts w:eastAsia="Times New Roman"/>
      <w:color w:val="000000"/>
      <w:sz w:val="20"/>
      <w:szCs w:val="20"/>
    </w:rPr>
  </w:style>
  <w:style w:type="paragraph" w:customStyle="1" w:styleId="OmniPage11">
    <w:name w:val="OmniPage #11"/>
    <w:basedOn w:val="Normal"/>
    <w:rsid w:val="004C1082"/>
    <w:pPr>
      <w:spacing w:after="0" w:line="240" w:lineRule="auto"/>
    </w:pPr>
    <w:rPr>
      <w:rFonts w:eastAsia="Times New Roman"/>
      <w:color w:val="000000"/>
      <w:sz w:val="20"/>
      <w:szCs w:val="20"/>
    </w:rPr>
  </w:style>
  <w:style w:type="paragraph" w:customStyle="1" w:styleId="OmniPage12">
    <w:name w:val="OmniPage #12"/>
    <w:basedOn w:val="Normal"/>
    <w:rsid w:val="004C1082"/>
    <w:pPr>
      <w:spacing w:after="0" w:line="240" w:lineRule="auto"/>
    </w:pPr>
    <w:rPr>
      <w:rFonts w:eastAsia="Times New Roman"/>
      <w:color w:val="000000"/>
      <w:sz w:val="20"/>
      <w:szCs w:val="20"/>
    </w:rPr>
  </w:style>
  <w:style w:type="paragraph" w:customStyle="1" w:styleId="OmniPage13">
    <w:name w:val="OmniPage #13"/>
    <w:basedOn w:val="Normal"/>
    <w:rsid w:val="004C1082"/>
    <w:pPr>
      <w:spacing w:after="0" w:line="240" w:lineRule="auto"/>
    </w:pPr>
    <w:rPr>
      <w:rFonts w:eastAsia="Times New Roman"/>
      <w:color w:val="000000"/>
      <w:sz w:val="20"/>
      <w:szCs w:val="20"/>
    </w:rPr>
  </w:style>
  <w:style w:type="paragraph" w:customStyle="1" w:styleId="OmniPage14">
    <w:name w:val="OmniPage #14"/>
    <w:basedOn w:val="Normal"/>
    <w:rsid w:val="004C1082"/>
    <w:pPr>
      <w:spacing w:after="0" w:line="240" w:lineRule="auto"/>
    </w:pPr>
    <w:rPr>
      <w:rFonts w:eastAsia="Times New Roman"/>
      <w:color w:val="000000"/>
      <w:sz w:val="20"/>
      <w:szCs w:val="20"/>
    </w:rPr>
  </w:style>
  <w:style w:type="paragraph" w:customStyle="1" w:styleId="OmniPage15">
    <w:name w:val="OmniPage #15"/>
    <w:basedOn w:val="Normal"/>
    <w:rsid w:val="004C1082"/>
    <w:pPr>
      <w:spacing w:after="0" w:line="240" w:lineRule="auto"/>
    </w:pPr>
    <w:rPr>
      <w:rFonts w:eastAsia="Times New Roman"/>
      <w:color w:val="000000"/>
      <w:sz w:val="20"/>
      <w:szCs w:val="20"/>
    </w:rPr>
  </w:style>
  <w:style w:type="paragraph" w:customStyle="1" w:styleId="OmniPage17">
    <w:name w:val="OmniPage #17"/>
    <w:basedOn w:val="Normal"/>
    <w:rsid w:val="004C1082"/>
    <w:pPr>
      <w:spacing w:after="0" w:line="240" w:lineRule="auto"/>
    </w:pPr>
    <w:rPr>
      <w:rFonts w:eastAsia="Times New Roman"/>
      <w:color w:val="000000"/>
      <w:sz w:val="20"/>
      <w:szCs w:val="20"/>
    </w:rPr>
  </w:style>
  <w:style w:type="paragraph" w:customStyle="1" w:styleId="OmniPage19">
    <w:name w:val="OmniPage #19"/>
    <w:basedOn w:val="Normal"/>
    <w:rsid w:val="004C1082"/>
    <w:pPr>
      <w:spacing w:after="0" w:line="240" w:lineRule="auto"/>
    </w:pPr>
    <w:rPr>
      <w:rFonts w:eastAsia="Times New Roman"/>
      <w:color w:val="000000"/>
      <w:sz w:val="20"/>
      <w:szCs w:val="20"/>
    </w:rPr>
  </w:style>
  <w:style w:type="paragraph" w:customStyle="1" w:styleId="OmniPage20">
    <w:name w:val="OmniPage #20"/>
    <w:basedOn w:val="Normal"/>
    <w:rsid w:val="004C1082"/>
    <w:pPr>
      <w:spacing w:after="0" w:line="240" w:lineRule="auto"/>
    </w:pPr>
    <w:rPr>
      <w:rFonts w:eastAsia="Times New Roman"/>
      <w:color w:val="000000"/>
      <w:sz w:val="20"/>
      <w:szCs w:val="20"/>
    </w:rPr>
  </w:style>
  <w:style w:type="paragraph" w:customStyle="1" w:styleId="OmniPage21">
    <w:name w:val="OmniPage #21"/>
    <w:basedOn w:val="Normal"/>
    <w:rsid w:val="004C1082"/>
    <w:pPr>
      <w:spacing w:after="0" w:line="240" w:lineRule="auto"/>
    </w:pPr>
    <w:rPr>
      <w:rFonts w:eastAsia="Times New Roman"/>
      <w:color w:val="000000"/>
      <w:sz w:val="20"/>
      <w:szCs w:val="20"/>
    </w:rPr>
  </w:style>
  <w:style w:type="paragraph" w:customStyle="1" w:styleId="OmniPage22">
    <w:name w:val="OmniPage #22"/>
    <w:basedOn w:val="Normal"/>
    <w:rsid w:val="004C1082"/>
    <w:pPr>
      <w:spacing w:after="0" w:line="240" w:lineRule="auto"/>
    </w:pPr>
    <w:rPr>
      <w:rFonts w:eastAsia="Times New Roman"/>
      <w:color w:val="000000"/>
      <w:sz w:val="20"/>
      <w:szCs w:val="20"/>
    </w:rPr>
  </w:style>
  <w:style w:type="paragraph" w:customStyle="1" w:styleId="OmniPage25">
    <w:name w:val="OmniPage #25"/>
    <w:basedOn w:val="Normal"/>
    <w:rsid w:val="004C1082"/>
    <w:pPr>
      <w:spacing w:after="0" w:line="240" w:lineRule="auto"/>
    </w:pPr>
    <w:rPr>
      <w:rFonts w:eastAsia="Times New Roman"/>
      <w:color w:val="000000"/>
      <w:sz w:val="20"/>
      <w:szCs w:val="20"/>
    </w:rPr>
  </w:style>
  <w:style w:type="paragraph" w:customStyle="1" w:styleId="OmniPage18">
    <w:name w:val="OmniPage #18"/>
    <w:basedOn w:val="Normal"/>
    <w:rsid w:val="004C1082"/>
    <w:pPr>
      <w:spacing w:after="0" w:line="240" w:lineRule="auto"/>
    </w:pPr>
    <w:rPr>
      <w:rFonts w:eastAsia="Times New Roman"/>
      <w:color w:val="000000"/>
      <w:sz w:val="20"/>
      <w:szCs w:val="20"/>
    </w:rPr>
  </w:style>
  <w:style w:type="paragraph" w:customStyle="1" w:styleId="OmniPage26">
    <w:name w:val="OmniPage #26"/>
    <w:basedOn w:val="Normal"/>
    <w:rsid w:val="004C1082"/>
    <w:pPr>
      <w:spacing w:after="0" w:line="240" w:lineRule="auto"/>
    </w:pPr>
    <w:rPr>
      <w:rFonts w:eastAsia="Times New Roman"/>
      <w:color w:val="000000"/>
      <w:sz w:val="20"/>
      <w:szCs w:val="20"/>
    </w:rPr>
  </w:style>
  <w:style w:type="character" w:customStyle="1" w:styleId="iagsheaderlarge">
    <w:name w:val="iags_header_large"/>
    <w:rsid w:val="004C1082"/>
  </w:style>
  <w:style w:type="paragraph" w:customStyle="1" w:styleId="OmniPage9">
    <w:name w:val="OmniPage #9"/>
    <w:basedOn w:val="Normal"/>
    <w:rsid w:val="004C1082"/>
    <w:pPr>
      <w:spacing w:after="0" w:line="240" w:lineRule="auto"/>
    </w:pPr>
    <w:rPr>
      <w:rFonts w:eastAsia="Times New Roman"/>
      <w:color w:val="000000"/>
      <w:sz w:val="20"/>
      <w:szCs w:val="20"/>
    </w:rPr>
  </w:style>
  <w:style w:type="paragraph" w:customStyle="1" w:styleId="OmniPage5">
    <w:name w:val="OmniPage #5"/>
    <w:basedOn w:val="Normal"/>
    <w:rsid w:val="004C1082"/>
    <w:pPr>
      <w:spacing w:after="0" w:line="240" w:lineRule="auto"/>
    </w:pPr>
    <w:rPr>
      <w:rFonts w:eastAsia="Times New Roman"/>
      <w:color w:val="000000"/>
      <w:sz w:val="20"/>
      <w:szCs w:val="20"/>
    </w:rPr>
  </w:style>
  <w:style w:type="character" w:customStyle="1" w:styleId="style12char0">
    <w:name w:val="style12char"/>
    <w:rsid w:val="004C1082"/>
  </w:style>
  <w:style w:type="character" w:customStyle="1" w:styleId="charchar2">
    <w:name w:val="charchar2"/>
    <w:rsid w:val="004C1082"/>
  </w:style>
  <w:style w:type="character" w:customStyle="1" w:styleId="style11char0">
    <w:name w:val="style11char"/>
    <w:rsid w:val="004C1082"/>
  </w:style>
  <w:style w:type="paragraph" w:customStyle="1" w:styleId="CitesandCardText">
    <w:name w:val="Cites and Card Text"/>
    <w:basedOn w:val="Normal"/>
    <w:rsid w:val="004C1082"/>
    <w:pPr>
      <w:spacing w:after="0" w:line="240" w:lineRule="auto"/>
    </w:pPr>
    <w:rPr>
      <w:rFonts w:eastAsia="Times New Roman"/>
      <w:sz w:val="20"/>
    </w:rPr>
  </w:style>
  <w:style w:type="paragraph" w:styleId="List2">
    <w:name w:val="List 2"/>
    <w:basedOn w:val="Default"/>
    <w:next w:val="Default"/>
    <w:rsid w:val="004C1082"/>
    <w:rPr>
      <w:rFonts w:eastAsia="Times New Roman"/>
      <w:color w:val="auto"/>
    </w:rPr>
  </w:style>
  <w:style w:type="paragraph" w:customStyle="1" w:styleId="Style16">
    <w:name w:val="Style 16"/>
    <w:basedOn w:val="Normal"/>
    <w:rsid w:val="004C1082"/>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4C1082"/>
    <w:pPr>
      <w:spacing w:after="0" w:line="240" w:lineRule="auto"/>
    </w:pPr>
    <w:rPr>
      <w:rFonts w:eastAsia="Times New Roman"/>
    </w:rPr>
  </w:style>
  <w:style w:type="character" w:customStyle="1" w:styleId="smalltextChar0">
    <w:name w:val="smalltext Char"/>
    <w:link w:val="smalltext2"/>
    <w:rsid w:val="004C1082"/>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4C1082"/>
    <w:pPr>
      <w:spacing w:after="120"/>
    </w:pPr>
    <w:rPr>
      <w:rFonts w:eastAsia="Times New Roman"/>
      <w:color w:val="auto"/>
    </w:rPr>
  </w:style>
  <w:style w:type="paragraph" w:customStyle="1" w:styleId="headingChar">
    <w:name w:val="heading Char"/>
    <w:basedOn w:val="Normal"/>
    <w:rsid w:val="004C1082"/>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4C1082"/>
    <w:rPr>
      <w:b/>
      <w:sz w:val="22"/>
      <w:szCs w:val="24"/>
      <w:u w:val="single"/>
      <w:lang w:val="en-US" w:eastAsia="en-US" w:bidi="ar-SA"/>
    </w:rPr>
  </w:style>
  <w:style w:type="paragraph" w:customStyle="1" w:styleId="Bullets-squares">
    <w:name w:val="Bullets - squares"/>
    <w:basedOn w:val="Normal"/>
    <w:next w:val="Normal"/>
    <w:rsid w:val="004C1082"/>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4C1082"/>
    <w:pPr>
      <w:spacing w:after="0" w:line="240" w:lineRule="auto"/>
      <w:ind w:left="288"/>
    </w:pPr>
    <w:rPr>
      <w:rFonts w:asciiTheme="minorHAnsi" w:hAnsiTheme="minorHAnsi"/>
      <w:sz w:val="24"/>
      <w:u w:val="single"/>
    </w:rPr>
  </w:style>
  <w:style w:type="paragraph" w:customStyle="1" w:styleId="Size8">
    <w:name w:val="Size 8"/>
    <w:link w:val="Size8Char"/>
    <w:rsid w:val="004C1082"/>
    <w:rPr>
      <w:rFonts w:ascii="Times New Roman" w:eastAsia="Times New Roman" w:hAnsi="Times New Roman" w:cs="Times New Roman"/>
      <w:sz w:val="16"/>
      <w:szCs w:val="22"/>
    </w:rPr>
  </w:style>
  <w:style w:type="character" w:customStyle="1" w:styleId="Size8Char">
    <w:name w:val="Size 8 Char"/>
    <w:link w:val="Size8"/>
    <w:rsid w:val="004C1082"/>
    <w:rPr>
      <w:rFonts w:ascii="Times New Roman" w:eastAsia="Times New Roman" w:hAnsi="Times New Roman" w:cs="Times New Roman"/>
      <w:sz w:val="16"/>
      <w:szCs w:val="22"/>
    </w:rPr>
  </w:style>
  <w:style w:type="paragraph" w:customStyle="1" w:styleId="RegularCite">
    <w:name w:val="Regular Cite"/>
    <w:qFormat/>
    <w:rsid w:val="004C1082"/>
    <w:rPr>
      <w:rFonts w:ascii="Times New Roman" w:eastAsia="Times New Roman" w:hAnsi="Times New Roman" w:cs="Times New Roman"/>
      <w:sz w:val="20"/>
      <w:szCs w:val="22"/>
    </w:rPr>
  </w:style>
  <w:style w:type="character" w:customStyle="1" w:styleId="eudoraheader">
    <w:name w:val="eudoraheader"/>
    <w:rsid w:val="004C1082"/>
  </w:style>
  <w:style w:type="character" w:customStyle="1" w:styleId="emailstyle26">
    <w:name w:val="emailstyle26"/>
    <w:rsid w:val="004C1082"/>
  </w:style>
  <w:style w:type="paragraph" w:customStyle="1" w:styleId="context">
    <w:name w:val="context"/>
    <w:basedOn w:val="Normal"/>
    <w:rsid w:val="004C1082"/>
    <w:pPr>
      <w:spacing w:before="100" w:beforeAutospacing="1" w:after="100" w:afterAutospacing="1" w:line="240" w:lineRule="auto"/>
    </w:pPr>
    <w:rPr>
      <w:rFonts w:eastAsia="Times New Roman"/>
      <w:sz w:val="24"/>
    </w:rPr>
  </w:style>
  <w:style w:type="character" w:customStyle="1" w:styleId="newstitle1">
    <w:name w:val="newstitle1"/>
    <w:rsid w:val="004C1082"/>
  </w:style>
  <w:style w:type="character" w:customStyle="1" w:styleId="dateline">
    <w:name w:val="dateline"/>
    <w:rsid w:val="004C1082"/>
  </w:style>
  <w:style w:type="character" w:customStyle="1" w:styleId="sendtofriend">
    <w:name w:val="sendtofriend"/>
    <w:rsid w:val="004C1082"/>
  </w:style>
  <w:style w:type="character" w:customStyle="1" w:styleId="pagetype">
    <w:name w:val="pagetype"/>
    <w:rsid w:val="004C1082"/>
  </w:style>
  <w:style w:type="character" w:customStyle="1" w:styleId="byl">
    <w:name w:val="byl"/>
    <w:rsid w:val="004C1082"/>
  </w:style>
  <w:style w:type="character" w:customStyle="1" w:styleId="byd">
    <w:name w:val="byd"/>
    <w:rsid w:val="004C1082"/>
  </w:style>
  <w:style w:type="paragraph" w:customStyle="1" w:styleId="Size6">
    <w:name w:val="Size 6"/>
    <w:link w:val="Size6Char"/>
    <w:qFormat/>
    <w:rsid w:val="004C1082"/>
    <w:rPr>
      <w:rFonts w:ascii="Times New Roman" w:eastAsia="Times New Roman" w:hAnsi="Times New Roman" w:cs="Times New Roman"/>
      <w:sz w:val="16"/>
      <w:szCs w:val="22"/>
    </w:rPr>
  </w:style>
  <w:style w:type="character" w:customStyle="1" w:styleId="Size6Char">
    <w:name w:val="Size 6 Char"/>
    <w:link w:val="Size6"/>
    <w:rsid w:val="004C1082"/>
    <w:rPr>
      <w:rFonts w:ascii="Times New Roman" w:eastAsia="Times New Roman" w:hAnsi="Times New Roman" w:cs="Times New Roman"/>
      <w:sz w:val="16"/>
      <w:szCs w:val="22"/>
    </w:rPr>
  </w:style>
  <w:style w:type="character" w:customStyle="1" w:styleId="underliningchar0">
    <w:name w:val="underliningchar"/>
    <w:rsid w:val="004C1082"/>
  </w:style>
  <w:style w:type="paragraph" w:customStyle="1" w:styleId="TxBrp11">
    <w:name w:val="TxBr_p11"/>
    <w:basedOn w:val="Normal"/>
    <w:rsid w:val="004C1082"/>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4C1082"/>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4C1082"/>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4C1082"/>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4C1082"/>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4C1082"/>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4C1082"/>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4C1082"/>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4C1082"/>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4C1082"/>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4C1082"/>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4C1082"/>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4C1082"/>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4C1082"/>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4C1082"/>
    <w:rPr>
      <w:vanish w:val="0"/>
      <w:webHidden w:val="0"/>
      <w:color w:val="999999"/>
      <w:sz w:val="12"/>
      <w:szCs w:val="12"/>
      <w:specVanish/>
    </w:rPr>
  </w:style>
  <w:style w:type="paragraph" w:customStyle="1" w:styleId="CardsFont8pt">
    <w:name w:val="Cards + Font: 8 pt"/>
    <w:basedOn w:val="Normal"/>
    <w:rsid w:val="004C1082"/>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4C1082"/>
    <w:rPr>
      <w:sz w:val="16"/>
    </w:rPr>
  </w:style>
  <w:style w:type="character" w:customStyle="1" w:styleId="TagLineCharChar">
    <w:name w:val="Tag Line Char Char"/>
    <w:rsid w:val="004C1082"/>
    <w:rPr>
      <w:rFonts w:cs="Arial"/>
      <w:b/>
      <w:bCs/>
      <w:iCs/>
      <w:sz w:val="24"/>
      <w:szCs w:val="28"/>
      <w:lang w:val="en-US" w:eastAsia="en-US" w:bidi="ar-SA"/>
    </w:rPr>
  </w:style>
  <w:style w:type="paragraph" w:customStyle="1" w:styleId="published">
    <w:name w:val="published"/>
    <w:basedOn w:val="Normal"/>
    <w:rsid w:val="004C1082"/>
    <w:pPr>
      <w:spacing w:before="100" w:beforeAutospacing="1" w:after="100" w:afterAutospacing="1" w:line="240" w:lineRule="auto"/>
    </w:pPr>
    <w:rPr>
      <w:rFonts w:eastAsia="Times New Roman"/>
      <w:sz w:val="24"/>
    </w:rPr>
  </w:style>
  <w:style w:type="paragraph" w:customStyle="1" w:styleId="updated">
    <w:name w:val="updated"/>
    <w:basedOn w:val="Normal"/>
    <w:rsid w:val="004C1082"/>
    <w:pPr>
      <w:spacing w:before="100" w:beforeAutospacing="1" w:after="100" w:afterAutospacing="1" w:line="240" w:lineRule="auto"/>
    </w:pPr>
    <w:rPr>
      <w:rFonts w:eastAsia="Times New Roman"/>
      <w:sz w:val="24"/>
    </w:rPr>
  </w:style>
  <w:style w:type="character" w:customStyle="1" w:styleId="articlecommentcount">
    <w:name w:val="article_comment_count"/>
    <w:rsid w:val="004C1082"/>
  </w:style>
  <w:style w:type="character" w:customStyle="1" w:styleId="articlerecommendcount">
    <w:name w:val="article_recommend_count"/>
    <w:rsid w:val="004C1082"/>
  </w:style>
  <w:style w:type="character" w:customStyle="1" w:styleId="normaltext1">
    <w:name w:val="normal_text"/>
    <w:rsid w:val="004C1082"/>
  </w:style>
  <w:style w:type="paragraph" w:customStyle="1" w:styleId="storytimestamp">
    <w:name w:val="storytimestamp"/>
    <w:basedOn w:val="Normal"/>
    <w:rsid w:val="004C1082"/>
    <w:pPr>
      <w:spacing w:before="100" w:beforeAutospacing="1" w:after="100" w:afterAutospacing="1" w:line="240" w:lineRule="auto"/>
    </w:pPr>
    <w:rPr>
      <w:rFonts w:eastAsia="Times New Roman"/>
      <w:sz w:val="24"/>
    </w:rPr>
  </w:style>
  <w:style w:type="character" w:customStyle="1" w:styleId="story-byline">
    <w:name w:val="story-byline"/>
    <w:rsid w:val="004C1082"/>
  </w:style>
  <w:style w:type="character" w:customStyle="1" w:styleId="story-titleline">
    <w:name w:val="story-titleline"/>
    <w:rsid w:val="004C1082"/>
  </w:style>
  <w:style w:type="paragraph" w:styleId="ListBullet2">
    <w:name w:val="List Bullet 2"/>
    <w:basedOn w:val="Normal"/>
    <w:rsid w:val="004C1082"/>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4C1082"/>
    <w:pPr>
      <w:spacing w:after="0" w:line="240" w:lineRule="auto"/>
    </w:pPr>
    <w:rPr>
      <w:rFonts w:eastAsia="Times New Roman"/>
      <w:color w:val="000000"/>
      <w:sz w:val="10"/>
    </w:rPr>
  </w:style>
  <w:style w:type="character" w:customStyle="1" w:styleId="UnderlineCardChar1">
    <w:name w:val="Underline Card Char"/>
    <w:rsid w:val="004C1082"/>
    <w:rPr>
      <w:sz w:val="22"/>
      <w:szCs w:val="24"/>
      <w:u w:val="single"/>
      <w:lang w:val="en-US" w:eastAsia="en-US" w:bidi="ar-SA"/>
    </w:rPr>
  </w:style>
  <w:style w:type="character" w:customStyle="1" w:styleId="SourcesCharChar1">
    <w:name w:val="Sources Char Char1"/>
    <w:rsid w:val="004C1082"/>
    <w:rPr>
      <w:rFonts w:cs="Arial"/>
      <w:b/>
      <w:bCs/>
      <w:iCs/>
      <w:sz w:val="24"/>
      <w:szCs w:val="28"/>
      <w:lang w:val="en-US" w:eastAsia="en-US" w:bidi="ar-SA"/>
    </w:rPr>
  </w:style>
  <w:style w:type="character" w:customStyle="1" w:styleId="UnderlinesCharChar">
    <w:name w:val="Underlines Char Char"/>
    <w:rsid w:val="004C1082"/>
    <w:rPr>
      <w:rFonts w:cs="Arial"/>
      <w:b/>
      <w:bCs/>
      <w:sz w:val="22"/>
      <w:szCs w:val="26"/>
      <w:u w:val="single"/>
      <w:lang w:val="en-US" w:eastAsia="en-US" w:bidi="ar-SA"/>
    </w:rPr>
  </w:style>
  <w:style w:type="paragraph" w:customStyle="1" w:styleId="OmniPage3">
    <w:name w:val="OmniPage #3"/>
    <w:basedOn w:val="Normal"/>
    <w:rsid w:val="004C1082"/>
    <w:pPr>
      <w:spacing w:after="0" w:line="240" w:lineRule="auto"/>
    </w:pPr>
    <w:rPr>
      <w:rFonts w:eastAsia="Times New Roman"/>
      <w:color w:val="000000"/>
      <w:sz w:val="20"/>
      <w:szCs w:val="20"/>
    </w:rPr>
  </w:style>
  <w:style w:type="paragraph" w:customStyle="1" w:styleId="OmniPage16">
    <w:name w:val="OmniPage #16"/>
    <w:basedOn w:val="Normal"/>
    <w:rsid w:val="004C1082"/>
    <w:pPr>
      <w:spacing w:after="0" w:line="240" w:lineRule="auto"/>
    </w:pPr>
    <w:rPr>
      <w:rFonts w:eastAsia="Times New Roman"/>
      <w:color w:val="000000"/>
      <w:sz w:val="20"/>
      <w:szCs w:val="20"/>
    </w:rPr>
  </w:style>
  <w:style w:type="paragraph" w:customStyle="1" w:styleId="OmniPage23">
    <w:name w:val="OmniPage #23"/>
    <w:basedOn w:val="Normal"/>
    <w:rsid w:val="004C1082"/>
    <w:pPr>
      <w:spacing w:after="0" w:line="240" w:lineRule="auto"/>
    </w:pPr>
    <w:rPr>
      <w:rFonts w:eastAsia="Times New Roman"/>
      <w:color w:val="000000"/>
      <w:sz w:val="20"/>
      <w:szCs w:val="20"/>
    </w:rPr>
  </w:style>
  <w:style w:type="paragraph" w:customStyle="1" w:styleId="OmniPage24">
    <w:name w:val="OmniPage #24"/>
    <w:basedOn w:val="Normal"/>
    <w:rsid w:val="004C1082"/>
    <w:pPr>
      <w:spacing w:after="0" w:line="240" w:lineRule="auto"/>
    </w:pPr>
    <w:rPr>
      <w:rFonts w:eastAsia="Times New Roman"/>
      <w:color w:val="000000"/>
      <w:sz w:val="20"/>
      <w:szCs w:val="20"/>
    </w:rPr>
  </w:style>
  <w:style w:type="paragraph" w:customStyle="1" w:styleId="OmniPage27">
    <w:name w:val="OmniPage #27"/>
    <w:basedOn w:val="Normal"/>
    <w:rsid w:val="004C1082"/>
    <w:pPr>
      <w:spacing w:after="0" w:line="240" w:lineRule="auto"/>
    </w:pPr>
    <w:rPr>
      <w:rFonts w:eastAsia="Times New Roman"/>
      <w:color w:val="000000"/>
      <w:sz w:val="20"/>
      <w:szCs w:val="20"/>
    </w:rPr>
  </w:style>
  <w:style w:type="paragraph" w:customStyle="1" w:styleId="OmniPage28">
    <w:name w:val="OmniPage #28"/>
    <w:basedOn w:val="Normal"/>
    <w:rsid w:val="004C1082"/>
    <w:pPr>
      <w:spacing w:after="0" w:line="240" w:lineRule="auto"/>
    </w:pPr>
    <w:rPr>
      <w:rFonts w:eastAsia="Times New Roman"/>
      <w:color w:val="000000"/>
      <w:sz w:val="20"/>
      <w:szCs w:val="20"/>
    </w:rPr>
  </w:style>
  <w:style w:type="paragraph" w:customStyle="1" w:styleId="OmniPage29">
    <w:name w:val="OmniPage #29"/>
    <w:basedOn w:val="Normal"/>
    <w:rsid w:val="004C1082"/>
    <w:pPr>
      <w:spacing w:after="0" w:line="240" w:lineRule="auto"/>
    </w:pPr>
    <w:rPr>
      <w:rFonts w:eastAsia="Times New Roman"/>
      <w:color w:val="000000"/>
      <w:sz w:val="20"/>
      <w:szCs w:val="20"/>
    </w:rPr>
  </w:style>
  <w:style w:type="paragraph" w:customStyle="1" w:styleId="OmniPage30">
    <w:name w:val="OmniPage #30"/>
    <w:basedOn w:val="Normal"/>
    <w:rsid w:val="004C1082"/>
    <w:pPr>
      <w:spacing w:after="0" w:line="240" w:lineRule="auto"/>
    </w:pPr>
    <w:rPr>
      <w:rFonts w:eastAsia="Times New Roman"/>
      <w:color w:val="000000"/>
      <w:sz w:val="20"/>
      <w:szCs w:val="20"/>
    </w:rPr>
  </w:style>
  <w:style w:type="paragraph" w:customStyle="1" w:styleId="OmniPage31">
    <w:name w:val="OmniPage #31"/>
    <w:basedOn w:val="Normal"/>
    <w:rsid w:val="004C1082"/>
    <w:pPr>
      <w:spacing w:after="0" w:line="240" w:lineRule="auto"/>
    </w:pPr>
    <w:rPr>
      <w:rFonts w:eastAsia="Times New Roman"/>
      <w:color w:val="000000"/>
      <w:sz w:val="20"/>
      <w:szCs w:val="20"/>
    </w:rPr>
  </w:style>
  <w:style w:type="paragraph" w:customStyle="1" w:styleId="OmniPage32">
    <w:name w:val="OmniPage #32"/>
    <w:basedOn w:val="Normal"/>
    <w:rsid w:val="004C1082"/>
    <w:pPr>
      <w:spacing w:after="0" w:line="240" w:lineRule="auto"/>
    </w:pPr>
    <w:rPr>
      <w:rFonts w:eastAsia="Times New Roman"/>
      <w:color w:val="000000"/>
      <w:sz w:val="20"/>
      <w:szCs w:val="20"/>
    </w:rPr>
  </w:style>
  <w:style w:type="paragraph" w:customStyle="1" w:styleId="OmniPage33">
    <w:name w:val="OmniPage #33"/>
    <w:basedOn w:val="Normal"/>
    <w:rsid w:val="004C1082"/>
    <w:pPr>
      <w:spacing w:after="0" w:line="240" w:lineRule="auto"/>
    </w:pPr>
    <w:rPr>
      <w:rFonts w:eastAsia="Times New Roman"/>
      <w:color w:val="000000"/>
      <w:sz w:val="20"/>
      <w:szCs w:val="20"/>
    </w:rPr>
  </w:style>
  <w:style w:type="paragraph" w:customStyle="1" w:styleId="OmniPage34">
    <w:name w:val="OmniPage #34"/>
    <w:basedOn w:val="Normal"/>
    <w:rsid w:val="004C1082"/>
    <w:pPr>
      <w:spacing w:after="0" w:line="240" w:lineRule="auto"/>
    </w:pPr>
    <w:rPr>
      <w:rFonts w:eastAsia="Times New Roman"/>
      <w:color w:val="000000"/>
      <w:sz w:val="20"/>
      <w:szCs w:val="20"/>
    </w:rPr>
  </w:style>
  <w:style w:type="paragraph" w:customStyle="1" w:styleId="OmniPage35">
    <w:name w:val="OmniPage #35"/>
    <w:basedOn w:val="Normal"/>
    <w:rsid w:val="004C1082"/>
    <w:pPr>
      <w:spacing w:after="0" w:line="240" w:lineRule="auto"/>
    </w:pPr>
    <w:rPr>
      <w:rFonts w:eastAsia="Times New Roman"/>
      <w:color w:val="000000"/>
      <w:sz w:val="20"/>
      <w:szCs w:val="20"/>
    </w:rPr>
  </w:style>
  <w:style w:type="paragraph" w:customStyle="1" w:styleId="OmniPage36">
    <w:name w:val="OmniPage #36"/>
    <w:basedOn w:val="Normal"/>
    <w:rsid w:val="004C1082"/>
    <w:pPr>
      <w:spacing w:after="0" w:line="240" w:lineRule="auto"/>
    </w:pPr>
    <w:rPr>
      <w:rFonts w:eastAsia="Times New Roman"/>
      <w:color w:val="000000"/>
      <w:sz w:val="20"/>
      <w:szCs w:val="20"/>
    </w:rPr>
  </w:style>
  <w:style w:type="paragraph" w:customStyle="1" w:styleId="OmniPage37">
    <w:name w:val="OmniPage #37"/>
    <w:basedOn w:val="Normal"/>
    <w:rsid w:val="004C1082"/>
    <w:pPr>
      <w:spacing w:after="0" w:line="240" w:lineRule="auto"/>
    </w:pPr>
    <w:rPr>
      <w:rFonts w:eastAsia="Times New Roman"/>
      <w:color w:val="000000"/>
      <w:sz w:val="20"/>
      <w:szCs w:val="20"/>
    </w:rPr>
  </w:style>
  <w:style w:type="paragraph" w:customStyle="1" w:styleId="OmniPage38">
    <w:name w:val="OmniPage #38"/>
    <w:basedOn w:val="Normal"/>
    <w:rsid w:val="004C1082"/>
    <w:pPr>
      <w:spacing w:after="0" w:line="240" w:lineRule="auto"/>
    </w:pPr>
    <w:rPr>
      <w:rFonts w:eastAsia="Times New Roman"/>
      <w:color w:val="000000"/>
      <w:sz w:val="20"/>
      <w:szCs w:val="20"/>
    </w:rPr>
  </w:style>
  <w:style w:type="paragraph" w:customStyle="1" w:styleId="OmniPage39">
    <w:name w:val="OmniPage #39"/>
    <w:basedOn w:val="Normal"/>
    <w:rsid w:val="004C1082"/>
    <w:pPr>
      <w:spacing w:after="0" w:line="240" w:lineRule="auto"/>
    </w:pPr>
    <w:rPr>
      <w:rFonts w:eastAsia="Times New Roman"/>
      <w:color w:val="000000"/>
      <w:sz w:val="20"/>
      <w:szCs w:val="20"/>
    </w:rPr>
  </w:style>
  <w:style w:type="paragraph" w:customStyle="1" w:styleId="OmniPage40">
    <w:name w:val="OmniPage #40"/>
    <w:basedOn w:val="Normal"/>
    <w:rsid w:val="004C1082"/>
    <w:pPr>
      <w:spacing w:after="0" w:line="240" w:lineRule="auto"/>
    </w:pPr>
    <w:rPr>
      <w:rFonts w:eastAsia="Times New Roman"/>
      <w:color w:val="000000"/>
      <w:sz w:val="20"/>
      <w:szCs w:val="20"/>
    </w:rPr>
  </w:style>
  <w:style w:type="paragraph" w:customStyle="1" w:styleId="OmniPage41">
    <w:name w:val="OmniPage #41"/>
    <w:basedOn w:val="Normal"/>
    <w:rsid w:val="004C1082"/>
    <w:pPr>
      <w:spacing w:after="0" w:line="240" w:lineRule="auto"/>
    </w:pPr>
    <w:rPr>
      <w:rFonts w:eastAsia="Times New Roman"/>
      <w:color w:val="000000"/>
      <w:sz w:val="20"/>
      <w:szCs w:val="20"/>
    </w:rPr>
  </w:style>
  <w:style w:type="paragraph" w:customStyle="1" w:styleId="OmniPage42">
    <w:name w:val="OmniPage #42"/>
    <w:basedOn w:val="Normal"/>
    <w:rsid w:val="004C1082"/>
    <w:pPr>
      <w:spacing w:after="0" w:line="240" w:lineRule="auto"/>
    </w:pPr>
    <w:rPr>
      <w:rFonts w:eastAsia="Times New Roman"/>
      <w:color w:val="000000"/>
      <w:sz w:val="20"/>
      <w:szCs w:val="20"/>
    </w:rPr>
  </w:style>
  <w:style w:type="paragraph" w:customStyle="1" w:styleId="OmniPage43">
    <w:name w:val="OmniPage #43"/>
    <w:basedOn w:val="Normal"/>
    <w:rsid w:val="004C1082"/>
    <w:pPr>
      <w:spacing w:after="0" w:line="240" w:lineRule="auto"/>
    </w:pPr>
    <w:rPr>
      <w:rFonts w:eastAsia="Times New Roman"/>
      <w:color w:val="000000"/>
      <w:sz w:val="20"/>
      <w:szCs w:val="20"/>
    </w:rPr>
  </w:style>
  <w:style w:type="paragraph" w:customStyle="1" w:styleId="OmniPage44">
    <w:name w:val="OmniPage #44"/>
    <w:basedOn w:val="Normal"/>
    <w:rsid w:val="004C1082"/>
    <w:pPr>
      <w:spacing w:after="0" w:line="240" w:lineRule="auto"/>
    </w:pPr>
    <w:rPr>
      <w:rFonts w:eastAsia="Times New Roman"/>
      <w:color w:val="000000"/>
      <w:sz w:val="20"/>
      <w:szCs w:val="20"/>
    </w:rPr>
  </w:style>
  <w:style w:type="paragraph" w:customStyle="1" w:styleId="OmniPage45">
    <w:name w:val="OmniPage #45"/>
    <w:basedOn w:val="Normal"/>
    <w:rsid w:val="004C1082"/>
    <w:pPr>
      <w:spacing w:after="0" w:line="240" w:lineRule="auto"/>
    </w:pPr>
    <w:rPr>
      <w:rFonts w:eastAsia="Times New Roman"/>
      <w:color w:val="000000"/>
      <w:sz w:val="20"/>
      <w:szCs w:val="20"/>
    </w:rPr>
  </w:style>
  <w:style w:type="paragraph" w:customStyle="1" w:styleId="OmniPage46">
    <w:name w:val="OmniPage #46"/>
    <w:basedOn w:val="Normal"/>
    <w:rsid w:val="004C1082"/>
    <w:pPr>
      <w:spacing w:after="0" w:line="240" w:lineRule="auto"/>
    </w:pPr>
    <w:rPr>
      <w:rFonts w:eastAsia="Times New Roman"/>
      <w:color w:val="000000"/>
      <w:sz w:val="20"/>
      <w:szCs w:val="20"/>
    </w:rPr>
  </w:style>
  <w:style w:type="paragraph" w:customStyle="1" w:styleId="OmniPage47">
    <w:name w:val="OmniPage #47"/>
    <w:basedOn w:val="Normal"/>
    <w:rsid w:val="004C1082"/>
    <w:pPr>
      <w:spacing w:after="0" w:line="240" w:lineRule="auto"/>
    </w:pPr>
    <w:rPr>
      <w:rFonts w:eastAsia="Times New Roman"/>
      <w:color w:val="000000"/>
      <w:sz w:val="20"/>
      <w:szCs w:val="20"/>
    </w:rPr>
  </w:style>
  <w:style w:type="paragraph" w:customStyle="1" w:styleId="OmniPage48">
    <w:name w:val="OmniPage #48"/>
    <w:basedOn w:val="Normal"/>
    <w:rsid w:val="004C1082"/>
    <w:pPr>
      <w:spacing w:after="0" w:line="240" w:lineRule="auto"/>
    </w:pPr>
    <w:rPr>
      <w:rFonts w:eastAsia="Times New Roman"/>
      <w:color w:val="000000"/>
      <w:sz w:val="20"/>
      <w:szCs w:val="20"/>
    </w:rPr>
  </w:style>
  <w:style w:type="paragraph" w:customStyle="1" w:styleId="OmniPage49">
    <w:name w:val="OmniPage #49"/>
    <w:basedOn w:val="Normal"/>
    <w:rsid w:val="004C1082"/>
    <w:pPr>
      <w:spacing w:after="0" w:line="240" w:lineRule="auto"/>
    </w:pPr>
    <w:rPr>
      <w:rFonts w:eastAsia="Times New Roman"/>
      <w:color w:val="000000"/>
      <w:sz w:val="20"/>
      <w:szCs w:val="20"/>
    </w:rPr>
  </w:style>
  <w:style w:type="paragraph" w:customStyle="1" w:styleId="OmniPage50">
    <w:name w:val="OmniPage #50"/>
    <w:basedOn w:val="Normal"/>
    <w:rsid w:val="004C1082"/>
    <w:pPr>
      <w:spacing w:after="0" w:line="240" w:lineRule="auto"/>
    </w:pPr>
    <w:rPr>
      <w:rFonts w:eastAsia="Times New Roman"/>
      <w:color w:val="000000"/>
      <w:sz w:val="20"/>
      <w:szCs w:val="20"/>
    </w:rPr>
  </w:style>
  <w:style w:type="paragraph" w:customStyle="1" w:styleId="OmniPage51">
    <w:name w:val="OmniPage #51"/>
    <w:basedOn w:val="Normal"/>
    <w:rsid w:val="004C1082"/>
    <w:pPr>
      <w:spacing w:after="0" w:line="240" w:lineRule="auto"/>
    </w:pPr>
    <w:rPr>
      <w:rFonts w:eastAsia="Times New Roman"/>
      <w:color w:val="000000"/>
      <w:sz w:val="20"/>
      <w:szCs w:val="20"/>
    </w:rPr>
  </w:style>
  <w:style w:type="paragraph" w:customStyle="1" w:styleId="OmniPage52">
    <w:name w:val="OmniPage #52"/>
    <w:basedOn w:val="Normal"/>
    <w:rsid w:val="004C1082"/>
    <w:pPr>
      <w:spacing w:after="0" w:line="240" w:lineRule="auto"/>
    </w:pPr>
    <w:rPr>
      <w:rFonts w:eastAsia="Times New Roman"/>
      <w:color w:val="000000"/>
      <w:sz w:val="20"/>
      <w:szCs w:val="20"/>
    </w:rPr>
  </w:style>
  <w:style w:type="paragraph" w:customStyle="1" w:styleId="OmniPage53">
    <w:name w:val="OmniPage #53"/>
    <w:basedOn w:val="Normal"/>
    <w:rsid w:val="004C1082"/>
    <w:pPr>
      <w:spacing w:after="0" w:line="240" w:lineRule="auto"/>
    </w:pPr>
    <w:rPr>
      <w:rFonts w:eastAsia="Times New Roman"/>
      <w:color w:val="000000"/>
      <w:sz w:val="20"/>
      <w:szCs w:val="20"/>
    </w:rPr>
  </w:style>
  <w:style w:type="paragraph" w:customStyle="1" w:styleId="OmniPage54">
    <w:name w:val="OmniPage #54"/>
    <w:basedOn w:val="Normal"/>
    <w:rsid w:val="004C1082"/>
    <w:pPr>
      <w:spacing w:after="0" w:line="240" w:lineRule="auto"/>
    </w:pPr>
    <w:rPr>
      <w:rFonts w:eastAsia="Times New Roman"/>
      <w:color w:val="000000"/>
      <w:sz w:val="20"/>
      <w:szCs w:val="20"/>
    </w:rPr>
  </w:style>
  <w:style w:type="paragraph" w:customStyle="1" w:styleId="OmniPage55">
    <w:name w:val="OmniPage #55"/>
    <w:basedOn w:val="Normal"/>
    <w:rsid w:val="004C1082"/>
    <w:pPr>
      <w:spacing w:after="0" w:line="240" w:lineRule="auto"/>
    </w:pPr>
    <w:rPr>
      <w:rFonts w:eastAsia="Times New Roman"/>
      <w:color w:val="000000"/>
      <w:sz w:val="20"/>
      <w:szCs w:val="20"/>
    </w:rPr>
  </w:style>
  <w:style w:type="paragraph" w:customStyle="1" w:styleId="OmniPage56">
    <w:name w:val="OmniPage #56"/>
    <w:basedOn w:val="Normal"/>
    <w:rsid w:val="004C1082"/>
    <w:pPr>
      <w:spacing w:after="0" w:line="240" w:lineRule="auto"/>
    </w:pPr>
    <w:rPr>
      <w:rFonts w:eastAsia="Times New Roman"/>
      <w:color w:val="000000"/>
      <w:sz w:val="20"/>
      <w:szCs w:val="20"/>
    </w:rPr>
  </w:style>
  <w:style w:type="paragraph" w:customStyle="1" w:styleId="OmniPage57">
    <w:name w:val="OmniPage #57"/>
    <w:basedOn w:val="Normal"/>
    <w:rsid w:val="004C1082"/>
    <w:pPr>
      <w:spacing w:after="0" w:line="240" w:lineRule="auto"/>
    </w:pPr>
    <w:rPr>
      <w:rFonts w:eastAsia="Times New Roman"/>
      <w:color w:val="000000"/>
      <w:sz w:val="20"/>
      <w:szCs w:val="20"/>
    </w:rPr>
  </w:style>
  <w:style w:type="paragraph" w:customStyle="1" w:styleId="OmniPage58">
    <w:name w:val="OmniPage #58"/>
    <w:basedOn w:val="Normal"/>
    <w:rsid w:val="004C1082"/>
    <w:pPr>
      <w:spacing w:after="0" w:line="240" w:lineRule="auto"/>
    </w:pPr>
    <w:rPr>
      <w:rFonts w:eastAsia="Times New Roman"/>
      <w:color w:val="000000"/>
      <w:sz w:val="20"/>
      <w:szCs w:val="20"/>
    </w:rPr>
  </w:style>
  <w:style w:type="paragraph" w:customStyle="1" w:styleId="OmniPage59">
    <w:name w:val="OmniPage #59"/>
    <w:basedOn w:val="Normal"/>
    <w:rsid w:val="004C1082"/>
    <w:pPr>
      <w:spacing w:after="0" w:line="240" w:lineRule="auto"/>
    </w:pPr>
    <w:rPr>
      <w:rFonts w:eastAsia="Times New Roman"/>
      <w:color w:val="000000"/>
      <w:sz w:val="20"/>
      <w:szCs w:val="20"/>
    </w:rPr>
  </w:style>
  <w:style w:type="paragraph" w:customStyle="1" w:styleId="OmniPage60">
    <w:name w:val="OmniPage #60"/>
    <w:basedOn w:val="Normal"/>
    <w:rsid w:val="004C1082"/>
    <w:pPr>
      <w:spacing w:after="0" w:line="240" w:lineRule="auto"/>
    </w:pPr>
    <w:rPr>
      <w:rFonts w:eastAsia="Times New Roman"/>
      <w:color w:val="000000"/>
      <w:sz w:val="20"/>
      <w:szCs w:val="20"/>
    </w:rPr>
  </w:style>
  <w:style w:type="paragraph" w:customStyle="1" w:styleId="OmniPage61">
    <w:name w:val="OmniPage #61"/>
    <w:basedOn w:val="Normal"/>
    <w:rsid w:val="004C1082"/>
    <w:pPr>
      <w:spacing w:after="0" w:line="240" w:lineRule="auto"/>
    </w:pPr>
    <w:rPr>
      <w:rFonts w:eastAsia="Times New Roman"/>
      <w:color w:val="000000"/>
      <w:sz w:val="20"/>
      <w:szCs w:val="20"/>
    </w:rPr>
  </w:style>
  <w:style w:type="paragraph" w:customStyle="1" w:styleId="OmniPage62">
    <w:name w:val="OmniPage #62"/>
    <w:basedOn w:val="Normal"/>
    <w:rsid w:val="004C1082"/>
    <w:pPr>
      <w:spacing w:after="0" w:line="240" w:lineRule="auto"/>
    </w:pPr>
    <w:rPr>
      <w:rFonts w:eastAsia="Times New Roman"/>
      <w:color w:val="000000"/>
      <w:sz w:val="20"/>
      <w:szCs w:val="20"/>
    </w:rPr>
  </w:style>
  <w:style w:type="paragraph" w:customStyle="1" w:styleId="OmniPage63">
    <w:name w:val="OmniPage #63"/>
    <w:basedOn w:val="Normal"/>
    <w:rsid w:val="004C1082"/>
    <w:pPr>
      <w:spacing w:after="0" w:line="240" w:lineRule="auto"/>
    </w:pPr>
    <w:rPr>
      <w:rFonts w:eastAsia="Times New Roman"/>
      <w:color w:val="000000"/>
      <w:sz w:val="20"/>
      <w:szCs w:val="20"/>
    </w:rPr>
  </w:style>
  <w:style w:type="paragraph" w:customStyle="1" w:styleId="OmniPage64">
    <w:name w:val="OmniPage #64"/>
    <w:basedOn w:val="Normal"/>
    <w:rsid w:val="004C1082"/>
    <w:pPr>
      <w:spacing w:after="0" w:line="240" w:lineRule="auto"/>
    </w:pPr>
    <w:rPr>
      <w:rFonts w:eastAsia="Times New Roman"/>
      <w:color w:val="000000"/>
      <w:sz w:val="20"/>
      <w:szCs w:val="20"/>
    </w:rPr>
  </w:style>
  <w:style w:type="paragraph" w:customStyle="1" w:styleId="OmniPage65">
    <w:name w:val="OmniPage #65"/>
    <w:basedOn w:val="Normal"/>
    <w:rsid w:val="004C1082"/>
    <w:pPr>
      <w:spacing w:after="0" w:line="240" w:lineRule="auto"/>
    </w:pPr>
    <w:rPr>
      <w:rFonts w:eastAsia="Times New Roman"/>
      <w:color w:val="000000"/>
      <w:sz w:val="20"/>
      <w:szCs w:val="20"/>
    </w:rPr>
  </w:style>
  <w:style w:type="paragraph" w:customStyle="1" w:styleId="OmniPage66">
    <w:name w:val="OmniPage #66"/>
    <w:basedOn w:val="Normal"/>
    <w:rsid w:val="004C1082"/>
    <w:pPr>
      <w:spacing w:after="0" w:line="240" w:lineRule="auto"/>
    </w:pPr>
    <w:rPr>
      <w:rFonts w:eastAsia="Times New Roman"/>
      <w:color w:val="000000"/>
      <w:sz w:val="20"/>
      <w:szCs w:val="20"/>
    </w:rPr>
  </w:style>
  <w:style w:type="paragraph" w:customStyle="1" w:styleId="OmniPage67">
    <w:name w:val="OmniPage #67"/>
    <w:basedOn w:val="Normal"/>
    <w:rsid w:val="004C1082"/>
    <w:pPr>
      <w:spacing w:after="0" w:line="240" w:lineRule="auto"/>
    </w:pPr>
    <w:rPr>
      <w:rFonts w:eastAsia="Times New Roman"/>
      <w:color w:val="000000"/>
      <w:sz w:val="20"/>
      <w:szCs w:val="20"/>
    </w:rPr>
  </w:style>
  <w:style w:type="paragraph" w:customStyle="1" w:styleId="OmniPage68">
    <w:name w:val="OmniPage #68"/>
    <w:basedOn w:val="Normal"/>
    <w:rsid w:val="004C1082"/>
    <w:pPr>
      <w:spacing w:after="0" w:line="240" w:lineRule="auto"/>
    </w:pPr>
    <w:rPr>
      <w:rFonts w:eastAsia="Times New Roman"/>
      <w:color w:val="000000"/>
      <w:sz w:val="20"/>
      <w:szCs w:val="20"/>
    </w:rPr>
  </w:style>
  <w:style w:type="paragraph" w:customStyle="1" w:styleId="OmniPage69">
    <w:name w:val="OmniPage #69"/>
    <w:basedOn w:val="Normal"/>
    <w:rsid w:val="004C1082"/>
    <w:pPr>
      <w:spacing w:after="0" w:line="240" w:lineRule="auto"/>
    </w:pPr>
    <w:rPr>
      <w:rFonts w:eastAsia="Times New Roman"/>
      <w:color w:val="000000"/>
      <w:sz w:val="20"/>
      <w:szCs w:val="20"/>
    </w:rPr>
  </w:style>
  <w:style w:type="paragraph" w:customStyle="1" w:styleId="OmniPage70">
    <w:name w:val="OmniPage #70"/>
    <w:basedOn w:val="Normal"/>
    <w:rsid w:val="004C1082"/>
    <w:pPr>
      <w:spacing w:after="0" w:line="240" w:lineRule="auto"/>
    </w:pPr>
    <w:rPr>
      <w:rFonts w:eastAsia="Times New Roman"/>
      <w:color w:val="000000"/>
      <w:sz w:val="20"/>
      <w:szCs w:val="20"/>
    </w:rPr>
  </w:style>
  <w:style w:type="paragraph" w:customStyle="1" w:styleId="OmniPage71">
    <w:name w:val="OmniPage #71"/>
    <w:basedOn w:val="Normal"/>
    <w:rsid w:val="004C1082"/>
    <w:pPr>
      <w:spacing w:after="0" w:line="240" w:lineRule="auto"/>
    </w:pPr>
    <w:rPr>
      <w:rFonts w:eastAsia="Times New Roman"/>
      <w:color w:val="000000"/>
      <w:sz w:val="20"/>
      <w:szCs w:val="20"/>
    </w:rPr>
  </w:style>
  <w:style w:type="table" w:customStyle="1" w:styleId="MediumGrid22">
    <w:name w:val="Medium Grid 22"/>
    <w:basedOn w:val="TableNormal"/>
    <w:uiPriority w:val="68"/>
    <w:rsid w:val="004C1082"/>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4C1082"/>
    <w:rPr>
      <w:rFonts w:ascii="Times New Roman" w:eastAsia="Times New Roman" w:hAnsi="Times New Roman" w:cs="Calibri"/>
      <w:sz w:val="16"/>
      <w:szCs w:val="20"/>
    </w:rPr>
  </w:style>
  <w:style w:type="character" w:customStyle="1" w:styleId="createby">
    <w:name w:val="createby"/>
    <w:rsid w:val="004C1082"/>
  </w:style>
  <w:style w:type="character" w:customStyle="1" w:styleId="quote-right">
    <w:name w:val="quote-right"/>
    <w:rsid w:val="004C1082"/>
  </w:style>
  <w:style w:type="character" w:customStyle="1" w:styleId="smallcase">
    <w:name w:val="smallcase"/>
    <w:rsid w:val="004C1082"/>
  </w:style>
  <w:style w:type="character" w:customStyle="1" w:styleId="ft0">
    <w:name w:val="ft0"/>
    <w:rsid w:val="004C1082"/>
  </w:style>
  <w:style w:type="character" w:customStyle="1" w:styleId="ft2">
    <w:name w:val="ft2"/>
    <w:rsid w:val="004C1082"/>
  </w:style>
  <w:style w:type="character" w:customStyle="1" w:styleId="ft1">
    <w:name w:val="ft1"/>
    <w:rsid w:val="004C1082"/>
  </w:style>
  <w:style w:type="character" w:customStyle="1" w:styleId="ft3">
    <w:name w:val="ft3"/>
    <w:rsid w:val="004C1082"/>
  </w:style>
  <w:style w:type="character" w:customStyle="1" w:styleId="StyleTimesNewRoman12ptBold1">
    <w:name w:val="Style Times New Roman 12 pt Bold1"/>
    <w:rsid w:val="004C1082"/>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4C1082"/>
    <w:rPr>
      <w:rFonts w:eastAsia="MS Mincho"/>
      <w:szCs w:val="24"/>
      <w:u w:val="single"/>
      <w:lang w:val="en-US" w:eastAsia="ja-JP" w:bidi="ar-SA"/>
    </w:rPr>
  </w:style>
  <w:style w:type="character" w:customStyle="1" w:styleId="CircledChar2">
    <w:name w:val="Circled Char2"/>
    <w:rsid w:val="004C1082"/>
    <w:rPr>
      <w:rFonts w:eastAsia="MS Mincho"/>
      <w:b/>
      <w:szCs w:val="24"/>
      <w:u w:val="single"/>
      <w:lang w:val="en-US" w:eastAsia="ja-JP" w:bidi="ar-SA"/>
    </w:rPr>
  </w:style>
  <w:style w:type="character" w:customStyle="1" w:styleId="SmallTextChar2">
    <w:name w:val="Small Text Char2"/>
    <w:rsid w:val="004C1082"/>
    <w:rPr>
      <w:rFonts w:eastAsia="MS Mincho"/>
      <w:sz w:val="15"/>
      <w:szCs w:val="24"/>
      <w:lang w:val="en-US" w:eastAsia="ja-JP" w:bidi="ar-SA"/>
    </w:rPr>
  </w:style>
  <w:style w:type="character" w:customStyle="1" w:styleId="BoldandUnderlineCharCharCharCharChar1">
    <w:name w:val="Bold and Underline Char Char Char Char Char1"/>
    <w:rsid w:val="004C1082"/>
    <w:rPr>
      <w:b/>
      <w:szCs w:val="24"/>
      <w:u w:val="single"/>
      <w:lang w:val="en-US" w:eastAsia="en-US" w:bidi="ar-SA"/>
    </w:rPr>
  </w:style>
  <w:style w:type="character" w:customStyle="1" w:styleId="SmallCardChar">
    <w:name w:val="Small Card Char"/>
    <w:rsid w:val="004C1082"/>
    <w:rPr>
      <w:rFonts w:ascii="Palatino Linotype" w:eastAsia="Times New Roman" w:hAnsi="Palatino Linotype"/>
      <w:sz w:val="12"/>
      <w:szCs w:val="24"/>
    </w:rPr>
  </w:style>
  <w:style w:type="character" w:customStyle="1" w:styleId="StyleBoldUnderline10ptBold">
    <w:name w:val="Style Bold Underline + 10 pt Bold"/>
    <w:rsid w:val="004C1082"/>
    <w:rPr>
      <w:b/>
      <w:bCs/>
      <w:sz w:val="20"/>
      <w:u w:val="thick"/>
    </w:rPr>
  </w:style>
  <w:style w:type="character" w:customStyle="1" w:styleId="separator">
    <w:name w:val="separator"/>
    <w:rsid w:val="004C1082"/>
  </w:style>
  <w:style w:type="character" w:customStyle="1" w:styleId="PageHeaderChar">
    <w:name w:val="Page Header Char"/>
    <w:link w:val="PageHeader"/>
    <w:rsid w:val="004C1082"/>
    <w:rPr>
      <w:rFonts w:ascii="Calibri" w:hAnsi="Calibri"/>
      <w:sz w:val="22"/>
    </w:rPr>
  </w:style>
  <w:style w:type="paragraph" w:customStyle="1" w:styleId="NormalUnderline0">
    <w:name w:val="Normal + Underline"/>
    <w:basedOn w:val="Normal"/>
    <w:link w:val="NormalUnderlineChar0"/>
    <w:qFormat/>
    <w:rsid w:val="004C1082"/>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4C1082"/>
    <w:pPr>
      <w:spacing w:after="0" w:line="240" w:lineRule="auto"/>
      <w:ind w:left="720"/>
    </w:pPr>
    <w:rPr>
      <w:rFonts w:eastAsia="Times New Roman"/>
      <w:sz w:val="12"/>
    </w:rPr>
  </w:style>
  <w:style w:type="character" w:customStyle="1" w:styleId="NormalUnderlineChar0">
    <w:name w:val="Normal + Underline Char"/>
    <w:link w:val="NormalUnderline0"/>
    <w:rsid w:val="004C1082"/>
    <w:rPr>
      <w:rFonts w:ascii="Calibri" w:eastAsia="Times New Roman" w:hAnsi="Calibri"/>
      <w:b/>
      <w:u w:val="single"/>
    </w:rPr>
  </w:style>
  <w:style w:type="character" w:customStyle="1" w:styleId="NormalNoUnderlineChar">
    <w:name w:val="Normal + No Underline Char"/>
    <w:link w:val="NormalNoUnderline"/>
    <w:rsid w:val="004C1082"/>
    <w:rPr>
      <w:rFonts w:ascii="Calibri" w:eastAsia="Times New Roman" w:hAnsi="Calibri"/>
      <w:sz w:val="12"/>
    </w:rPr>
  </w:style>
  <w:style w:type="paragraph" w:customStyle="1" w:styleId="TagCite3">
    <w:name w:val="Tag Cite"/>
    <w:basedOn w:val="PageHeader"/>
    <w:link w:val="TagCiteChar3"/>
    <w:qFormat/>
    <w:rsid w:val="004C1082"/>
    <w:rPr>
      <w:rFonts w:ascii="Arial Narrow" w:eastAsia="SimSun" w:hAnsi="Arial Narrow"/>
      <w:b/>
      <w:sz w:val="24"/>
      <w:lang w:eastAsia="zh-CN"/>
    </w:rPr>
  </w:style>
  <w:style w:type="character" w:customStyle="1" w:styleId="TagCiteChar3">
    <w:name w:val="Tag Cite Char"/>
    <w:link w:val="TagCite3"/>
    <w:rsid w:val="004C1082"/>
    <w:rPr>
      <w:rFonts w:ascii="Arial Narrow" w:eastAsia="SimSun" w:hAnsi="Arial Narrow"/>
      <w:b/>
      <w:lang w:eastAsia="zh-CN"/>
    </w:rPr>
  </w:style>
  <w:style w:type="character" w:customStyle="1" w:styleId="smalllink">
    <w:name w:val="smalllink"/>
    <w:rsid w:val="004C1082"/>
  </w:style>
  <w:style w:type="character" w:customStyle="1" w:styleId="bighead1">
    <w:name w:val="bighead1"/>
    <w:rsid w:val="004C1082"/>
    <w:rPr>
      <w:rFonts w:ascii="Verdana" w:hAnsi="Verdana" w:hint="default"/>
      <w:b/>
      <w:bCs/>
      <w:sz w:val="27"/>
      <w:szCs w:val="27"/>
    </w:rPr>
  </w:style>
  <w:style w:type="character" w:customStyle="1" w:styleId="Underline-WFU">
    <w:name w:val="Underline-WFU"/>
    <w:uiPriority w:val="1"/>
    <w:qFormat/>
    <w:rsid w:val="004C1082"/>
    <w:rPr>
      <w:rFonts w:ascii="Cambria" w:hAnsi="Cambria"/>
      <w:sz w:val="21"/>
      <w:u w:val="single"/>
    </w:rPr>
  </w:style>
  <w:style w:type="paragraph" w:customStyle="1" w:styleId="Tiny-WFU">
    <w:name w:val="Tiny-WFU"/>
    <w:basedOn w:val="Normal"/>
    <w:qFormat/>
    <w:rsid w:val="004C1082"/>
    <w:pPr>
      <w:spacing w:after="0" w:line="240" w:lineRule="auto"/>
    </w:pPr>
    <w:rPr>
      <w:rFonts w:eastAsia="Malgun Gothic"/>
      <w:sz w:val="12"/>
      <w:lang w:eastAsia="ko-KR"/>
    </w:rPr>
  </w:style>
  <w:style w:type="character" w:customStyle="1" w:styleId="b">
    <w:name w:val="b"/>
    <w:rsid w:val="004C1082"/>
  </w:style>
  <w:style w:type="paragraph" w:customStyle="1" w:styleId="Indentation">
    <w:name w:val="Indentation"/>
    <w:basedOn w:val="Normal"/>
    <w:uiPriority w:val="99"/>
    <w:qFormat/>
    <w:rsid w:val="004C1082"/>
    <w:pPr>
      <w:spacing w:after="0" w:line="240" w:lineRule="auto"/>
      <w:ind w:left="288" w:right="288"/>
    </w:pPr>
    <w:rPr>
      <w:rFonts w:eastAsia="Calibri"/>
    </w:rPr>
  </w:style>
  <w:style w:type="paragraph" w:customStyle="1" w:styleId="departments">
    <w:name w:val="departments"/>
    <w:basedOn w:val="Normal"/>
    <w:uiPriority w:val="99"/>
    <w:qFormat/>
    <w:rsid w:val="004C1082"/>
    <w:pPr>
      <w:spacing w:before="100" w:beforeAutospacing="1" w:after="100" w:afterAutospacing="1" w:line="240" w:lineRule="auto"/>
    </w:pPr>
    <w:rPr>
      <w:rFonts w:eastAsia="Times New Roman"/>
      <w:sz w:val="24"/>
    </w:rPr>
  </w:style>
  <w:style w:type="character" w:customStyle="1" w:styleId="left-date1">
    <w:name w:val="left-date1"/>
    <w:rsid w:val="004C1082"/>
    <w:rPr>
      <w:rFonts w:ascii="Verdana" w:hAnsi="Verdana" w:hint="default"/>
      <w:color w:val="666666"/>
      <w:sz w:val="14"/>
      <w:szCs w:val="14"/>
    </w:rPr>
  </w:style>
  <w:style w:type="character" w:customStyle="1" w:styleId="org">
    <w:name w:val="org"/>
    <w:basedOn w:val="DefaultParagraphFont"/>
    <w:rsid w:val="004C1082"/>
  </w:style>
  <w:style w:type="paragraph" w:customStyle="1" w:styleId="seeall">
    <w:name w:val="seeall"/>
    <w:basedOn w:val="Normal"/>
    <w:rsid w:val="004C1082"/>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4C1082"/>
  </w:style>
  <w:style w:type="character" w:customStyle="1" w:styleId="livefyre-commentcount">
    <w:name w:val="livefyre-commentcount"/>
    <w:basedOn w:val="DefaultParagraphFont"/>
    <w:rsid w:val="004C1082"/>
  </w:style>
  <w:style w:type="character" w:customStyle="1" w:styleId="rednegchange">
    <w:name w:val="red_neg_change"/>
    <w:basedOn w:val="DefaultParagraphFont"/>
    <w:rsid w:val="004C1082"/>
  </w:style>
  <w:style w:type="character" w:customStyle="1" w:styleId="wsodqchgshow">
    <w:name w:val="wsodq_chgshow"/>
    <w:basedOn w:val="DefaultParagraphFont"/>
    <w:rsid w:val="004C1082"/>
  </w:style>
  <w:style w:type="character" w:customStyle="1" w:styleId="greenposchange">
    <w:name w:val="green_pos_change"/>
    <w:basedOn w:val="DefaultParagraphFont"/>
    <w:rsid w:val="004C1082"/>
  </w:style>
  <w:style w:type="paragraph" w:customStyle="1" w:styleId="image-caption">
    <w:name w:val="image-caption"/>
    <w:basedOn w:val="Normal"/>
    <w:uiPriority w:val="99"/>
    <w:qFormat/>
    <w:rsid w:val="004C1082"/>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4C1082"/>
  </w:style>
  <w:style w:type="paragraph" w:customStyle="1" w:styleId="gascontcredit">
    <w:name w:val="gas_cont_credit"/>
    <w:basedOn w:val="Normal"/>
    <w:rsid w:val="004C1082"/>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4C1082"/>
    <w:rPr>
      <w:b/>
      <w:szCs w:val="24"/>
      <w:u w:val="single"/>
      <w:lang w:val="en-US" w:eastAsia="en-US" w:bidi="ar-SA"/>
    </w:rPr>
  </w:style>
  <w:style w:type="paragraph" w:customStyle="1" w:styleId="endarticle">
    <w:name w:val="endarticle"/>
    <w:basedOn w:val="Normal"/>
    <w:uiPriority w:val="99"/>
    <w:qFormat/>
    <w:rsid w:val="004C1082"/>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4C1082"/>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4C1082"/>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4C1082"/>
  </w:style>
  <w:style w:type="character" w:customStyle="1" w:styleId="honorific-prefix">
    <w:name w:val="honorific-prefix"/>
    <w:basedOn w:val="DefaultParagraphFont"/>
    <w:rsid w:val="004C1082"/>
  </w:style>
  <w:style w:type="character" w:customStyle="1" w:styleId="given-name">
    <w:name w:val="given-name"/>
    <w:basedOn w:val="DefaultParagraphFont"/>
    <w:rsid w:val="004C1082"/>
  </w:style>
  <w:style w:type="character" w:customStyle="1" w:styleId="family-name">
    <w:name w:val="family-name"/>
    <w:basedOn w:val="DefaultParagraphFont"/>
    <w:rsid w:val="004C1082"/>
  </w:style>
  <w:style w:type="character" w:customStyle="1" w:styleId="chead">
    <w:name w:val="chead"/>
    <w:basedOn w:val="DefaultParagraphFont"/>
    <w:rsid w:val="004C1082"/>
  </w:style>
  <w:style w:type="character" w:customStyle="1" w:styleId="obgcapsstart">
    <w:name w:val="obg_caps_start"/>
    <w:basedOn w:val="DefaultParagraphFont"/>
    <w:rsid w:val="004C1082"/>
  </w:style>
  <w:style w:type="character" w:customStyle="1" w:styleId="underlinedCharChar0">
    <w:name w:val="underlined Char Char"/>
    <w:basedOn w:val="DefaultParagraphFont"/>
    <w:rsid w:val="004C1082"/>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4C1082"/>
    <w:rPr>
      <w:strike/>
      <w:sz w:val="16"/>
      <w:szCs w:val="16"/>
    </w:rPr>
  </w:style>
  <w:style w:type="paragraph" w:customStyle="1" w:styleId="Pa4">
    <w:name w:val="Pa4"/>
    <w:basedOn w:val="Normal"/>
    <w:next w:val="Normal"/>
    <w:uiPriority w:val="99"/>
    <w:qFormat/>
    <w:rsid w:val="004C1082"/>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4C1082"/>
  </w:style>
  <w:style w:type="paragraph" w:customStyle="1" w:styleId="attribution">
    <w:name w:val="attribution"/>
    <w:basedOn w:val="Normal"/>
    <w:uiPriority w:val="99"/>
    <w:qFormat/>
    <w:rsid w:val="004C1082"/>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4C1082"/>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4C1082"/>
    <w:pPr>
      <w:spacing w:before="100" w:beforeAutospacing="1" w:after="100" w:afterAutospacing="1" w:line="240" w:lineRule="auto"/>
    </w:pPr>
    <w:rPr>
      <w:rFonts w:eastAsia="Times New Roman"/>
      <w:sz w:val="24"/>
    </w:rPr>
  </w:style>
  <w:style w:type="character" w:customStyle="1" w:styleId="text2">
    <w:name w:val="text2"/>
    <w:basedOn w:val="DefaultParagraphFont"/>
    <w:rsid w:val="004C1082"/>
  </w:style>
  <w:style w:type="paragraph" w:customStyle="1" w:styleId="msolistparagraph0">
    <w:name w:val="msolistparagraph"/>
    <w:basedOn w:val="Normal"/>
    <w:uiPriority w:val="99"/>
    <w:qFormat/>
    <w:rsid w:val="004C1082"/>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4C1082"/>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4C1082"/>
  </w:style>
  <w:style w:type="character" w:customStyle="1" w:styleId="StyleUnderlineChar2CharChar11pt">
    <w:name w:val="Style Underline Char2 Char Char + 11 pt"/>
    <w:basedOn w:val="Style11pt"/>
    <w:rsid w:val="004C1082"/>
    <w:rPr>
      <w:rFonts w:ascii="Times New Roman" w:hAnsi="Times New Roman"/>
      <w:sz w:val="20"/>
      <w:u w:val="single"/>
    </w:rPr>
  </w:style>
  <w:style w:type="character" w:customStyle="1" w:styleId="StyleStyleBoldUnderline11pt">
    <w:name w:val="Style Style Bold Underline + 11 pt"/>
    <w:basedOn w:val="DefaultParagraphFont"/>
    <w:rsid w:val="004C1082"/>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C1082"/>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4C1082"/>
    <w:rPr>
      <w:rFonts w:ascii="Arial Narrow" w:eastAsia="SimSun" w:hAnsi="Arial Narrow"/>
      <w:b/>
      <w:bCs/>
      <w:sz w:val="20"/>
      <w:u w:val="single"/>
      <w:lang w:eastAsia="zh-CN"/>
    </w:rPr>
  </w:style>
  <w:style w:type="character" w:customStyle="1" w:styleId="Styleunderline11pt">
    <w:name w:val="Style underline + 11 pt"/>
    <w:basedOn w:val="underline"/>
    <w:rsid w:val="004C1082"/>
    <w:rPr>
      <w:u w:val="single"/>
      <w:lang w:val="en-US" w:eastAsia="en-US" w:bidi="ar-SA"/>
    </w:rPr>
  </w:style>
  <w:style w:type="character" w:customStyle="1" w:styleId="Styleunderline11ptBold">
    <w:name w:val="Style underline + 11 pt Bold"/>
    <w:basedOn w:val="underline"/>
    <w:rsid w:val="004C1082"/>
    <w:rPr>
      <w:u w:val="single"/>
      <w:lang w:val="en-US" w:eastAsia="en-US" w:bidi="ar-SA"/>
    </w:rPr>
  </w:style>
  <w:style w:type="paragraph" w:customStyle="1" w:styleId="StyleStyle49pt10">
    <w:name w:val="Style Style4 + 9 pt10"/>
    <w:basedOn w:val="Style4"/>
    <w:link w:val="StyleStyle49pt10Char"/>
    <w:qFormat/>
    <w:rsid w:val="004C1082"/>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4C1082"/>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4C1082"/>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4C1082"/>
    <w:rPr>
      <w:rFonts w:ascii="Arial Narrow" w:eastAsia="Times New Roman" w:hAnsi="Arial Narrow"/>
      <w:b/>
      <w:bCs/>
      <w:sz w:val="20"/>
      <w:u w:val="single"/>
      <w:lang w:eastAsia="zh-CN"/>
    </w:rPr>
  </w:style>
  <w:style w:type="character" w:customStyle="1" w:styleId="articlehead2">
    <w:name w:val="articlehead2"/>
    <w:basedOn w:val="DefaultParagraphFont"/>
    <w:rsid w:val="004C1082"/>
  </w:style>
  <w:style w:type="character" w:customStyle="1" w:styleId="pronset">
    <w:name w:val="pronset"/>
    <w:basedOn w:val="DefaultParagraphFont"/>
    <w:rsid w:val="004C1082"/>
  </w:style>
  <w:style w:type="character" w:customStyle="1" w:styleId="showipapr">
    <w:name w:val="show_ipapr"/>
    <w:basedOn w:val="DefaultParagraphFont"/>
    <w:rsid w:val="004C1082"/>
  </w:style>
  <w:style w:type="character" w:customStyle="1" w:styleId="prondelim">
    <w:name w:val="prondelim"/>
    <w:basedOn w:val="DefaultParagraphFont"/>
    <w:rsid w:val="004C1082"/>
  </w:style>
  <w:style w:type="character" w:customStyle="1" w:styleId="pron">
    <w:name w:val="pron"/>
    <w:basedOn w:val="DefaultParagraphFont"/>
    <w:rsid w:val="004C1082"/>
  </w:style>
  <w:style w:type="character" w:customStyle="1" w:styleId="prontoggle">
    <w:name w:val="pron_toggle"/>
    <w:basedOn w:val="DefaultParagraphFont"/>
    <w:rsid w:val="004C1082"/>
  </w:style>
  <w:style w:type="character" w:customStyle="1" w:styleId="showspellpr">
    <w:name w:val="show_spellpr"/>
    <w:basedOn w:val="DefaultParagraphFont"/>
    <w:rsid w:val="004C1082"/>
  </w:style>
  <w:style w:type="character" w:customStyle="1" w:styleId="boldface">
    <w:name w:val="boldface"/>
    <w:basedOn w:val="DefaultParagraphFont"/>
    <w:rsid w:val="004C1082"/>
  </w:style>
  <w:style w:type="character" w:customStyle="1" w:styleId="pg">
    <w:name w:val="pg"/>
    <w:basedOn w:val="DefaultParagraphFont"/>
    <w:rsid w:val="004C1082"/>
  </w:style>
  <w:style w:type="character" w:customStyle="1" w:styleId="secondary-bf">
    <w:name w:val="secondary-bf"/>
    <w:basedOn w:val="DefaultParagraphFont"/>
    <w:rsid w:val="004C1082"/>
  </w:style>
  <w:style w:type="character" w:customStyle="1" w:styleId="dnindex">
    <w:name w:val="dnindex"/>
    <w:basedOn w:val="DefaultParagraphFont"/>
    <w:rsid w:val="004C1082"/>
  </w:style>
  <w:style w:type="character" w:customStyle="1" w:styleId="ital-inline">
    <w:name w:val="ital-inline"/>
    <w:basedOn w:val="DefaultParagraphFont"/>
    <w:rsid w:val="004C1082"/>
  </w:style>
  <w:style w:type="character" w:customStyle="1" w:styleId="Styleterm111ptUnderline">
    <w:name w:val="Style term1 + 11 pt Underline"/>
    <w:basedOn w:val="term1"/>
    <w:rsid w:val="004C1082"/>
    <w:rPr>
      <w:b/>
      <w:bCs/>
      <w:sz w:val="20"/>
      <w:u w:val="single"/>
    </w:rPr>
  </w:style>
  <w:style w:type="paragraph" w:customStyle="1" w:styleId="StyleMinimizedTextArialNarrow10pt">
    <w:name w:val="Style Minimized Text + Arial Narrow 10 pt"/>
    <w:basedOn w:val="MinimizedText"/>
    <w:link w:val="StyleMinimizedTextArialNarrow10ptChar"/>
    <w:qFormat/>
    <w:rsid w:val="004C1082"/>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4C1082"/>
    <w:rPr>
      <w:rFonts w:ascii="Georgia" w:eastAsia="Times New Roman" w:hAnsi="Georgia"/>
      <w:sz w:val="20"/>
      <w:szCs w:val="22"/>
    </w:rPr>
  </w:style>
  <w:style w:type="paragraph" w:customStyle="1" w:styleId="StyleStyle49pt3">
    <w:name w:val="Style Style4 + 9 pt3"/>
    <w:basedOn w:val="Style4"/>
    <w:link w:val="StyleStyle49pt3Char"/>
    <w:qFormat/>
    <w:rsid w:val="004C1082"/>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4C1082"/>
    <w:rPr>
      <w:rFonts w:ascii="Arial Narrow" w:eastAsia="Times New Roman" w:hAnsi="Arial Narrow"/>
      <w:sz w:val="20"/>
      <w:u w:val="single"/>
      <w:lang w:eastAsia="zh-CN"/>
    </w:rPr>
  </w:style>
  <w:style w:type="character" w:customStyle="1" w:styleId="ct-with-fmlt">
    <w:name w:val="ct-with-fmlt"/>
    <w:basedOn w:val="DefaultParagraphFont"/>
    <w:rsid w:val="004C1082"/>
  </w:style>
  <w:style w:type="character" w:customStyle="1" w:styleId="althead">
    <w:name w:val="althead"/>
    <w:basedOn w:val="DefaultParagraphFont"/>
    <w:rsid w:val="004C1082"/>
  </w:style>
  <w:style w:type="character" w:customStyle="1" w:styleId="arbd1">
    <w:name w:val="arbd1"/>
    <w:basedOn w:val="DefaultParagraphFont"/>
    <w:rsid w:val="004C1082"/>
  </w:style>
  <w:style w:type="character" w:customStyle="1" w:styleId="unx">
    <w:name w:val="unx"/>
    <w:basedOn w:val="DefaultParagraphFont"/>
    <w:rsid w:val="004C1082"/>
  </w:style>
  <w:style w:type="character" w:customStyle="1" w:styleId="lrdctph">
    <w:name w:val="lr_dct_ph"/>
    <w:basedOn w:val="DefaultParagraphFont"/>
    <w:rsid w:val="004C1082"/>
  </w:style>
  <w:style w:type="character" w:customStyle="1" w:styleId="tagciteChar4">
    <w:name w:val="tag/cite Char"/>
    <w:basedOn w:val="DefaultParagraphFont"/>
    <w:rsid w:val="004C1082"/>
    <w:rPr>
      <w:b/>
      <w:sz w:val="24"/>
      <w:lang w:val="en-US" w:eastAsia="en-US" w:bidi="ar-SA"/>
    </w:rPr>
  </w:style>
  <w:style w:type="paragraph" w:customStyle="1" w:styleId="TxBr41p1">
    <w:name w:val="TxBr_41p1"/>
    <w:basedOn w:val="Normal"/>
    <w:qFormat/>
    <w:rsid w:val="004C1082"/>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4C1082"/>
    <w:rPr>
      <w:sz w:val="18"/>
      <w:szCs w:val="24"/>
      <w:lang w:val="en-US" w:eastAsia="en-US" w:bidi="ar-SA"/>
    </w:rPr>
  </w:style>
  <w:style w:type="paragraph" w:customStyle="1" w:styleId="003Cite">
    <w:name w:val="003Cite"/>
    <w:basedOn w:val="Normal"/>
    <w:qFormat/>
    <w:rsid w:val="004C1082"/>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4C1082"/>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4C1082"/>
    <w:rPr>
      <w:rFonts w:ascii="Calibri" w:hAnsi="Calibri"/>
      <w:b/>
      <w:color w:val="000000"/>
      <w:sz w:val="22"/>
      <w:u w:val="single"/>
    </w:rPr>
  </w:style>
  <w:style w:type="character" w:customStyle="1" w:styleId="StyleBold1">
    <w:name w:val="Style Bold1"/>
    <w:rsid w:val="004C1082"/>
    <w:rPr>
      <w:rFonts w:ascii="Georgia" w:hAnsi="Georgia"/>
      <w:b/>
      <w:bCs/>
      <w:sz w:val="22"/>
    </w:rPr>
  </w:style>
  <w:style w:type="character" w:customStyle="1" w:styleId="BlockHeadingsChar1">
    <w:name w:val="Block Headings Char1"/>
    <w:rsid w:val="004C1082"/>
    <w:rPr>
      <w:b/>
      <w:caps/>
    </w:rPr>
  </w:style>
  <w:style w:type="character" w:customStyle="1" w:styleId="CARDChar2">
    <w:name w:val="CARD Char"/>
    <w:link w:val="CARD2"/>
    <w:rsid w:val="004C1082"/>
    <w:rPr>
      <w:rFonts w:ascii="Calibri" w:hAnsi="Calibri"/>
      <w:sz w:val="22"/>
    </w:rPr>
  </w:style>
  <w:style w:type="character" w:customStyle="1" w:styleId="FontStyle170">
    <w:name w:val="Font Style170"/>
    <w:uiPriority w:val="99"/>
    <w:rsid w:val="004C1082"/>
    <w:rPr>
      <w:rFonts w:ascii="Bookman Old Style" w:hAnsi="Bookman Old Style" w:cs="Bookman Old Style"/>
      <w:sz w:val="16"/>
      <w:szCs w:val="16"/>
    </w:rPr>
  </w:style>
  <w:style w:type="character" w:customStyle="1" w:styleId="label">
    <w:name w:val="label"/>
    <w:rsid w:val="004C1082"/>
  </w:style>
  <w:style w:type="character" w:customStyle="1" w:styleId="Styleunderline12pt">
    <w:name w:val="Style underline + 12 pt"/>
    <w:rsid w:val="004C1082"/>
    <w:rPr>
      <w:rFonts w:ascii="Times New Roman" w:hAnsi="Times New Roman"/>
      <w:bCs/>
      <w:sz w:val="20"/>
      <w:u w:val="single"/>
    </w:rPr>
  </w:style>
  <w:style w:type="character" w:customStyle="1" w:styleId="StyleUnderlineChar19pt">
    <w:name w:val="Style Underline Char1 + 9 pt"/>
    <w:basedOn w:val="UnderlineChar1"/>
    <w:rsid w:val="004C1082"/>
    <w:rPr>
      <w:rFonts w:ascii="Times New Roman" w:hAnsi="Times New Roman"/>
      <w:sz w:val="20"/>
      <w:szCs w:val="24"/>
      <w:u w:val="single"/>
      <w:lang w:val="en-US" w:eastAsia="en-US" w:bidi="ar-SA"/>
    </w:rPr>
  </w:style>
  <w:style w:type="character" w:customStyle="1" w:styleId="StyleUnderlineChar1Bold">
    <w:name w:val="Style Underline Char1 + Bold"/>
    <w:rsid w:val="004C1082"/>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4C108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C1082"/>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4C1082"/>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4C1082"/>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4C108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4C1082"/>
    <w:rPr>
      <w:rFonts w:ascii="Times New Roman" w:hAnsi="Times New Roman"/>
      <w:sz w:val="20"/>
      <w:u w:val="single"/>
      <w:lang w:val="en-US" w:eastAsia="en-US" w:bidi="ar-SA"/>
    </w:rPr>
  </w:style>
  <w:style w:type="paragraph" w:customStyle="1" w:styleId="StyleUnderline9pt1">
    <w:name w:val="Style Underline + 9 pt1"/>
    <w:rsid w:val="004C1082"/>
    <w:rPr>
      <w:rFonts w:ascii="Times New Roman" w:eastAsia="SimSun" w:hAnsi="Times New Roman" w:cs="Times New Roman"/>
      <w:sz w:val="20"/>
      <w:szCs w:val="20"/>
      <w:u w:val="single"/>
    </w:rPr>
  </w:style>
  <w:style w:type="character" w:customStyle="1" w:styleId="Style9ptUnderline1">
    <w:name w:val="Style 9 pt Underline1"/>
    <w:rsid w:val="004C1082"/>
    <w:rPr>
      <w:sz w:val="20"/>
      <w:u w:val="single"/>
    </w:rPr>
  </w:style>
  <w:style w:type="character" w:customStyle="1" w:styleId="StyleUnderlineChar19pt2">
    <w:name w:val="Style Underline Char1 + 9 pt2"/>
    <w:basedOn w:val="UnderlineChar1"/>
    <w:rsid w:val="004C108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4C108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4C108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4C1082"/>
    <w:rPr>
      <w:rFonts w:ascii="Times New Roman" w:hAnsi="Times New Roman"/>
      <w:b/>
      <w:bCs/>
      <w:sz w:val="20"/>
      <w:szCs w:val="24"/>
      <w:u w:val="single"/>
      <w:lang w:val="en-US" w:eastAsia="en-US" w:bidi="ar-SA"/>
    </w:rPr>
  </w:style>
  <w:style w:type="character" w:customStyle="1" w:styleId="content">
    <w:name w:val="content"/>
    <w:basedOn w:val="DefaultParagraphFont"/>
    <w:rsid w:val="004C1082"/>
  </w:style>
  <w:style w:type="character" w:customStyle="1" w:styleId="Style9ptBoldUnderline1">
    <w:name w:val="Style 9 pt Bold Underline1"/>
    <w:rsid w:val="004C1082"/>
    <w:rPr>
      <w:b/>
      <w:bCs/>
      <w:sz w:val="20"/>
      <w:u w:val="single"/>
    </w:rPr>
  </w:style>
  <w:style w:type="character" w:customStyle="1" w:styleId="tagCharCharCharChar">
    <w:name w:val="tag Char Char Char Char"/>
    <w:rsid w:val="004C1082"/>
    <w:rPr>
      <w:rFonts w:ascii="Georgia" w:eastAsia="Calibri" w:hAnsi="Georgia" w:cs="Calibri"/>
      <w:b/>
      <w:sz w:val="24"/>
    </w:rPr>
  </w:style>
  <w:style w:type="character" w:customStyle="1" w:styleId="3">
    <w:name w:val="3"/>
    <w:rsid w:val="004C1082"/>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4C1082"/>
    <w:rPr>
      <w:rFonts w:cs="Arial"/>
      <w:b/>
      <w:bCs/>
      <w:iCs/>
      <w:szCs w:val="28"/>
      <w:lang w:val="en-US" w:eastAsia="en-US" w:bidi="ar-SA"/>
    </w:rPr>
  </w:style>
  <w:style w:type="paragraph" w:customStyle="1" w:styleId="EmphasisText">
    <w:name w:val="Emphasis Text"/>
    <w:basedOn w:val="UnderlinedText"/>
    <w:link w:val="EmphasisTextChar"/>
    <w:rsid w:val="004C1082"/>
    <w:rPr>
      <w:rFonts w:eastAsia="SimSun"/>
      <w:sz w:val="24"/>
      <w:u w:val="single"/>
    </w:rPr>
  </w:style>
  <w:style w:type="character" w:customStyle="1" w:styleId="EmphasisTextChar">
    <w:name w:val="Emphasis Text Char"/>
    <w:link w:val="EmphasisText"/>
    <w:rsid w:val="004C1082"/>
    <w:rPr>
      <w:rFonts w:ascii="Calibri" w:eastAsia="SimSun" w:hAnsi="Calibri"/>
      <w:b/>
      <w:u w:val="single"/>
    </w:rPr>
  </w:style>
  <w:style w:type="character" w:customStyle="1" w:styleId="featuretitle">
    <w:name w:val="feature_title"/>
    <w:basedOn w:val="DefaultParagraphFont"/>
    <w:rsid w:val="004C1082"/>
  </w:style>
  <w:style w:type="character" w:customStyle="1" w:styleId="6">
    <w:name w:val="6"/>
    <w:rsid w:val="004C1082"/>
    <w:rPr>
      <w:rFonts w:cs="Arial"/>
      <w:bCs/>
      <w:sz w:val="20"/>
      <w:u w:val="single"/>
      <w:lang w:val="en-US" w:eastAsia="en-US" w:bidi="ar-SA"/>
    </w:rPr>
  </w:style>
  <w:style w:type="character" w:customStyle="1" w:styleId="7">
    <w:name w:val="7"/>
    <w:rsid w:val="004C1082"/>
    <w:rPr>
      <w:rFonts w:cs="Arial"/>
      <w:bCs/>
      <w:sz w:val="20"/>
      <w:u w:val="single"/>
      <w:lang w:val="en-US" w:eastAsia="en-US" w:bidi="ar-SA"/>
    </w:rPr>
  </w:style>
  <w:style w:type="character" w:customStyle="1" w:styleId="StyleUnderlineChar19pt4">
    <w:name w:val="Style Underline Char1 + 9 pt4"/>
    <w:basedOn w:val="UnderlineChar1"/>
    <w:rsid w:val="004C1082"/>
    <w:rPr>
      <w:rFonts w:ascii="Times New Roman" w:hAnsi="Times New Roman"/>
      <w:sz w:val="20"/>
      <w:szCs w:val="24"/>
      <w:u w:val="single"/>
      <w:lang w:val="en-US" w:eastAsia="en-US" w:bidi="ar-SA"/>
    </w:rPr>
  </w:style>
  <w:style w:type="character" w:customStyle="1" w:styleId="StyleUnderlineChar19ptBold1">
    <w:name w:val="Style Underline Char1 + 9 pt Bold1"/>
    <w:rsid w:val="004C1082"/>
    <w:rPr>
      <w:rFonts w:ascii="Times New Roman" w:hAnsi="Times New Roman"/>
      <w:b/>
      <w:bCs/>
      <w:sz w:val="20"/>
      <w:szCs w:val="24"/>
      <w:u w:val="single"/>
      <w:lang w:val="en-US" w:eastAsia="en-US" w:bidi="ar-SA"/>
    </w:rPr>
  </w:style>
  <w:style w:type="character" w:customStyle="1" w:styleId="Style9ptUnderline3">
    <w:name w:val="Style 9 pt Underline3"/>
    <w:rsid w:val="004C1082"/>
    <w:rPr>
      <w:sz w:val="20"/>
      <w:u w:val="single"/>
    </w:rPr>
  </w:style>
  <w:style w:type="paragraph" w:customStyle="1" w:styleId="Stylecard9pt">
    <w:name w:val="Style card + 9 pt"/>
    <w:basedOn w:val="Normal"/>
    <w:link w:val="Stylecard9ptChar"/>
    <w:qFormat/>
    <w:rsid w:val="004C1082"/>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4C1082"/>
    <w:rPr>
      <w:rFonts w:ascii="Calibri" w:eastAsia="Calibri" w:hAnsi="Calibri" w:cs="Times New Roman"/>
      <w:sz w:val="20"/>
      <w:szCs w:val="20"/>
      <w:u w:val="single"/>
    </w:rPr>
  </w:style>
  <w:style w:type="character" w:customStyle="1" w:styleId="Styleunderline9pt0">
    <w:name w:val="Style underline + 9 pt"/>
    <w:basedOn w:val="underline"/>
    <w:rsid w:val="004C1082"/>
    <w:rPr>
      <w:u w:val="single"/>
      <w:lang w:val="en-US" w:eastAsia="en-US" w:bidi="ar-SA"/>
    </w:rPr>
  </w:style>
  <w:style w:type="character" w:customStyle="1" w:styleId="Style9ptUnderline4">
    <w:name w:val="Style 9 pt Underline4"/>
    <w:rsid w:val="004C1082"/>
    <w:rPr>
      <w:sz w:val="20"/>
      <w:u w:val="single"/>
    </w:rPr>
  </w:style>
  <w:style w:type="character" w:customStyle="1" w:styleId="55">
    <w:name w:val="55"/>
    <w:rsid w:val="004C1082"/>
    <w:rPr>
      <w:rFonts w:cs="Arial"/>
      <w:bCs/>
      <w:sz w:val="20"/>
      <w:u w:val="single"/>
      <w:lang w:val="en-US" w:eastAsia="en-US" w:bidi="ar-SA"/>
    </w:rPr>
  </w:style>
  <w:style w:type="paragraph" w:customStyle="1" w:styleId="CardBody">
    <w:name w:val="Card Body"/>
    <w:basedOn w:val="Normal"/>
    <w:link w:val="CardBodyChar"/>
    <w:qFormat/>
    <w:rsid w:val="004C1082"/>
    <w:pPr>
      <w:spacing w:after="0" w:line="240" w:lineRule="auto"/>
    </w:pPr>
    <w:rPr>
      <w:rFonts w:eastAsia="Calibri"/>
    </w:rPr>
  </w:style>
  <w:style w:type="character" w:customStyle="1" w:styleId="CardBodyChar">
    <w:name w:val="Card Body Char"/>
    <w:link w:val="CardBody"/>
    <w:rsid w:val="004C1082"/>
    <w:rPr>
      <w:rFonts w:ascii="Calibri" w:eastAsia="Calibri" w:hAnsi="Calibri"/>
      <w:sz w:val="22"/>
    </w:rPr>
  </w:style>
  <w:style w:type="character" w:customStyle="1" w:styleId="Styleunderline9pt10">
    <w:name w:val="Style underline + 9 pt1"/>
    <w:basedOn w:val="underline"/>
    <w:rsid w:val="004C1082"/>
    <w:rPr>
      <w:u w:val="single"/>
      <w:lang w:val="en-US" w:eastAsia="en-US" w:bidi="ar-SA"/>
    </w:rPr>
  </w:style>
  <w:style w:type="character" w:customStyle="1" w:styleId="Styleunderline9ptBold">
    <w:name w:val="Style underline + 9 pt Bold"/>
    <w:rsid w:val="004C1082"/>
    <w:rPr>
      <w:b/>
      <w:bCs/>
      <w:sz w:val="20"/>
      <w:u w:val="single"/>
    </w:rPr>
  </w:style>
  <w:style w:type="character" w:customStyle="1" w:styleId="StyleUnderliningChar9ptBold">
    <w:name w:val="Style Underlining Char + 9 pt Bold"/>
    <w:rsid w:val="004C1082"/>
    <w:rPr>
      <w:rFonts w:ascii="Times New Roman" w:hAnsi="Times New Roman"/>
      <w:b/>
      <w:bCs/>
      <w:sz w:val="20"/>
      <w:szCs w:val="24"/>
      <w:u w:val="single"/>
      <w:lang w:val="en-US" w:eastAsia="en-US" w:bidi="ar-SA"/>
    </w:rPr>
  </w:style>
  <w:style w:type="character" w:customStyle="1" w:styleId="StyleUnderliningChar9pt">
    <w:name w:val="Style Underlining Char + 9 pt"/>
    <w:rsid w:val="004C1082"/>
    <w:rPr>
      <w:rFonts w:ascii="Times New Roman" w:hAnsi="Times New Roman"/>
      <w:sz w:val="20"/>
      <w:szCs w:val="24"/>
      <w:u w:val="single"/>
      <w:lang w:val="en-US" w:eastAsia="en-US" w:bidi="ar-SA"/>
    </w:rPr>
  </w:style>
  <w:style w:type="character" w:customStyle="1" w:styleId="34">
    <w:name w:val="34"/>
    <w:rsid w:val="004C1082"/>
    <w:rPr>
      <w:rFonts w:ascii="Times New Roman" w:hAnsi="Times New Roman" w:cs="Arial"/>
      <w:bCs/>
      <w:sz w:val="20"/>
      <w:u w:val="single"/>
      <w:lang w:val="en-US" w:eastAsia="en-US" w:bidi="ar-SA"/>
    </w:rPr>
  </w:style>
  <w:style w:type="character" w:customStyle="1" w:styleId="45">
    <w:name w:val="45"/>
    <w:rsid w:val="004C1082"/>
    <w:rPr>
      <w:rFonts w:ascii="Times New Roman" w:hAnsi="Times New Roman" w:cs="Arial"/>
      <w:b/>
      <w:bCs/>
      <w:sz w:val="20"/>
      <w:u w:val="single"/>
      <w:lang w:val="en-US" w:eastAsia="en-US" w:bidi="ar-SA"/>
    </w:rPr>
  </w:style>
  <w:style w:type="character" w:customStyle="1" w:styleId="Style9ptUnderline5">
    <w:name w:val="Style 9 pt Underline5"/>
    <w:rsid w:val="004C1082"/>
    <w:rPr>
      <w:rFonts w:ascii="Times New Roman" w:hAnsi="Times New Roman"/>
      <w:sz w:val="20"/>
      <w:u w:val="single"/>
    </w:rPr>
  </w:style>
  <w:style w:type="character" w:customStyle="1" w:styleId="Style9ptBoldUnderline2">
    <w:name w:val="Style 9 pt Bold Underline2"/>
    <w:rsid w:val="004C108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4C108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4C1082"/>
    <w:pPr>
      <w:numPr>
        <w:numId w:val="0"/>
      </w:numPr>
    </w:pPr>
    <w:rPr>
      <w:sz w:val="20"/>
      <w:lang w:eastAsia="zh-CN"/>
    </w:rPr>
  </w:style>
  <w:style w:type="character" w:customStyle="1" w:styleId="StyleStyle49pt1Char">
    <w:name w:val="Style Style4 + 9 pt1 Char"/>
    <w:basedOn w:val="Style4Char"/>
    <w:link w:val="StyleStyle49pt1"/>
    <w:rsid w:val="004C1082"/>
    <w:rPr>
      <w:rFonts w:ascii="Arial Narrow" w:hAnsi="Arial Narrow"/>
      <w:sz w:val="20"/>
      <w:u w:val="single"/>
      <w:lang w:eastAsia="zh-CN"/>
    </w:rPr>
  </w:style>
  <w:style w:type="paragraph" w:customStyle="1" w:styleId="StyleStyle49ptBold1">
    <w:name w:val="Style Style4 + 9 pt Bold1"/>
    <w:basedOn w:val="Style4"/>
    <w:link w:val="StyleStyle49ptBold1Char"/>
    <w:rsid w:val="004C1082"/>
    <w:pPr>
      <w:numPr>
        <w:numId w:val="0"/>
      </w:numPr>
    </w:pPr>
    <w:rPr>
      <w:b/>
      <w:bCs/>
    </w:rPr>
  </w:style>
  <w:style w:type="character" w:customStyle="1" w:styleId="StyleStyle49ptBold1Char">
    <w:name w:val="Style Style4 + 9 pt Bold1 Char"/>
    <w:link w:val="StyleStyle49ptBold1"/>
    <w:rsid w:val="004C1082"/>
    <w:rPr>
      <w:rFonts w:ascii="Arial Narrow" w:hAnsi="Arial Narrow"/>
      <w:b/>
      <w:bCs/>
      <w:u w:val="single"/>
    </w:rPr>
  </w:style>
  <w:style w:type="paragraph" w:customStyle="1" w:styleId="StyleStyle49pt2">
    <w:name w:val="Style Style4 + 9 pt2"/>
    <w:basedOn w:val="Style4"/>
    <w:link w:val="StyleStyle49pt2Char"/>
    <w:rsid w:val="004C1082"/>
    <w:pPr>
      <w:numPr>
        <w:numId w:val="0"/>
      </w:numPr>
    </w:pPr>
    <w:rPr>
      <w:sz w:val="20"/>
      <w:lang w:eastAsia="zh-CN"/>
    </w:rPr>
  </w:style>
  <w:style w:type="character" w:customStyle="1" w:styleId="StyleStyle49pt2Char">
    <w:name w:val="Style Style4 + 9 pt2 Char"/>
    <w:basedOn w:val="Style4Char"/>
    <w:link w:val="StyleStyle49pt2"/>
    <w:rsid w:val="004C1082"/>
    <w:rPr>
      <w:rFonts w:ascii="Arial Narrow" w:hAnsi="Arial Narrow"/>
      <w:sz w:val="20"/>
      <w:u w:val="single"/>
      <w:lang w:eastAsia="zh-CN"/>
    </w:rPr>
  </w:style>
  <w:style w:type="paragraph" w:customStyle="1" w:styleId="StyleStyle49ptBold2">
    <w:name w:val="Style Style4 + 9 pt Bold2"/>
    <w:basedOn w:val="Style4"/>
    <w:link w:val="StyleStyle49ptBold2Char"/>
    <w:rsid w:val="004C1082"/>
    <w:pPr>
      <w:numPr>
        <w:numId w:val="0"/>
      </w:numPr>
    </w:pPr>
    <w:rPr>
      <w:b/>
      <w:bCs/>
    </w:rPr>
  </w:style>
  <w:style w:type="character" w:customStyle="1" w:styleId="StyleStyle49ptBold2Char">
    <w:name w:val="Style Style4 + 9 pt Bold2 Char"/>
    <w:link w:val="StyleStyle49ptBold2"/>
    <w:rsid w:val="004C1082"/>
    <w:rPr>
      <w:rFonts w:ascii="Arial Narrow" w:hAnsi="Arial Narrow"/>
      <w:b/>
      <w:bCs/>
      <w:u w:val="single"/>
    </w:rPr>
  </w:style>
  <w:style w:type="character" w:customStyle="1" w:styleId="23">
    <w:name w:val="23"/>
    <w:rsid w:val="004C1082"/>
    <w:rPr>
      <w:rFonts w:ascii="Times New Roman" w:hAnsi="Times New Roman" w:cs="Arial"/>
      <w:bCs/>
      <w:sz w:val="20"/>
      <w:u w:val="single"/>
      <w:lang w:val="en-US" w:eastAsia="en-US" w:bidi="ar-SA"/>
    </w:rPr>
  </w:style>
  <w:style w:type="character" w:customStyle="1" w:styleId="33">
    <w:name w:val="33"/>
    <w:rsid w:val="004C1082"/>
    <w:rPr>
      <w:rFonts w:ascii="Times New Roman" w:hAnsi="Times New Roman" w:cs="Arial"/>
      <w:b/>
      <w:bCs/>
      <w:sz w:val="20"/>
      <w:u w:val="single"/>
      <w:lang w:val="en-US" w:eastAsia="en-US" w:bidi="ar-SA"/>
    </w:rPr>
  </w:style>
  <w:style w:type="character" w:customStyle="1" w:styleId="27">
    <w:name w:val="27"/>
    <w:rsid w:val="004C1082"/>
    <w:rPr>
      <w:rFonts w:cs="Arial"/>
      <w:bCs/>
      <w:sz w:val="20"/>
      <w:u w:val="single"/>
      <w:lang w:val="en-US" w:eastAsia="en-US" w:bidi="ar-SA"/>
    </w:rPr>
  </w:style>
  <w:style w:type="character" w:customStyle="1" w:styleId="StyleArialNarrow9pt">
    <w:name w:val="Style Arial Narrow 9 pt"/>
    <w:rsid w:val="004C1082"/>
    <w:rPr>
      <w:rFonts w:ascii="Times New Roman" w:hAnsi="Times New Roman"/>
      <w:sz w:val="20"/>
    </w:rPr>
  </w:style>
  <w:style w:type="paragraph" w:customStyle="1" w:styleId="CiteBody">
    <w:name w:val="Cite Body"/>
    <w:basedOn w:val="Normal"/>
    <w:link w:val="CiteBodyChar"/>
    <w:qFormat/>
    <w:rsid w:val="004C1082"/>
    <w:pPr>
      <w:spacing w:after="0" w:line="240" w:lineRule="auto"/>
    </w:pPr>
    <w:rPr>
      <w:rFonts w:eastAsia="Calibri"/>
      <w:szCs w:val="16"/>
    </w:rPr>
  </w:style>
  <w:style w:type="paragraph" w:customStyle="1" w:styleId="CiteBold">
    <w:name w:val="Cite Bold"/>
    <w:basedOn w:val="CiteBody"/>
    <w:link w:val="CiteBoldChar"/>
    <w:qFormat/>
    <w:rsid w:val="004C1082"/>
    <w:rPr>
      <w:b/>
    </w:rPr>
  </w:style>
  <w:style w:type="character" w:customStyle="1" w:styleId="CiteBodyChar">
    <w:name w:val="Cite Body Char"/>
    <w:link w:val="CiteBody"/>
    <w:rsid w:val="004C1082"/>
    <w:rPr>
      <w:rFonts w:ascii="Calibri" w:eastAsia="Calibri" w:hAnsi="Calibri"/>
      <w:sz w:val="22"/>
      <w:szCs w:val="16"/>
    </w:rPr>
  </w:style>
  <w:style w:type="character" w:customStyle="1" w:styleId="CiteBoldChar">
    <w:name w:val="Cite Bold Char"/>
    <w:link w:val="CiteBold"/>
    <w:rsid w:val="004C1082"/>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4C1082"/>
    <w:rPr>
      <w:sz w:val="20"/>
      <w:u w:val="single"/>
    </w:rPr>
  </w:style>
  <w:style w:type="character" w:customStyle="1" w:styleId="StyleCardBody11ptUnderlineChar">
    <w:name w:val="Style Card Body + 11 pt Underline Char"/>
    <w:link w:val="StyleCardBody11ptUnderline"/>
    <w:rsid w:val="004C1082"/>
    <w:rPr>
      <w:rFonts w:ascii="Calibri" w:eastAsia="Calibri" w:hAnsi="Calibri"/>
      <w:sz w:val="20"/>
      <w:u w:val="single"/>
    </w:rPr>
  </w:style>
  <w:style w:type="paragraph" w:customStyle="1" w:styleId="StyleStyle49pt4">
    <w:name w:val="Style Style4 + 9 pt4"/>
    <w:basedOn w:val="Style4"/>
    <w:link w:val="StyleStyle49pt4Char"/>
    <w:rsid w:val="004C1082"/>
    <w:pPr>
      <w:numPr>
        <w:numId w:val="0"/>
      </w:numPr>
    </w:pPr>
    <w:rPr>
      <w:sz w:val="20"/>
      <w:lang w:eastAsia="zh-CN"/>
    </w:rPr>
  </w:style>
  <w:style w:type="character" w:customStyle="1" w:styleId="StyleStyle49pt4Char">
    <w:name w:val="Style Style4 + 9 pt4 Char"/>
    <w:basedOn w:val="Style4Char"/>
    <w:link w:val="StyleStyle49pt4"/>
    <w:rsid w:val="004C1082"/>
    <w:rPr>
      <w:rFonts w:ascii="Arial Narrow" w:hAnsi="Arial Narrow"/>
      <w:sz w:val="20"/>
      <w:u w:val="single"/>
      <w:lang w:eastAsia="zh-CN"/>
    </w:rPr>
  </w:style>
  <w:style w:type="paragraph" w:customStyle="1" w:styleId="StyleStyle49ptBold4">
    <w:name w:val="Style Style4 + 9 pt Bold4"/>
    <w:basedOn w:val="Style4"/>
    <w:link w:val="StyleStyle49ptBold4Char"/>
    <w:rsid w:val="004C1082"/>
    <w:pPr>
      <w:numPr>
        <w:numId w:val="0"/>
      </w:numPr>
    </w:pPr>
    <w:rPr>
      <w:b/>
      <w:bCs/>
    </w:rPr>
  </w:style>
  <w:style w:type="character" w:customStyle="1" w:styleId="StyleStyle49ptBold4Char">
    <w:name w:val="Style Style4 + 9 pt Bold4 Char"/>
    <w:link w:val="StyleStyle49ptBold4"/>
    <w:rsid w:val="004C1082"/>
    <w:rPr>
      <w:rFonts w:ascii="Arial Narrow" w:hAnsi="Arial Narrow"/>
      <w:b/>
      <w:bCs/>
      <w:u w:val="single"/>
    </w:rPr>
  </w:style>
  <w:style w:type="character" w:customStyle="1" w:styleId="StyleUnderlineCharChar9pt2">
    <w:name w:val="Style Underline Char Char + 9 pt2"/>
    <w:basedOn w:val="DefaultParagraphFont"/>
    <w:rsid w:val="004C108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4C108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4C1082"/>
    <w:rPr>
      <w:b/>
      <w:bCs/>
      <w:sz w:val="20"/>
      <w:u w:val="single"/>
      <w:bdr w:val="single" w:sz="4" w:space="0" w:color="auto"/>
    </w:rPr>
  </w:style>
  <w:style w:type="character" w:customStyle="1" w:styleId="Style9ptUnderline7">
    <w:name w:val="Style 9 pt Underline7"/>
    <w:rsid w:val="004C1082"/>
    <w:rPr>
      <w:sz w:val="20"/>
      <w:u w:val="single"/>
    </w:rPr>
  </w:style>
  <w:style w:type="character" w:customStyle="1" w:styleId="Style9ptBoldUnderline3">
    <w:name w:val="Style 9 pt Bold Underline3"/>
    <w:rsid w:val="004C1082"/>
    <w:rPr>
      <w:b/>
      <w:bCs/>
      <w:sz w:val="20"/>
      <w:u w:val="single"/>
    </w:rPr>
  </w:style>
  <w:style w:type="character" w:customStyle="1" w:styleId="Style9ptUnderline8">
    <w:name w:val="Style 9 pt Underline8"/>
    <w:rsid w:val="004C1082"/>
    <w:rPr>
      <w:sz w:val="20"/>
      <w:u w:val="single"/>
    </w:rPr>
  </w:style>
  <w:style w:type="paragraph" w:customStyle="1" w:styleId="StyleStyle49pt5">
    <w:name w:val="Style Style4 + 9 pt5"/>
    <w:basedOn w:val="Style4"/>
    <w:link w:val="StyleStyle49pt5Char"/>
    <w:rsid w:val="004C1082"/>
    <w:pPr>
      <w:numPr>
        <w:numId w:val="0"/>
      </w:numPr>
    </w:pPr>
    <w:rPr>
      <w:sz w:val="20"/>
      <w:lang w:eastAsia="zh-CN"/>
    </w:rPr>
  </w:style>
  <w:style w:type="character" w:customStyle="1" w:styleId="StyleStyle49pt5Char">
    <w:name w:val="Style Style4 + 9 pt5 Char"/>
    <w:basedOn w:val="Style4Char"/>
    <w:link w:val="StyleStyle49pt5"/>
    <w:rsid w:val="004C1082"/>
    <w:rPr>
      <w:rFonts w:ascii="Arial Narrow" w:hAnsi="Arial Narrow"/>
      <w:sz w:val="20"/>
      <w:u w:val="single"/>
      <w:lang w:eastAsia="zh-CN"/>
    </w:rPr>
  </w:style>
  <w:style w:type="paragraph" w:customStyle="1" w:styleId="StyleStyle49pt6">
    <w:name w:val="Style Style4 + 9 pt6"/>
    <w:basedOn w:val="Style4"/>
    <w:link w:val="StyleStyle49pt6Char"/>
    <w:qFormat/>
    <w:rsid w:val="004C1082"/>
    <w:pPr>
      <w:numPr>
        <w:numId w:val="0"/>
      </w:numPr>
    </w:pPr>
    <w:rPr>
      <w:sz w:val="20"/>
      <w:lang w:eastAsia="zh-CN"/>
    </w:rPr>
  </w:style>
  <w:style w:type="character" w:customStyle="1" w:styleId="StyleStyle49pt6Char">
    <w:name w:val="Style Style4 + 9 pt6 Char"/>
    <w:basedOn w:val="Style4Char"/>
    <w:link w:val="StyleStyle49pt6"/>
    <w:rsid w:val="004C1082"/>
    <w:rPr>
      <w:rFonts w:ascii="Arial Narrow" w:hAnsi="Arial Narrow"/>
      <w:sz w:val="20"/>
      <w:u w:val="single"/>
      <w:lang w:eastAsia="zh-CN"/>
    </w:rPr>
  </w:style>
  <w:style w:type="character" w:customStyle="1" w:styleId="66">
    <w:name w:val="66"/>
    <w:rsid w:val="004C1082"/>
    <w:rPr>
      <w:rFonts w:cs="Arial"/>
      <w:bCs/>
      <w:sz w:val="20"/>
      <w:u w:val="single"/>
      <w:lang w:val="en-US" w:eastAsia="en-US" w:bidi="ar-SA"/>
    </w:rPr>
  </w:style>
  <w:style w:type="character" w:customStyle="1" w:styleId="Style9ptUnderline9">
    <w:name w:val="Style 9 pt Underline9"/>
    <w:rsid w:val="004C1082"/>
    <w:rPr>
      <w:sz w:val="20"/>
      <w:u w:val="single"/>
    </w:rPr>
  </w:style>
  <w:style w:type="paragraph" w:customStyle="1" w:styleId="StyleStyle49ptBold5">
    <w:name w:val="Style Style4 + 9 pt Bold5"/>
    <w:basedOn w:val="Style4"/>
    <w:link w:val="StyleStyle49ptBold5Char"/>
    <w:rsid w:val="004C1082"/>
    <w:pPr>
      <w:numPr>
        <w:numId w:val="0"/>
      </w:numPr>
    </w:pPr>
    <w:rPr>
      <w:b/>
      <w:bCs/>
    </w:rPr>
  </w:style>
  <w:style w:type="character" w:customStyle="1" w:styleId="StyleStyle49ptBold5Char">
    <w:name w:val="Style Style4 + 9 pt Bold5 Char"/>
    <w:link w:val="StyleStyle49ptBold5"/>
    <w:rsid w:val="004C1082"/>
    <w:rPr>
      <w:rFonts w:ascii="Arial Narrow" w:hAnsi="Arial Narrow"/>
      <w:b/>
      <w:bCs/>
      <w:u w:val="single"/>
    </w:rPr>
  </w:style>
  <w:style w:type="character" w:customStyle="1" w:styleId="Style9ptBoldUnderline4">
    <w:name w:val="Style 9 pt Bold Underline4"/>
    <w:rsid w:val="004C1082"/>
    <w:rPr>
      <w:b/>
      <w:bCs/>
      <w:sz w:val="20"/>
      <w:u w:val="single"/>
    </w:rPr>
  </w:style>
  <w:style w:type="paragraph" w:customStyle="1" w:styleId="StyleStyle49pt7">
    <w:name w:val="Style Style4 + 9 pt7"/>
    <w:basedOn w:val="Style4"/>
    <w:link w:val="StyleStyle49pt7Char"/>
    <w:rsid w:val="004C1082"/>
    <w:pPr>
      <w:numPr>
        <w:numId w:val="0"/>
      </w:numPr>
    </w:pPr>
    <w:rPr>
      <w:sz w:val="20"/>
      <w:lang w:eastAsia="zh-CN"/>
    </w:rPr>
  </w:style>
  <w:style w:type="character" w:customStyle="1" w:styleId="StyleStyle49pt7Char">
    <w:name w:val="Style Style4 + 9 pt7 Char"/>
    <w:basedOn w:val="Style4Char"/>
    <w:link w:val="StyleStyle49pt7"/>
    <w:rsid w:val="004C1082"/>
    <w:rPr>
      <w:rFonts w:ascii="Arial Narrow" w:hAnsi="Arial Narrow"/>
      <w:sz w:val="20"/>
      <w:u w:val="single"/>
      <w:lang w:eastAsia="zh-CN"/>
    </w:rPr>
  </w:style>
  <w:style w:type="character" w:customStyle="1" w:styleId="titleblue14">
    <w:name w:val="titleblue14"/>
    <w:basedOn w:val="DefaultParagraphFont"/>
    <w:rsid w:val="004C1082"/>
  </w:style>
  <w:style w:type="paragraph" w:customStyle="1" w:styleId="FONT7">
    <w:name w:val="FONT 7"/>
    <w:qFormat/>
    <w:rsid w:val="004C1082"/>
    <w:rPr>
      <w:rFonts w:ascii="Times New Roman" w:eastAsia="SimSun" w:hAnsi="Times New Roman" w:cs="Arial"/>
      <w:bCs/>
      <w:iCs/>
      <w:sz w:val="14"/>
      <w:szCs w:val="28"/>
    </w:rPr>
  </w:style>
  <w:style w:type="paragraph" w:customStyle="1" w:styleId="StyleStyle49pt8">
    <w:name w:val="Style Style4 + 9 pt8"/>
    <w:basedOn w:val="Style4"/>
    <w:rsid w:val="004C1082"/>
    <w:pPr>
      <w:numPr>
        <w:numId w:val="0"/>
      </w:numPr>
    </w:pPr>
  </w:style>
  <w:style w:type="paragraph" w:customStyle="1" w:styleId="StyleHeading2Underline">
    <w:name w:val="Style Heading 2 + Underline"/>
    <w:basedOn w:val="Heading2"/>
    <w:link w:val="StyleHeading2UnderlineChar"/>
    <w:rsid w:val="004C1082"/>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4C1082"/>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4C1082"/>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4C1082"/>
    <w:rPr>
      <w:rFonts w:eastAsia="Calibri"/>
      <w:sz w:val="22"/>
      <w:u w:val="single"/>
    </w:rPr>
  </w:style>
  <w:style w:type="paragraph" w:customStyle="1" w:styleId="StyleCardText11ptBoldUnderline">
    <w:name w:val="Style Card Text + 11 pt Bold Underline"/>
    <w:link w:val="StyleCardText11ptBoldUnderlineChar"/>
    <w:rsid w:val="004C1082"/>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4C1082"/>
    <w:rPr>
      <w:rFonts w:eastAsia="Calibri"/>
      <w:b/>
      <w:bCs/>
      <w:sz w:val="22"/>
      <w:u w:val="single"/>
    </w:rPr>
  </w:style>
  <w:style w:type="paragraph" w:customStyle="1" w:styleId="StyleStyle49ptBold6">
    <w:name w:val="Style Style4 + 9 pt Bold6"/>
    <w:basedOn w:val="Style4"/>
    <w:link w:val="StyleStyle49ptBold6Char"/>
    <w:rsid w:val="004C1082"/>
    <w:pPr>
      <w:numPr>
        <w:numId w:val="0"/>
      </w:numPr>
    </w:pPr>
    <w:rPr>
      <w:b/>
      <w:bCs/>
    </w:rPr>
  </w:style>
  <w:style w:type="character" w:customStyle="1" w:styleId="StyleStyle49ptBold6Char">
    <w:name w:val="Style Style4 + 9 pt Bold6 Char"/>
    <w:link w:val="StyleStyle49ptBold6"/>
    <w:rsid w:val="004C1082"/>
    <w:rPr>
      <w:rFonts w:ascii="Arial Narrow" w:hAnsi="Arial Narrow"/>
      <w:b/>
      <w:bCs/>
      <w:u w:val="single"/>
    </w:rPr>
  </w:style>
  <w:style w:type="paragraph" w:customStyle="1" w:styleId="StyleUnderlined11pt">
    <w:name w:val="Style Underlined + 11 pt"/>
    <w:link w:val="StyleUnderlined11ptChar"/>
    <w:qFormat/>
    <w:rsid w:val="004C1082"/>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4C1082"/>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4C1082"/>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4C1082"/>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4C1082"/>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4C1082"/>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4C1082"/>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4C1082"/>
    <w:rPr>
      <w:rFonts w:ascii="Times New Roman" w:eastAsia="Calibri" w:hAnsi="Times New Roman" w:cs="Times New Roman"/>
      <w:sz w:val="16"/>
      <w:szCs w:val="22"/>
    </w:rPr>
  </w:style>
  <w:style w:type="paragraph" w:customStyle="1" w:styleId="Underlinestyle1">
    <w:name w:val="Underline style"/>
    <w:basedOn w:val="Normal"/>
    <w:qFormat/>
    <w:rsid w:val="004C1082"/>
    <w:pPr>
      <w:spacing w:after="0" w:line="240" w:lineRule="auto"/>
    </w:pPr>
    <w:rPr>
      <w:rFonts w:eastAsia="Calibri"/>
      <w:u w:val="single"/>
    </w:rPr>
  </w:style>
  <w:style w:type="character" w:customStyle="1" w:styleId="Style11ptUnderline3">
    <w:name w:val="Style 11 pt Underline3"/>
    <w:rsid w:val="004C1082"/>
    <w:rPr>
      <w:sz w:val="20"/>
      <w:u w:val="single"/>
    </w:rPr>
  </w:style>
  <w:style w:type="character" w:customStyle="1" w:styleId="StyleUnderlineCharChar9pt3">
    <w:name w:val="Style Underline Char Char + 9 pt3"/>
    <w:basedOn w:val="DefaultParagraphFont"/>
    <w:rsid w:val="004C108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4C1082"/>
    <w:rPr>
      <w:sz w:val="20"/>
      <w:u w:val="single"/>
    </w:rPr>
  </w:style>
  <w:style w:type="character" w:customStyle="1" w:styleId="Style9ptUnderline11">
    <w:name w:val="Style 9 pt Underline11"/>
    <w:rsid w:val="004C1082"/>
    <w:rPr>
      <w:sz w:val="20"/>
      <w:u w:val="single"/>
    </w:rPr>
  </w:style>
  <w:style w:type="character" w:customStyle="1" w:styleId="Style9ptBoldUnderline5">
    <w:name w:val="Style 9 pt Bold Underline5"/>
    <w:rsid w:val="004C1082"/>
    <w:rPr>
      <w:b/>
      <w:bCs/>
      <w:sz w:val="20"/>
      <w:u w:val="single"/>
    </w:rPr>
  </w:style>
  <w:style w:type="character" w:customStyle="1" w:styleId="UnderlineChar2CharChar">
    <w:name w:val="Underline Char2 Char Char"/>
    <w:rsid w:val="004C1082"/>
    <w:rPr>
      <w:szCs w:val="24"/>
      <w:u w:val="single"/>
      <w:lang w:val="en-US" w:eastAsia="en-US" w:bidi="ar-SA"/>
    </w:rPr>
  </w:style>
  <w:style w:type="character" w:customStyle="1" w:styleId="BoldandUnderlineChar2CharCharChar">
    <w:name w:val="Bold and Underline Char2 Char Char Char"/>
    <w:link w:val="BoldandUnderlineChar2CharChar"/>
    <w:rsid w:val="004C1082"/>
    <w:rPr>
      <w:b/>
      <w:u w:val="single"/>
    </w:rPr>
  </w:style>
  <w:style w:type="paragraph" w:customStyle="1" w:styleId="textboldChar">
    <w:name w:val="text bold Char"/>
    <w:basedOn w:val="Normal"/>
    <w:link w:val="textboldCharChar"/>
    <w:rsid w:val="004C1082"/>
    <w:pPr>
      <w:spacing w:after="0" w:line="240" w:lineRule="auto"/>
      <w:ind w:left="720"/>
    </w:pPr>
    <w:rPr>
      <w:rFonts w:eastAsia="Calibri"/>
      <w:b/>
      <w:sz w:val="24"/>
      <w:u w:val="thick"/>
    </w:rPr>
  </w:style>
  <w:style w:type="character" w:customStyle="1" w:styleId="textboldCharChar">
    <w:name w:val="text bold Char Char"/>
    <w:link w:val="textboldChar"/>
    <w:rsid w:val="004C1082"/>
    <w:rPr>
      <w:rFonts w:ascii="Calibri" w:eastAsia="Calibri" w:hAnsi="Calibri"/>
      <w:b/>
      <w:u w:val="thick"/>
    </w:rPr>
  </w:style>
  <w:style w:type="character" w:customStyle="1" w:styleId="snapnoshots">
    <w:name w:val="snap_noshots"/>
    <w:basedOn w:val="DefaultParagraphFont"/>
    <w:rsid w:val="004C1082"/>
  </w:style>
  <w:style w:type="character" w:customStyle="1" w:styleId="cnbcsbhdcomp">
    <w:name w:val="cnbc_sbhd_comp"/>
    <w:rsid w:val="004C1082"/>
  </w:style>
  <w:style w:type="character" w:customStyle="1" w:styleId="blox-headline">
    <w:name w:val="blox-headline"/>
    <w:rsid w:val="004C1082"/>
  </w:style>
  <w:style w:type="character" w:customStyle="1" w:styleId="Heading2CharCharCharCharCharChar1CharChar">
    <w:name w:val="Heading 2 Char Char Char Char Char Char1 Char Char"/>
    <w:basedOn w:val="DefaultParagraphFont"/>
    <w:uiPriority w:val="99"/>
    <w:rsid w:val="004C1082"/>
    <w:rPr>
      <w:rFonts w:cs="Arial"/>
      <w:b/>
      <w:bCs/>
      <w:iCs/>
      <w:sz w:val="28"/>
      <w:lang w:val="en-US" w:eastAsia="en-US"/>
    </w:rPr>
  </w:style>
  <w:style w:type="character" w:customStyle="1" w:styleId="postsubtitle">
    <w:name w:val="post_subtitle"/>
    <w:basedOn w:val="DefaultParagraphFont"/>
    <w:rsid w:val="004C1082"/>
  </w:style>
  <w:style w:type="character" w:customStyle="1" w:styleId="NoterefInText">
    <w:name w:val="_NoterefInText"/>
    <w:uiPriority w:val="99"/>
    <w:rsid w:val="004C1082"/>
    <w:rPr>
      <w:rFonts w:cs="New Baskerville"/>
      <w:color w:val="000000"/>
    </w:rPr>
  </w:style>
  <w:style w:type="character" w:customStyle="1" w:styleId="postauthor">
    <w:name w:val="postauthor"/>
    <w:basedOn w:val="DefaultParagraphFont"/>
    <w:rsid w:val="004C1082"/>
  </w:style>
  <w:style w:type="paragraph" w:customStyle="1" w:styleId="notes-source-hasnotes">
    <w:name w:val="notes-source-hasnotes"/>
    <w:basedOn w:val="Normal"/>
    <w:qFormat/>
    <w:rsid w:val="004C1082"/>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4C1082"/>
  </w:style>
  <w:style w:type="character" w:customStyle="1" w:styleId="thirdparty-logo">
    <w:name w:val="thirdparty-logo"/>
    <w:basedOn w:val="DefaultParagraphFont"/>
    <w:rsid w:val="004C1082"/>
  </w:style>
  <w:style w:type="paragraph" w:customStyle="1" w:styleId="articlemeta">
    <w:name w:val="articlemeta"/>
    <w:basedOn w:val="Normal"/>
    <w:qFormat/>
    <w:rsid w:val="004C1082"/>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4C1082"/>
  </w:style>
  <w:style w:type="character" w:customStyle="1" w:styleId="print-footnote">
    <w:name w:val="print-footnote"/>
    <w:basedOn w:val="DefaultParagraphFont"/>
    <w:rsid w:val="004C1082"/>
  </w:style>
  <w:style w:type="character" w:customStyle="1" w:styleId="datestring">
    <w:name w:val="datestring"/>
    <w:basedOn w:val="DefaultParagraphFont"/>
    <w:rsid w:val="004C1082"/>
  </w:style>
  <w:style w:type="paragraph" w:customStyle="1" w:styleId="left">
    <w:name w:val="left"/>
    <w:basedOn w:val="Normal"/>
    <w:qFormat/>
    <w:rsid w:val="004C1082"/>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4C1082"/>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4C1082"/>
  </w:style>
  <w:style w:type="paragraph" w:customStyle="1" w:styleId="creditpostedmodified">
    <w:name w:val="credit_posted_modified"/>
    <w:basedOn w:val="Normal"/>
    <w:qFormat/>
    <w:rsid w:val="004C1082"/>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4C1082"/>
  </w:style>
  <w:style w:type="character" w:customStyle="1" w:styleId="grd">
    <w:name w:val="grd"/>
    <w:basedOn w:val="DefaultParagraphFont"/>
    <w:rsid w:val="004C1082"/>
  </w:style>
  <w:style w:type="paragraph" w:customStyle="1" w:styleId="hs-text-container">
    <w:name w:val="hs-text-container"/>
    <w:basedOn w:val="Normal"/>
    <w:qFormat/>
    <w:rsid w:val="004C1082"/>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4C1082"/>
  </w:style>
  <w:style w:type="character" w:customStyle="1" w:styleId="article-author-name">
    <w:name w:val="article-author-name"/>
    <w:basedOn w:val="DefaultParagraphFont"/>
    <w:rsid w:val="004C1082"/>
  </w:style>
  <w:style w:type="character" w:customStyle="1" w:styleId="bioexcerpt">
    <w:name w:val="bio_excerpt"/>
    <w:basedOn w:val="DefaultParagraphFont"/>
    <w:rsid w:val="004C1082"/>
  </w:style>
  <w:style w:type="character" w:customStyle="1" w:styleId="commentcount">
    <w:name w:val="comment_count"/>
    <w:basedOn w:val="DefaultParagraphFont"/>
    <w:rsid w:val="004C1082"/>
  </w:style>
  <w:style w:type="character" w:customStyle="1" w:styleId="searchtermshighlighted">
    <w:name w:val="searchtermshighlighted"/>
    <w:basedOn w:val="DefaultParagraphFont"/>
    <w:rsid w:val="004C1082"/>
  </w:style>
  <w:style w:type="character" w:customStyle="1" w:styleId="contributornametrigger">
    <w:name w:val="contributornametrigger"/>
    <w:basedOn w:val="DefaultParagraphFont"/>
    <w:rsid w:val="004C1082"/>
  </w:style>
  <w:style w:type="character" w:customStyle="1" w:styleId="bylinepipe">
    <w:name w:val="bylinepipe"/>
    <w:basedOn w:val="DefaultParagraphFont"/>
    <w:rsid w:val="004C1082"/>
  </w:style>
  <w:style w:type="character" w:customStyle="1" w:styleId="lucenesearchresulturlb">
    <w:name w:val="lucene_search_result_url_b"/>
    <w:basedOn w:val="DefaultParagraphFont"/>
    <w:rsid w:val="004C1082"/>
  </w:style>
  <w:style w:type="character" w:customStyle="1" w:styleId="faculty-title">
    <w:name w:val="faculty-title"/>
    <w:basedOn w:val="DefaultParagraphFont"/>
    <w:rsid w:val="004C1082"/>
  </w:style>
  <w:style w:type="character" w:customStyle="1" w:styleId="issue">
    <w:name w:val="issue"/>
    <w:basedOn w:val="DefaultParagraphFont"/>
    <w:rsid w:val="004C1082"/>
  </w:style>
  <w:style w:type="character" w:customStyle="1" w:styleId="pages">
    <w:name w:val="pages"/>
    <w:basedOn w:val="DefaultParagraphFont"/>
    <w:rsid w:val="004C1082"/>
  </w:style>
  <w:style w:type="character" w:customStyle="1" w:styleId="person">
    <w:name w:val="person"/>
    <w:basedOn w:val="DefaultParagraphFont"/>
    <w:rsid w:val="004C1082"/>
  </w:style>
  <w:style w:type="character" w:customStyle="1" w:styleId="corresponding">
    <w:name w:val="corresponding"/>
    <w:basedOn w:val="DefaultParagraphFont"/>
    <w:rsid w:val="004C1082"/>
  </w:style>
  <w:style w:type="paragraph" w:customStyle="1" w:styleId="entry-meta">
    <w:name w:val="entry-meta"/>
    <w:basedOn w:val="Normal"/>
    <w:qFormat/>
    <w:rsid w:val="004C1082"/>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4C1082"/>
  </w:style>
  <w:style w:type="character" w:customStyle="1" w:styleId="post-category">
    <w:name w:val="post-category"/>
    <w:basedOn w:val="DefaultParagraphFont"/>
    <w:rsid w:val="004C1082"/>
  </w:style>
  <w:style w:type="paragraph" w:customStyle="1" w:styleId="articledetails">
    <w:name w:val="articledetails"/>
    <w:basedOn w:val="Normal"/>
    <w:qFormat/>
    <w:rsid w:val="004C1082"/>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4C1082"/>
  </w:style>
  <w:style w:type="paragraph" w:customStyle="1" w:styleId="aff">
    <w:name w:val="aff"/>
    <w:basedOn w:val="Normal"/>
    <w:qFormat/>
    <w:rsid w:val="004C1082"/>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4C1082"/>
  </w:style>
  <w:style w:type="character" w:customStyle="1" w:styleId="entry-author-name">
    <w:name w:val="entry-author-name"/>
    <w:basedOn w:val="DefaultParagraphFont"/>
    <w:rsid w:val="004C1082"/>
  </w:style>
  <w:style w:type="character" w:customStyle="1" w:styleId="contrib-degrees">
    <w:name w:val="contrib-degrees"/>
    <w:basedOn w:val="DefaultParagraphFont"/>
    <w:rsid w:val="004C1082"/>
  </w:style>
  <w:style w:type="character" w:customStyle="1" w:styleId="contrib-on-behalf-of">
    <w:name w:val="contrib-on-behalf-of"/>
    <w:basedOn w:val="DefaultParagraphFont"/>
    <w:rsid w:val="004C1082"/>
  </w:style>
  <w:style w:type="character" w:customStyle="1" w:styleId="pubtime">
    <w:name w:val="pubtime"/>
    <w:basedOn w:val="DefaultParagraphFont"/>
    <w:rsid w:val="004C1082"/>
  </w:style>
  <w:style w:type="character" w:customStyle="1" w:styleId="fbcommentscount">
    <w:name w:val="fb_comments_count"/>
    <w:basedOn w:val="DefaultParagraphFont"/>
    <w:rsid w:val="004C1082"/>
  </w:style>
  <w:style w:type="character" w:customStyle="1" w:styleId="stsharethiscustom">
    <w:name w:val="st_sharethis_custom"/>
    <w:basedOn w:val="DefaultParagraphFont"/>
    <w:rsid w:val="004C1082"/>
  </w:style>
  <w:style w:type="paragraph" w:customStyle="1" w:styleId="permalinkable">
    <w:name w:val="permalinkable"/>
    <w:basedOn w:val="Normal"/>
    <w:qFormat/>
    <w:rsid w:val="004C1082"/>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4C1082"/>
  </w:style>
  <w:style w:type="character" w:customStyle="1" w:styleId="articleauthor0">
    <w:name w:val="article_author"/>
    <w:basedOn w:val="DefaultParagraphFont"/>
    <w:rsid w:val="004C1082"/>
  </w:style>
  <w:style w:type="character" w:customStyle="1" w:styleId="articleissue">
    <w:name w:val="article_issue"/>
    <w:basedOn w:val="DefaultParagraphFont"/>
    <w:rsid w:val="004C1082"/>
  </w:style>
  <w:style w:type="character" w:customStyle="1" w:styleId="a-size-large">
    <w:name w:val="a-size-large"/>
    <w:basedOn w:val="DefaultParagraphFont"/>
    <w:rsid w:val="004C1082"/>
  </w:style>
  <w:style w:type="character" w:customStyle="1" w:styleId="a-size-medium">
    <w:name w:val="a-size-medium"/>
    <w:basedOn w:val="DefaultParagraphFont"/>
    <w:rsid w:val="004C1082"/>
  </w:style>
  <w:style w:type="character" w:customStyle="1" w:styleId="contribution">
    <w:name w:val="contribution"/>
    <w:basedOn w:val="DefaultParagraphFont"/>
    <w:rsid w:val="004C1082"/>
  </w:style>
  <w:style w:type="character" w:customStyle="1" w:styleId="a-color-secondary">
    <w:name w:val="a-color-secondary"/>
    <w:basedOn w:val="DefaultParagraphFont"/>
    <w:rsid w:val="004C1082"/>
  </w:style>
  <w:style w:type="paragraph" w:customStyle="1" w:styleId="sbyline">
    <w:name w:val="sbyline"/>
    <w:basedOn w:val="Normal"/>
    <w:qFormat/>
    <w:rsid w:val="004C1082"/>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4C1082"/>
  </w:style>
  <w:style w:type="character" w:customStyle="1" w:styleId="ui-staffline">
    <w:name w:val="ui-staffline"/>
    <w:basedOn w:val="DefaultParagraphFont"/>
    <w:rsid w:val="004C1082"/>
  </w:style>
  <w:style w:type="paragraph" w:customStyle="1" w:styleId="promotion-tag-p">
    <w:name w:val="promotion-tag-p"/>
    <w:basedOn w:val="Normal"/>
    <w:qFormat/>
    <w:rsid w:val="004C1082"/>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4C1082"/>
  </w:style>
  <w:style w:type="character" w:customStyle="1" w:styleId="specialissuelabel">
    <w:name w:val="specialissuelabel"/>
    <w:basedOn w:val="DefaultParagraphFont"/>
    <w:rsid w:val="004C1082"/>
  </w:style>
  <w:style w:type="character" w:customStyle="1" w:styleId="wp-smiley">
    <w:name w:val="wp-smiley"/>
    <w:basedOn w:val="DefaultParagraphFont"/>
    <w:rsid w:val="004C1082"/>
  </w:style>
  <w:style w:type="character" w:customStyle="1" w:styleId="artjournal">
    <w:name w:val="art_journal"/>
    <w:basedOn w:val="DefaultParagraphFont"/>
    <w:rsid w:val="004C1082"/>
  </w:style>
  <w:style w:type="character" w:customStyle="1" w:styleId="artdatevolumeissuepart">
    <w:name w:val="art_datevolumeissuepart"/>
    <w:basedOn w:val="DefaultParagraphFont"/>
    <w:rsid w:val="004C1082"/>
  </w:style>
  <w:style w:type="character" w:customStyle="1" w:styleId="artpages">
    <w:name w:val="art_pages"/>
    <w:basedOn w:val="DefaultParagraphFont"/>
    <w:rsid w:val="004C1082"/>
  </w:style>
  <w:style w:type="paragraph" w:customStyle="1" w:styleId="lede">
    <w:name w:val="lede"/>
    <w:basedOn w:val="Normal"/>
    <w:qFormat/>
    <w:rsid w:val="004C1082"/>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4C1082"/>
  </w:style>
  <w:style w:type="character" w:customStyle="1" w:styleId="degree">
    <w:name w:val="degree"/>
    <w:basedOn w:val="DefaultParagraphFont"/>
    <w:rsid w:val="004C1082"/>
  </w:style>
  <w:style w:type="character" w:customStyle="1" w:styleId="major">
    <w:name w:val="major"/>
    <w:basedOn w:val="DefaultParagraphFont"/>
    <w:rsid w:val="004C1082"/>
  </w:style>
  <w:style w:type="character" w:customStyle="1" w:styleId="views">
    <w:name w:val="views"/>
    <w:basedOn w:val="DefaultParagraphFont"/>
    <w:rsid w:val="004C1082"/>
  </w:style>
  <w:style w:type="character" w:customStyle="1" w:styleId="stmainservices">
    <w:name w:val="stmainservices"/>
    <w:basedOn w:val="DefaultParagraphFont"/>
    <w:rsid w:val="004C1082"/>
  </w:style>
  <w:style w:type="character" w:customStyle="1" w:styleId="stbubblehcount">
    <w:name w:val="stbubble_hcount"/>
    <w:basedOn w:val="DefaultParagraphFont"/>
    <w:rsid w:val="004C1082"/>
  </w:style>
  <w:style w:type="paragraph" w:customStyle="1" w:styleId="Document">
    <w:name w:val="_Document"/>
    <w:basedOn w:val="Default"/>
    <w:next w:val="Default"/>
    <w:uiPriority w:val="99"/>
    <w:qFormat/>
    <w:rsid w:val="004C1082"/>
    <w:rPr>
      <w:rFonts w:ascii="New Baskerville" w:eastAsiaTheme="minorEastAsia" w:hAnsi="New Baskerville"/>
      <w:color w:val="auto"/>
    </w:rPr>
  </w:style>
  <w:style w:type="paragraph" w:customStyle="1" w:styleId="SubHead1">
    <w:name w:val="_SubHead1"/>
    <w:basedOn w:val="Default"/>
    <w:next w:val="Default"/>
    <w:uiPriority w:val="99"/>
    <w:qFormat/>
    <w:rsid w:val="004C1082"/>
    <w:rPr>
      <w:rFonts w:ascii="New Baskerville" w:eastAsiaTheme="minorEastAsia" w:hAnsi="New Baskerville"/>
      <w:color w:val="auto"/>
    </w:rPr>
  </w:style>
  <w:style w:type="paragraph" w:customStyle="1" w:styleId="SubHead2">
    <w:name w:val="_SubHead2"/>
    <w:basedOn w:val="Default"/>
    <w:next w:val="Default"/>
    <w:uiPriority w:val="99"/>
    <w:qFormat/>
    <w:rsid w:val="004C1082"/>
    <w:rPr>
      <w:rFonts w:ascii="New Baskerville" w:eastAsiaTheme="minorEastAsia" w:hAnsi="New Baskerville"/>
      <w:color w:val="auto"/>
    </w:rPr>
  </w:style>
  <w:style w:type="paragraph" w:customStyle="1" w:styleId="collapsed-hide">
    <w:name w:val="collapsed-hide"/>
    <w:basedOn w:val="Normal"/>
    <w:qFormat/>
    <w:rsid w:val="004C1082"/>
    <w:pPr>
      <w:spacing w:before="100" w:beforeAutospacing="1" w:after="100" w:afterAutospacing="1" w:line="240" w:lineRule="auto"/>
    </w:pPr>
    <w:rPr>
      <w:rFonts w:ascii="Times" w:hAnsi="Times"/>
      <w:sz w:val="20"/>
      <w:szCs w:val="20"/>
    </w:rPr>
  </w:style>
  <w:style w:type="paragraph" w:customStyle="1" w:styleId="odd">
    <w:name w:val="odd"/>
    <w:basedOn w:val="Normal"/>
    <w:qFormat/>
    <w:rsid w:val="004C1082"/>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4C1082"/>
  </w:style>
  <w:style w:type="character" w:customStyle="1" w:styleId="tolocaltime">
    <w:name w:val="tolocaltime"/>
    <w:basedOn w:val="DefaultParagraphFont"/>
    <w:rsid w:val="004C1082"/>
  </w:style>
  <w:style w:type="character" w:customStyle="1" w:styleId="pb-byline">
    <w:name w:val="pb-byline"/>
    <w:basedOn w:val="DefaultParagraphFont"/>
    <w:rsid w:val="004C1082"/>
  </w:style>
  <w:style w:type="character" w:customStyle="1" w:styleId="pb-timestamp">
    <w:name w:val="pb-timestamp"/>
    <w:basedOn w:val="DefaultParagraphFont"/>
    <w:rsid w:val="004C1082"/>
  </w:style>
  <w:style w:type="character" w:customStyle="1" w:styleId="posted-on">
    <w:name w:val="posted-on"/>
    <w:basedOn w:val="DefaultParagraphFont"/>
    <w:rsid w:val="004C1082"/>
  </w:style>
  <w:style w:type="character" w:customStyle="1" w:styleId="even">
    <w:name w:val="even"/>
    <w:basedOn w:val="DefaultParagraphFont"/>
    <w:rsid w:val="004C1082"/>
  </w:style>
  <w:style w:type="character" w:customStyle="1" w:styleId="foreground">
    <w:name w:val="foreground"/>
    <w:basedOn w:val="DefaultParagraphFont"/>
    <w:rsid w:val="004C1082"/>
  </w:style>
  <w:style w:type="paragraph" w:customStyle="1" w:styleId="volissue">
    <w:name w:val="volissue"/>
    <w:basedOn w:val="Normal"/>
    <w:qFormat/>
    <w:rsid w:val="004C1082"/>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4C1082"/>
  </w:style>
  <w:style w:type="character" w:customStyle="1" w:styleId="articledate">
    <w:name w:val="articledate"/>
    <w:basedOn w:val="DefaultParagraphFont"/>
    <w:rsid w:val="004C1082"/>
  </w:style>
  <w:style w:type="character" w:customStyle="1" w:styleId="post-byline">
    <w:name w:val="post-byline"/>
    <w:basedOn w:val="DefaultParagraphFont"/>
    <w:rsid w:val="004C1082"/>
  </w:style>
  <w:style w:type="character" w:customStyle="1" w:styleId="upper">
    <w:name w:val="upper"/>
    <w:basedOn w:val="DefaultParagraphFont"/>
    <w:rsid w:val="004C1082"/>
  </w:style>
  <w:style w:type="character" w:customStyle="1" w:styleId="metadate">
    <w:name w:val="meta_date"/>
    <w:basedOn w:val="DefaultParagraphFont"/>
    <w:rsid w:val="004C1082"/>
  </w:style>
  <w:style w:type="character" w:customStyle="1" w:styleId="fa">
    <w:name w:val="fa"/>
    <w:basedOn w:val="DefaultParagraphFont"/>
    <w:rsid w:val="004C1082"/>
  </w:style>
  <w:style w:type="character" w:customStyle="1" w:styleId="longname">
    <w:name w:val="longname"/>
    <w:basedOn w:val="DefaultParagraphFont"/>
    <w:rsid w:val="004C1082"/>
  </w:style>
  <w:style w:type="character" w:customStyle="1" w:styleId="echocontainer">
    <w:name w:val="echo_container"/>
    <w:basedOn w:val="DefaultParagraphFont"/>
    <w:rsid w:val="004C1082"/>
  </w:style>
  <w:style w:type="character" w:customStyle="1" w:styleId="comment-display">
    <w:name w:val="comment-display"/>
    <w:basedOn w:val="DefaultParagraphFont"/>
    <w:rsid w:val="004C1082"/>
  </w:style>
  <w:style w:type="paragraph" w:customStyle="1" w:styleId="comment-count-label">
    <w:name w:val="comment-count-label"/>
    <w:basedOn w:val="Normal"/>
    <w:rsid w:val="004C1082"/>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4C1082"/>
  </w:style>
  <w:style w:type="character" w:customStyle="1" w:styleId="discussion-policy">
    <w:name w:val="discussion-policy"/>
    <w:basedOn w:val="DefaultParagraphFont"/>
    <w:rsid w:val="004C1082"/>
  </w:style>
  <w:style w:type="character" w:customStyle="1" w:styleId="echo-apps-conversations-streamcaption">
    <w:name w:val="echo-apps-conversations-streamcaption"/>
    <w:basedOn w:val="DefaultParagraphFont"/>
    <w:rsid w:val="004C1082"/>
  </w:style>
  <w:style w:type="character" w:customStyle="1" w:styleId="echo-streamserver-controls-stream-item-text">
    <w:name w:val="echo-streamserver-controls-stream-item-text"/>
    <w:basedOn w:val="DefaultParagraphFont"/>
    <w:rsid w:val="004C1082"/>
  </w:style>
  <w:style w:type="character" w:customStyle="1" w:styleId="echo-streamserver-controls-facepile-more">
    <w:name w:val="echo-streamserver-controls-facepile-more"/>
    <w:basedOn w:val="DefaultParagraphFont"/>
    <w:rsid w:val="004C1082"/>
  </w:style>
  <w:style w:type="character" w:customStyle="1" w:styleId="echo-primaryfont">
    <w:name w:val="echo-primaryfont"/>
    <w:basedOn w:val="DefaultParagraphFont"/>
    <w:rsid w:val="004C1082"/>
  </w:style>
  <w:style w:type="character" w:customStyle="1" w:styleId="section">
    <w:name w:val="section"/>
    <w:basedOn w:val="DefaultParagraphFont"/>
    <w:rsid w:val="004C1082"/>
  </w:style>
  <w:style w:type="character" w:customStyle="1" w:styleId="wpsr-txt-headline">
    <w:name w:val="wpsr-txt-headline"/>
    <w:basedOn w:val="DefaultParagraphFont"/>
    <w:rsid w:val="004C1082"/>
  </w:style>
  <w:style w:type="character" w:customStyle="1" w:styleId="asset-metabar-author">
    <w:name w:val="asset-metabar-author"/>
    <w:basedOn w:val="DefaultParagraphFont"/>
    <w:rsid w:val="004C1082"/>
  </w:style>
  <w:style w:type="character" w:customStyle="1" w:styleId="asset-metabar-time">
    <w:name w:val="asset-metabar-time"/>
    <w:basedOn w:val="DefaultParagraphFont"/>
    <w:rsid w:val="004C1082"/>
  </w:style>
  <w:style w:type="character" w:customStyle="1" w:styleId="eza-dateline">
    <w:name w:val="eza-dateline"/>
    <w:basedOn w:val="DefaultParagraphFont"/>
    <w:rsid w:val="004C1082"/>
  </w:style>
  <w:style w:type="character" w:customStyle="1" w:styleId="eza-authors">
    <w:name w:val="eza-authors"/>
    <w:basedOn w:val="DefaultParagraphFont"/>
    <w:rsid w:val="004C1082"/>
  </w:style>
  <w:style w:type="character" w:customStyle="1" w:styleId="csmstaff">
    <w:name w:val="csm_staff"/>
    <w:basedOn w:val="DefaultParagraphFont"/>
    <w:rsid w:val="004C1082"/>
  </w:style>
  <w:style w:type="paragraph" w:customStyle="1" w:styleId="mol-para-with-font">
    <w:name w:val="mol-para-with-font"/>
    <w:basedOn w:val="Normal"/>
    <w:rsid w:val="004C1082"/>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4C1082"/>
  </w:style>
  <w:style w:type="character" w:customStyle="1" w:styleId="byline-text">
    <w:name w:val="byline-text"/>
    <w:basedOn w:val="DefaultParagraphFont"/>
    <w:rsid w:val="004C1082"/>
  </w:style>
  <w:style w:type="character" w:customStyle="1" w:styleId="itemauthor">
    <w:name w:val="itemauthor"/>
    <w:basedOn w:val="DefaultParagraphFont"/>
    <w:rsid w:val="004C1082"/>
  </w:style>
  <w:style w:type="character" w:customStyle="1" w:styleId="itemdatecreated">
    <w:name w:val="itemdatecreated"/>
    <w:basedOn w:val="DefaultParagraphFont"/>
    <w:rsid w:val="004C1082"/>
  </w:style>
  <w:style w:type="character" w:customStyle="1" w:styleId="slug-metadata-note">
    <w:name w:val="slug-metadata-note"/>
    <w:basedOn w:val="DefaultParagraphFont"/>
    <w:rsid w:val="004C1082"/>
  </w:style>
  <w:style w:type="character" w:customStyle="1" w:styleId="drop-capped">
    <w:name w:val="drop-capped"/>
    <w:basedOn w:val="DefaultParagraphFont"/>
    <w:rsid w:val="004C1082"/>
  </w:style>
  <w:style w:type="paragraph" w:customStyle="1" w:styleId="articleopinion-standfirst">
    <w:name w:val="articleopinion-standfirst"/>
    <w:basedOn w:val="Normal"/>
    <w:rsid w:val="004C1082"/>
    <w:pPr>
      <w:spacing w:before="100" w:beforeAutospacing="1" w:after="100" w:afterAutospacing="1" w:line="240" w:lineRule="auto"/>
    </w:pPr>
    <w:rPr>
      <w:rFonts w:ascii="Times" w:hAnsi="Times"/>
      <w:sz w:val="20"/>
      <w:szCs w:val="20"/>
    </w:rPr>
  </w:style>
  <w:style w:type="paragraph" w:customStyle="1" w:styleId="snippet">
    <w:name w:val="snippet"/>
    <w:basedOn w:val="Normal"/>
    <w:rsid w:val="004C1082"/>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4C1082"/>
  </w:style>
  <w:style w:type="character" w:customStyle="1" w:styleId="view-count">
    <w:name w:val="view-count"/>
    <w:basedOn w:val="DefaultParagraphFont"/>
    <w:rsid w:val="004C1082"/>
  </w:style>
  <w:style w:type="character" w:customStyle="1" w:styleId="rupee">
    <w:name w:val="rupee"/>
    <w:basedOn w:val="DefaultParagraphFont"/>
    <w:rsid w:val="004C1082"/>
  </w:style>
  <w:style w:type="character" w:customStyle="1" w:styleId="grey1">
    <w:name w:val="grey1"/>
    <w:basedOn w:val="DefaultParagraphFont"/>
    <w:rsid w:val="004C1082"/>
  </w:style>
  <w:style w:type="paragraph" w:customStyle="1" w:styleId="Pa13">
    <w:name w:val="Pa13"/>
    <w:basedOn w:val="Default"/>
    <w:next w:val="Default"/>
    <w:uiPriority w:val="99"/>
    <w:rsid w:val="004C1082"/>
    <w:pPr>
      <w:spacing w:line="201" w:lineRule="atLeast"/>
    </w:pPr>
    <w:rPr>
      <w:rFonts w:eastAsiaTheme="minorEastAsia"/>
      <w:color w:val="auto"/>
    </w:rPr>
  </w:style>
  <w:style w:type="paragraph" w:customStyle="1" w:styleId="Pa14">
    <w:name w:val="Pa14"/>
    <w:basedOn w:val="Default"/>
    <w:next w:val="Default"/>
    <w:uiPriority w:val="99"/>
    <w:qFormat/>
    <w:rsid w:val="004C1082"/>
    <w:pPr>
      <w:spacing w:line="241" w:lineRule="atLeast"/>
    </w:pPr>
    <w:rPr>
      <w:rFonts w:eastAsiaTheme="minorEastAsia"/>
      <w:color w:val="auto"/>
    </w:rPr>
  </w:style>
  <w:style w:type="paragraph" w:customStyle="1" w:styleId="Pa9">
    <w:name w:val="Pa9"/>
    <w:basedOn w:val="Default"/>
    <w:next w:val="Default"/>
    <w:uiPriority w:val="99"/>
    <w:rsid w:val="004C1082"/>
    <w:pPr>
      <w:spacing w:line="241" w:lineRule="atLeast"/>
    </w:pPr>
    <w:rPr>
      <w:rFonts w:ascii="Gill Sans" w:eastAsiaTheme="minorEastAsia" w:hAnsi="Gill Sans"/>
      <w:color w:val="auto"/>
    </w:rPr>
  </w:style>
  <w:style w:type="character" w:customStyle="1" w:styleId="bureau">
    <w:name w:val="bureau"/>
    <w:basedOn w:val="DefaultParagraphFont"/>
    <w:rsid w:val="004C1082"/>
  </w:style>
  <w:style w:type="character" w:customStyle="1" w:styleId="reporttitle">
    <w:name w:val="report_title"/>
    <w:basedOn w:val="DefaultParagraphFont"/>
    <w:rsid w:val="004C1082"/>
  </w:style>
  <w:style w:type="character" w:customStyle="1" w:styleId="documenttype-longreleases">
    <w:name w:val="document_type_-_long_releases"/>
    <w:basedOn w:val="DefaultParagraphFont"/>
    <w:rsid w:val="004C1082"/>
  </w:style>
  <w:style w:type="character" w:customStyle="1" w:styleId="alt-date">
    <w:name w:val="alt-date"/>
    <w:basedOn w:val="DefaultParagraphFont"/>
    <w:rsid w:val="004C1082"/>
  </w:style>
  <w:style w:type="character" w:customStyle="1" w:styleId="entry-byline">
    <w:name w:val="entry-byline"/>
    <w:basedOn w:val="DefaultParagraphFont"/>
    <w:rsid w:val="004C1082"/>
  </w:style>
  <w:style w:type="character" w:customStyle="1" w:styleId="taglinecontrib">
    <w:name w:val="tagline_contrib"/>
    <w:basedOn w:val="DefaultParagraphFont"/>
    <w:rsid w:val="004C1082"/>
  </w:style>
  <w:style w:type="character" w:customStyle="1" w:styleId="articledate0">
    <w:name w:val="article_date"/>
    <w:basedOn w:val="DefaultParagraphFont"/>
    <w:rsid w:val="004C1082"/>
  </w:style>
  <w:style w:type="paragraph" w:customStyle="1" w:styleId="hg-daily">
    <w:name w:val="hg-daily"/>
    <w:basedOn w:val="Normal"/>
    <w:rsid w:val="004C1082"/>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4C1082"/>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4C1082"/>
  </w:style>
  <w:style w:type="character" w:customStyle="1" w:styleId="text-label">
    <w:name w:val="text-label"/>
    <w:basedOn w:val="DefaultParagraphFont"/>
    <w:rsid w:val="004C1082"/>
  </w:style>
  <w:style w:type="character" w:customStyle="1" w:styleId="metad">
    <w:name w:val="metad"/>
    <w:rsid w:val="004C1082"/>
  </w:style>
  <w:style w:type="character" w:customStyle="1" w:styleId="justify1">
    <w:name w:val="justify1"/>
    <w:rsid w:val="004C1082"/>
  </w:style>
  <w:style w:type="paragraph" w:customStyle="1" w:styleId="TOC3Char">
    <w:name w:val="TOC 3 Char"/>
    <w:basedOn w:val="Normal"/>
    <w:next w:val="Normal"/>
    <w:rsid w:val="004C1082"/>
    <w:pPr>
      <w:spacing w:after="0" w:line="240" w:lineRule="auto"/>
    </w:pPr>
    <w:rPr>
      <w:rFonts w:eastAsia="Times New Roman"/>
      <w:sz w:val="24"/>
      <w:szCs w:val="20"/>
    </w:rPr>
  </w:style>
  <w:style w:type="paragraph" w:customStyle="1" w:styleId="TOC1Char">
    <w:name w:val="TOC 1 Char"/>
    <w:basedOn w:val="Normal"/>
    <w:next w:val="Normal"/>
    <w:rsid w:val="004C1082"/>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4C1082"/>
    <w:pPr>
      <w:spacing w:after="0" w:line="240" w:lineRule="auto"/>
      <w:jc w:val="both"/>
    </w:pPr>
    <w:rPr>
      <w:rFonts w:eastAsia="Times New Roman"/>
      <w:i/>
      <w:iCs/>
      <w:color w:val="000000"/>
    </w:rPr>
  </w:style>
  <w:style w:type="character" w:customStyle="1" w:styleId="MediumGrid11">
    <w:name w:val="Medium Grid 11"/>
    <w:uiPriority w:val="99"/>
    <w:rsid w:val="004C1082"/>
    <w:rPr>
      <w:color w:val="808080"/>
    </w:rPr>
  </w:style>
  <w:style w:type="paragraph" w:customStyle="1" w:styleId="PlaceholderText2">
    <w:name w:val="Placeholder Text2"/>
    <w:basedOn w:val="Normal"/>
    <w:uiPriority w:val="99"/>
    <w:rsid w:val="004C1082"/>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4C1082"/>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4C1082"/>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4C1082"/>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4C1082"/>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4C1082"/>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4C1082"/>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4C1082"/>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4C1082"/>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4C1082"/>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4C1082"/>
  </w:style>
  <w:style w:type="character" w:customStyle="1" w:styleId="s2">
    <w:name w:val="s2"/>
    <w:basedOn w:val="DefaultParagraphFont"/>
    <w:rsid w:val="004C1082"/>
  </w:style>
  <w:style w:type="character" w:customStyle="1" w:styleId="s1">
    <w:name w:val="s1"/>
    <w:basedOn w:val="DefaultParagraphFont"/>
    <w:rsid w:val="004C1082"/>
  </w:style>
  <w:style w:type="paragraph" w:customStyle="1" w:styleId="LanguageEditing">
    <w:name w:val="Language Editing"/>
    <w:basedOn w:val="Normal"/>
    <w:link w:val="LanguageEditingChar"/>
    <w:qFormat/>
    <w:rsid w:val="004C1082"/>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4C1082"/>
    <w:rPr>
      <w:rFonts w:ascii="Calibri" w:eastAsia="Times New Roman" w:hAnsi="Calibri"/>
      <w:strike/>
      <w:sz w:val="22"/>
    </w:rPr>
  </w:style>
  <w:style w:type="character" w:customStyle="1" w:styleId="action-menu-toggled-item">
    <w:name w:val="action-menu-toggled-item"/>
    <w:basedOn w:val="DefaultParagraphFont"/>
    <w:rsid w:val="004C1082"/>
    <w:rPr>
      <w:rFonts w:ascii="Times New Roman" w:hAnsi="Times New Roman"/>
    </w:rPr>
  </w:style>
  <w:style w:type="character" w:customStyle="1" w:styleId="1Tag">
    <w:name w:val="1) Tag"/>
    <w:rsid w:val="004C108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4C108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4C108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4C108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4C108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4C1082"/>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4C1082"/>
    <w:rPr>
      <w:rFonts w:ascii="Calibri" w:eastAsia="Times New Roman" w:hAnsi="Calibri"/>
      <w:b/>
      <w:caps/>
      <w:sz w:val="40"/>
      <w:szCs w:val="40"/>
    </w:rPr>
  </w:style>
  <w:style w:type="paragraph" w:customStyle="1" w:styleId="Strikethrough0">
    <w:name w:val="Strikethrough"/>
    <w:basedOn w:val="Normal"/>
    <w:link w:val="StrikethroughChar"/>
    <w:qFormat/>
    <w:rsid w:val="004C1082"/>
    <w:pPr>
      <w:spacing w:after="0" w:line="240" w:lineRule="auto"/>
    </w:pPr>
    <w:rPr>
      <w:strike/>
    </w:rPr>
  </w:style>
  <w:style w:type="character" w:customStyle="1" w:styleId="StrikethroughChar">
    <w:name w:val="Strikethrough Char"/>
    <w:basedOn w:val="DefaultParagraphFont"/>
    <w:link w:val="Strikethrough0"/>
    <w:rsid w:val="004C1082"/>
    <w:rPr>
      <w:rFonts w:ascii="Calibri" w:hAnsi="Calibri"/>
      <w:strike/>
      <w:sz w:val="22"/>
    </w:rPr>
  </w:style>
  <w:style w:type="character" w:styleId="SubtleReference">
    <w:name w:val="Subtle Reference"/>
    <w:basedOn w:val="DefaultParagraphFont"/>
    <w:uiPriority w:val="31"/>
    <w:rsid w:val="004C1082"/>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4C1082"/>
    <w:pPr>
      <w:spacing w:after="0" w:line="240" w:lineRule="auto"/>
    </w:pPr>
    <w:rPr>
      <w:rFonts w:asciiTheme="minorHAnsi" w:hAnsiTheme="minorHAnsi"/>
      <w:bCs/>
    </w:rPr>
  </w:style>
  <w:style w:type="character" w:customStyle="1" w:styleId="BoxBoldUnderline">
    <w:name w:val="Box Bold Underline"/>
    <w:rsid w:val="004C108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4C1082"/>
    <w:pPr>
      <w:spacing w:after="0" w:line="240" w:lineRule="auto"/>
    </w:pPr>
    <w:rPr>
      <w:rFonts w:eastAsia="Times New Roman"/>
      <w:sz w:val="24"/>
    </w:rPr>
  </w:style>
  <w:style w:type="character" w:customStyle="1" w:styleId="NormalF6Char">
    <w:name w:val="Normal F6 Char"/>
    <w:link w:val="NormalF6"/>
    <w:rsid w:val="004C1082"/>
    <w:rPr>
      <w:rFonts w:ascii="Calibri" w:eastAsia="Times New Roman" w:hAnsi="Calibri"/>
    </w:rPr>
  </w:style>
  <w:style w:type="paragraph" w:customStyle="1" w:styleId="TagNew">
    <w:name w:val="Tag New"/>
    <w:qFormat/>
    <w:rsid w:val="004C1082"/>
    <w:rPr>
      <w:rFonts w:ascii="Times New Roman" w:hAnsi="Times New Roman" w:cs="Times New Roman"/>
      <w:b/>
      <w:szCs w:val="20"/>
    </w:rPr>
  </w:style>
  <w:style w:type="character" w:customStyle="1" w:styleId="Styleunderline11ptBoldBorderSinglesolidlineAuto">
    <w:name w:val="Style underline + 11 pt Bold Border: : (Single solid line Auto ..."/>
    <w:rsid w:val="004C1082"/>
    <w:rPr>
      <w:b/>
      <w:bCs/>
      <w:sz w:val="20"/>
      <w:u w:val="single"/>
      <w:bdr w:val="single" w:sz="4" w:space="0" w:color="auto"/>
    </w:rPr>
  </w:style>
  <w:style w:type="character" w:customStyle="1" w:styleId="postby">
    <w:name w:val="post_by"/>
    <w:rsid w:val="004C1082"/>
  </w:style>
  <w:style w:type="character" w:customStyle="1" w:styleId="postdate">
    <w:name w:val="post_date"/>
    <w:rsid w:val="004C1082"/>
  </w:style>
  <w:style w:type="character" w:customStyle="1" w:styleId="moretop">
    <w:name w:val="more_top"/>
    <w:rsid w:val="004C1082"/>
  </w:style>
  <w:style w:type="paragraph" w:customStyle="1" w:styleId="TagNew0">
    <w:name w:val="Tag_New"/>
    <w:qFormat/>
    <w:rsid w:val="004C1082"/>
    <w:rPr>
      <w:rFonts w:ascii="Times New Roman" w:eastAsia="Malgun Gothic" w:hAnsi="Times New Roman" w:cs="Times New Roman"/>
      <w:b/>
      <w:bCs/>
      <w:szCs w:val="26"/>
    </w:rPr>
  </w:style>
  <w:style w:type="paragraph" w:customStyle="1" w:styleId="TagNew1">
    <w:name w:val="Tag+New"/>
    <w:qFormat/>
    <w:rsid w:val="004C1082"/>
    <w:rPr>
      <w:rFonts w:ascii="Times New Roman" w:eastAsia="Calibri" w:hAnsi="Times New Roman" w:cs="Times New Roman"/>
      <w:b/>
      <w:szCs w:val="22"/>
    </w:rPr>
  </w:style>
  <w:style w:type="paragraph" w:customStyle="1" w:styleId="cnnstorypgraphtxt">
    <w:name w:val="cnn_storypgraphtxt"/>
    <w:basedOn w:val="Normal"/>
    <w:rsid w:val="004C1082"/>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4C1082"/>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4C1082"/>
    <w:rPr>
      <w:rFonts w:ascii="Times New Roman" w:hAnsi="Times New Roman"/>
      <w:sz w:val="20"/>
      <w:szCs w:val="20"/>
      <w:u w:val="single"/>
    </w:rPr>
  </w:style>
  <w:style w:type="character" w:customStyle="1" w:styleId="allocatoragentsleft">
    <w:name w:val="al_locatoragentsleft"/>
    <w:basedOn w:val="DefaultParagraphFont"/>
    <w:rsid w:val="004C1082"/>
  </w:style>
  <w:style w:type="character" w:customStyle="1" w:styleId="Style12ptBoldUnderline1">
    <w:name w:val="Style 12 pt Bold Underline1"/>
    <w:rsid w:val="004C1082"/>
    <w:rPr>
      <w:b/>
      <w:bCs/>
      <w:sz w:val="24"/>
      <w:u w:val="single"/>
    </w:rPr>
  </w:style>
  <w:style w:type="paragraph" w:customStyle="1" w:styleId="Carding">
    <w:name w:val="Carding"/>
    <w:basedOn w:val="Normal"/>
    <w:uiPriority w:val="99"/>
    <w:qFormat/>
    <w:rsid w:val="004C1082"/>
    <w:pPr>
      <w:spacing w:after="0" w:line="240" w:lineRule="auto"/>
    </w:pPr>
    <w:rPr>
      <w:rFonts w:eastAsia="Times New Roman"/>
      <w:sz w:val="18"/>
    </w:rPr>
  </w:style>
  <w:style w:type="character" w:customStyle="1" w:styleId="aunderline1">
    <w:name w:val="aunderline"/>
    <w:qFormat/>
    <w:rsid w:val="004C1082"/>
    <w:rPr>
      <w:rFonts w:ascii="Times New Roman" w:hAnsi="Times New Roman"/>
      <w:sz w:val="20"/>
      <w:szCs w:val="24"/>
      <w:u w:val="thick"/>
    </w:rPr>
  </w:style>
  <w:style w:type="character" w:customStyle="1" w:styleId="StyleStyle4CharTimesNewRoman11ptBold">
    <w:name w:val="Style Style4 Char + Times New Roman 11 pt Bold"/>
    <w:rsid w:val="004C1082"/>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4C1082"/>
  </w:style>
  <w:style w:type="character" w:customStyle="1" w:styleId="sensecontent">
    <w:name w:val="sense_content"/>
    <w:basedOn w:val="DefaultParagraphFont"/>
    <w:rsid w:val="004C1082"/>
  </w:style>
  <w:style w:type="character" w:customStyle="1" w:styleId="vi">
    <w:name w:val="vi"/>
    <w:basedOn w:val="DefaultParagraphFont"/>
    <w:rsid w:val="004C1082"/>
  </w:style>
  <w:style w:type="character" w:customStyle="1" w:styleId="pagetitle0">
    <w:name w:val="pagetitle"/>
    <w:basedOn w:val="DefaultParagraphFont"/>
    <w:rsid w:val="004C1082"/>
  </w:style>
  <w:style w:type="paragraph" w:customStyle="1" w:styleId="NormalWeb8">
    <w:name w:val="Normal (Web)8"/>
    <w:basedOn w:val="Normal"/>
    <w:uiPriority w:val="99"/>
    <w:qFormat/>
    <w:rsid w:val="004C1082"/>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4C1082"/>
    <w:rPr>
      <w:rFonts w:cs="Arial"/>
      <w:b/>
      <w:bCs/>
      <w:iCs/>
      <w:sz w:val="24"/>
      <w:szCs w:val="28"/>
      <w:lang w:val="en-US" w:eastAsia="en-US" w:bidi="ar-SA"/>
    </w:rPr>
  </w:style>
  <w:style w:type="character" w:customStyle="1" w:styleId="StyleUnderlineCharTimesBold">
    <w:name w:val="Style Underline Char + Times Bold"/>
    <w:rsid w:val="004C1082"/>
    <w:rPr>
      <w:rFonts w:ascii="Times" w:hAnsi="Times"/>
      <w:b w:val="0"/>
      <w:bCs/>
      <w:sz w:val="20"/>
      <w:u w:val="single"/>
    </w:rPr>
  </w:style>
  <w:style w:type="character" w:customStyle="1" w:styleId="blubigktbiz">
    <w:name w:val="blubigktbiz"/>
    <w:rsid w:val="004C1082"/>
  </w:style>
  <w:style w:type="character" w:customStyle="1" w:styleId="Style4CharChar">
    <w:name w:val="Style4 Char Char"/>
    <w:rsid w:val="004C1082"/>
    <w:rPr>
      <w:rFonts w:ascii="Arial Narrow" w:hAnsi="Arial Narrow"/>
      <w:noProof w:val="0"/>
      <w:szCs w:val="24"/>
      <w:u w:val="single"/>
      <w:lang w:val="en-US" w:eastAsia="en-US" w:bidi="ar-SA"/>
    </w:rPr>
  </w:style>
  <w:style w:type="character" w:customStyle="1" w:styleId="StyleEmphasisArial12ptBold">
    <w:name w:val="Style Emphasis + Arial 12 pt Bold"/>
    <w:rsid w:val="004C1082"/>
    <w:rPr>
      <w:rFonts w:ascii="Arial" w:hAnsi="Arial"/>
      <w:b/>
      <w:bCs/>
      <w:i/>
      <w:iCs/>
      <w:sz w:val="24"/>
    </w:rPr>
  </w:style>
  <w:style w:type="character" w:customStyle="1" w:styleId="super">
    <w:name w:val="super"/>
    <w:rsid w:val="004C1082"/>
  </w:style>
  <w:style w:type="character" w:customStyle="1" w:styleId="text30">
    <w:name w:val="text30"/>
    <w:rsid w:val="004C1082"/>
  </w:style>
  <w:style w:type="character" w:customStyle="1" w:styleId="uppercase">
    <w:name w:val="uppercase"/>
    <w:rsid w:val="004C1082"/>
  </w:style>
  <w:style w:type="character" w:customStyle="1" w:styleId="mainbody1">
    <w:name w:val="mainbody1"/>
    <w:rsid w:val="004C1082"/>
    <w:rPr>
      <w:rFonts w:ascii="Verdana" w:hAnsi="Verdana" w:hint="default"/>
      <w:color w:val="000000"/>
      <w:sz w:val="22"/>
      <w:szCs w:val="22"/>
    </w:rPr>
  </w:style>
  <w:style w:type="paragraph" w:customStyle="1" w:styleId="author-credentials">
    <w:name w:val="author-credentials"/>
    <w:basedOn w:val="Normal"/>
    <w:qFormat/>
    <w:rsid w:val="004C1082"/>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4C1082"/>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4C1082"/>
    <w:rPr>
      <w:b/>
      <w:bCs/>
      <w:u w:val="single"/>
    </w:rPr>
  </w:style>
  <w:style w:type="paragraph" w:customStyle="1" w:styleId="StyleUnderlined11ptBold">
    <w:name w:val="Style Underlined + 11 pt Bold"/>
    <w:basedOn w:val="underlined"/>
    <w:link w:val="StyleUnderlined11ptBoldChar"/>
    <w:qFormat/>
    <w:rsid w:val="004C1082"/>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4C108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4C1082"/>
    <w:rPr>
      <w:rFonts w:cs="Arial"/>
      <w:bCs/>
      <w:szCs w:val="26"/>
      <w:u w:val="single"/>
      <w:lang w:val="en-US" w:eastAsia="en-US" w:bidi="ar-SA"/>
    </w:rPr>
  </w:style>
  <w:style w:type="character" w:customStyle="1" w:styleId="StyleUnderlinePatternClearYellow">
    <w:name w:val="Style Underline Pattern: Clear (Yellow)"/>
    <w:basedOn w:val="DefaultParagraphFont"/>
    <w:rsid w:val="004C1082"/>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4C1082"/>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4C1082"/>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4C1082"/>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4C1082"/>
    <w:rPr>
      <w:b w:val="0"/>
      <w:bCs/>
      <w:u w:val="single"/>
    </w:rPr>
  </w:style>
  <w:style w:type="character" w:customStyle="1" w:styleId="formatp">
    <w:name w:val="formatp"/>
    <w:rsid w:val="004C1082"/>
  </w:style>
  <w:style w:type="character" w:customStyle="1" w:styleId="yshortcutscs4-ndcor">
    <w:name w:val="yshortcuts cs4-ndcor"/>
    <w:rsid w:val="004C1082"/>
  </w:style>
  <w:style w:type="character" w:customStyle="1" w:styleId="price">
    <w:name w:val="price"/>
    <w:rsid w:val="004C1082"/>
  </w:style>
  <w:style w:type="character" w:customStyle="1" w:styleId="price-change">
    <w:name w:val="price-change"/>
    <w:rsid w:val="004C1082"/>
  </w:style>
  <w:style w:type="character" w:customStyle="1" w:styleId="percent-change">
    <w:name w:val="percent-change"/>
    <w:rsid w:val="004C1082"/>
  </w:style>
  <w:style w:type="character" w:customStyle="1" w:styleId="bibfont">
    <w:name w:val="bibfont"/>
    <w:rsid w:val="004C1082"/>
    <w:rPr>
      <w:rFonts w:cs="Times New Roman"/>
    </w:rPr>
  </w:style>
  <w:style w:type="paragraph" w:customStyle="1" w:styleId="underlined1">
    <w:name w:val="underlined1"/>
    <w:next w:val="Normal"/>
    <w:autoRedefine/>
    <w:rsid w:val="004C1082"/>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4C1082"/>
    <w:rPr>
      <w:rFonts w:eastAsia="Times New Roman"/>
      <w:b/>
      <w:sz w:val="24"/>
      <w:lang w:val="x-none" w:eastAsia="x-none"/>
    </w:rPr>
  </w:style>
  <w:style w:type="character" w:customStyle="1" w:styleId="SourceBoldedChar">
    <w:name w:val="Source Bolded Char"/>
    <w:link w:val="SourceBolded"/>
    <w:rsid w:val="004C1082"/>
    <w:rPr>
      <w:rFonts w:ascii="Calibri" w:eastAsia="Times New Roman" w:hAnsi="Calibri"/>
      <w:b/>
      <w:lang w:val="x-none" w:eastAsia="x-none"/>
    </w:rPr>
  </w:style>
  <w:style w:type="paragraph" w:customStyle="1" w:styleId="CardDownSize">
    <w:name w:val="CardDownSize"/>
    <w:basedOn w:val="Normal"/>
    <w:link w:val="CardDownSizeChar"/>
    <w:rsid w:val="004C1082"/>
    <w:pPr>
      <w:spacing w:after="0" w:line="240" w:lineRule="auto"/>
    </w:pPr>
    <w:rPr>
      <w:rFonts w:eastAsia="Calibri"/>
      <w:szCs w:val="20"/>
      <w:lang w:val="x-none" w:eastAsia="x-none"/>
    </w:rPr>
  </w:style>
  <w:style w:type="character" w:customStyle="1" w:styleId="CardDownSizeChar">
    <w:name w:val="CardDownSize Char"/>
    <w:link w:val="CardDownSize"/>
    <w:rsid w:val="004C1082"/>
    <w:rPr>
      <w:rFonts w:ascii="Calibri" w:eastAsia="Calibri" w:hAnsi="Calibri"/>
      <w:sz w:val="22"/>
      <w:szCs w:val="20"/>
      <w:lang w:val="x-none" w:eastAsia="x-none"/>
    </w:rPr>
  </w:style>
  <w:style w:type="paragraph" w:customStyle="1" w:styleId="Citation10">
    <w:name w:val="Citation1"/>
    <w:basedOn w:val="Normal"/>
    <w:link w:val="Citation1Char"/>
    <w:qFormat/>
    <w:rsid w:val="004C1082"/>
    <w:pPr>
      <w:spacing w:after="0" w:line="240" w:lineRule="auto"/>
    </w:pPr>
    <w:rPr>
      <w:rFonts w:eastAsia="Calibri"/>
      <w:b/>
      <w:sz w:val="24"/>
      <w:u w:val="single"/>
      <w:lang w:val="x-none" w:eastAsia="x-none"/>
    </w:rPr>
  </w:style>
  <w:style w:type="character" w:customStyle="1" w:styleId="Citation1Char">
    <w:name w:val="Citation1 Char"/>
    <w:link w:val="Citation10"/>
    <w:rsid w:val="004C1082"/>
    <w:rPr>
      <w:rFonts w:ascii="Calibri" w:eastAsia="Calibri" w:hAnsi="Calibri"/>
      <w:b/>
      <w:u w:val="single"/>
      <w:lang w:val="x-none" w:eastAsia="x-none"/>
    </w:rPr>
  </w:style>
  <w:style w:type="character" w:customStyle="1" w:styleId="TaglineChar">
    <w:name w:val="Tagline Char"/>
    <w:link w:val="Tagline0"/>
    <w:rsid w:val="004C1082"/>
    <w:rPr>
      <w:rFonts w:ascii="Calibri" w:hAnsi="Calibri"/>
      <w:b/>
      <w:sz w:val="22"/>
    </w:rPr>
  </w:style>
  <w:style w:type="character" w:customStyle="1" w:styleId="boldciteChar1">
    <w:name w:val="bold cite Char1"/>
    <w:rsid w:val="004C1082"/>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4C1082"/>
  </w:style>
  <w:style w:type="character" w:customStyle="1" w:styleId="leveluptitle">
    <w:name w:val="leveluptitle"/>
    <w:basedOn w:val="DefaultParagraphFont"/>
    <w:rsid w:val="004C1082"/>
  </w:style>
  <w:style w:type="character" w:customStyle="1" w:styleId="Irrelevant6fontChar">
    <w:name w:val="Irrelevant (6 font) Char"/>
    <w:basedOn w:val="DefaultParagraphFont"/>
    <w:link w:val="Irrelevant6font"/>
    <w:rsid w:val="004C1082"/>
    <w:rPr>
      <w:rFonts w:ascii="Calibri" w:eastAsia="Calibri" w:hAnsi="Calibri"/>
      <w:sz w:val="12"/>
      <w:szCs w:val="12"/>
    </w:rPr>
  </w:style>
  <w:style w:type="numbering" w:customStyle="1" w:styleId="NoList11111">
    <w:name w:val="No List11111"/>
    <w:next w:val="NoList"/>
    <w:uiPriority w:val="99"/>
    <w:semiHidden/>
    <w:unhideWhenUsed/>
    <w:rsid w:val="004C1082"/>
  </w:style>
  <w:style w:type="paragraph" w:customStyle="1" w:styleId="Non-NavPanelTag">
    <w:name w:val="Non-Nav Panel Tag"/>
    <w:basedOn w:val="Normal"/>
    <w:qFormat/>
    <w:rsid w:val="004C1082"/>
    <w:pPr>
      <w:spacing w:after="0" w:line="240" w:lineRule="auto"/>
    </w:pPr>
    <w:rPr>
      <w:b/>
    </w:rPr>
  </w:style>
  <w:style w:type="character" w:customStyle="1" w:styleId="Hyperlink3">
    <w:name w:val="Hyperlink.3"/>
    <w:basedOn w:val="DefaultParagraphFont"/>
    <w:rsid w:val="004C1082"/>
    <w:rPr>
      <w:sz w:val="18"/>
      <w:szCs w:val="18"/>
    </w:rPr>
  </w:style>
  <w:style w:type="character" w:customStyle="1" w:styleId="Hyperlink40">
    <w:name w:val="Hyperlink.4"/>
    <w:basedOn w:val="DefaultParagraphFont"/>
    <w:rsid w:val="004C1082"/>
    <w:rPr>
      <w:sz w:val="18"/>
      <w:szCs w:val="18"/>
    </w:rPr>
  </w:style>
  <w:style w:type="character" w:customStyle="1" w:styleId="SmallCharChar">
    <w:name w:val="Small Char Char"/>
    <w:basedOn w:val="DefaultParagraphFont"/>
    <w:rsid w:val="004C1082"/>
    <w:rPr>
      <w:sz w:val="17"/>
      <w:szCs w:val="24"/>
      <w:lang w:val="en-US" w:eastAsia="en-US" w:bidi="ar-SA"/>
    </w:rPr>
  </w:style>
  <w:style w:type="paragraph" w:customStyle="1" w:styleId="TagsFutura">
    <w:name w:val="TagsFutura"/>
    <w:basedOn w:val="Normal"/>
    <w:next w:val="Cites"/>
    <w:rsid w:val="004C1082"/>
    <w:pPr>
      <w:spacing w:after="0" w:line="240" w:lineRule="auto"/>
    </w:pPr>
    <w:rPr>
      <w:rFonts w:ascii="Futura" w:eastAsia="Times" w:hAnsi="Futura"/>
      <w:b/>
      <w:caps/>
      <w:sz w:val="18"/>
      <w:szCs w:val="20"/>
    </w:rPr>
  </w:style>
  <w:style w:type="paragraph" w:customStyle="1" w:styleId="DebateTag0">
    <w:name w:val="DebateTag"/>
    <w:basedOn w:val="Normal"/>
    <w:qFormat/>
    <w:rsid w:val="004C1082"/>
    <w:pPr>
      <w:spacing w:after="0" w:line="240" w:lineRule="auto"/>
    </w:pPr>
    <w:rPr>
      <w:rFonts w:eastAsia="Calibri"/>
      <w:b/>
    </w:rPr>
  </w:style>
  <w:style w:type="character" w:customStyle="1" w:styleId="Intemphasis">
    <w:name w:val="Intemphasis"/>
    <w:uiPriority w:val="1"/>
    <w:qFormat/>
    <w:rsid w:val="004C1082"/>
    <w:rPr>
      <w:rFonts w:ascii="Cambria" w:hAnsi="Cambria"/>
      <w:b/>
      <w:sz w:val="20"/>
      <w:u w:val="single"/>
      <w:bdr w:val="single" w:sz="4" w:space="0" w:color="auto"/>
      <w:shd w:val="pct25" w:color="auto" w:fill="auto"/>
    </w:rPr>
  </w:style>
  <w:style w:type="paragraph" w:customStyle="1" w:styleId="Heading42">
    <w:name w:val="Heading 42"/>
    <w:basedOn w:val="Normal"/>
    <w:qFormat/>
    <w:rsid w:val="004C1082"/>
    <w:pPr>
      <w:spacing w:after="0" w:line="240" w:lineRule="auto"/>
    </w:pPr>
    <w:rPr>
      <w:rFonts w:eastAsia="Times New Roman"/>
    </w:rPr>
  </w:style>
  <w:style w:type="paragraph" w:customStyle="1" w:styleId="DebateNormal">
    <w:name w:val="DebateNormal"/>
    <w:basedOn w:val="Normal"/>
    <w:link w:val="DebateNormalChar"/>
    <w:qFormat/>
    <w:rsid w:val="004C1082"/>
    <w:pPr>
      <w:spacing w:after="0" w:line="276" w:lineRule="auto"/>
    </w:pPr>
    <w:rPr>
      <w:rFonts w:eastAsia="Calibri"/>
      <w:szCs w:val="20"/>
    </w:rPr>
  </w:style>
  <w:style w:type="character" w:customStyle="1" w:styleId="DebateNormalChar">
    <w:name w:val="DebateNormal Char"/>
    <w:basedOn w:val="DefaultParagraphFont"/>
    <w:link w:val="DebateNormal"/>
    <w:rsid w:val="004C1082"/>
    <w:rPr>
      <w:rFonts w:ascii="Calibri" w:eastAsia="Calibri" w:hAnsi="Calibri"/>
      <w:sz w:val="22"/>
      <w:szCs w:val="20"/>
    </w:rPr>
  </w:style>
  <w:style w:type="paragraph" w:customStyle="1" w:styleId="DebateEmphasis">
    <w:name w:val="DebateEmphasis"/>
    <w:basedOn w:val="Normal"/>
    <w:link w:val="DebateEmphasisChar"/>
    <w:qFormat/>
    <w:rsid w:val="004C1082"/>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4C1082"/>
    <w:rPr>
      <w:rFonts w:ascii="Calibri" w:eastAsia="Calibri" w:hAnsi="Calibri"/>
      <w:b/>
      <w:sz w:val="22"/>
      <w:szCs w:val="20"/>
      <w:u w:val="single"/>
    </w:rPr>
  </w:style>
  <w:style w:type="paragraph" w:customStyle="1" w:styleId="NormalCite">
    <w:name w:val="NormalCite"/>
    <w:link w:val="NormalCiteChar"/>
    <w:qFormat/>
    <w:rsid w:val="004C108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C1082"/>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4C1082"/>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4C1082"/>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4C1082"/>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C1082"/>
    <w:rPr>
      <w:rFonts w:eastAsia="Times New Roman" w:cs="Calibri"/>
      <w:sz w:val="22"/>
      <w:u w:val="single"/>
      <w:bdr w:val="single" w:sz="4" w:space="0" w:color="auto"/>
    </w:rPr>
  </w:style>
  <w:style w:type="character" w:customStyle="1" w:styleId="Style9pt">
    <w:name w:val="Style 9 pt"/>
    <w:basedOn w:val="DefaultParagraphFont"/>
    <w:rsid w:val="004C1082"/>
    <w:rPr>
      <w:rFonts w:ascii="Times New Roman" w:hAnsi="Times New Roman"/>
      <w:sz w:val="20"/>
    </w:rPr>
  </w:style>
  <w:style w:type="character" w:customStyle="1" w:styleId="StyleunderlineArialNarrow9ptBold">
    <w:name w:val="Style underline + Arial Narrow 9 pt Bold"/>
    <w:basedOn w:val="underline"/>
    <w:rsid w:val="004C1082"/>
    <w:rPr>
      <w:u w:val="single"/>
      <w:lang w:val="en-US" w:eastAsia="en-US" w:bidi="ar-SA"/>
    </w:rPr>
  </w:style>
  <w:style w:type="paragraph" w:customStyle="1" w:styleId="StylecardCharCharArialNarrow9pt">
    <w:name w:val="Style card Char Char + Arial Narrow 9 pt"/>
    <w:link w:val="StylecardCharCharArialNarrow9ptChar"/>
    <w:qFormat/>
    <w:rsid w:val="004C1082"/>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4C1082"/>
    <w:rPr>
      <w:rFonts w:eastAsia="Times New Roman"/>
      <w:sz w:val="22"/>
      <w:szCs w:val="20"/>
    </w:rPr>
  </w:style>
  <w:style w:type="paragraph" w:customStyle="1" w:styleId="StyleCardTextArialNarrow9pt">
    <w:name w:val="Style Card Text + Arial Narrow 9 pt"/>
    <w:link w:val="StyleCardTextArialNarrow9ptChar"/>
    <w:qFormat/>
    <w:rsid w:val="004C1082"/>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4C1082"/>
    <w:rPr>
      <w:rFonts w:eastAsia="Times New Roman"/>
      <w:sz w:val="22"/>
    </w:rPr>
  </w:style>
  <w:style w:type="character" w:customStyle="1" w:styleId="StyleBoldandUnderlineCharCharCharChar9pt">
    <w:name w:val="Style Bold and Underline Char Char Char Char + 9 pt"/>
    <w:basedOn w:val="DefaultParagraphFont"/>
    <w:rsid w:val="004C108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C108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4C108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C1082"/>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4C1082"/>
    <w:rPr>
      <w:rFonts w:eastAsia="Times New Roman"/>
      <w:sz w:val="22"/>
    </w:rPr>
  </w:style>
  <w:style w:type="paragraph" w:customStyle="1" w:styleId="StyleMinimizedTextArialNarrow9pt">
    <w:name w:val="Style Minimized Text + Arial Narrow 9 pt"/>
    <w:basedOn w:val="Normal"/>
    <w:link w:val="StyleMinimizedTextArialNarrow9ptChar"/>
    <w:qFormat/>
    <w:rsid w:val="004C1082"/>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4C108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C1082"/>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C1082"/>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4C1082"/>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4C1082"/>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4C1082"/>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4C1082"/>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C1082"/>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4C1082"/>
    <w:rPr>
      <w:rFonts w:cs="Arial"/>
      <w:bCs/>
      <w:szCs w:val="26"/>
      <w:u w:val="single"/>
      <w:lang w:val="en-US" w:eastAsia="en-US" w:bidi="ar-SA"/>
    </w:rPr>
  </w:style>
  <w:style w:type="character" w:customStyle="1" w:styleId="AUnterdline">
    <w:name w:val="AUnterdline"/>
    <w:qFormat/>
    <w:rsid w:val="004C1082"/>
    <w:rPr>
      <w:rFonts w:ascii="Times New Roman" w:hAnsi="Times New Roman"/>
      <w:sz w:val="20"/>
      <w:u w:val="single"/>
    </w:rPr>
  </w:style>
  <w:style w:type="character" w:customStyle="1" w:styleId="DontRead">
    <w:name w:val="Don't Read"/>
    <w:qFormat/>
    <w:rsid w:val="004C1082"/>
    <w:rPr>
      <w:rFonts w:ascii="Times New Roman" w:hAnsi="Times New Roman"/>
      <w:sz w:val="16"/>
    </w:rPr>
  </w:style>
  <w:style w:type="character" w:customStyle="1" w:styleId="CharChar113">
    <w:name w:val="Char Char113"/>
    <w:basedOn w:val="DefaultParagraphFont"/>
    <w:rsid w:val="004C1082"/>
    <w:rPr>
      <w:rFonts w:cs="Arial"/>
      <w:bCs/>
      <w:szCs w:val="26"/>
      <w:u w:val="single"/>
      <w:lang w:val="en-US" w:eastAsia="en-US" w:bidi="ar-SA"/>
    </w:rPr>
  </w:style>
  <w:style w:type="character" w:customStyle="1" w:styleId="StyleunderlineBold0">
    <w:name w:val="Style underline + Bold"/>
    <w:basedOn w:val="underline"/>
    <w:rsid w:val="004C1082"/>
    <w:rPr>
      <w:u w:val="single"/>
      <w:lang w:val="en-US" w:eastAsia="en-US" w:bidi="ar-SA"/>
    </w:rPr>
  </w:style>
  <w:style w:type="character" w:customStyle="1" w:styleId="StyleunderlineCharNotBold">
    <w:name w:val="Style underline Char + Not Bold"/>
    <w:basedOn w:val="underlineChar"/>
    <w:rsid w:val="004C1082"/>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4C1082"/>
    <w:pPr>
      <w:spacing w:after="0" w:line="240" w:lineRule="auto"/>
    </w:pPr>
    <w:rPr>
      <w:rFonts w:eastAsia="Times New Roman"/>
      <w:b/>
      <w:u w:val="single"/>
    </w:rPr>
  </w:style>
  <w:style w:type="character" w:customStyle="1" w:styleId="UnderlineChar5Char">
    <w:name w:val="Underline Char5 Char"/>
    <w:basedOn w:val="DefaultParagraphFont"/>
    <w:rsid w:val="004C1082"/>
    <w:rPr>
      <w:szCs w:val="24"/>
      <w:u w:val="single"/>
      <w:lang w:val="en-US" w:eastAsia="en-US" w:bidi="ar-SA"/>
    </w:rPr>
  </w:style>
  <w:style w:type="paragraph" w:customStyle="1" w:styleId="UnderlineChar4">
    <w:name w:val="Underline Char4"/>
    <w:basedOn w:val="Normal"/>
    <w:link w:val="UnderlineChar4Char"/>
    <w:qFormat/>
    <w:rsid w:val="004C1082"/>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4C1082"/>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4C1082"/>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4C108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C1082"/>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4C1082"/>
    <w:rPr>
      <w:rFonts w:ascii="Calibri" w:eastAsia="Times New Roman" w:hAnsi="Calibri"/>
      <w:b/>
      <w:sz w:val="22"/>
      <w:u w:val="single"/>
    </w:rPr>
  </w:style>
  <w:style w:type="character" w:customStyle="1" w:styleId="base">
    <w:name w:val="base"/>
    <w:basedOn w:val="DefaultParagraphFont"/>
    <w:rsid w:val="004C1082"/>
  </w:style>
  <w:style w:type="character" w:customStyle="1" w:styleId="part-of-speech">
    <w:name w:val="part-of-speech"/>
    <w:basedOn w:val="DefaultParagraphFont"/>
    <w:rsid w:val="004C1082"/>
  </w:style>
  <w:style w:type="paragraph" w:customStyle="1" w:styleId="UnderlineBoldIndent">
    <w:name w:val="Underline + Bold Indent"/>
    <w:basedOn w:val="Normal"/>
    <w:link w:val="UnderlineBoldIndentCharChar"/>
    <w:qFormat/>
    <w:rsid w:val="004C108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C108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C1082"/>
    <w:rPr>
      <w:u w:val="single"/>
    </w:rPr>
  </w:style>
  <w:style w:type="character" w:customStyle="1" w:styleId="StyleUnderlineBoldIndent11ptChar">
    <w:name w:val="Style Underline + Bold Indent + 11 pt Char"/>
    <w:link w:val="StyleUnderlineBoldIndent11pt"/>
    <w:rsid w:val="004C108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C1082"/>
    <w:rPr>
      <w:b/>
      <w:bCs/>
      <w:u w:val="single"/>
    </w:rPr>
  </w:style>
  <w:style w:type="character" w:customStyle="1" w:styleId="StyleUnderlineBoldIndent11ptBoldChar">
    <w:name w:val="Style Underline + Bold Indent + 11 pt Bold Char"/>
    <w:link w:val="StyleUnderlineBoldIndent11ptBold"/>
    <w:rsid w:val="004C1082"/>
    <w:rPr>
      <w:rFonts w:ascii="Calibri" w:eastAsia="Times New Roman" w:hAnsi="Calibri"/>
      <w:b/>
      <w:bCs/>
      <w:sz w:val="22"/>
      <w:szCs w:val="20"/>
      <w:u w:val="single"/>
    </w:rPr>
  </w:style>
  <w:style w:type="character" w:customStyle="1" w:styleId="FontStyle177">
    <w:name w:val="Font Style177"/>
    <w:basedOn w:val="DefaultParagraphFont"/>
    <w:uiPriority w:val="99"/>
    <w:rsid w:val="004C1082"/>
    <w:rPr>
      <w:rFonts w:ascii="Times New Roman" w:hAnsi="Times New Roman" w:cs="Times New Roman"/>
      <w:sz w:val="20"/>
      <w:szCs w:val="20"/>
    </w:rPr>
  </w:style>
  <w:style w:type="character" w:customStyle="1" w:styleId="FontStyle173">
    <w:name w:val="Font Style173"/>
    <w:basedOn w:val="DefaultParagraphFont"/>
    <w:uiPriority w:val="99"/>
    <w:rsid w:val="004C1082"/>
    <w:rPr>
      <w:rFonts w:ascii="Times New Roman" w:hAnsi="Times New Roman" w:cs="Times New Roman"/>
      <w:sz w:val="14"/>
      <w:szCs w:val="14"/>
    </w:rPr>
  </w:style>
  <w:style w:type="character" w:customStyle="1" w:styleId="FontStyle151">
    <w:name w:val="Font Style151"/>
    <w:basedOn w:val="DefaultParagraphFont"/>
    <w:uiPriority w:val="99"/>
    <w:rsid w:val="004C1082"/>
    <w:rPr>
      <w:rFonts w:ascii="Arial Narrow" w:hAnsi="Arial Narrow" w:cs="Arial Narrow"/>
      <w:b/>
      <w:bCs/>
      <w:sz w:val="12"/>
      <w:szCs w:val="12"/>
    </w:rPr>
  </w:style>
  <w:style w:type="character" w:customStyle="1" w:styleId="FontStyle156">
    <w:name w:val="Font Style156"/>
    <w:basedOn w:val="DefaultParagraphFont"/>
    <w:uiPriority w:val="99"/>
    <w:rsid w:val="004C1082"/>
    <w:rPr>
      <w:rFonts w:ascii="Arial Narrow" w:hAnsi="Arial Narrow" w:cs="Arial Narrow"/>
      <w:sz w:val="8"/>
      <w:szCs w:val="8"/>
    </w:rPr>
  </w:style>
  <w:style w:type="character" w:customStyle="1" w:styleId="FontStyle160">
    <w:name w:val="Font Style160"/>
    <w:basedOn w:val="DefaultParagraphFont"/>
    <w:uiPriority w:val="99"/>
    <w:rsid w:val="004C1082"/>
    <w:rPr>
      <w:rFonts w:ascii="Times New Roman" w:hAnsi="Times New Roman" w:cs="Times New Roman"/>
      <w:b/>
      <w:bCs/>
      <w:sz w:val="20"/>
      <w:szCs w:val="20"/>
    </w:rPr>
  </w:style>
  <w:style w:type="character" w:customStyle="1" w:styleId="FontStyle178">
    <w:name w:val="Font Style178"/>
    <w:basedOn w:val="DefaultParagraphFont"/>
    <w:uiPriority w:val="99"/>
    <w:rsid w:val="004C1082"/>
    <w:rPr>
      <w:rFonts w:ascii="Times New Roman" w:hAnsi="Times New Roman" w:cs="Times New Roman"/>
      <w:sz w:val="18"/>
      <w:szCs w:val="18"/>
    </w:rPr>
  </w:style>
  <w:style w:type="paragraph" w:customStyle="1" w:styleId="Style140">
    <w:name w:val="Style14"/>
    <w:basedOn w:val="Normal"/>
    <w:uiPriority w:val="99"/>
    <w:qFormat/>
    <w:rsid w:val="004C1082"/>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4C1082"/>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4C1082"/>
    <w:rPr>
      <w:rFonts w:ascii="Times New Roman" w:hAnsi="Times New Roman" w:cs="Times New Roman"/>
      <w:sz w:val="12"/>
      <w:szCs w:val="12"/>
    </w:rPr>
  </w:style>
  <w:style w:type="paragraph" w:customStyle="1" w:styleId="Style90">
    <w:name w:val="Style9"/>
    <w:basedOn w:val="Normal"/>
    <w:uiPriority w:val="99"/>
    <w:qFormat/>
    <w:rsid w:val="004C1082"/>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4C1082"/>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4C1082"/>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4C1082"/>
    <w:rPr>
      <w:rFonts w:ascii="Times New Roman" w:hAnsi="Times New Roman" w:cs="Times New Roman"/>
      <w:sz w:val="16"/>
      <w:szCs w:val="16"/>
    </w:rPr>
  </w:style>
  <w:style w:type="paragraph" w:customStyle="1" w:styleId="Stylecard11pt">
    <w:name w:val="Style card + 11 pt"/>
    <w:basedOn w:val="Normal"/>
    <w:link w:val="Stylecard11ptChar"/>
    <w:qFormat/>
    <w:rsid w:val="004C1082"/>
    <w:pPr>
      <w:spacing w:after="0" w:line="240" w:lineRule="auto"/>
      <w:ind w:left="288" w:right="288"/>
    </w:pPr>
    <w:rPr>
      <w:rFonts w:eastAsia="SimSun"/>
      <w:sz w:val="20"/>
      <w:lang w:eastAsia="zh-CN"/>
    </w:rPr>
  </w:style>
  <w:style w:type="character" w:customStyle="1" w:styleId="Stylecard11ptChar">
    <w:name w:val="Style card + 11 pt Char"/>
    <w:link w:val="Stylecard11pt"/>
    <w:rsid w:val="004C1082"/>
    <w:rPr>
      <w:rFonts w:ascii="Calibri" w:eastAsia="SimSun" w:hAnsi="Calibri"/>
      <w:sz w:val="20"/>
      <w:lang w:eastAsia="zh-CN"/>
    </w:rPr>
  </w:style>
  <w:style w:type="character" w:customStyle="1" w:styleId="globalcontentbody">
    <w:name w:val="globalcontentbody"/>
    <w:basedOn w:val="DefaultParagraphFont"/>
    <w:rsid w:val="004C1082"/>
  </w:style>
  <w:style w:type="character" w:customStyle="1" w:styleId="authorbio">
    <w:name w:val="authorbio"/>
    <w:basedOn w:val="DefaultParagraphFont"/>
    <w:rsid w:val="004C1082"/>
  </w:style>
  <w:style w:type="character" w:customStyle="1" w:styleId="StyleBoldandUnderlineCharChar11pt">
    <w:name w:val="Style Bold and Underline Char Char + 11 pt"/>
    <w:basedOn w:val="DefaultParagraphFont"/>
    <w:rsid w:val="004C1082"/>
    <w:rPr>
      <w:b/>
      <w:bCs/>
      <w:noProof w:val="0"/>
      <w:sz w:val="20"/>
      <w:u w:val="single"/>
      <w:lang w:val="en-US" w:eastAsia="en-US" w:bidi="ar-SA"/>
    </w:rPr>
  </w:style>
  <w:style w:type="character" w:customStyle="1" w:styleId="Hyperlink23">
    <w:name w:val="Hyperlink23"/>
    <w:basedOn w:val="DefaultParagraphFont"/>
    <w:rsid w:val="004C1082"/>
    <w:rPr>
      <w:color w:val="3300CC"/>
      <w:u w:val="single"/>
    </w:rPr>
  </w:style>
  <w:style w:type="character" w:customStyle="1" w:styleId="CharChar114">
    <w:name w:val="Char Char114"/>
    <w:basedOn w:val="DefaultParagraphFont"/>
    <w:rsid w:val="004C1082"/>
    <w:rPr>
      <w:rFonts w:cs="Arial"/>
      <w:bCs/>
      <w:szCs w:val="26"/>
      <w:u w:val="single"/>
      <w:lang w:val="en-US" w:eastAsia="en-US" w:bidi="ar-SA"/>
    </w:rPr>
  </w:style>
  <w:style w:type="character" w:customStyle="1" w:styleId="CharChar112">
    <w:name w:val="Char Char112"/>
    <w:basedOn w:val="DefaultParagraphFont"/>
    <w:rsid w:val="004C1082"/>
    <w:rPr>
      <w:rFonts w:cs="Arial"/>
      <w:bCs/>
      <w:szCs w:val="26"/>
      <w:u w:val="single"/>
      <w:lang w:val="en-US" w:eastAsia="en-US" w:bidi="ar-SA"/>
    </w:rPr>
  </w:style>
  <w:style w:type="paragraph" w:customStyle="1" w:styleId="WW-Default1">
    <w:name w:val="WW-Default1"/>
    <w:basedOn w:val="Normal"/>
    <w:qFormat/>
    <w:rsid w:val="004C1082"/>
    <w:pPr>
      <w:suppressAutoHyphens/>
      <w:spacing w:after="0" w:line="240" w:lineRule="auto"/>
    </w:pPr>
    <w:rPr>
      <w:rFonts w:eastAsia="Times New Roman"/>
      <w:b/>
      <w:bCs/>
      <w:szCs w:val="20"/>
      <w:lang w:eastAsia="ar-SA"/>
    </w:rPr>
  </w:style>
  <w:style w:type="character" w:customStyle="1" w:styleId="zoomme">
    <w:name w:val="zoomme"/>
    <w:basedOn w:val="DefaultParagraphFont"/>
    <w:rsid w:val="004C1082"/>
  </w:style>
  <w:style w:type="character" w:customStyle="1" w:styleId="classauthor">
    <w:name w:val="class=&quot;author&quot;"/>
    <w:basedOn w:val="DefaultParagraphFont"/>
    <w:rsid w:val="004C1082"/>
  </w:style>
  <w:style w:type="paragraph" w:customStyle="1" w:styleId="Stylecard11ptUnderline">
    <w:name w:val="Style card + 11 pt Underline"/>
    <w:basedOn w:val="Normal"/>
    <w:link w:val="Stylecard11ptUnderlineChar"/>
    <w:qFormat/>
    <w:rsid w:val="004C1082"/>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4C1082"/>
    <w:rPr>
      <w:rFonts w:ascii="Calibri" w:eastAsia="SimSun" w:hAnsi="Calibri"/>
      <w:sz w:val="20"/>
      <w:u w:val="single"/>
      <w:lang w:eastAsia="zh-CN"/>
    </w:rPr>
  </w:style>
  <w:style w:type="character" w:customStyle="1" w:styleId="officialstitle-">
    <w:name w:val="official_s_title-"/>
    <w:basedOn w:val="DefaultParagraphFont"/>
    <w:rsid w:val="004C1082"/>
  </w:style>
  <w:style w:type="character" w:customStyle="1" w:styleId="officialsbureau">
    <w:name w:val="official_s_bureau"/>
    <w:basedOn w:val="DefaultParagraphFont"/>
    <w:rsid w:val="004C108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C1082"/>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C1082"/>
    <w:rPr>
      <w:rFonts w:ascii="Calibri" w:eastAsia="Times New Roman" w:hAnsi="Calibri" w:cs="Arial"/>
      <w:b/>
      <w:szCs w:val="28"/>
    </w:rPr>
  </w:style>
  <w:style w:type="character" w:customStyle="1" w:styleId="gray">
    <w:name w:val="gray"/>
    <w:basedOn w:val="DefaultParagraphFont"/>
    <w:rsid w:val="004C1082"/>
  </w:style>
  <w:style w:type="character" w:customStyle="1" w:styleId="Styleunderline11ptBorderSinglesolidlineAuto05p">
    <w:name w:val="Style underline + 11 pt Border: : (Single solid line Auto  0.5 p..."/>
    <w:rsid w:val="004C1082"/>
    <w:rPr>
      <w:sz w:val="20"/>
      <w:u w:val="single"/>
      <w:bdr w:val="single" w:sz="4" w:space="0" w:color="auto"/>
    </w:rPr>
  </w:style>
  <w:style w:type="character" w:customStyle="1" w:styleId="Citation-CompleteChar">
    <w:name w:val="Citation - Complete Char"/>
    <w:basedOn w:val="DefaultParagraphFont"/>
    <w:link w:val="Citation-Complete"/>
    <w:locked/>
    <w:rsid w:val="004C1082"/>
    <w:rPr>
      <w:rFonts w:ascii="Calibri" w:hAnsi="Calibri"/>
      <w:sz w:val="22"/>
    </w:rPr>
  </w:style>
  <w:style w:type="paragraph" w:customStyle="1" w:styleId="StyleStyle49ptBoldItalic">
    <w:name w:val="Style Style4 + 9 pt Bold Italic"/>
    <w:basedOn w:val="Normal"/>
    <w:link w:val="StyleStyle49ptBoldItalicChar"/>
    <w:qFormat/>
    <w:rsid w:val="004C1082"/>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C1082"/>
    <w:rPr>
      <w:rFonts w:ascii="Calibri" w:eastAsia="Times New Roman" w:hAnsi="Calibri"/>
      <w:b/>
      <w:bCs/>
      <w:i/>
      <w:iCs/>
      <w:sz w:val="22"/>
      <w:u w:val="single"/>
    </w:rPr>
  </w:style>
  <w:style w:type="character" w:customStyle="1" w:styleId="newscontent">
    <w:name w:val="newscontent"/>
    <w:rsid w:val="004C1082"/>
  </w:style>
  <w:style w:type="character" w:customStyle="1" w:styleId="FontStyle172">
    <w:name w:val="Font Style172"/>
    <w:basedOn w:val="DefaultParagraphFont"/>
    <w:uiPriority w:val="99"/>
    <w:rsid w:val="004C1082"/>
    <w:rPr>
      <w:rFonts w:ascii="Times New Roman" w:hAnsi="Times New Roman" w:cs="Times New Roman"/>
      <w:b/>
      <w:bCs/>
      <w:sz w:val="16"/>
      <w:szCs w:val="16"/>
    </w:rPr>
  </w:style>
  <w:style w:type="paragraph" w:customStyle="1" w:styleId="Style180">
    <w:name w:val="Style18"/>
    <w:basedOn w:val="Normal"/>
    <w:uiPriority w:val="99"/>
    <w:qFormat/>
    <w:rsid w:val="004C1082"/>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4C1082"/>
    <w:rPr>
      <w:rFonts w:ascii="Times New Roman" w:hAnsi="Times New Roman" w:cs="Times New Roman"/>
      <w:i/>
      <w:iCs/>
      <w:sz w:val="16"/>
      <w:szCs w:val="16"/>
    </w:rPr>
  </w:style>
  <w:style w:type="character" w:customStyle="1" w:styleId="FontStyle162">
    <w:name w:val="Font Style162"/>
    <w:basedOn w:val="DefaultParagraphFont"/>
    <w:uiPriority w:val="99"/>
    <w:rsid w:val="004C1082"/>
    <w:rPr>
      <w:rFonts w:ascii="Times New Roman" w:hAnsi="Times New Roman" w:cs="Times New Roman"/>
      <w:b/>
      <w:bCs/>
      <w:sz w:val="18"/>
      <w:szCs w:val="18"/>
    </w:rPr>
  </w:style>
  <w:style w:type="character" w:customStyle="1" w:styleId="FontStyle167">
    <w:name w:val="Font Style167"/>
    <w:basedOn w:val="DefaultParagraphFont"/>
    <w:uiPriority w:val="99"/>
    <w:rsid w:val="004C1082"/>
    <w:rPr>
      <w:rFonts w:ascii="Times New Roman" w:hAnsi="Times New Roman" w:cs="Times New Roman"/>
      <w:sz w:val="10"/>
      <w:szCs w:val="10"/>
    </w:rPr>
  </w:style>
  <w:style w:type="character" w:customStyle="1" w:styleId="FontStyle174">
    <w:name w:val="Font Style174"/>
    <w:basedOn w:val="DefaultParagraphFont"/>
    <w:uiPriority w:val="99"/>
    <w:rsid w:val="004C1082"/>
    <w:rPr>
      <w:rFonts w:ascii="Arial Narrow" w:hAnsi="Arial Narrow" w:cs="Arial Narrow"/>
      <w:b/>
      <w:bCs/>
      <w:sz w:val="18"/>
      <w:szCs w:val="18"/>
    </w:rPr>
  </w:style>
  <w:style w:type="paragraph" w:customStyle="1" w:styleId="Style47">
    <w:name w:val="Style47"/>
    <w:basedOn w:val="Normal"/>
    <w:uiPriority w:val="99"/>
    <w:qFormat/>
    <w:rsid w:val="004C1082"/>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4C1082"/>
    <w:rPr>
      <w:rFonts w:ascii="Times New Roman" w:hAnsi="Times New Roman" w:cs="Times New Roman"/>
      <w:sz w:val="12"/>
      <w:szCs w:val="12"/>
    </w:rPr>
  </w:style>
  <w:style w:type="paragraph" w:customStyle="1" w:styleId="Style24">
    <w:name w:val="Style24"/>
    <w:basedOn w:val="Normal"/>
    <w:uiPriority w:val="99"/>
    <w:qFormat/>
    <w:rsid w:val="004C1082"/>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4C1082"/>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4C1082"/>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4C1082"/>
    <w:rPr>
      <w:rFonts w:ascii="Times New Roman" w:hAnsi="Times New Roman" w:cs="Times New Roman"/>
      <w:b/>
      <w:bCs/>
      <w:sz w:val="18"/>
      <w:szCs w:val="18"/>
    </w:rPr>
  </w:style>
  <w:style w:type="paragraph" w:customStyle="1" w:styleId="Style210">
    <w:name w:val="Style21"/>
    <w:basedOn w:val="Normal"/>
    <w:uiPriority w:val="99"/>
    <w:qFormat/>
    <w:rsid w:val="004C1082"/>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4C1082"/>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4C1082"/>
    <w:pPr>
      <w:spacing w:before="200" w:line="240" w:lineRule="auto"/>
    </w:pPr>
    <w:rPr>
      <w:bCs w:val="0"/>
      <w:sz w:val="22"/>
    </w:rPr>
  </w:style>
  <w:style w:type="paragraph" w:customStyle="1" w:styleId="Aa">
    <w:name w:val="A"/>
    <w:basedOn w:val="Default"/>
    <w:next w:val="Default"/>
    <w:rsid w:val="004C1082"/>
    <w:rPr>
      <w:rFonts w:eastAsia="Times New Roman"/>
      <w:color w:val="auto"/>
      <w:lang w:bidi="en-US"/>
    </w:rPr>
  </w:style>
  <w:style w:type="character" w:customStyle="1" w:styleId="ac">
    <w:name w:val="••••"/>
    <w:rsid w:val="004C1082"/>
    <w:rPr>
      <w:color w:val="000000"/>
    </w:rPr>
  </w:style>
  <w:style w:type="character" w:customStyle="1" w:styleId="UL-Bold">
    <w:name w:val="UL-Bold"/>
    <w:basedOn w:val="DefaultParagraphFont"/>
    <w:rsid w:val="004C1082"/>
    <w:rPr>
      <w:u w:val="thick"/>
    </w:rPr>
  </w:style>
  <w:style w:type="character" w:customStyle="1" w:styleId="UL-None">
    <w:name w:val="UL-None"/>
    <w:basedOn w:val="DefaultParagraphFont"/>
    <w:rsid w:val="004C1082"/>
    <w:rPr>
      <w:u w:val="none"/>
    </w:rPr>
  </w:style>
  <w:style w:type="character" w:customStyle="1" w:styleId="styletimesnewroman12ptbold0">
    <w:name w:val="styletimesnewroman12ptbold"/>
    <w:basedOn w:val="DefaultParagraphFont"/>
    <w:rsid w:val="004C1082"/>
  </w:style>
  <w:style w:type="character" w:customStyle="1" w:styleId="FontStyle19">
    <w:name w:val="Font Style19"/>
    <w:basedOn w:val="DefaultParagraphFont"/>
    <w:uiPriority w:val="99"/>
    <w:rsid w:val="004C1082"/>
    <w:rPr>
      <w:rFonts w:ascii="Times New Roman" w:hAnsi="Times New Roman" w:cs="Times New Roman"/>
      <w:sz w:val="18"/>
      <w:szCs w:val="18"/>
    </w:rPr>
  </w:style>
  <w:style w:type="character" w:customStyle="1" w:styleId="UnderlineBox">
    <w:name w:val="Underline + Box"/>
    <w:uiPriority w:val="1"/>
    <w:qFormat/>
    <w:rsid w:val="004C1082"/>
    <w:rPr>
      <w:rFonts w:ascii="Georgia" w:hAnsi="Georgia"/>
      <w:b w:val="0"/>
      <w:sz w:val="22"/>
      <w:u w:val="single"/>
      <w:bdr w:val="single" w:sz="4" w:space="0" w:color="auto"/>
    </w:rPr>
  </w:style>
  <w:style w:type="character" w:customStyle="1" w:styleId="10ptnotbold">
    <w:name w:val="10ptnotbold"/>
    <w:basedOn w:val="DefaultParagraphFont"/>
    <w:rsid w:val="004C1082"/>
    <w:rPr>
      <w:sz w:val="20"/>
    </w:rPr>
  </w:style>
  <w:style w:type="paragraph" w:customStyle="1" w:styleId="ALLCAPS">
    <w:name w:val="ALL CAPS"/>
    <w:basedOn w:val="Normal"/>
    <w:link w:val="ALLCAPSChar"/>
    <w:qFormat/>
    <w:rsid w:val="004C1082"/>
    <w:pPr>
      <w:spacing w:after="0" w:line="240" w:lineRule="auto"/>
    </w:pPr>
    <w:rPr>
      <w:rFonts w:eastAsia="Times New Roman"/>
      <w:b/>
      <w:caps/>
      <w:szCs w:val="20"/>
    </w:rPr>
  </w:style>
  <w:style w:type="character" w:customStyle="1" w:styleId="kn">
    <w:name w:val="kn"/>
    <w:basedOn w:val="DefaultParagraphFont"/>
    <w:rsid w:val="004C1082"/>
  </w:style>
  <w:style w:type="paragraph" w:customStyle="1" w:styleId="StyleCardworksLinespacingsingle">
    <w:name w:val="Style Card works + Line spacing:  single"/>
    <w:basedOn w:val="Normal"/>
    <w:link w:val="StyleCardworksLinespacingsingleChar"/>
    <w:qFormat/>
    <w:rsid w:val="004C1082"/>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4C1082"/>
    <w:rPr>
      <w:rFonts w:ascii="Calibri" w:eastAsia="Times New Roman" w:hAnsi="Calibri"/>
      <w:spacing w:val="-3"/>
      <w:sz w:val="22"/>
      <w:szCs w:val="20"/>
    </w:rPr>
  </w:style>
  <w:style w:type="paragraph" w:customStyle="1" w:styleId="BriefTitleWorks">
    <w:name w:val="Brief Title Works"/>
    <w:basedOn w:val="Heading1"/>
    <w:link w:val="BriefTitleWorksChar"/>
    <w:qFormat/>
    <w:rsid w:val="004C108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4C1082"/>
    <w:rPr>
      <w:rFonts w:ascii="Calibri" w:eastAsia="Times New Roman" w:hAnsi="Calibri" w:cs="Arial"/>
      <w:b/>
      <w:bCs/>
      <w:kern w:val="32"/>
      <w:szCs w:val="32"/>
      <w:u w:val="single"/>
    </w:rPr>
  </w:style>
  <w:style w:type="character" w:customStyle="1" w:styleId="twelptblackblack1">
    <w:name w:val="twelptblackblack1"/>
    <w:basedOn w:val="DefaultParagraphFont"/>
    <w:rsid w:val="004C1082"/>
    <w:rPr>
      <w:rFonts w:ascii="Verdana" w:hAnsi="Verdana" w:hint="default"/>
      <w:color w:val="000000"/>
      <w:sz w:val="16"/>
      <w:szCs w:val="16"/>
    </w:rPr>
  </w:style>
  <w:style w:type="character" w:customStyle="1" w:styleId="TagCharCharCharChar0">
    <w:name w:val="Tag Char Char Char Char"/>
    <w:basedOn w:val="DefaultParagraphFont"/>
    <w:rsid w:val="004C1082"/>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4C1082"/>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4C1082"/>
    <w:rPr>
      <w:sz w:val="30"/>
      <w:szCs w:val="30"/>
    </w:rPr>
  </w:style>
  <w:style w:type="character" w:customStyle="1" w:styleId="CharacterStyle13">
    <w:name w:val="Character Style 13"/>
    <w:rsid w:val="004C1082"/>
    <w:rPr>
      <w:i/>
      <w:iCs/>
      <w:sz w:val="17"/>
      <w:szCs w:val="17"/>
    </w:rPr>
  </w:style>
  <w:style w:type="character" w:customStyle="1" w:styleId="CardsNotUnderlined">
    <w:name w:val="Cards Not Underlined"/>
    <w:rsid w:val="004C1082"/>
    <w:rPr>
      <w:rFonts w:ascii="Times New Roman" w:hAnsi="Times New Roman"/>
      <w:sz w:val="16"/>
    </w:rPr>
  </w:style>
  <w:style w:type="character" w:customStyle="1" w:styleId="a13">
    <w:name w:val="a1"/>
    <w:rsid w:val="004C1082"/>
    <w:rPr>
      <w:color w:val="008000"/>
    </w:rPr>
  </w:style>
  <w:style w:type="paragraph" w:customStyle="1" w:styleId="Fifth">
    <w:name w:val="Fifth"/>
    <w:basedOn w:val="Normal"/>
    <w:link w:val="FifthChar"/>
    <w:qFormat/>
    <w:rsid w:val="004C1082"/>
    <w:pPr>
      <w:spacing w:after="0" w:line="240" w:lineRule="auto"/>
    </w:pPr>
    <w:rPr>
      <w:rFonts w:eastAsia="Times New Roman"/>
      <w:sz w:val="20"/>
      <w:lang w:val="x-none" w:eastAsia="x-none"/>
    </w:rPr>
  </w:style>
  <w:style w:type="character" w:customStyle="1" w:styleId="FifthChar">
    <w:name w:val="Fifth Char"/>
    <w:link w:val="Fifth"/>
    <w:rsid w:val="004C1082"/>
    <w:rPr>
      <w:rFonts w:ascii="Calibri" w:eastAsia="Times New Roman" w:hAnsi="Calibri"/>
      <w:sz w:val="20"/>
      <w:lang w:val="x-none" w:eastAsia="x-none"/>
    </w:rPr>
  </w:style>
  <w:style w:type="paragraph" w:customStyle="1" w:styleId="Repeatblockheading0">
    <w:name w:val="Repeat block heading"/>
    <w:basedOn w:val="Normal"/>
    <w:rsid w:val="004C1082"/>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4C1082"/>
  </w:style>
  <w:style w:type="character" w:customStyle="1" w:styleId="imgcreditcaption">
    <w:name w:val="imgcreditcaption"/>
    <w:rsid w:val="004C1082"/>
  </w:style>
  <w:style w:type="character" w:customStyle="1" w:styleId="current-article">
    <w:name w:val="current-article"/>
    <w:rsid w:val="004C1082"/>
  </w:style>
  <w:style w:type="character" w:customStyle="1" w:styleId="hps">
    <w:name w:val="hps"/>
    <w:rsid w:val="004C1082"/>
  </w:style>
  <w:style w:type="paragraph" w:customStyle="1" w:styleId="introduction">
    <w:name w:val="introduction"/>
    <w:basedOn w:val="Normal"/>
    <w:uiPriority w:val="99"/>
    <w:qFormat/>
    <w:rsid w:val="004C1082"/>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4C1082"/>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4C1082"/>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4C1082"/>
    <w:rPr>
      <w:rFonts w:cs="Calibri"/>
    </w:rPr>
  </w:style>
  <w:style w:type="paragraph" w:customStyle="1" w:styleId="CitationCharCharCharCharCharCharChar">
    <w:name w:val="Citation Char Char Char Char Char Char Char"/>
    <w:basedOn w:val="Normal"/>
    <w:link w:val="CitationCharCharCharCharCharCharCharChar"/>
    <w:rsid w:val="004C1082"/>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4C1082"/>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4C1082"/>
    <w:pPr>
      <w:spacing w:before="100" w:beforeAutospacing="1" w:after="100" w:afterAutospacing="1" w:line="240" w:lineRule="auto"/>
    </w:pPr>
    <w:rPr>
      <w:rFonts w:eastAsia="Times New Roman"/>
      <w:sz w:val="24"/>
    </w:rPr>
  </w:style>
  <w:style w:type="character" w:customStyle="1" w:styleId="source-org">
    <w:name w:val="source-org"/>
    <w:rsid w:val="004C1082"/>
  </w:style>
  <w:style w:type="paragraph" w:customStyle="1" w:styleId="BodyText311">
    <w:name w:val="Body Text 31"/>
    <w:basedOn w:val="Normal"/>
    <w:next w:val="BodyText3"/>
    <w:unhideWhenUsed/>
    <w:rsid w:val="004C1082"/>
    <w:pPr>
      <w:spacing w:after="120" w:line="240" w:lineRule="auto"/>
    </w:pPr>
    <w:rPr>
      <w:bCs/>
      <w:color w:val="000000"/>
    </w:rPr>
  </w:style>
  <w:style w:type="paragraph" w:customStyle="1" w:styleId="BodyText210">
    <w:name w:val="Body Text 21"/>
    <w:basedOn w:val="Normal"/>
    <w:next w:val="BodyText2"/>
    <w:unhideWhenUsed/>
    <w:rsid w:val="004C1082"/>
    <w:pPr>
      <w:spacing w:after="120" w:line="480" w:lineRule="auto"/>
    </w:pPr>
    <w:rPr>
      <w:sz w:val="12"/>
    </w:rPr>
  </w:style>
  <w:style w:type="paragraph" w:customStyle="1" w:styleId="BodyTextIndent1">
    <w:name w:val="Body Text Indent1"/>
    <w:basedOn w:val="Normal"/>
    <w:next w:val="BodyTextIndent"/>
    <w:unhideWhenUsed/>
    <w:rsid w:val="004C1082"/>
    <w:pPr>
      <w:spacing w:after="120" w:line="240" w:lineRule="auto"/>
      <w:ind w:left="360"/>
    </w:pPr>
  </w:style>
  <w:style w:type="paragraph" w:customStyle="1" w:styleId="BodyTextIndent31">
    <w:name w:val="Body Text Indent 31"/>
    <w:basedOn w:val="Normal"/>
    <w:next w:val="BodyTextIndent3"/>
    <w:semiHidden/>
    <w:unhideWhenUsed/>
    <w:rsid w:val="004C1082"/>
    <w:pPr>
      <w:spacing w:after="120" w:line="240" w:lineRule="auto"/>
      <w:ind w:left="360"/>
    </w:pPr>
    <w:rPr>
      <w:sz w:val="14"/>
    </w:rPr>
  </w:style>
  <w:style w:type="paragraph" w:customStyle="1" w:styleId="BodyTextIndent21">
    <w:name w:val="Body Text Indent 21"/>
    <w:basedOn w:val="Normal"/>
    <w:next w:val="BodyTextIndent2"/>
    <w:unhideWhenUsed/>
    <w:rsid w:val="004C1082"/>
    <w:pPr>
      <w:spacing w:after="120" w:line="480" w:lineRule="auto"/>
      <w:ind w:left="360"/>
    </w:pPr>
  </w:style>
  <w:style w:type="character" w:customStyle="1" w:styleId="Caption11">
    <w:name w:val="Caption11"/>
    <w:rsid w:val="004C1082"/>
  </w:style>
  <w:style w:type="paragraph" w:customStyle="1" w:styleId="z-BottomofForm1">
    <w:name w:val="z-Bottom of Form1"/>
    <w:basedOn w:val="Normal"/>
    <w:next w:val="Normal"/>
    <w:hidden/>
    <w:unhideWhenUsed/>
    <w:rsid w:val="004C1082"/>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4C1082"/>
    <w:pPr>
      <w:spacing w:before="100" w:beforeAutospacing="1" w:after="100" w:afterAutospacing="1" w:line="240" w:lineRule="auto"/>
    </w:pPr>
    <w:rPr>
      <w:rFonts w:eastAsia="Times New Roman"/>
      <w:sz w:val="24"/>
    </w:rPr>
  </w:style>
  <w:style w:type="paragraph" w:customStyle="1" w:styleId="cptchblock">
    <w:name w:val="cptch_block"/>
    <w:basedOn w:val="Normal"/>
    <w:rsid w:val="004C1082"/>
    <w:pPr>
      <w:spacing w:before="100" w:beforeAutospacing="1" w:after="100" w:afterAutospacing="1" w:line="240" w:lineRule="auto"/>
    </w:pPr>
    <w:rPr>
      <w:rFonts w:eastAsia="Times New Roman"/>
      <w:sz w:val="24"/>
    </w:rPr>
  </w:style>
  <w:style w:type="paragraph" w:customStyle="1" w:styleId="publisheddate">
    <w:name w:val="published_date"/>
    <w:basedOn w:val="Normal"/>
    <w:rsid w:val="004C1082"/>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4C1082"/>
    <w:pPr>
      <w:spacing w:before="100" w:beforeAutospacing="1" w:after="100" w:afterAutospacing="1" w:line="240" w:lineRule="auto"/>
    </w:pPr>
    <w:rPr>
      <w:rFonts w:eastAsia="Times New Roman"/>
      <w:sz w:val="24"/>
    </w:rPr>
  </w:style>
  <w:style w:type="character" w:customStyle="1" w:styleId="mainheading">
    <w:name w:val="mainheading"/>
    <w:rsid w:val="004C1082"/>
  </w:style>
  <w:style w:type="character" w:customStyle="1" w:styleId="StyleStyleunderlineBold11pt">
    <w:name w:val="Style Style underline + Bold + 11 pt"/>
    <w:rsid w:val="004C1082"/>
    <w:rPr>
      <w:bCs/>
      <w:sz w:val="20"/>
      <w:u w:val="single"/>
    </w:rPr>
  </w:style>
  <w:style w:type="character" w:customStyle="1" w:styleId="StyleunderlineAsianTimesNewRomanBold">
    <w:name w:val="Style underline + (Asian) Times New Roman Bold"/>
    <w:rsid w:val="004C1082"/>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4C1082"/>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4C1082"/>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4C1082"/>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4C1082"/>
    <w:rPr>
      <w:b/>
      <w:bCs/>
      <w:sz w:val="20"/>
      <w:u w:val="single"/>
      <w:bdr w:val="single" w:sz="4" w:space="0" w:color="auto"/>
    </w:rPr>
  </w:style>
  <w:style w:type="paragraph" w:customStyle="1" w:styleId="emactive">
    <w:name w:val="emactive"/>
    <w:basedOn w:val="Normal"/>
    <w:uiPriority w:val="99"/>
    <w:qFormat/>
    <w:rsid w:val="004C1082"/>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4C1082"/>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4C1082"/>
    <w:rPr>
      <w:rFonts w:cs="Calibri"/>
      <w:u w:val="single"/>
      <w:shd w:val="clear" w:color="auto" w:fill="66FFFF"/>
    </w:rPr>
  </w:style>
  <w:style w:type="paragraph" w:customStyle="1" w:styleId="CardHighlight">
    <w:name w:val="Card Highlight"/>
    <w:basedOn w:val="Normal"/>
    <w:link w:val="CardHighlightChar"/>
    <w:qFormat/>
    <w:rsid w:val="004C1082"/>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4C1082"/>
    <w:pPr>
      <w:spacing w:before="200" w:line="240" w:lineRule="auto"/>
    </w:pPr>
    <w:rPr>
      <w:rFonts w:eastAsia="MS Gothic" w:cs="Arial"/>
      <w:bCs w:val="0"/>
      <w:sz w:val="24"/>
      <w:lang w:eastAsia="zh-CN"/>
    </w:rPr>
  </w:style>
  <w:style w:type="character" w:customStyle="1" w:styleId="metaorigin">
    <w:name w:val="meta_origin"/>
    <w:rsid w:val="004C1082"/>
  </w:style>
  <w:style w:type="character" w:customStyle="1" w:styleId="eminfo">
    <w:name w:val="eminfo"/>
    <w:rsid w:val="004C1082"/>
  </w:style>
  <w:style w:type="character" w:customStyle="1" w:styleId="emhighlight">
    <w:name w:val="emhighlight"/>
    <w:rsid w:val="004C1082"/>
  </w:style>
  <w:style w:type="character" w:customStyle="1" w:styleId="last">
    <w:name w:val="last"/>
    <w:rsid w:val="004C1082"/>
  </w:style>
  <w:style w:type="character" w:customStyle="1" w:styleId="institution">
    <w:name w:val="institution"/>
    <w:rsid w:val="004C1082"/>
  </w:style>
  <w:style w:type="character" w:customStyle="1" w:styleId="NormalCard">
    <w:name w:val="Normal Card"/>
    <w:uiPriority w:val="1"/>
    <w:qFormat/>
    <w:rsid w:val="004C1082"/>
    <w:rPr>
      <w:rFonts w:ascii="Times New Roman" w:hAnsi="Times New Roman" w:cs="Times New Roman" w:hint="default"/>
      <w:sz w:val="24"/>
    </w:rPr>
  </w:style>
  <w:style w:type="character" w:customStyle="1" w:styleId="timebox">
    <w:name w:val="timebox"/>
    <w:rsid w:val="004C1082"/>
  </w:style>
  <w:style w:type="character" w:customStyle="1" w:styleId="Heading2Subtext">
    <w:name w:val="Heading 2 Subtext"/>
    <w:rsid w:val="004C1082"/>
    <w:rPr>
      <w:rFonts w:ascii="Times New Roman" w:hAnsi="Times New Roman" w:cs="Times New Roman" w:hint="default"/>
      <w:sz w:val="16"/>
    </w:rPr>
  </w:style>
  <w:style w:type="table" w:styleId="MediumGrid1">
    <w:name w:val="Medium Grid 1"/>
    <w:basedOn w:val="TableNormal"/>
    <w:uiPriority w:val="67"/>
    <w:rsid w:val="004C108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4C1082"/>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4C1082"/>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4C1082"/>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4C1082"/>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4C1082"/>
    <w:rPr>
      <w:rFonts w:ascii="Calibri" w:hAnsi="Calibri"/>
      <w:b/>
      <w:sz w:val="22"/>
    </w:rPr>
  </w:style>
  <w:style w:type="character" w:customStyle="1" w:styleId="caps-label">
    <w:name w:val="caps-label"/>
    <w:rsid w:val="004C1082"/>
  </w:style>
  <w:style w:type="paragraph" w:customStyle="1" w:styleId="firstletter">
    <w:name w:val="firstletter"/>
    <w:basedOn w:val="Normal"/>
    <w:uiPriority w:val="99"/>
    <w:qFormat/>
    <w:rsid w:val="004C1082"/>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4C1082"/>
    <w:pPr>
      <w:spacing w:before="100" w:beforeAutospacing="1" w:after="100" w:afterAutospacing="1" w:line="240" w:lineRule="auto"/>
    </w:pPr>
    <w:rPr>
      <w:rFonts w:eastAsia="Times New Roman"/>
      <w:sz w:val="24"/>
    </w:rPr>
  </w:style>
  <w:style w:type="character" w:customStyle="1" w:styleId="cardshighlight0">
    <w:name w:val="cardshighlight"/>
    <w:rsid w:val="004C1082"/>
  </w:style>
  <w:style w:type="character" w:customStyle="1" w:styleId="cardsfont12pt1">
    <w:name w:val="cardsfont12pt"/>
    <w:rsid w:val="004C1082"/>
  </w:style>
  <w:style w:type="paragraph" w:customStyle="1" w:styleId="H1numbered">
    <w:name w:val="H1 numbered"/>
    <w:basedOn w:val="Normal"/>
    <w:uiPriority w:val="99"/>
    <w:qFormat/>
    <w:rsid w:val="004C1082"/>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4C1082"/>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4C1082"/>
  </w:style>
  <w:style w:type="character" w:customStyle="1" w:styleId="backcontent">
    <w:name w:val="backcontent"/>
    <w:rsid w:val="004C1082"/>
  </w:style>
  <w:style w:type="character" w:customStyle="1" w:styleId="daystmp">
    <w:name w:val="daystmp"/>
    <w:rsid w:val="004C1082"/>
  </w:style>
  <w:style w:type="paragraph" w:customStyle="1" w:styleId="in">
    <w:name w:val="in"/>
    <w:basedOn w:val="Normal"/>
    <w:uiPriority w:val="99"/>
    <w:qFormat/>
    <w:rsid w:val="004C1082"/>
    <w:pPr>
      <w:spacing w:before="100" w:beforeAutospacing="1" w:after="100" w:afterAutospacing="1" w:line="240" w:lineRule="auto"/>
    </w:pPr>
    <w:rPr>
      <w:rFonts w:eastAsia="Times New Roman"/>
      <w:sz w:val="24"/>
    </w:rPr>
  </w:style>
  <w:style w:type="character" w:customStyle="1" w:styleId="cardsfont12ptchar">
    <w:name w:val="cardsfont12ptchar"/>
    <w:rsid w:val="004C1082"/>
  </w:style>
  <w:style w:type="character" w:customStyle="1" w:styleId="gal">
    <w:name w:val="gal"/>
    <w:rsid w:val="004C1082"/>
  </w:style>
  <w:style w:type="paragraph" w:customStyle="1" w:styleId="imagecontain">
    <w:name w:val="imagecontain"/>
    <w:basedOn w:val="Normal"/>
    <w:uiPriority w:val="99"/>
    <w:qFormat/>
    <w:rsid w:val="004C1082"/>
    <w:pPr>
      <w:spacing w:before="100" w:beforeAutospacing="1" w:after="100" w:afterAutospacing="1" w:line="240" w:lineRule="auto"/>
    </w:pPr>
    <w:rPr>
      <w:rFonts w:eastAsia="Times New Roman"/>
      <w:sz w:val="24"/>
    </w:rPr>
  </w:style>
  <w:style w:type="character" w:customStyle="1" w:styleId="imagedateline">
    <w:name w:val="image_dateline"/>
    <w:rsid w:val="004C1082"/>
  </w:style>
  <w:style w:type="character" w:customStyle="1" w:styleId="authordatecharchar">
    <w:name w:val="authordatecharchar"/>
    <w:rsid w:val="004C1082"/>
  </w:style>
  <w:style w:type="character" w:customStyle="1" w:styleId="style1char0">
    <w:name w:val="style1char"/>
    <w:rsid w:val="004C1082"/>
  </w:style>
  <w:style w:type="character" w:customStyle="1" w:styleId="tagcharchar0">
    <w:name w:val="tagcharchar"/>
    <w:rsid w:val="004C1082"/>
  </w:style>
  <w:style w:type="character" w:customStyle="1" w:styleId="underlinedcharchar2">
    <w:name w:val="underlinedcharchar"/>
    <w:rsid w:val="004C1082"/>
  </w:style>
  <w:style w:type="paragraph" w:customStyle="1" w:styleId="CM62">
    <w:name w:val="CM62"/>
    <w:basedOn w:val="Normal"/>
    <w:next w:val="Normal"/>
    <w:uiPriority w:val="99"/>
    <w:qFormat/>
    <w:rsid w:val="004C1082"/>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4C1082"/>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4C1082"/>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4C108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4C1082"/>
    <w:pPr>
      <w:spacing w:line="228" w:lineRule="atLeast"/>
    </w:pPr>
    <w:rPr>
      <w:rFonts w:ascii="Showcard Gothic" w:eastAsia="Times New Roman" w:hAnsi="Showcard Gothic"/>
      <w:color w:val="auto"/>
      <w:lang w:eastAsia="zh-CN"/>
    </w:rPr>
  </w:style>
  <w:style w:type="character" w:customStyle="1" w:styleId="BoxedChar">
    <w:name w:val="Boxed Char"/>
    <w:rsid w:val="004C1082"/>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4C1082"/>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4C1082"/>
    <w:rPr>
      <w:rFonts w:ascii="Calibri" w:eastAsia="Times New Roman" w:hAnsi="Calibri" w:cs="Times New Roman"/>
      <w:sz w:val="22"/>
      <w:szCs w:val="22"/>
    </w:rPr>
  </w:style>
  <w:style w:type="paragraph" w:customStyle="1" w:styleId="StyleCards11pt">
    <w:name w:val="Style Cards + 11 pt"/>
    <w:basedOn w:val="Cards"/>
    <w:link w:val="StyleCards11ptChar"/>
    <w:qFormat/>
    <w:rsid w:val="004C1082"/>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4C1082"/>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4C1082"/>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4C1082"/>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4C1082"/>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4C1082"/>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C1082"/>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4C1082"/>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4C1082"/>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4C1082"/>
    <w:rPr>
      <w:lang w:val="en-US" w:eastAsia="en-US" w:bidi="ar-SA"/>
    </w:rPr>
  </w:style>
  <w:style w:type="character" w:customStyle="1" w:styleId="StylecardCharChar11ptChar">
    <w:name w:val="Style card Char Char + 11 pt Char"/>
    <w:link w:val="StylecardCharChar11pt"/>
    <w:rsid w:val="004C1082"/>
    <w:rPr>
      <w:rFonts w:eastAsia="Times New Roman"/>
      <w:sz w:val="20"/>
      <w:szCs w:val="20"/>
      <w:lang w:val="x-none" w:eastAsia="x-none"/>
    </w:rPr>
  </w:style>
  <w:style w:type="paragraph" w:customStyle="1" w:styleId="NormalFont">
    <w:name w:val="Normal Font"/>
    <w:link w:val="NormalFontChar"/>
    <w:qFormat/>
    <w:rsid w:val="004C1082"/>
    <w:rPr>
      <w:rFonts w:ascii="Times New Roman" w:eastAsia="Times New Roman" w:hAnsi="Times New Roman" w:cs="Times New Roman"/>
      <w:sz w:val="20"/>
      <w:szCs w:val="20"/>
    </w:rPr>
  </w:style>
  <w:style w:type="paragraph" w:customStyle="1" w:styleId="StyleSmall11pt">
    <w:name w:val="Style Small + 11 pt"/>
    <w:uiPriority w:val="99"/>
    <w:qFormat/>
    <w:rsid w:val="004C1082"/>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4C1082"/>
    <w:rPr>
      <w:sz w:val="20"/>
      <w:u w:val="thick"/>
    </w:rPr>
  </w:style>
  <w:style w:type="character" w:customStyle="1" w:styleId="Style11ptBoldThickunderline">
    <w:name w:val="Style 11 pt Bold Thick underline"/>
    <w:rsid w:val="004C1082"/>
    <w:rPr>
      <w:b/>
      <w:bCs/>
      <w:sz w:val="20"/>
      <w:u w:val="thick"/>
    </w:rPr>
  </w:style>
  <w:style w:type="paragraph" w:customStyle="1" w:styleId="StyleNormalFont11ptUnderline">
    <w:name w:val="Style Normal Font + 11 pt Underline"/>
    <w:basedOn w:val="NormalFont"/>
    <w:link w:val="StyleNormalFont11ptUnderlineChar"/>
    <w:qFormat/>
    <w:rsid w:val="004C1082"/>
    <w:rPr>
      <w:u w:val="single"/>
      <w:lang w:val="x-none" w:eastAsia="x-none"/>
    </w:rPr>
  </w:style>
  <w:style w:type="character" w:customStyle="1" w:styleId="NormalFontChar">
    <w:name w:val="Normal Font Char"/>
    <w:link w:val="NormalFont"/>
    <w:rsid w:val="004C1082"/>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4C1082"/>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C1082"/>
    <w:rPr>
      <w:b/>
      <w:bCs/>
      <w:u w:val="single"/>
      <w:lang w:val="x-none" w:eastAsia="x-none"/>
    </w:rPr>
  </w:style>
  <w:style w:type="character" w:customStyle="1" w:styleId="StyleNormalFont11ptBoldUnderlineChar">
    <w:name w:val="Style Normal Font + 11 pt Bold Underline Char"/>
    <w:link w:val="StyleNormalFont11ptBoldUnderline"/>
    <w:rsid w:val="004C1082"/>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4C1082"/>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4C1082"/>
    <w:pPr>
      <w:spacing w:after="0" w:line="240" w:lineRule="auto"/>
    </w:pPr>
    <w:rPr>
      <w:rFonts w:eastAsia="Times New Roman"/>
      <w:sz w:val="15"/>
    </w:rPr>
  </w:style>
  <w:style w:type="character" w:customStyle="1" w:styleId="authors1">
    <w:name w:val="authors1"/>
    <w:rsid w:val="004C1082"/>
    <w:rPr>
      <w:rFonts w:ascii="Verdana" w:hAnsi="Verdana" w:hint="default"/>
      <w:b/>
      <w:bCs/>
      <w:color w:val="006699"/>
      <w:sz w:val="20"/>
      <w:szCs w:val="20"/>
    </w:rPr>
  </w:style>
  <w:style w:type="character" w:customStyle="1" w:styleId="headlinesectionlarge">
    <w:name w:val="headline_section_large"/>
    <w:rsid w:val="004C1082"/>
  </w:style>
  <w:style w:type="paragraph" w:customStyle="1" w:styleId="formatvorlage2">
    <w:name w:val="formatvorlage2"/>
    <w:basedOn w:val="Normal"/>
    <w:uiPriority w:val="99"/>
    <w:qFormat/>
    <w:rsid w:val="004C1082"/>
    <w:pPr>
      <w:spacing w:before="100" w:beforeAutospacing="1" w:after="100" w:afterAutospacing="1" w:line="240" w:lineRule="auto"/>
    </w:pPr>
    <w:rPr>
      <w:sz w:val="24"/>
    </w:rPr>
  </w:style>
  <w:style w:type="character" w:customStyle="1" w:styleId="Styleunderline11ptBlack">
    <w:name w:val="Style underline + 11 pt Black"/>
    <w:rsid w:val="004C1082"/>
    <w:rPr>
      <w:color w:val="000000"/>
      <w:sz w:val="20"/>
      <w:u w:val="single"/>
    </w:rPr>
  </w:style>
  <w:style w:type="character" w:customStyle="1" w:styleId="Styleunderline11ptBoldBlack">
    <w:name w:val="Style underline + 11 pt Bold Black"/>
    <w:rsid w:val="004C1082"/>
    <w:rPr>
      <w:b/>
      <w:bCs/>
      <w:color w:val="000000"/>
      <w:sz w:val="20"/>
      <w:u w:val="single"/>
    </w:rPr>
  </w:style>
  <w:style w:type="paragraph" w:customStyle="1" w:styleId="StyleTitle11ptNotBold">
    <w:name w:val="Style Title + 11 pt Not Bold"/>
    <w:basedOn w:val="Title"/>
    <w:link w:val="StyleTitle11ptNotBoldChar"/>
    <w:qFormat/>
    <w:rsid w:val="004C1082"/>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4C1082"/>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4C1082"/>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4C1082"/>
    <w:rPr>
      <w:rFonts w:ascii="Georgia" w:eastAsia="Times New Roman" w:hAnsi="Georgia"/>
      <w:u w:val="single"/>
      <w:lang w:val="x-none" w:eastAsia="x-none"/>
    </w:rPr>
  </w:style>
  <w:style w:type="character" w:customStyle="1" w:styleId="Style11ptBoldBlackUnderline">
    <w:name w:val="Style 11 pt Bold Black Underline"/>
    <w:rsid w:val="004C1082"/>
    <w:rPr>
      <w:b/>
      <w:bCs/>
      <w:color w:val="000000"/>
      <w:sz w:val="20"/>
      <w:u w:val="single"/>
    </w:rPr>
  </w:style>
  <w:style w:type="character" w:customStyle="1" w:styleId="Style11ptBoldBlackUnderlineBorderSinglesolidline">
    <w:name w:val="Style 11 pt Bold Black Underline Border: : (Single solid line ..."/>
    <w:rsid w:val="004C1082"/>
    <w:rPr>
      <w:b/>
      <w:bCs/>
      <w:color w:val="000000"/>
      <w:sz w:val="20"/>
      <w:u w:val="single"/>
      <w:bdr w:val="single" w:sz="4" w:space="0" w:color="auto"/>
    </w:rPr>
  </w:style>
  <w:style w:type="character" w:customStyle="1" w:styleId="StyleLatinMeridien-Italic11ptItalicUnderline">
    <w:name w:val="Style (Latin) Meridien-Italic 11 pt Italic Underline"/>
    <w:rsid w:val="004C1082"/>
    <w:rPr>
      <w:rFonts w:ascii="Meridien-Italic" w:hAnsi="Meridien-Italic"/>
      <w:i/>
      <w:iCs/>
      <w:sz w:val="20"/>
      <w:u w:val="single"/>
    </w:rPr>
  </w:style>
  <w:style w:type="character" w:customStyle="1" w:styleId="underlinestylechar0">
    <w:name w:val="underlinestylechar"/>
    <w:rsid w:val="004C1082"/>
  </w:style>
  <w:style w:type="character" w:customStyle="1" w:styleId="StyleCards12ptThickunderlineChar1">
    <w:name w:val="Style Cards + 12 pt Thick underline Char1"/>
    <w:rsid w:val="004C1082"/>
    <w:rPr>
      <w:sz w:val="24"/>
      <w:szCs w:val="24"/>
      <w:u w:val="thick"/>
    </w:rPr>
  </w:style>
  <w:style w:type="character" w:customStyle="1" w:styleId="BodyTextIndentChar2">
    <w:name w:val="Body Text Indent Char2"/>
    <w:basedOn w:val="DefaultParagraphFont"/>
    <w:uiPriority w:val="99"/>
    <w:semiHidden/>
    <w:rsid w:val="004C1082"/>
    <w:rPr>
      <w:rFonts w:ascii="Georgia" w:hAnsi="Georgia"/>
      <w:sz w:val="22"/>
      <w:szCs w:val="22"/>
    </w:rPr>
  </w:style>
  <w:style w:type="character" w:customStyle="1" w:styleId="BodyText2Char2">
    <w:name w:val="Body Text 2 Char2"/>
    <w:basedOn w:val="DefaultParagraphFont"/>
    <w:uiPriority w:val="99"/>
    <w:semiHidden/>
    <w:rsid w:val="004C1082"/>
    <w:rPr>
      <w:rFonts w:ascii="Georgia" w:hAnsi="Georgia"/>
      <w:sz w:val="22"/>
      <w:szCs w:val="22"/>
    </w:rPr>
  </w:style>
  <w:style w:type="character" w:customStyle="1" w:styleId="BodyText3Char2">
    <w:name w:val="Body Text 3 Char2"/>
    <w:basedOn w:val="DefaultParagraphFont"/>
    <w:uiPriority w:val="99"/>
    <w:semiHidden/>
    <w:rsid w:val="004C1082"/>
    <w:rPr>
      <w:rFonts w:ascii="Georgia" w:hAnsi="Georgia"/>
      <w:sz w:val="16"/>
      <w:szCs w:val="16"/>
    </w:rPr>
  </w:style>
  <w:style w:type="character" w:customStyle="1" w:styleId="BodyTextIndent2Char2">
    <w:name w:val="Body Text Indent 2 Char2"/>
    <w:basedOn w:val="DefaultParagraphFont"/>
    <w:uiPriority w:val="99"/>
    <w:semiHidden/>
    <w:rsid w:val="004C1082"/>
    <w:rPr>
      <w:rFonts w:ascii="Georgia" w:hAnsi="Georgia"/>
      <w:sz w:val="22"/>
      <w:szCs w:val="22"/>
    </w:rPr>
  </w:style>
  <w:style w:type="character" w:customStyle="1" w:styleId="BodyTextIndent3Char2">
    <w:name w:val="Body Text Indent 3 Char2"/>
    <w:basedOn w:val="DefaultParagraphFont"/>
    <w:uiPriority w:val="99"/>
    <w:semiHidden/>
    <w:rsid w:val="004C1082"/>
    <w:rPr>
      <w:rFonts w:ascii="Georgia" w:hAnsi="Georgia"/>
      <w:sz w:val="16"/>
      <w:szCs w:val="16"/>
    </w:rPr>
  </w:style>
  <w:style w:type="character" w:customStyle="1" w:styleId="z-BottomofFormChar2">
    <w:name w:val="z-Bottom of Form Char2"/>
    <w:basedOn w:val="DefaultParagraphFont"/>
    <w:uiPriority w:val="99"/>
    <w:semiHidden/>
    <w:rsid w:val="004C1082"/>
    <w:rPr>
      <w:rFonts w:ascii="Arial" w:hAnsi="Arial" w:cs="Arial"/>
      <w:vanish/>
      <w:sz w:val="16"/>
      <w:szCs w:val="16"/>
    </w:rPr>
  </w:style>
  <w:style w:type="paragraph" w:customStyle="1" w:styleId="BodyA">
    <w:name w:val="Body A"/>
    <w:autoRedefine/>
    <w:uiPriority w:val="99"/>
    <w:qFormat/>
    <w:rsid w:val="004C1082"/>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4C1082"/>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4C1082"/>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4C1082"/>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4C1082"/>
    <w:rPr>
      <w:rFonts w:ascii="Garamond" w:eastAsia="Cambria" w:hAnsi="Garamond"/>
      <w:sz w:val="20"/>
      <w:u w:val="single"/>
    </w:rPr>
  </w:style>
  <w:style w:type="character" w:customStyle="1" w:styleId="m5686307894942199640gmail-style13ptbold">
    <w:name w:val="m_5686307894942199640gmail-style13ptbold"/>
    <w:basedOn w:val="DefaultParagraphFont"/>
    <w:rsid w:val="004C1082"/>
  </w:style>
  <w:style w:type="character" w:customStyle="1" w:styleId="m5686307894942199640gmail-styleunderline">
    <w:name w:val="m_5686307894942199640gmail-styleunderline"/>
    <w:basedOn w:val="DefaultParagraphFont"/>
    <w:rsid w:val="004C1082"/>
  </w:style>
  <w:style w:type="character" w:customStyle="1" w:styleId="UnderlineCharCharChar">
    <w:name w:val="Underline Char Char Char"/>
    <w:rsid w:val="004C1082"/>
    <w:rPr>
      <w:noProof w:val="0"/>
      <w:u w:val="single"/>
      <w:lang w:val="en-US" w:eastAsia="en-US" w:bidi="ar-SA"/>
    </w:rPr>
  </w:style>
  <w:style w:type="paragraph" w:customStyle="1" w:styleId="PageHeading">
    <w:name w:val="Page Heading"/>
    <w:basedOn w:val="Heading2"/>
    <w:uiPriority w:val="99"/>
    <w:qFormat/>
    <w:rsid w:val="004C1082"/>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4C108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4C1082"/>
    <w:pPr>
      <w:spacing w:after="0" w:line="240" w:lineRule="auto"/>
    </w:pPr>
    <w:rPr>
      <w:rFonts w:ascii="Arial" w:eastAsia="Calibri" w:hAnsi="Arial" w:cs="Arial"/>
      <w:color w:val="00B0F0"/>
      <w:sz w:val="20"/>
      <w:u w:val="single" w:color="00B0F0"/>
    </w:rPr>
  </w:style>
  <w:style w:type="character" w:customStyle="1" w:styleId="messagecontent">
    <w:name w:val="message_content"/>
    <w:rsid w:val="004C1082"/>
  </w:style>
  <w:style w:type="paragraph" w:customStyle="1" w:styleId="UnderlineCharCharCharCharCharCharCharCharChar">
    <w:name w:val="Underline Char Char Char Char Char Char Char Char Char"/>
    <w:link w:val="UnderlineCharCharCharCharCharCharCharCharCharChar"/>
    <w:rsid w:val="004C1082"/>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4C1082"/>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4C1082"/>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4C1082"/>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4C1082"/>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4C1082"/>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4C1082"/>
  </w:style>
  <w:style w:type="character" w:customStyle="1" w:styleId="CitationChar">
    <w:name w:val="Citation Char"/>
    <w:rsid w:val="004C1082"/>
    <w:rPr>
      <w:bCs/>
      <w:u w:val="single"/>
    </w:rPr>
  </w:style>
  <w:style w:type="paragraph" w:customStyle="1" w:styleId="Style31">
    <w:name w:val="Style31"/>
    <w:basedOn w:val="Normal"/>
    <w:uiPriority w:val="99"/>
    <w:qFormat/>
    <w:rsid w:val="004C1082"/>
    <w:pPr>
      <w:spacing w:after="0" w:line="197" w:lineRule="exact"/>
      <w:jc w:val="both"/>
    </w:pPr>
    <w:rPr>
      <w:rFonts w:ascii="Arial" w:hAnsi="Arial" w:cs="Arial"/>
    </w:rPr>
  </w:style>
  <w:style w:type="paragraph" w:customStyle="1" w:styleId="Style42">
    <w:name w:val="Style42"/>
    <w:basedOn w:val="Normal"/>
    <w:uiPriority w:val="99"/>
    <w:qFormat/>
    <w:rsid w:val="004C1082"/>
    <w:pPr>
      <w:spacing w:after="0" w:line="202" w:lineRule="exact"/>
      <w:jc w:val="both"/>
    </w:pPr>
    <w:rPr>
      <w:rFonts w:ascii="Arial" w:hAnsi="Arial" w:cs="Arial"/>
    </w:rPr>
  </w:style>
  <w:style w:type="paragraph" w:customStyle="1" w:styleId="Style51">
    <w:name w:val="Style51"/>
    <w:basedOn w:val="Normal"/>
    <w:uiPriority w:val="99"/>
    <w:qFormat/>
    <w:rsid w:val="004C1082"/>
    <w:pPr>
      <w:spacing w:after="0" w:line="200" w:lineRule="exact"/>
      <w:jc w:val="both"/>
    </w:pPr>
    <w:rPr>
      <w:rFonts w:ascii="Arial" w:hAnsi="Arial" w:cs="Arial"/>
    </w:rPr>
  </w:style>
  <w:style w:type="character" w:customStyle="1" w:styleId="FontStyle72">
    <w:name w:val="Font Style72"/>
    <w:uiPriority w:val="99"/>
    <w:rsid w:val="004C1082"/>
    <w:rPr>
      <w:rFonts w:ascii="Times New Roman" w:hAnsi="Times New Roman" w:cs="Times New Roman" w:hint="default"/>
      <w:sz w:val="16"/>
      <w:szCs w:val="16"/>
    </w:rPr>
  </w:style>
  <w:style w:type="character" w:customStyle="1" w:styleId="FontStyle73">
    <w:name w:val="Font Style73"/>
    <w:uiPriority w:val="99"/>
    <w:rsid w:val="004C1082"/>
    <w:rPr>
      <w:rFonts w:ascii="Times New Roman" w:hAnsi="Times New Roman" w:cs="Times New Roman" w:hint="default"/>
      <w:i/>
      <w:iCs/>
      <w:sz w:val="16"/>
      <w:szCs w:val="16"/>
    </w:rPr>
  </w:style>
  <w:style w:type="character" w:customStyle="1" w:styleId="UnderlinestyleChar20">
    <w:name w:val="Underline style Char2"/>
    <w:rsid w:val="004C1082"/>
    <w:rPr>
      <w:sz w:val="22"/>
      <w:szCs w:val="24"/>
      <w:u w:val="single"/>
      <w:lang w:val="en-US" w:eastAsia="en-US" w:bidi="ar-SA"/>
    </w:rPr>
  </w:style>
  <w:style w:type="character" w:customStyle="1" w:styleId="FontStyle49">
    <w:name w:val="Font Style49"/>
    <w:uiPriority w:val="99"/>
    <w:rsid w:val="004C1082"/>
    <w:rPr>
      <w:rFonts w:ascii="Times New Roman" w:hAnsi="Times New Roman" w:cs="Times New Roman"/>
      <w:sz w:val="20"/>
      <w:szCs w:val="20"/>
    </w:rPr>
  </w:style>
  <w:style w:type="character" w:customStyle="1" w:styleId="FontStyle50">
    <w:name w:val="Font Style50"/>
    <w:uiPriority w:val="99"/>
    <w:rsid w:val="004C1082"/>
    <w:rPr>
      <w:rFonts w:ascii="Times New Roman" w:hAnsi="Times New Roman" w:cs="Times New Roman"/>
      <w:b/>
      <w:bCs/>
      <w:sz w:val="20"/>
      <w:szCs w:val="20"/>
    </w:rPr>
  </w:style>
  <w:style w:type="character" w:customStyle="1" w:styleId="ListBulletChar">
    <w:name w:val="List Bullet Char"/>
    <w:link w:val="ListBullet"/>
    <w:uiPriority w:val="99"/>
    <w:locked/>
    <w:rsid w:val="004C1082"/>
    <w:rPr>
      <w:rFonts w:ascii="Calibri" w:hAnsi="Calibri"/>
      <w:sz w:val="22"/>
    </w:rPr>
  </w:style>
  <w:style w:type="character" w:customStyle="1" w:styleId="BoldUnderlineChar2Char">
    <w:name w:val="BoldUnderline Char2 Char"/>
    <w:link w:val="BoldUnderlineChar20"/>
    <w:locked/>
    <w:rsid w:val="004C1082"/>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4C1082"/>
    <w:rPr>
      <w:rFonts w:ascii="Times New Roman" w:eastAsia="Times New Roman" w:hAnsi="Times New Roman" w:cs="Times New Roman"/>
      <w:b/>
      <w:sz w:val="20"/>
      <w:u w:val="single"/>
    </w:rPr>
  </w:style>
  <w:style w:type="paragraph" w:customStyle="1" w:styleId="document0">
    <w:name w:val="document"/>
    <w:basedOn w:val="Normal"/>
    <w:qFormat/>
    <w:rsid w:val="004C1082"/>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4C1082"/>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4C1082"/>
    <w:rPr>
      <w:rFonts w:eastAsia="Times New Roman"/>
      <w:u w:val="single"/>
      <w:lang w:val="en-GB"/>
    </w:rPr>
  </w:style>
  <w:style w:type="paragraph" w:customStyle="1" w:styleId="StyleUnderlining11pt">
    <w:name w:val="Style Underlining + 11 pt"/>
    <w:basedOn w:val="Normal"/>
    <w:link w:val="StyleUnderlining11ptChar"/>
    <w:qFormat/>
    <w:rsid w:val="004C1082"/>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4C1082"/>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4C1082"/>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4C1082"/>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4C1082"/>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4C1082"/>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4C1082"/>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4C1082"/>
    <w:pPr>
      <w:spacing w:line="256" w:lineRule="auto"/>
    </w:pPr>
    <w:rPr>
      <w:rFonts w:ascii="Georgia" w:hAnsi="Georgia"/>
      <w:b/>
    </w:rPr>
  </w:style>
  <w:style w:type="paragraph" w:customStyle="1" w:styleId="Normal20pt">
    <w:name w:val="Normal  + 20 pt"/>
    <w:basedOn w:val="Normal"/>
    <w:uiPriority w:val="6"/>
    <w:qFormat/>
    <w:rsid w:val="004C1082"/>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4C1082"/>
    <w:rPr>
      <w:rFonts w:eastAsia="Calibri"/>
      <w:u w:val="single"/>
    </w:rPr>
  </w:style>
  <w:style w:type="paragraph" w:customStyle="1" w:styleId="StyleNormalWeb11ptUnderline">
    <w:name w:val="Style Normal (Web) + 11 pt Underline"/>
    <w:basedOn w:val="NormalWeb"/>
    <w:link w:val="StyleNormalWeb11ptUnderlineChar"/>
    <w:qFormat/>
    <w:rsid w:val="004C1082"/>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4C1082"/>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4C1082"/>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C1082"/>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4C1082"/>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4C1082"/>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C1082"/>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4C1082"/>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C1082"/>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4C1082"/>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4C1082"/>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C1082"/>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4C108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4C1082"/>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4C1082"/>
    <w:rPr>
      <w:rFonts w:eastAsia="Times New Roman"/>
      <w:u w:val="single"/>
    </w:rPr>
  </w:style>
  <w:style w:type="paragraph" w:customStyle="1" w:styleId="StyleStyle4ArialNarrow9pt">
    <w:name w:val="Style Style4 + Arial Narrow 9 pt"/>
    <w:basedOn w:val="Normal"/>
    <w:link w:val="StyleStyle4ArialNarrow9ptChar"/>
    <w:qFormat/>
    <w:rsid w:val="004C1082"/>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4C1082"/>
    <w:rPr>
      <w:rFonts w:eastAsia="Times New Roman"/>
      <w:b/>
      <w:bCs/>
      <w:u w:val="single"/>
    </w:rPr>
  </w:style>
  <w:style w:type="paragraph" w:customStyle="1" w:styleId="StyleStyle4ArialNarrow9ptBold">
    <w:name w:val="Style Style4 + Arial Narrow 9 pt Bold"/>
    <w:basedOn w:val="Normal"/>
    <w:link w:val="StyleStyle4ArialNarrow9ptBoldChar"/>
    <w:qFormat/>
    <w:rsid w:val="004C1082"/>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4C1082"/>
    <w:rPr>
      <w:rFonts w:eastAsia="Times New Roman"/>
      <w:b/>
      <w:smallCaps/>
      <w:sz w:val="24"/>
      <w:szCs w:val="24"/>
      <w:u w:val="single"/>
    </w:rPr>
  </w:style>
  <w:style w:type="character" w:customStyle="1" w:styleId="HiddenBlockHeaderChar">
    <w:name w:val="Hidden Block Header Char"/>
    <w:link w:val="HiddenBlockHeader"/>
    <w:locked/>
    <w:rsid w:val="004C1082"/>
    <w:rPr>
      <w:rFonts w:ascii="Calibri" w:hAnsi="Calibri"/>
      <w:sz w:val="22"/>
    </w:rPr>
  </w:style>
  <w:style w:type="character" w:customStyle="1" w:styleId="ThirdChar">
    <w:name w:val="Third Char"/>
    <w:link w:val="Third"/>
    <w:locked/>
    <w:rsid w:val="004C1082"/>
    <w:rPr>
      <w:rFonts w:eastAsia="Times New Roman"/>
      <w:b/>
      <w:u w:val="single"/>
      <w:lang w:val="x-none" w:eastAsia="x-none"/>
    </w:rPr>
  </w:style>
  <w:style w:type="paragraph" w:customStyle="1" w:styleId="Third">
    <w:name w:val="Third"/>
    <w:basedOn w:val="Normal"/>
    <w:link w:val="ThirdChar"/>
    <w:qFormat/>
    <w:rsid w:val="004C1082"/>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4C1082"/>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4C1082"/>
    <w:rPr>
      <w:rFonts w:eastAsia="Times New Roman"/>
      <w:b/>
      <w:szCs w:val="24"/>
      <w:u w:val="thick"/>
    </w:rPr>
  </w:style>
  <w:style w:type="paragraph" w:customStyle="1" w:styleId="SynergyTag">
    <w:name w:val="SynergyTag"/>
    <w:basedOn w:val="Normal"/>
    <w:uiPriority w:val="99"/>
    <w:qFormat/>
    <w:rsid w:val="004C1082"/>
    <w:pPr>
      <w:spacing w:after="0" w:line="256" w:lineRule="auto"/>
    </w:pPr>
    <w:rPr>
      <w:b/>
    </w:rPr>
  </w:style>
  <w:style w:type="paragraph" w:customStyle="1" w:styleId="CiteSmallText">
    <w:name w:val="Cite Small Text"/>
    <w:basedOn w:val="Normal"/>
    <w:uiPriority w:val="99"/>
    <w:qFormat/>
    <w:rsid w:val="004C1082"/>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4C1082"/>
    <w:rPr>
      <w:lang w:val="x-none"/>
    </w:rPr>
  </w:style>
  <w:style w:type="paragraph" w:customStyle="1" w:styleId="Cards1CharChar">
    <w:name w:val="Cards1 Char Char"/>
    <w:basedOn w:val="Normal"/>
    <w:link w:val="Cards1CharCharChar"/>
    <w:qFormat/>
    <w:rsid w:val="004C1082"/>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4C1082"/>
    <w:rPr>
      <w:color w:val="0000FF"/>
      <w:sz w:val="12"/>
      <w:u w:val="single"/>
    </w:rPr>
  </w:style>
  <w:style w:type="paragraph" w:customStyle="1" w:styleId="Swag">
    <w:name w:val="Swag"/>
    <w:basedOn w:val="Normal"/>
    <w:link w:val="SwagChar"/>
    <w:qFormat/>
    <w:rsid w:val="004C1082"/>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4C108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4C108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4C108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4C108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4C1082"/>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4C1082"/>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4C1082"/>
    <w:rPr>
      <w:rFonts w:eastAsia="Times New Roman"/>
      <w:b/>
      <w:bCs/>
      <w:u w:val="single"/>
    </w:rPr>
  </w:style>
  <w:style w:type="paragraph" w:customStyle="1" w:styleId="StyleUnderlineChar11ptBold2">
    <w:name w:val="Style Underline Char + 11 pt Bold2"/>
    <w:basedOn w:val="Normal"/>
    <w:link w:val="StyleUnderlineChar11ptBold2Char"/>
    <w:qFormat/>
    <w:rsid w:val="004C1082"/>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4C1082"/>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4C1082"/>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4C108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4C1082"/>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4C1082"/>
    <w:rPr>
      <w:rFonts w:ascii="Times New Roman" w:eastAsia="Times New Roman" w:hAnsi="Times New Roman" w:cs="Times New Roman"/>
      <w:b/>
      <w:sz w:val="24"/>
      <w:szCs w:val="24"/>
    </w:rPr>
  </w:style>
  <w:style w:type="character" w:customStyle="1" w:styleId="NothingCharChar">
    <w:name w:val="Nothing Char Char"/>
    <w:link w:val="NothingCharCharChar"/>
    <w:locked/>
    <w:rsid w:val="004C1082"/>
  </w:style>
  <w:style w:type="paragraph" w:customStyle="1" w:styleId="NothingCharCharChar">
    <w:name w:val="Nothing Char Char Char"/>
    <w:link w:val="NothingCharChar"/>
    <w:qFormat/>
    <w:rsid w:val="004C1082"/>
    <w:pPr>
      <w:jc w:val="both"/>
    </w:pPr>
  </w:style>
  <w:style w:type="paragraph" w:customStyle="1" w:styleId="StyleLeft021">
    <w:name w:val="Style Left:  0.2&quot;1"/>
    <w:basedOn w:val="Normal"/>
    <w:uiPriority w:val="99"/>
    <w:qFormat/>
    <w:rsid w:val="004C1082"/>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4C1082"/>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4C108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4C1082"/>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4C108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4C1082"/>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4C1082"/>
    <w:pPr>
      <w:spacing w:after="0" w:line="256" w:lineRule="auto"/>
    </w:pPr>
    <w:rPr>
      <w:b/>
    </w:rPr>
  </w:style>
  <w:style w:type="paragraph" w:customStyle="1" w:styleId="CM27">
    <w:name w:val="CM27"/>
    <w:basedOn w:val="Normal"/>
    <w:next w:val="Normal"/>
    <w:qFormat/>
    <w:rsid w:val="004C1082"/>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4C1082"/>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4C1082"/>
    <w:rPr>
      <w:szCs w:val="24"/>
      <w:u w:val="single"/>
      <w:lang w:val="en-US" w:eastAsia="en-US" w:bidi="ar-SA"/>
    </w:rPr>
  </w:style>
  <w:style w:type="character" w:customStyle="1" w:styleId="BoldUnderlineCharChar3">
    <w:name w:val="BoldUnderline Char Char3"/>
    <w:rsid w:val="004C1082"/>
    <w:rPr>
      <w:b/>
      <w:bCs w:val="0"/>
      <w:szCs w:val="24"/>
      <w:u w:val="single"/>
      <w:lang w:val="en-US" w:eastAsia="en-US" w:bidi="ar-SA"/>
    </w:rPr>
  </w:style>
  <w:style w:type="character" w:customStyle="1" w:styleId="UnderlineCharChar3">
    <w:name w:val="Underline Char Char3"/>
    <w:rsid w:val="004C1082"/>
    <w:rPr>
      <w:szCs w:val="24"/>
      <w:u w:val="single"/>
      <w:lang w:val="en-US" w:eastAsia="en-US" w:bidi="ar-SA"/>
    </w:rPr>
  </w:style>
  <w:style w:type="character" w:customStyle="1" w:styleId="BoldUnderlineCharChar2">
    <w:name w:val="BoldUnderline Char Char2"/>
    <w:rsid w:val="004C1082"/>
    <w:rPr>
      <w:b/>
      <w:bCs w:val="0"/>
      <w:szCs w:val="24"/>
      <w:u w:val="single"/>
      <w:lang w:val="en-US" w:eastAsia="en-US" w:bidi="ar-SA"/>
    </w:rPr>
  </w:style>
  <w:style w:type="character" w:customStyle="1" w:styleId="volume-issue">
    <w:name w:val="volume-issue"/>
    <w:rsid w:val="004C1082"/>
    <w:rPr>
      <w:rFonts w:ascii="Times New Roman" w:hAnsi="Times New Roman" w:cs="Times New Roman" w:hint="default"/>
    </w:rPr>
  </w:style>
  <w:style w:type="character" w:customStyle="1" w:styleId="boldness1">
    <w:name w:val="boldness1"/>
    <w:rsid w:val="004C1082"/>
  </w:style>
  <w:style w:type="character" w:customStyle="1" w:styleId="story-author">
    <w:name w:val="story-author"/>
    <w:basedOn w:val="DefaultParagraphFont"/>
    <w:rsid w:val="004C1082"/>
  </w:style>
  <w:style w:type="character" w:customStyle="1" w:styleId="Heading3CharCharCharChar">
    <w:name w:val="Heading 3 Char Char Char Char"/>
    <w:basedOn w:val="DefaultParagraphFont"/>
    <w:rsid w:val="004C1082"/>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4C1082"/>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4C1082"/>
  </w:style>
  <w:style w:type="character" w:customStyle="1" w:styleId="StyleStyle4CharTimesNewRoman11ptItalic">
    <w:name w:val="Style Style4 Char + Times New Roman 11 pt Italic"/>
    <w:basedOn w:val="DefaultParagraphFont"/>
    <w:rsid w:val="004C108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4C1082"/>
  </w:style>
  <w:style w:type="character" w:customStyle="1" w:styleId="ad">
    <w:name w:val="_"/>
    <w:basedOn w:val="DefaultParagraphFont"/>
    <w:rsid w:val="004C1082"/>
  </w:style>
  <w:style w:type="character" w:customStyle="1" w:styleId="Heading3CharCharCharChar1">
    <w:name w:val="Heading 3 Char Char Char Char1"/>
    <w:rsid w:val="004C1082"/>
    <w:rPr>
      <w:rFonts w:ascii="Arial" w:hAnsi="Arial" w:cs="Arial" w:hint="default"/>
      <w:bCs/>
      <w:szCs w:val="26"/>
      <w:u w:val="single"/>
      <w:lang w:val="en-US" w:eastAsia="en-US" w:bidi="ar-SA"/>
    </w:rPr>
  </w:style>
  <w:style w:type="character" w:customStyle="1" w:styleId="comment-body">
    <w:name w:val="comment-body"/>
    <w:rsid w:val="004C1082"/>
  </w:style>
  <w:style w:type="character" w:customStyle="1" w:styleId="UnderlineCharCharChar1">
    <w:name w:val="Underline Char Char Char1"/>
    <w:rsid w:val="004C1082"/>
    <w:rPr>
      <w:u w:val="single"/>
      <w:lang w:val="en-US" w:eastAsia="en-US" w:bidi="ar-SA"/>
    </w:rPr>
  </w:style>
  <w:style w:type="character" w:customStyle="1" w:styleId="reality">
    <w:name w:val="reality"/>
    <w:rsid w:val="004C1082"/>
  </w:style>
  <w:style w:type="character" w:customStyle="1" w:styleId="UnderlineChar1Char">
    <w:name w:val="Underline Char1 Char"/>
    <w:rsid w:val="004C1082"/>
    <w:rPr>
      <w:rFonts w:ascii="Calibri" w:eastAsia="MS Mincho" w:hAnsi="Calibri" w:cs="Calibri" w:hint="default"/>
      <w:szCs w:val="20"/>
      <w:u w:val="single"/>
    </w:rPr>
  </w:style>
  <w:style w:type="character" w:customStyle="1" w:styleId="StyleBoldandUnderlineCharChar29pt">
    <w:name w:val="Style Bold and Underline Char Char2 + 9 pt"/>
    <w:rsid w:val="004C1082"/>
    <w:rPr>
      <w:rFonts w:ascii="Times New Roman" w:hAnsi="Times New Roman" w:cs="Times New Roman" w:hint="default"/>
      <w:b/>
      <w:bCs/>
      <w:noProof w:val="0"/>
      <w:sz w:val="20"/>
      <w:u w:val="single"/>
    </w:rPr>
  </w:style>
  <w:style w:type="character" w:customStyle="1" w:styleId="StyleUnderlineCharChar19pt">
    <w:name w:val="Style Underline Char Char1 + 9 pt"/>
    <w:rsid w:val="004C108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4C108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4C108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4C1082"/>
    <w:rPr>
      <w:rFonts w:ascii="Times New Roman" w:hAnsi="Times New Roman" w:cs="Times New Roman" w:hint="default"/>
      <w:sz w:val="20"/>
      <w:u w:val="dottedHeavy"/>
    </w:rPr>
  </w:style>
  <w:style w:type="character" w:customStyle="1" w:styleId="article-record-publication-volume-issue">
    <w:name w:val="article-record-publication-volume-issue"/>
    <w:rsid w:val="004C1082"/>
  </w:style>
  <w:style w:type="character" w:customStyle="1" w:styleId="resultbodyblack">
    <w:name w:val="resultbodyblack"/>
    <w:rsid w:val="004C1082"/>
    <w:rPr>
      <w:rFonts w:ascii="Times New Roman" w:hAnsi="Times New Roman" w:cs="Times New Roman" w:hint="default"/>
    </w:rPr>
  </w:style>
  <w:style w:type="character" w:customStyle="1" w:styleId="quotechar0">
    <w:name w:val="quotechar"/>
    <w:rsid w:val="004C1082"/>
  </w:style>
  <w:style w:type="character" w:customStyle="1" w:styleId="3TagCite">
    <w:name w:val="3 Tag/Cite"/>
    <w:rsid w:val="004C1082"/>
    <w:rPr>
      <w:rFonts w:ascii="Times New Roman" w:hAnsi="Times New Roman" w:cs="Times New Roman" w:hint="default"/>
      <w:b/>
      <w:bCs w:val="0"/>
    </w:rPr>
  </w:style>
  <w:style w:type="character" w:customStyle="1" w:styleId="4Qualifications">
    <w:name w:val="4 Qualifications"/>
    <w:rsid w:val="004C1082"/>
    <w:rPr>
      <w:rFonts w:ascii="Times New Roman" w:hAnsi="Times New Roman" w:cs="Times New Roman" w:hint="default"/>
      <w:sz w:val="19"/>
    </w:rPr>
  </w:style>
  <w:style w:type="character" w:customStyle="1" w:styleId="6Underlined">
    <w:name w:val="6 Underlined"/>
    <w:rsid w:val="004C1082"/>
    <w:rPr>
      <w:rFonts w:ascii="Times New Roman" w:hAnsi="Times New Roman" w:cs="Times New Roman" w:hint="default"/>
      <w:b/>
      <w:bCs w:val="0"/>
      <w:sz w:val="21"/>
      <w:u w:val="single"/>
    </w:rPr>
  </w:style>
  <w:style w:type="character" w:customStyle="1" w:styleId="nohighlighting">
    <w:name w:val="no highlighting"/>
    <w:rsid w:val="004C1082"/>
    <w:rPr>
      <w:rFonts w:ascii="Times New Roman" w:hAnsi="Times New Roman" w:cs="Times New Roman" w:hint="default"/>
      <w:color w:val="auto"/>
      <w:sz w:val="20"/>
      <w:u w:val="thick"/>
      <w:bdr w:val="none" w:sz="0" w:space="0" w:color="auto" w:frame="1"/>
    </w:rPr>
  </w:style>
  <w:style w:type="character" w:customStyle="1" w:styleId="CharChar61">
    <w:name w:val="Char Char61"/>
    <w:rsid w:val="004C1082"/>
    <w:rPr>
      <w:rFonts w:ascii="Arial" w:hAnsi="Arial" w:cs="Arial" w:hint="default"/>
      <w:bCs/>
      <w:sz w:val="16"/>
      <w:szCs w:val="26"/>
      <w:lang w:val="en-US" w:eastAsia="en-US" w:bidi="ar-SA"/>
    </w:rPr>
  </w:style>
  <w:style w:type="character" w:customStyle="1" w:styleId="styledate">
    <w:name w:val="styledate"/>
    <w:rsid w:val="004C1082"/>
  </w:style>
  <w:style w:type="character" w:customStyle="1" w:styleId="StyleUnderlineChar9ptChar">
    <w:name w:val="Style Underline Char + 9 pt Char"/>
    <w:rsid w:val="004C108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4C108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4C1082"/>
    <w:rPr>
      <w:b/>
      <w:bCs w:val="0"/>
      <w:szCs w:val="24"/>
      <w:u w:val="single"/>
      <w:lang w:val="en-US" w:eastAsia="en-US" w:bidi="ar-SA"/>
    </w:rPr>
  </w:style>
  <w:style w:type="character" w:customStyle="1" w:styleId="BoldandUnderlineChar1Char2">
    <w:name w:val="Bold and Underline Char1 Char2"/>
    <w:rsid w:val="004C1082"/>
    <w:rPr>
      <w:b/>
      <w:bCs w:val="0"/>
      <w:szCs w:val="24"/>
      <w:u w:val="single"/>
      <w:lang w:val="en-US" w:eastAsia="en-US" w:bidi="ar-SA"/>
    </w:rPr>
  </w:style>
  <w:style w:type="character" w:customStyle="1" w:styleId="BoldandUnderlineCharChar1">
    <w:name w:val="Bold and Underline Char Char1"/>
    <w:rsid w:val="004C1082"/>
    <w:rPr>
      <w:b/>
      <w:bCs w:val="0"/>
      <w:szCs w:val="24"/>
      <w:u w:val="single"/>
      <w:lang w:val="en-US" w:eastAsia="en-US" w:bidi="ar-SA"/>
    </w:rPr>
  </w:style>
  <w:style w:type="character" w:customStyle="1" w:styleId="authoraffil">
    <w:name w:val="authoraffil"/>
    <w:rsid w:val="004C1082"/>
  </w:style>
  <w:style w:type="character" w:customStyle="1" w:styleId="CharChar8">
    <w:name w:val="Char Char8"/>
    <w:rsid w:val="004C1082"/>
    <w:rPr>
      <w:rFonts w:ascii="Georgia" w:eastAsia="Times New Roman" w:hAnsi="Georgia" w:hint="default"/>
      <w:b/>
      <w:bCs/>
      <w:sz w:val="30"/>
      <w:szCs w:val="28"/>
      <w:u w:val="single"/>
    </w:rPr>
  </w:style>
  <w:style w:type="character" w:customStyle="1" w:styleId="StyleArial6ptBold">
    <w:name w:val="Style Arial 6 pt Bold"/>
    <w:rsid w:val="004C1082"/>
    <w:rPr>
      <w:rFonts w:ascii="Arial" w:hAnsi="Arial" w:cs="Arial" w:hint="default"/>
      <w:bCs/>
      <w:sz w:val="12"/>
    </w:rPr>
  </w:style>
  <w:style w:type="character" w:customStyle="1" w:styleId="Heading2Char5">
    <w:name w:val="Heading 2 Char5"/>
    <w:rsid w:val="004C1082"/>
    <w:rPr>
      <w:rFonts w:ascii="Garamond" w:hAnsi="Garamond" w:cs="Arial" w:hint="default"/>
      <w:b/>
      <w:bCs/>
      <w:iCs/>
      <w:sz w:val="24"/>
      <w:szCs w:val="28"/>
      <w:lang w:val="en-US" w:eastAsia="en-US" w:bidi="ar-SA"/>
    </w:rPr>
  </w:style>
  <w:style w:type="character" w:customStyle="1" w:styleId="boldcitationChar">
    <w:name w:val="bold citation Char"/>
    <w:rsid w:val="004C1082"/>
    <w:rPr>
      <w:rFonts w:ascii="Arial" w:hAnsi="Arial" w:cs="Arial" w:hint="default"/>
      <w:b/>
      <w:bCs w:val="0"/>
      <w:sz w:val="28"/>
      <w:szCs w:val="24"/>
      <w:u w:val="thick"/>
      <w:lang w:val="en-US" w:eastAsia="en-US" w:bidi="ar-SA"/>
    </w:rPr>
  </w:style>
  <w:style w:type="character" w:customStyle="1" w:styleId="BoldunderlineChar4">
    <w:name w:val="Bold/underline Char"/>
    <w:rsid w:val="004C108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4C1082"/>
  </w:style>
  <w:style w:type="character" w:customStyle="1" w:styleId="tagCharCharChar1">
    <w:name w:val="tag Char Char Char1"/>
    <w:rsid w:val="004C1082"/>
    <w:rPr>
      <w:b/>
      <w:bCs w:val="0"/>
      <w:sz w:val="24"/>
      <w:lang w:val="en-US" w:eastAsia="en-US" w:bidi="ar-SA"/>
    </w:rPr>
  </w:style>
  <w:style w:type="character" w:customStyle="1" w:styleId="bylines">
    <w:name w:val="bylines"/>
    <w:basedOn w:val="DefaultParagraphFont"/>
    <w:rsid w:val="004C1082"/>
  </w:style>
  <w:style w:type="character" w:customStyle="1" w:styleId="StyleStyleBoldUnderlineUnderlineIntenseEmphasis1apple-style-2">
    <w:name w:val="Style Style Bold UnderlineUnderlineIntense Emphasis1apple-style-...2"/>
    <w:basedOn w:val="DefaultParagraphFont"/>
    <w:rsid w:val="004C1082"/>
    <w:rPr>
      <w:b w:val="0"/>
      <w:bCs/>
      <w:sz w:val="22"/>
      <w:u w:val="single"/>
    </w:rPr>
  </w:style>
  <w:style w:type="character" w:customStyle="1" w:styleId="FontStyle57">
    <w:name w:val="Font Style57"/>
    <w:rsid w:val="004C1082"/>
    <w:rPr>
      <w:rFonts w:ascii="Georgia" w:hAnsi="Georgia" w:cs="Georgia" w:hint="default"/>
      <w:b/>
      <w:bCs/>
      <w:sz w:val="14"/>
      <w:szCs w:val="14"/>
    </w:rPr>
  </w:style>
  <w:style w:type="character" w:customStyle="1" w:styleId="FontStyle89">
    <w:name w:val="Font Style89"/>
    <w:rsid w:val="004C1082"/>
    <w:rPr>
      <w:rFonts w:ascii="Times New Roman" w:hAnsi="Times New Roman" w:cs="Times New Roman" w:hint="default"/>
      <w:b/>
      <w:bCs/>
      <w:smallCaps/>
      <w:spacing w:val="40"/>
      <w:sz w:val="16"/>
      <w:szCs w:val="16"/>
    </w:rPr>
  </w:style>
  <w:style w:type="character" w:customStyle="1" w:styleId="hvr">
    <w:name w:val="hvr"/>
    <w:basedOn w:val="DefaultParagraphFont"/>
    <w:rsid w:val="004C1082"/>
  </w:style>
  <w:style w:type="paragraph" w:customStyle="1" w:styleId="svarticle">
    <w:name w:val="svarticle"/>
    <w:basedOn w:val="Normal"/>
    <w:uiPriority w:val="99"/>
    <w:qFormat/>
    <w:rsid w:val="004C1082"/>
    <w:pPr>
      <w:spacing w:before="100" w:beforeAutospacing="1" w:after="100" w:afterAutospacing="1" w:line="240" w:lineRule="auto"/>
    </w:pPr>
    <w:rPr>
      <w:rFonts w:eastAsia="Times New Roman"/>
    </w:rPr>
  </w:style>
  <w:style w:type="character" w:customStyle="1" w:styleId="cardChar20">
    <w:name w:val="card Char2"/>
    <w:basedOn w:val="DefaultParagraphFont"/>
    <w:rsid w:val="004C1082"/>
    <w:rPr>
      <w:rFonts w:ascii="Times New Roman" w:hAnsi="Times New Roman" w:cs="Calibri"/>
      <w:szCs w:val="20"/>
    </w:rPr>
  </w:style>
  <w:style w:type="paragraph" w:customStyle="1" w:styleId="Pol">
    <w:name w:val="Pol"/>
    <w:basedOn w:val="Heading2"/>
    <w:uiPriority w:val="99"/>
    <w:qFormat/>
    <w:rsid w:val="004C1082"/>
    <w:pPr>
      <w:spacing w:before="480" w:line="240" w:lineRule="auto"/>
    </w:pPr>
    <w:rPr>
      <w:bCs w:val="0"/>
      <w:caps/>
    </w:rPr>
  </w:style>
  <w:style w:type="paragraph" w:customStyle="1" w:styleId="Style70">
    <w:name w:val="Style7"/>
    <w:basedOn w:val="Normal"/>
    <w:uiPriority w:val="99"/>
    <w:qFormat/>
    <w:rsid w:val="004C1082"/>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4C1082"/>
  </w:style>
  <w:style w:type="character" w:customStyle="1" w:styleId="Footnote2Char">
    <w:name w:val="Footnote2 Char"/>
    <w:link w:val="Footnote2"/>
    <w:locked/>
    <w:rsid w:val="004C1082"/>
  </w:style>
  <w:style w:type="paragraph" w:customStyle="1" w:styleId="Footnote2">
    <w:name w:val="Footnote2"/>
    <w:basedOn w:val="Normal"/>
    <w:next w:val="Normal"/>
    <w:link w:val="Footnote2Char"/>
    <w:autoRedefine/>
    <w:qFormat/>
    <w:rsid w:val="004C1082"/>
    <w:pPr>
      <w:spacing w:after="120" w:line="480" w:lineRule="auto"/>
    </w:pPr>
    <w:rPr>
      <w:rFonts w:asciiTheme="minorHAnsi" w:hAnsiTheme="minorHAnsi"/>
      <w:sz w:val="24"/>
    </w:rPr>
  </w:style>
  <w:style w:type="paragraph" w:customStyle="1" w:styleId="xhead">
    <w:name w:val="xhead"/>
    <w:basedOn w:val="Normal"/>
    <w:uiPriority w:val="99"/>
    <w:qFormat/>
    <w:rsid w:val="004C1082"/>
    <w:pPr>
      <w:spacing w:before="100" w:beforeAutospacing="1" w:after="100" w:afterAutospacing="1" w:line="240" w:lineRule="auto"/>
    </w:pPr>
  </w:style>
  <w:style w:type="character" w:customStyle="1" w:styleId="Heading5Char1">
    <w:name w:val="Heading 5 Char1"/>
    <w:aliases w:val="Text Char1"/>
    <w:basedOn w:val="DefaultParagraphFont"/>
    <w:semiHidden/>
    <w:rsid w:val="004C1082"/>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4C1082"/>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4C108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4C108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4C108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4C108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4C1082"/>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4C1082"/>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4C1082"/>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4C1082"/>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4C1082"/>
    <w:pPr>
      <w:spacing w:after="0" w:line="240" w:lineRule="auto"/>
    </w:pPr>
    <w:rPr>
      <w:rFonts w:ascii="Lucida Grande" w:eastAsia="Cambria" w:hAnsi="Lucida Grande"/>
    </w:rPr>
  </w:style>
  <w:style w:type="paragraph" w:customStyle="1" w:styleId="Pa16">
    <w:name w:val="Pa16"/>
    <w:basedOn w:val="Default"/>
    <w:next w:val="Default"/>
    <w:uiPriority w:val="99"/>
    <w:qFormat/>
    <w:rsid w:val="004C108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4C1082"/>
    <w:pPr>
      <w:spacing w:before="100" w:beforeAutospacing="1" w:after="100" w:afterAutospacing="1" w:line="240" w:lineRule="auto"/>
    </w:pPr>
  </w:style>
  <w:style w:type="paragraph" w:customStyle="1" w:styleId="Pa22">
    <w:name w:val="Pa2+2"/>
    <w:basedOn w:val="Default"/>
    <w:next w:val="Default"/>
    <w:uiPriority w:val="99"/>
    <w:qFormat/>
    <w:rsid w:val="004C108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4C108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4C1082"/>
    <w:pPr>
      <w:spacing w:before="100" w:beforeAutospacing="1" w:after="100" w:afterAutospacing="1" w:line="240" w:lineRule="auto"/>
    </w:pPr>
  </w:style>
  <w:style w:type="paragraph" w:customStyle="1" w:styleId="Number">
    <w:name w:val="Number"/>
    <w:basedOn w:val="Heading2"/>
    <w:qFormat/>
    <w:rsid w:val="004C1082"/>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4C1082"/>
    <w:rPr>
      <w:rFonts w:ascii="Calibri" w:eastAsia="Times New Roman" w:hAnsi="Calibri" w:cs="Arial"/>
      <w:iCs/>
      <w:sz w:val="20"/>
      <w:szCs w:val="20"/>
    </w:rPr>
  </w:style>
  <w:style w:type="paragraph" w:customStyle="1" w:styleId="CITEF3">
    <w:name w:val="CITE F3"/>
    <w:uiPriority w:val="99"/>
    <w:qFormat/>
    <w:rsid w:val="004C1082"/>
    <w:rPr>
      <w:rFonts w:ascii="Palatino" w:eastAsia="SimSun" w:hAnsi="Palatino" w:cs="Times New Roman"/>
      <w:b/>
      <w:sz w:val="22"/>
      <w:lang w:eastAsia="zh-CN"/>
    </w:rPr>
  </w:style>
  <w:style w:type="character" w:customStyle="1" w:styleId="viewstorydateline">
    <w:name w:val="viewstorydateline"/>
    <w:basedOn w:val="DefaultParagraphFont"/>
    <w:rsid w:val="004C1082"/>
  </w:style>
  <w:style w:type="character" w:customStyle="1" w:styleId="meta-sep">
    <w:name w:val="meta-sep"/>
    <w:basedOn w:val="DefaultParagraphFont"/>
    <w:rsid w:val="004C1082"/>
  </w:style>
  <w:style w:type="character" w:customStyle="1" w:styleId="A19">
    <w:name w:val="A19"/>
    <w:uiPriority w:val="99"/>
    <w:rsid w:val="004C1082"/>
    <w:rPr>
      <w:rFonts w:ascii="Georgia" w:hAnsi="Georgia" w:cs="Georgia" w:hint="default"/>
      <w:color w:val="000000"/>
      <w:sz w:val="20"/>
      <w:szCs w:val="20"/>
      <w:u w:val="single"/>
    </w:rPr>
  </w:style>
  <w:style w:type="character" w:customStyle="1" w:styleId="A130">
    <w:name w:val="A13"/>
    <w:rsid w:val="004C1082"/>
    <w:rPr>
      <w:rFonts w:ascii="Georgia" w:hAnsi="Georgia" w:cs="Georgia" w:hint="default"/>
      <w:color w:val="000000"/>
      <w:sz w:val="11"/>
      <w:szCs w:val="11"/>
    </w:rPr>
  </w:style>
  <w:style w:type="character" w:customStyle="1" w:styleId="ontext">
    <w:name w:val="ontext"/>
    <w:basedOn w:val="DefaultParagraphFont"/>
    <w:rsid w:val="004C1082"/>
  </w:style>
  <w:style w:type="character" w:customStyle="1" w:styleId="archive-title">
    <w:name w:val="archive-title"/>
    <w:basedOn w:val="DefaultParagraphFont"/>
    <w:rsid w:val="004C1082"/>
  </w:style>
  <w:style w:type="character" w:customStyle="1" w:styleId="imgleft">
    <w:name w:val="imgleft"/>
    <w:basedOn w:val="DefaultParagraphFont"/>
    <w:rsid w:val="004C1082"/>
  </w:style>
  <w:style w:type="character" w:customStyle="1" w:styleId="imgcenter">
    <w:name w:val="imgcenter"/>
    <w:basedOn w:val="DefaultParagraphFont"/>
    <w:rsid w:val="004C1082"/>
  </w:style>
  <w:style w:type="character" w:customStyle="1" w:styleId="A42">
    <w:name w:val="A4+2"/>
    <w:uiPriority w:val="99"/>
    <w:rsid w:val="004C1082"/>
    <w:rPr>
      <w:rFonts w:ascii="Helvetica LT Std" w:hAnsi="Helvetica LT Std" w:cs="Helvetica LT Std" w:hint="default"/>
      <w:color w:val="000000"/>
      <w:sz w:val="11"/>
      <w:szCs w:val="11"/>
    </w:rPr>
  </w:style>
  <w:style w:type="character" w:customStyle="1" w:styleId="fstitle">
    <w:name w:val="fs_title"/>
    <w:basedOn w:val="DefaultParagraphFont"/>
    <w:rsid w:val="004C1082"/>
  </w:style>
  <w:style w:type="character" w:customStyle="1" w:styleId="reportbody1">
    <w:name w:val="reportbody1"/>
    <w:basedOn w:val="DefaultParagraphFont"/>
    <w:rsid w:val="004C1082"/>
    <w:rPr>
      <w:rFonts w:ascii="Tahoma" w:hAnsi="Tahoma" w:cs="Tahoma" w:hint="default"/>
      <w:color w:val="000000"/>
      <w:sz w:val="14"/>
      <w:szCs w:val="14"/>
    </w:rPr>
  </w:style>
  <w:style w:type="character" w:customStyle="1" w:styleId="dateday">
    <w:name w:val="date_day"/>
    <w:basedOn w:val="DefaultParagraphFont"/>
    <w:rsid w:val="004C1082"/>
  </w:style>
  <w:style w:type="character" w:customStyle="1" w:styleId="datemonth">
    <w:name w:val="date_month"/>
    <w:basedOn w:val="DefaultParagraphFont"/>
    <w:rsid w:val="004C1082"/>
  </w:style>
  <w:style w:type="character" w:customStyle="1" w:styleId="dateyear">
    <w:name w:val="date_year"/>
    <w:basedOn w:val="DefaultParagraphFont"/>
    <w:rsid w:val="004C1082"/>
  </w:style>
  <w:style w:type="character" w:customStyle="1" w:styleId="Heading3CharCharCharCharCharChar">
    <w:name w:val="Heading 3 Char Char Char Char Char Char"/>
    <w:basedOn w:val="DefaultParagraphFont"/>
    <w:rsid w:val="004C108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4C108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4C1082"/>
    <w:rPr>
      <w:sz w:val="24"/>
      <w:szCs w:val="24"/>
      <w:lang w:val="en-US" w:eastAsia="en-US" w:bidi="ar-SA"/>
    </w:rPr>
  </w:style>
  <w:style w:type="character" w:customStyle="1" w:styleId="insideitro">
    <w:name w:val="insideitro"/>
    <w:basedOn w:val="DefaultParagraphFont"/>
    <w:rsid w:val="004C1082"/>
  </w:style>
  <w:style w:type="character" w:customStyle="1" w:styleId="wcfont">
    <w:name w:val="wcfont"/>
    <w:basedOn w:val="DefaultParagraphFont"/>
    <w:rsid w:val="004C1082"/>
  </w:style>
  <w:style w:type="character" w:customStyle="1" w:styleId="qftext">
    <w:name w:val="qftext"/>
    <w:basedOn w:val="DefaultParagraphFont"/>
    <w:rsid w:val="004C1082"/>
  </w:style>
  <w:style w:type="character" w:customStyle="1" w:styleId="leftidx">
    <w:name w:val="leftidx"/>
    <w:basedOn w:val="DefaultParagraphFont"/>
    <w:rsid w:val="004C1082"/>
  </w:style>
  <w:style w:type="paragraph" w:customStyle="1" w:styleId="NotUnderlined">
    <w:name w:val="Not Underlined"/>
    <w:basedOn w:val="Normal"/>
    <w:uiPriority w:val="99"/>
    <w:qFormat/>
    <w:rsid w:val="004C1082"/>
    <w:pPr>
      <w:spacing w:after="0" w:line="240" w:lineRule="auto"/>
    </w:pPr>
    <w:rPr>
      <w:rFonts w:ascii="Century Gothic" w:hAnsi="Century Gothic"/>
      <w:szCs w:val="20"/>
    </w:rPr>
  </w:style>
  <w:style w:type="paragraph" w:customStyle="1" w:styleId="width100">
    <w:name w:val="width100"/>
    <w:basedOn w:val="Normal"/>
    <w:uiPriority w:val="99"/>
    <w:qFormat/>
    <w:rsid w:val="004C1082"/>
    <w:pPr>
      <w:spacing w:before="100" w:beforeAutospacing="1" w:after="100" w:afterAutospacing="1" w:line="240" w:lineRule="auto"/>
    </w:pPr>
  </w:style>
  <w:style w:type="character" w:customStyle="1" w:styleId="eventtitle">
    <w:name w:val="eventtitle"/>
    <w:basedOn w:val="DefaultParagraphFont"/>
    <w:rsid w:val="004C1082"/>
  </w:style>
  <w:style w:type="character" w:customStyle="1" w:styleId="eventsubtitle">
    <w:name w:val="eventsubtitle"/>
    <w:basedOn w:val="DefaultParagraphFont"/>
    <w:rsid w:val="004C1082"/>
  </w:style>
  <w:style w:type="character" w:customStyle="1" w:styleId="eventdate">
    <w:name w:val="eventdate"/>
    <w:basedOn w:val="DefaultParagraphFont"/>
    <w:rsid w:val="004C1082"/>
  </w:style>
  <w:style w:type="character" w:customStyle="1" w:styleId="legend">
    <w:name w:val="legend"/>
    <w:basedOn w:val="DefaultParagraphFont"/>
    <w:rsid w:val="004C1082"/>
  </w:style>
  <w:style w:type="character" w:customStyle="1" w:styleId="slug-elocation">
    <w:name w:val="slug-elocation"/>
    <w:basedOn w:val="DefaultParagraphFont"/>
    <w:rsid w:val="004C1082"/>
  </w:style>
  <w:style w:type="character" w:customStyle="1" w:styleId="fu-autorenangabe-fu-beschreibung">
    <w:name w:val="fu-autorenangabe-fu-beschreibung"/>
    <w:rsid w:val="004C1082"/>
  </w:style>
  <w:style w:type="paragraph" w:customStyle="1" w:styleId="introshadow">
    <w:name w:val="intro_shadow"/>
    <w:basedOn w:val="Normal"/>
    <w:uiPriority w:val="99"/>
    <w:qFormat/>
    <w:rsid w:val="004C1082"/>
    <w:pPr>
      <w:spacing w:before="100" w:beforeAutospacing="1" w:after="100" w:afterAutospacing="1" w:line="240" w:lineRule="auto"/>
    </w:pPr>
  </w:style>
  <w:style w:type="paragraph" w:customStyle="1" w:styleId="articleintro">
    <w:name w:val="articleintro"/>
    <w:basedOn w:val="Normal"/>
    <w:uiPriority w:val="99"/>
    <w:qFormat/>
    <w:rsid w:val="004C1082"/>
    <w:pPr>
      <w:spacing w:before="100" w:beforeAutospacing="1" w:after="100" w:afterAutospacing="1" w:line="240" w:lineRule="auto"/>
    </w:pPr>
  </w:style>
  <w:style w:type="character" w:customStyle="1" w:styleId="commentscontainer">
    <w:name w:val="comments_container"/>
    <w:basedOn w:val="DefaultParagraphFont"/>
    <w:rsid w:val="004C1082"/>
  </w:style>
  <w:style w:type="paragraph" w:customStyle="1" w:styleId="Caption40">
    <w:name w:val="Caption4"/>
    <w:basedOn w:val="Normal"/>
    <w:uiPriority w:val="99"/>
    <w:qFormat/>
    <w:rsid w:val="004C1082"/>
    <w:pPr>
      <w:spacing w:before="100" w:beforeAutospacing="1" w:after="100" w:afterAutospacing="1" w:line="240" w:lineRule="auto"/>
    </w:pPr>
  </w:style>
  <w:style w:type="paragraph" w:customStyle="1" w:styleId="publishedon">
    <w:name w:val="published_on"/>
    <w:basedOn w:val="Normal"/>
    <w:uiPriority w:val="99"/>
    <w:qFormat/>
    <w:rsid w:val="004C1082"/>
    <w:pPr>
      <w:spacing w:before="100" w:beforeAutospacing="1" w:after="100" w:afterAutospacing="1" w:line="240" w:lineRule="auto"/>
    </w:pPr>
  </w:style>
  <w:style w:type="character" w:customStyle="1" w:styleId="hparticlefooter">
    <w:name w:val="hparticlefooter"/>
    <w:basedOn w:val="DefaultParagraphFont"/>
    <w:rsid w:val="004C1082"/>
  </w:style>
  <w:style w:type="table" w:customStyle="1" w:styleId="TableGrid2">
    <w:name w:val="Table Grid2"/>
    <w:basedOn w:val="TableNormal"/>
    <w:next w:val="TableGrid"/>
    <w:rsid w:val="004C108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4C1082"/>
  </w:style>
  <w:style w:type="character" w:customStyle="1" w:styleId="BlockCharCharCharCharChar">
    <w:name w:val="Block Char Char Char Char Char"/>
    <w:aliases w:val="Block Char Char Char Char Char Char Char Char,Block Char Char Char Char Char Char Char1"/>
    <w:basedOn w:val="DefaultParagraphFont"/>
    <w:rsid w:val="004C108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4C1082"/>
    <w:pPr>
      <w:spacing w:after="0" w:line="240" w:lineRule="auto"/>
    </w:pPr>
    <w:rPr>
      <w:b/>
      <w:color w:val="000000"/>
      <w:u w:val="single"/>
    </w:rPr>
  </w:style>
  <w:style w:type="character" w:customStyle="1" w:styleId="CiteEmphasisChar">
    <w:name w:val="Cite/Emphasis Char"/>
    <w:basedOn w:val="DefaultParagraphFont"/>
    <w:link w:val="CiteEmphasis"/>
    <w:rsid w:val="004C1082"/>
    <w:rPr>
      <w:rFonts w:ascii="Calibri" w:hAnsi="Calibri"/>
      <w:b/>
      <w:color w:val="000000"/>
      <w:sz w:val="22"/>
      <w:u w:val="single"/>
    </w:rPr>
  </w:style>
  <w:style w:type="character" w:customStyle="1" w:styleId="ReadText">
    <w:name w:val="Read Text"/>
    <w:basedOn w:val="DefaultParagraphFont"/>
    <w:rsid w:val="004C1082"/>
    <w:rPr>
      <w:rFonts w:ascii="Times New Roman" w:hAnsi="Times New Roman"/>
      <w:b/>
      <w:bCs/>
      <w:sz w:val="24"/>
      <w:u w:val="single"/>
    </w:rPr>
  </w:style>
  <w:style w:type="paragraph" w:customStyle="1" w:styleId="Styleunread8pt">
    <w:name w:val="Style unread + 8 pt"/>
    <w:basedOn w:val="Normal"/>
    <w:link w:val="Styleunread8ptChar"/>
    <w:qFormat/>
    <w:rsid w:val="004C1082"/>
    <w:pPr>
      <w:spacing w:after="0" w:line="240" w:lineRule="auto"/>
    </w:pPr>
    <w:rPr>
      <w:color w:val="000000"/>
    </w:rPr>
  </w:style>
  <w:style w:type="character" w:customStyle="1" w:styleId="Styleunread8ptChar">
    <w:name w:val="Style unread + 8 pt Char"/>
    <w:basedOn w:val="DefaultParagraphFont"/>
    <w:link w:val="Styleunread8pt"/>
    <w:rsid w:val="004C1082"/>
    <w:rPr>
      <w:rFonts w:ascii="Calibri" w:hAnsi="Calibri"/>
      <w:color w:val="000000"/>
      <w:sz w:val="22"/>
    </w:rPr>
  </w:style>
  <w:style w:type="character" w:customStyle="1" w:styleId="main">
    <w:name w:val="main"/>
    <w:basedOn w:val="DefaultParagraphFont"/>
    <w:rsid w:val="004C1082"/>
  </w:style>
  <w:style w:type="character" w:customStyle="1" w:styleId="textunderlineCharChar">
    <w:name w:val="text underline Char Char"/>
    <w:basedOn w:val="DefaultParagraphFont"/>
    <w:rsid w:val="004C1082"/>
    <w:rPr>
      <w:rFonts w:ascii="Garamond" w:hAnsi="Garamond"/>
      <w:color w:val="000000"/>
      <w:u w:val="single"/>
    </w:rPr>
  </w:style>
  <w:style w:type="paragraph" w:customStyle="1" w:styleId="ekprop-p">
    <w:name w:val="ekprop-p"/>
    <w:basedOn w:val="Normal"/>
    <w:uiPriority w:val="99"/>
    <w:qFormat/>
    <w:rsid w:val="004C1082"/>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4C1082"/>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4C1082"/>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4C1082"/>
    <w:pPr>
      <w:spacing w:after="0" w:line="240" w:lineRule="auto"/>
    </w:pPr>
    <w:rPr>
      <w:color w:val="000000"/>
    </w:rPr>
  </w:style>
  <w:style w:type="character" w:customStyle="1" w:styleId="SmalltextCharChar">
    <w:name w:val="Smalltext Char Char"/>
    <w:basedOn w:val="DefaultParagraphFont"/>
    <w:link w:val="SmalltextChar1"/>
    <w:rsid w:val="004C1082"/>
    <w:rPr>
      <w:rFonts w:ascii="Calibri" w:hAnsi="Calibri"/>
      <w:color w:val="000000"/>
      <w:sz w:val="22"/>
    </w:rPr>
  </w:style>
  <w:style w:type="character" w:customStyle="1" w:styleId="FullCiteCharChar">
    <w:name w:val="Full Cite Char Char"/>
    <w:basedOn w:val="DefaultParagraphFont"/>
    <w:rsid w:val="004C1082"/>
    <w:rPr>
      <w:rFonts w:ascii="Georgia" w:hAnsi="Georgia" w:cs="Calibri"/>
      <w:color w:val="000000"/>
      <w:sz w:val="20"/>
      <w:szCs w:val="24"/>
    </w:rPr>
  </w:style>
  <w:style w:type="character" w:customStyle="1" w:styleId="submitted-wrapper">
    <w:name w:val="submitted-wrapper"/>
    <w:basedOn w:val="DefaultParagraphFont"/>
    <w:rsid w:val="004C1082"/>
  </w:style>
  <w:style w:type="paragraph" w:customStyle="1" w:styleId="Spacer">
    <w:name w:val="Spacer"/>
    <w:basedOn w:val="Heading1"/>
    <w:link w:val="SpacerChar"/>
    <w:autoRedefine/>
    <w:uiPriority w:val="4"/>
    <w:qFormat/>
    <w:rsid w:val="004C1082"/>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4C1082"/>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4C1082"/>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4C1082"/>
  </w:style>
  <w:style w:type="character" w:customStyle="1" w:styleId="top-publish">
    <w:name w:val="top-publish"/>
    <w:basedOn w:val="DefaultParagraphFont"/>
    <w:rsid w:val="004C1082"/>
  </w:style>
  <w:style w:type="character" w:customStyle="1" w:styleId="byline-italic">
    <w:name w:val="byline-italic"/>
    <w:basedOn w:val="DefaultParagraphFont"/>
    <w:rsid w:val="004C1082"/>
  </w:style>
  <w:style w:type="paragraph" w:customStyle="1" w:styleId="infuse">
    <w:name w:val="infuse"/>
    <w:basedOn w:val="Normal"/>
    <w:uiPriority w:val="99"/>
    <w:qFormat/>
    <w:rsid w:val="004C1082"/>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4C1082"/>
    <w:rPr>
      <w:rFonts w:ascii="Arial Narrow" w:hAnsi="Arial Narrow"/>
      <w:sz w:val="22"/>
      <w:szCs w:val="24"/>
      <w:u w:val="single"/>
      <w:lang w:val="en-US" w:eastAsia="en-US" w:bidi="ar-SA"/>
    </w:rPr>
  </w:style>
  <w:style w:type="character" w:customStyle="1" w:styleId="gd">
    <w:name w:val="gd"/>
    <w:basedOn w:val="DefaultParagraphFont"/>
    <w:rsid w:val="004C1082"/>
  </w:style>
  <w:style w:type="character" w:customStyle="1" w:styleId="g3">
    <w:name w:val="g3"/>
    <w:basedOn w:val="DefaultParagraphFont"/>
    <w:rsid w:val="004C1082"/>
  </w:style>
  <w:style w:type="character" w:customStyle="1" w:styleId="hb">
    <w:name w:val="hb"/>
    <w:basedOn w:val="DefaultParagraphFont"/>
    <w:rsid w:val="004C1082"/>
  </w:style>
  <w:style w:type="character" w:customStyle="1" w:styleId="g2">
    <w:name w:val="g2"/>
    <w:basedOn w:val="DefaultParagraphFont"/>
    <w:rsid w:val="004C1082"/>
  </w:style>
  <w:style w:type="character" w:customStyle="1" w:styleId="nameplatehead">
    <w:name w:val="nameplatehead"/>
    <w:basedOn w:val="DefaultParagraphFont"/>
    <w:rsid w:val="004C1082"/>
  </w:style>
  <w:style w:type="character" w:customStyle="1" w:styleId="nameplatelink">
    <w:name w:val="nameplatelink"/>
    <w:basedOn w:val="DefaultParagraphFont"/>
    <w:rsid w:val="004C1082"/>
  </w:style>
  <w:style w:type="paragraph" w:customStyle="1" w:styleId="calibre8">
    <w:name w:val="calibre8"/>
    <w:basedOn w:val="Normal"/>
    <w:uiPriority w:val="99"/>
    <w:qFormat/>
    <w:rsid w:val="004C1082"/>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4C1082"/>
  </w:style>
  <w:style w:type="character" w:customStyle="1" w:styleId="djhat-arrow">
    <w:name w:val="djhat-arrow"/>
    <w:basedOn w:val="DefaultParagraphFont"/>
    <w:rsid w:val="004C1082"/>
  </w:style>
  <w:style w:type="character" w:customStyle="1" w:styleId="mname">
    <w:name w:val="mname"/>
    <w:basedOn w:val="DefaultParagraphFont"/>
    <w:rsid w:val="004C1082"/>
  </w:style>
  <w:style w:type="character" w:customStyle="1" w:styleId="mvalue">
    <w:name w:val="mvalue"/>
    <w:basedOn w:val="DefaultParagraphFont"/>
    <w:rsid w:val="004C1082"/>
  </w:style>
  <w:style w:type="character" w:customStyle="1" w:styleId="mchange">
    <w:name w:val="mchange"/>
    <w:basedOn w:val="DefaultParagraphFont"/>
    <w:rsid w:val="004C1082"/>
  </w:style>
  <w:style w:type="character" w:customStyle="1" w:styleId="categoryaside">
    <w:name w:val="category__aside"/>
    <w:basedOn w:val="DefaultParagraphFont"/>
    <w:rsid w:val="004C1082"/>
  </w:style>
  <w:style w:type="character" w:customStyle="1" w:styleId="article-breadcrumb-wrapper">
    <w:name w:val="article-breadcrumb-wrapper"/>
    <w:basedOn w:val="DefaultParagraphFont"/>
    <w:rsid w:val="004C1082"/>
  </w:style>
  <w:style w:type="character" w:customStyle="1" w:styleId="wsj-article-caption-content">
    <w:name w:val="wsj-article-caption-content"/>
    <w:basedOn w:val="DefaultParagraphFont"/>
    <w:rsid w:val="004C1082"/>
  </w:style>
  <w:style w:type="character" w:customStyle="1" w:styleId="wsj-article-credit">
    <w:name w:val="wsj-article-credit"/>
    <w:basedOn w:val="DefaultParagraphFont"/>
    <w:rsid w:val="004C1082"/>
  </w:style>
  <w:style w:type="character" w:customStyle="1" w:styleId="wsj-article-credit-tag">
    <w:name w:val="wsj-article-credit-tag"/>
    <w:basedOn w:val="DefaultParagraphFont"/>
    <w:rsid w:val="004C1082"/>
  </w:style>
  <w:style w:type="character" w:customStyle="1" w:styleId="commentscounticon">
    <w:name w:val="comments_count_icon"/>
    <w:basedOn w:val="DefaultParagraphFont"/>
    <w:rsid w:val="004C1082"/>
  </w:style>
  <w:style w:type="character" w:customStyle="1" w:styleId="comments-count-word">
    <w:name w:val="comments-count-word"/>
    <w:basedOn w:val="DefaultParagraphFont"/>
    <w:rsid w:val="004C1082"/>
  </w:style>
  <w:style w:type="character" w:customStyle="1" w:styleId="company-name-type">
    <w:name w:val="company-name-type"/>
    <w:basedOn w:val="DefaultParagraphFont"/>
    <w:rsid w:val="004C1082"/>
  </w:style>
  <w:style w:type="character" w:customStyle="1" w:styleId="nav-prevnext-lbl">
    <w:name w:val="nav-prevnext-lbl"/>
    <w:basedOn w:val="DefaultParagraphFont"/>
    <w:rsid w:val="004C1082"/>
  </w:style>
  <w:style w:type="character" w:customStyle="1" w:styleId="nav-prevnext-hed">
    <w:name w:val="nav-prevnext-hed"/>
    <w:basedOn w:val="DefaultParagraphFont"/>
    <w:rsid w:val="004C1082"/>
  </w:style>
  <w:style w:type="character" w:customStyle="1" w:styleId="readcomments">
    <w:name w:val="readcomments"/>
    <w:basedOn w:val="DefaultParagraphFont"/>
    <w:rsid w:val="004C1082"/>
  </w:style>
  <w:style w:type="character" w:customStyle="1" w:styleId="selected-edition">
    <w:name w:val="selected-edition"/>
    <w:basedOn w:val="DefaultParagraphFont"/>
    <w:rsid w:val="004C1082"/>
  </w:style>
  <w:style w:type="character" w:customStyle="1" w:styleId="rotate">
    <w:name w:val="rotate"/>
    <w:basedOn w:val="DefaultParagraphFont"/>
    <w:rsid w:val="004C1082"/>
  </w:style>
  <w:style w:type="paragraph" w:customStyle="1" w:styleId="column-name">
    <w:name w:val="column-name"/>
    <w:basedOn w:val="Normal"/>
    <w:rsid w:val="004C1082"/>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4C1082"/>
  </w:style>
  <w:style w:type="character" w:customStyle="1" w:styleId="tl8wme">
    <w:name w:val="tl8wme"/>
    <w:basedOn w:val="DefaultParagraphFont"/>
    <w:rsid w:val="004C1082"/>
  </w:style>
  <w:style w:type="character" w:customStyle="1" w:styleId="CardStyleChar">
    <w:name w:val="Card Style Char"/>
    <w:link w:val="CardStyle"/>
    <w:locked/>
    <w:rsid w:val="004C1082"/>
    <w:rPr>
      <w:rFonts w:ascii="Calibri" w:eastAsia="Times New Roman" w:hAnsi="Calibri"/>
      <w:sz w:val="20"/>
    </w:rPr>
  </w:style>
  <w:style w:type="character" w:customStyle="1" w:styleId="SmallSizeParagraphChar">
    <w:name w:val="Small Size Paragraph Char"/>
    <w:link w:val="SmallSizeParagraph"/>
    <w:locked/>
    <w:rsid w:val="004C1082"/>
    <w:rPr>
      <w:rFonts w:eastAsia="Calibri"/>
      <w:sz w:val="16"/>
      <w:szCs w:val="16"/>
    </w:rPr>
  </w:style>
  <w:style w:type="paragraph" w:customStyle="1" w:styleId="SmallSizeParagraph">
    <w:name w:val="Small Size Paragraph"/>
    <w:basedOn w:val="Normal"/>
    <w:link w:val="SmallSizeParagraphChar"/>
    <w:qFormat/>
    <w:rsid w:val="004C1082"/>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4C1082"/>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4C1082"/>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4C1082"/>
    <w:rPr>
      <w:rFonts w:eastAsia="Calibri"/>
    </w:rPr>
  </w:style>
  <w:style w:type="paragraph" w:customStyle="1" w:styleId="StyleCardText9pt">
    <w:name w:val="Style Card Text + 9 pt"/>
    <w:basedOn w:val="Normal"/>
    <w:link w:val="StyleCardText9ptChar"/>
    <w:qFormat/>
    <w:rsid w:val="004C1082"/>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4C1082"/>
    <w:rPr>
      <w:rFonts w:eastAsia="Calibri"/>
      <w:u w:val="single"/>
      <w:lang w:val="x-none" w:eastAsia="zh-CN"/>
    </w:rPr>
  </w:style>
  <w:style w:type="paragraph" w:customStyle="1" w:styleId="UnderlineS">
    <w:name w:val="Underline S"/>
    <w:basedOn w:val="Normal"/>
    <w:link w:val="UnderlineSChar"/>
    <w:qFormat/>
    <w:rsid w:val="004C1082"/>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4C1082"/>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4C1082"/>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4C1082"/>
    <w:rPr>
      <w:rFonts w:ascii="Times New Roman" w:hAnsi="Times New Roman" w:cs="Times New Roman"/>
    </w:rPr>
  </w:style>
  <w:style w:type="paragraph" w:customStyle="1" w:styleId="Debatenoraml">
    <w:name w:val="Debatenoraml"/>
    <w:basedOn w:val="NoSpacing"/>
    <w:link w:val="DebatenoramlChar"/>
    <w:qFormat/>
    <w:rsid w:val="004C1082"/>
    <w:pPr>
      <w:spacing w:line="240" w:lineRule="auto"/>
    </w:pPr>
    <w:rPr>
      <w:rFonts w:ascii="Times New Roman" w:eastAsiaTheme="minorEastAsia" w:hAnsi="Times New Roman" w:cs="Times New Roman"/>
      <w:sz w:val="24"/>
      <w:szCs w:val="24"/>
    </w:rPr>
  </w:style>
  <w:style w:type="character" w:customStyle="1" w:styleId="QualsChar">
    <w:name w:val="Quals Char"/>
    <w:link w:val="Quals"/>
    <w:locked/>
    <w:rsid w:val="004C1082"/>
    <w:rPr>
      <w:rFonts w:eastAsia="Calibri"/>
      <w:sz w:val="18"/>
    </w:rPr>
  </w:style>
  <w:style w:type="paragraph" w:customStyle="1" w:styleId="Quals">
    <w:name w:val="Quals"/>
    <w:basedOn w:val="Normal"/>
    <w:link w:val="QualsChar"/>
    <w:qFormat/>
    <w:rsid w:val="004C1082"/>
    <w:pPr>
      <w:spacing w:after="0" w:line="240" w:lineRule="auto"/>
    </w:pPr>
    <w:rPr>
      <w:rFonts w:asciiTheme="minorHAnsi" w:eastAsia="Calibri" w:hAnsiTheme="minorHAnsi"/>
      <w:sz w:val="18"/>
    </w:rPr>
  </w:style>
  <w:style w:type="character" w:customStyle="1" w:styleId="StarredChar">
    <w:name w:val="Starred Char"/>
    <w:link w:val="Starred"/>
    <w:locked/>
    <w:rsid w:val="004C1082"/>
    <w:rPr>
      <w:rFonts w:eastAsia="Times New Roman"/>
      <w:b/>
      <w:caps/>
      <w:szCs w:val="28"/>
      <w:u w:val="single"/>
    </w:rPr>
  </w:style>
  <w:style w:type="paragraph" w:customStyle="1" w:styleId="Starred">
    <w:name w:val="Starred"/>
    <w:basedOn w:val="Normal"/>
    <w:link w:val="StarredChar"/>
    <w:qFormat/>
    <w:rsid w:val="004C1082"/>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4C1082"/>
    <w:rPr>
      <w:rFonts w:eastAsia="Times New Roman"/>
      <w:b/>
      <w:caps/>
      <w:szCs w:val="28"/>
      <w:u w:val="single"/>
    </w:rPr>
  </w:style>
  <w:style w:type="paragraph" w:customStyle="1" w:styleId="NotStarred">
    <w:name w:val="NotStarred"/>
    <w:basedOn w:val="Normal"/>
    <w:link w:val="NotStarredChar"/>
    <w:qFormat/>
    <w:rsid w:val="004C1082"/>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4C1082"/>
    <w:rPr>
      <w:rFonts w:eastAsia="Times New Roman"/>
      <w:b/>
      <w:szCs w:val="28"/>
      <w:u w:val="single"/>
    </w:rPr>
  </w:style>
  <w:style w:type="paragraph" w:customStyle="1" w:styleId="NewHeading2">
    <w:name w:val="NewHeading2"/>
    <w:basedOn w:val="Normal"/>
    <w:link w:val="NewHeading2Char"/>
    <w:qFormat/>
    <w:rsid w:val="004C1082"/>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4C1082"/>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4C1082"/>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4C1082"/>
    <w:rPr>
      <w:rFonts w:eastAsia="SimSun"/>
      <w:u w:val="single"/>
      <w:lang w:eastAsia="zh-CN"/>
    </w:rPr>
  </w:style>
  <w:style w:type="paragraph" w:customStyle="1" w:styleId="StylecardThickunderline">
    <w:name w:val="Style card + Thick underline"/>
    <w:basedOn w:val="Normal"/>
    <w:link w:val="StylecardThickunderlineChar"/>
    <w:qFormat/>
    <w:rsid w:val="004C1082"/>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4C1082"/>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4C1082"/>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4C1082"/>
    <w:rPr>
      <w:rFonts w:eastAsia="Times New Roman"/>
      <w:bCs/>
      <w:lang w:bidi="he-IL"/>
    </w:rPr>
  </w:style>
  <w:style w:type="paragraph" w:customStyle="1" w:styleId="MTDisplayEquation">
    <w:name w:val="MTDisplayEquation"/>
    <w:basedOn w:val="Normal"/>
    <w:next w:val="Normal"/>
    <w:link w:val="MTDisplayEquationChar"/>
    <w:qFormat/>
    <w:rsid w:val="004C1082"/>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4C108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C108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C108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C1082"/>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4C1082"/>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4C108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4C1082"/>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4C1082"/>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4C1082"/>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4C1082"/>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4C108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4C1082"/>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4C1082"/>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4C1082"/>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4C1082"/>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4C1082"/>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4C1082"/>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4C1082"/>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4C1082"/>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4C1082"/>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4C1082"/>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4C1082"/>
    <w:pPr>
      <w:keepNext/>
      <w:spacing w:after="0" w:line="240" w:lineRule="auto"/>
      <w:ind w:left="288" w:right="288"/>
    </w:pPr>
    <w:rPr>
      <w:rFonts w:eastAsia="MS Gothic"/>
      <w:szCs w:val="20"/>
    </w:rPr>
  </w:style>
  <w:style w:type="paragraph" w:customStyle="1" w:styleId="canvas-atom">
    <w:name w:val="canvas-atom"/>
    <w:basedOn w:val="Normal"/>
    <w:uiPriority w:val="99"/>
    <w:qFormat/>
    <w:rsid w:val="004C1082"/>
    <w:pPr>
      <w:spacing w:before="100" w:beforeAutospacing="1" w:after="100" w:afterAutospacing="1" w:line="240" w:lineRule="auto"/>
    </w:pPr>
    <w:rPr>
      <w:sz w:val="24"/>
    </w:rPr>
  </w:style>
  <w:style w:type="paragraph" w:customStyle="1" w:styleId="tweet-text">
    <w:name w:val="tweet-text"/>
    <w:basedOn w:val="Normal"/>
    <w:uiPriority w:val="99"/>
    <w:qFormat/>
    <w:rsid w:val="004C1082"/>
    <w:pPr>
      <w:spacing w:before="100" w:beforeAutospacing="1" w:after="100" w:afterAutospacing="1" w:line="240" w:lineRule="auto"/>
    </w:pPr>
  </w:style>
  <w:style w:type="paragraph" w:customStyle="1" w:styleId="graf">
    <w:name w:val="graf"/>
    <w:basedOn w:val="Normal"/>
    <w:uiPriority w:val="99"/>
    <w:qFormat/>
    <w:rsid w:val="004C1082"/>
    <w:pPr>
      <w:spacing w:before="100" w:beforeAutospacing="1" w:after="100" w:afterAutospacing="1" w:line="240" w:lineRule="auto"/>
    </w:pPr>
  </w:style>
  <w:style w:type="paragraph" w:customStyle="1" w:styleId="column">
    <w:name w:val="column"/>
    <w:basedOn w:val="Normal"/>
    <w:uiPriority w:val="99"/>
    <w:qFormat/>
    <w:rsid w:val="004C1082"/>
    <w:pPr>
      <w:spacing w:before="100" w:beforeAutospacing="1" w:after="100" w:afterAutospacing="1" w:line="240" w:lineRule="auto"/>
    </w:pPr>
  </w:style>
  <w:style w:type="paragraph" w:customStyle="1" w:styleId="recirc-container">
    <w:name w:val="recirc-container"/>
    <w:basedOn w:val="Normal"/>
    <w:uiPriority w:val="99"/>
    <w:qFormat/>
    <w:rsid w:val="004C1082"/>
    <w:pPr>
      <w:spacing w:before="100" w:beforeAutospacing="1" w:after="100" w:afterAutospacing="1" w:line="240" w:lineRule="auto"/>
    </w:pPr>
    <w:rPr>
      <w:sz w:val="24"/>
    </w:rPr>
  </w:style>
  <w:style w:type="paragraph" w:customStyle="1" w:styleId="interstitial-link">
    <w:name w:val="interstitial-link"/>
    <w:basedOn w:val="Normal"/>
    <w:uiPriority w:val="99"/>
    <w:qFormat/>
    <w:rsid w:val="004C1082"/>
    <w:pPr>
      <w:spacing w:before="100" w:beforeAutospacing="1" w:after="100" w:afterAutospacing="1" w:line="240" w:lineRule="auto"/>
    </w:pPr>
    <w:rPr>
      <w:sz w:val="24"/>
    </w:rPr>
  </w:style>
  <w:style w:type="paragraph" w:customStyle="1" w:styleId="see-also">
    <w:name w:val="see-also"/>
    <w:basedOn w:val="Normal"/>
    <w:uiPriority w:val="99"/>
    <w:qFormat/>
    <w:rsid w:val="004C1082"/>
    <w:pPr>
      <w:spacing w:before="100" w:beforeAutospacing="1" w:after="100" w:afterAutospacing="1" w:line="240" w:lineRule="auto"/>
    </w:pPr>
    <w:rPr>
      <w:sz w:val="24"/>
    </w:rPr>
  </w:style>
  <w:style w:type="character" w:customStyle="1" w:styleId="BriefTitleChar">
    <w:name w:val="Brief Title Char"/>
    <w:basedOn w:val="DefaultParagraphFont"/>
    <w:rsid w:val="004C1082"/>
    <w:rPr>
      <w:b/>
      <w:bCs w:val="0"/>
      <w:sz w:val="24"/>
      <w:szCs w:val="24"/>
      <w:u w:val="single"/>
      <w:lang w:val="en-US" w:eastAsia="en-US" w:bidi="ar-SA"/>
    </w:rPr>
  </w:style>
  <w:style w:type="character" w:customStyle="1" w:styleId="BriefTitle2Char">
    <w:name w:val="Brief Title 2 Char"/>
    <w:basedOn w:val="BriefTitleChar"/>
    <w:rsid w:val="004C1082"/>
    <w:rPr>
      <w:b/>
      <w:bCs w:val="0"/>
      <w:sz w:val="24"/>
      <w:szCs w:val="24"/>
      <w:u w:val="single"/>
      <w:lang w:val="en-US" w:eastAsia="en-US" w:bidi="ar-SA"/>
    </w:rPr>
  </w:style>
  <w:style w:type="character" w:customStyle="1" w:styleId="FontStyle477">
    <w:name w:val="Font Style477"/>
    <w:basedOn w:val="DefaultParagraphFont"/>
    <w:uiPriority w:val="99"/>
    <w:rsid w:val="004C1082"/>
    <w:rPr>
      <w:rFonts w:ascii="Times New Roman" w:hAnsi="Times New Roman" w:cs="Times New Roman" w:hint="default"/>
      <w:sz w:val="18"/>
      <w:szCs w:val="18"/>
    </w:rPr>
  </w:style>
  <w:style w:type="character" w:customStyle="1" w:styleId="FontStyle514">
    <w:name w:val="Font Style514"/>
    <w:basedOn w:val="DefaultParagraphFont"/>
    <w:uiPriority w:val="99"/>
    <w:rsid w:val="004C1082"/>
    <w:rPr>
      <w:rFonts w:ascii="Times New Roman" w:hAnsi="Times New Roman" w:cs="Times New Roman" w:hint="default"/>
      <w:sz w:val="14"/>
      <w:szCs w:val="14"/>
    </w:rPr>
  </w:style>
  <w:style w:type="character" w:customStyle="1" w:styleId="FontStyle500">
    <w:name w:val="Font Style500"/>
    <w:basedOn w:val="DefaultParagraphFont"/>
    <w:uiPriority w:val="99"/>
    <w:rsid w:val="004C108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4C108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C1082"/>
    <w:rPr>
      <w:rFonts w:ascii="Times New Roman" w:hAnsi="Times New Roman" w:cs="Times New Roman" w:hint="default"/>
      <w:b/>
      <w:bCs/>
      <w:sz w:val="22"/>
      <w:szCs w:val="22"/>
    </w:rPr>
  </w:style>
  <w:style w:type="character" w:customStyle="1" w:styleId="UnderlineStyleChar7">
    <w:name w:val="Underline Style Char7"/>
    <w:rsid w:val="004C1082"/>
    <w:rPr>
      <w:rFonts w:ascii="Garamond" w:hAnsi="Garamond" w:hint="default"/>
      <w:sz w:val="22"/>
      <w:szCs w:val="24"/>
      <w:u w:val="single"/>
      <w:lang w:val="en-US" w:eastAsia="en-US" w:bidi="ar-SA"/>
    </w:rPr>
  </w:style>
  <w:style w:type="character" w:customStyle="1" w:styleId="s4">
    <w:name w:val="s4"/>
    <w:rsid w:val="004C1082"/>
  </w:style>
  <w:style w:type="character" w:customStyle="1" w:styleId="s5">
    <w:name w:val="s5"/>
    <w:rsid w:val="004C1082"/>
  </w:style>
  <w:style w:type="character" w:customStyle="1" w:styleId="rightsnotice">
    <w:name w:val="rightsnotice"/>
    <w:rsid w:val="004C1082"/>
  </w:style>
  <w:style w:type="character" w:customStyle="1" w:styleId="related-current-indicator">
    <w:name w:val="related-current-indicator"/>
    <w:rsid w:val="004C1082"/>
  </w:style>
  <w:style w:type="character" w:customStyle="1" w:styleId="bylclear">
    <w:name w:val="bylclear"/>
    <w:rsid w:val="004C1082"/>
  </w:style>
  <w:style w:type="character" w:customStyle="1" w:styleId="essaytext">
    <w:name w:val="essaytext"/>
    <w:rsid w:val="004C1082"/>
  </w:style>
  <w:style w:type="character" w:customStyle="1" w:styleId="username">
    <w:name w:val="username"/>
    <w:rsid w:val="004C1082"/>
  </w:style>
  <w:style w:type="character" w:customStyle="1" w:styleId="toplinks">
    <w:name w:val="toplinks"/>
    <w:rsid w:val="004C1082"/>
  </w:style>
  <w:style w:type="character" w:customStyle="1" w:styleId="titles">
    <w:name w:val="titles"/>
    <w:rsid w:val="004C1082"/>
  </w:style>
  <w:style w:type="character" w:customStyle="1" w:styleId="contentauthor">
    <w:name w:val="contentauthor"/>
    <w:rsid w:val="004C1082"/>
  </w:style>
  <w:style w:type="character" w:customStyle="1" w:styleId="subarticleheader">
    <w:name w:val="subarticleheader"/>
    <w:rsid w:val="004C1082"/>
  </w:style>
  <w:style w:type="character" w:customStyle="1" w:styleId="copy">
    <w:name w:val="copy"/>
    <w:rsid w:val="004C1082"/>
  </w:style>
  <w:style w:type="character" w:customStyle="1" w:styleId="topheadline">
    <w:name w:val="topheadline"/>
    <w:rsid w:val="004C1082"/>
  </w:style>
  <w:style w:type="character" w:customStyle="1" w:styleId="Stylereduce27pt">
    <w:name w:val="Style reduce2 + 7 pt"/>
    <w:rsid w:val="004C1082"/>
    <w:rPr>
      <w:rFonts w:ascii="Times New Roman" w:hAnsi="Times New Roman" w:cs="Arial" w:hint="default"/>
      <w:color w:val="000000"/>
      <w:sz w:val="14"/>
      <w:szCs w:val="22"/>
    </w:rPr>
  </w:style>
  <w:style w:type="character" w:customStyle="1" w:styleId="srtitle">
    <w:name w:val="srtitle"/>
    <w:rsid w:val="004C1082"/>
  </w:style>
  <w:style w:type="character" w:customStyle="1" w:styleId="st1">
    <w:name w:val="st1"/>
    <w:rsid w:val="004C1082"/>
  </w:style>
  <w:style w:type="character" w:customStyle="1" w:styleId="StyleStyleGaramond">
    <w:name w:val="Style Style Garamond +"/>
    <w:rsid w:val="004C1082"/>
    <w:rPr>
      <w:rFonts w:ascii="Garamond" w:hAnsi="Garamond" w:cs="Times New Roman" w:hint="default"/>
      <w:sz w:val="20"/>
    </w:rPr>
  </w:style>
  <w:style w:type="character" w:customStyle="1" w:styleId="boldunderline2">
    <w:name w:val="boldunderline"/>
    <w:rsid w:val="004C1082"/>
  </w:style>
  <w:style w:type="character" w:customStyle="1" w:styleId="Date11">
    <w:name w:val="Date11"/>
    <w:rsid w:val="004C1082"/>
  </w:style>
  <w:style w:type="character" w:customStyle="1" w:styleId="artbody1">
    <w:name w:val="art_body1"/>
    <w:rsid w:val="004C1082"/>
    <w:rPr>
      <w:rFonts w:ascii="Arial" w:hAnsi="Arial" w:cs="Arial" w:hint="default"/>
    </w:rPr>
  </w:style>
  <w:style w:type="character" w:customStyle="1" w:styleId="Boxout0">
    <w:name w:val="Boxout"/>
    <w:uiPriority w:val="1"/>
    <w:qFormat/>
    <w:rsid w:val="004C108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4C1082"/>
  </w:style>
  <w:style w:type="character" w:customStyle="1" w:styleId="preloadwrap">
    <w:name w:val="preloadwrap"/>
    <w:rsid w:val="004C1082"/>
  </w:style>
  <w:style w:type="character" w:customStyle="1" w:styleId="creditwrap">
    <w:name w:val="creditwrap"/>
    <w:rsid w:val="004C1082"/>
  </w:style>
  <w:style w:type="character" w:customStyle="1" w:styleId="DefaultChar1">
    <w:name w:val="Default Char1"/>
    <w:rsid w:val="004C1082"/>
    <w:rPr>
      <w:noProof w:val="0"/>
      <w:color w:val="000000"/>
      <w:lang w:val="en-US" w:eastAsia="en-US" w:bidi="ar-SA"/>
    </w:rPr>
  </w:style>
  <w:style w:type="character" w:customStyle="1" w:styleId="pmterms31">
    <w:name w:val="pmterms31"/>
    <w:rsid w:val="004C1082"/>
    <w:rPr>
      <w:b/>
      <w:bCs/>
      <w:i w:val="0"/>
      <w:iCs w:val="0"/>
      <w:color w:val="000000"/>
    </w:rPr>
  </w:style>
  <w:style w:type="character" w:customStyle="1" w:styleId="copyrightdescription">
    <w:name w:val="copyrightdescription"/>
    <w:rsid w:val="004C1082"/>
  </w:style>
  <w:style w:type="character" w:customStyle="1" w:styleId="ft01">
    <w:name w:val="ft01"/>
    <w:rsid w:val="004C1082"/>
    <w:rPr>
      <w:rFonts w:ascii="Times" w:hAnsi="Times" w:cs="Times" w:hint="default"/>
      <w:color w:val="000000"/>
      <w:sz w:val="14"/>
      <w:szCs w:val="14"/>
    </w:rPr>
  </w:style>
  <w:style w:type="character" w:customStyle="1" w:styleId="ft11">
    <w:name w:val="ft11"/>
    <w:rsid w:val="004C1082"/>
    <w:rPr>
      <w:rFonts w:ascii="Times" w:hAnsi="Times" w:cs="Times" w:hint="default"/>
      <w:color w:val="000000"/>
      <w:sz w:val="17"/>
      <w:szCs w:val="17"/>
    </w:rPr>
  </w:style>
  <w:style w:type="character" w:customStyle="1" w:styleId="ft21">
    <w:name w:val="ft21"/>
    <w:rsid w:val="004C1082"/>
    <w:rPr>
      <w:rFonts w:ascii="Times" w:hAnsi="Times" w:cs="Times" w:hint="default"/>
      <w:color w:val="000000"/>
      <w:sz w:val="15"/>
      <w:szCs w:val="15"/>
    </w:rPr>
  </w:style>
  <w:style w:type="character" w:customStyle="1" w:styleId="ft31">
    <w:name w:val="ft31"/>
    <w:rsid w:val="004C1082"/>
    <w:rPr>
      <w:rFonts w:ascii="Times" w:hAnsi="Times" w:cs="Times" w:hint="default"/>
      <w:color w:val="000000"/>
      <w:sz w:val="15"/>
      <w:szCs w:val="15"/>
    </w:rPr>
  </w:style>
  <w:style w:type="character" w:customStyle="1" w:styleId="dquo">
    <w:name w:val="dquo"/>
    <w:rsid w:val="004C1082"/>
  </w:style>
  <w:style w:type="character" w:customStyle="1" w:styleId="caps2">
    <w:name w:val="caps2"/>
    <w:rsid w:val="004C1082"/>
  </w:style>
  <w:style w:type="character" w:customStyle="1" w:styleId="ccs">
    <w:name w:val="c cs"/>
    <w:rsid w:val="004C1082"/>
  </w:style>
  <w:style w:type="character" w:customStyle="1" w:styleId="dropshadow">
    <w:name w:val="dropshadow"/>
    <w:rsid w:val="004C1082"/>
  </w:style>
  <w:style w:type="character" w:customStyle="1" w:styleId="d05ws">
    <w:name w:val="d05ws"/>
    <w:rsid w:val="004C1082"/>
  </w:style>
  <w:style w:type="character" w:customStyle="1" w:styleId="rzibod">
    <w:name w:val="rzibod"/>
    <w:rsid w:val="004C1082"/>
  </w:style>
  <w:style w:type="character" w:customStyle="1" w:styleId="headertext">
    <w:name w:val="headertext"/>
    <w:rsid w:val="004C1082"/>
  </w:style>
  <w:style w:type="character" w:customStyle="1" w:styleId="endnote-reference">
    <w:name w:val="endnote-reference"/>
    <w:rsid w:val="004C1082"/>
  </w:style>
  <w:style w:type="character" w:customStyle="1" w:styleId="officialsname">
    <w:name w:val="official_s_name"/>
    <w:rsid w:val="004C1082"/>
  </w:style>
  <w:style w:type="character" w:customStyle="1" w:styleId="audience">
    <w:name w:val="audience"/>
    <w:rsid w:val="004C1082"/>
  </w:style>
  <w:style w:type="character" w:customStyle="1" w:styleId="normalchar0">
    <w:name w:val="normal__char"/>
    <w:rsid w:val="004C1082"/>
  </w:style>
  <w:style w:type="character" w:customStyle="1" w:styleId="hyperlink002cheading0020100200028block0020title0029char">
    <w:name w:val="hyperlink_002cheading_00201_0020_0028block_0020title_0029__char"/>
    <w:rsid w:val="004C1082"/>
  </w:style>
  <w:style w:type="character" w:customStyle="1" w:styleId="underline002cstyle0020bold0020underlinechar">
    <w:name w:val="underline_002cstyle_0020bold_0020underline__char"/>
    <w:rsid w:val="004C1082"/>
  </w:style>
  <w:style w:type="character" w:customStyle="1" w:styleId="copyboldblack">
    <w:name w:val="copyboldblack"/>
    <w:rsid w:val="004C1082"/>
  </w:style>
  <w:style w:type="character" w:customStyle="1" w:styleId="copybold">
    <w:name w:val="copybold"/>
    <w:rsid w:val="004C1082"/>
  </w:style>
  <w:style w:type="character" w:customStyle="1" w:styleId="author-date0">
    <w:name w:val="author-date"/>
    <w:rsid w:val="004C1082"/>
  </w:style>
  <w:style w:type="character" w:customStyle="1" w:styleId="articlebegin">
    <w:name w:val="articlebegin"/>
    <w:rsid w:val="004C1082"/>
  </w:style>
  <w:style w:type="character" w:customStyle="1" w:styleId="mediaoverlay">
    <w:name w:val="mediaoverlay"/>
    <w:rsid w:val="004C1082"/>
  </w:style>
  <w:style w:type="character" w:customStyle="1" w:styleId="blogcaption">
    <w:name w:val="blog_caption"/>
    <w:rsid w:val="004C1082"/>
  </w:style>
  <w:style w:type="character" w:customStyle="1" w:styleId="commnet-abuzz">
    <w:name w:val="commnet-abuzz"/>
    <w:rsid w:val="004C1082"/>
  </w:style>
  <w:style w:type="character" w:customStyle="1" w:styleId="stbuttontext">
    <w:name w:val="stbuttontext"/>
    <w:rsid w:val="004C1082"/>
  </w:style>
  <w:style w:type="character" w:customStyle="1" w:styleId="grey">
    <w:name w:val="grey"/>
    <w:rsid w:val="004C1082"/>
  </w:style>
  <w:style w:type="character" w:customStyle="1" w:styleId="bdx">
    <w:name w:val="bdx"/>
    <w:rsid w:val="004C1082"/>
  </w:style>
  <w:style w:type="character" w:customStyle="1" w:styleId="bdl">
    <w:name w:val="bdl"/>
    <w:rsid w:val="004C1082"/>
  </w:style>
  <w:style w:type="character" w:customStyle="1" w:styleId="breadcrumbitemcurrent">
    <w:name w:val="breadcrumbitemcurrent"/>
    <w:rsid w:val="004C1082"/>
  </w:style>
  <w:style w:type="character" w:customStyle="1" w:styleId="bbl">
    <w:name w:val="bbl"/>
    <w:rsid w:val="004C1082"/>
  </w:style>
  <w:style w:type="character" w:customStyle="1" w:styleId="itxtnewhookspan">
    <w:name w:val="itxtnewhookspan"/>
    <w:rsid w:val="004C1082"/>
  </w:style>
  <w:style w:type="character" w:customStyle="1" w:styleId="gstxthlt">
    <w:name w:val="gstxt_hlt"/>
    <w:rsid w:val="004C1082"/>
  </w:style>
  <w:style w:type="character" w:customStyle="1" w:styleId="StyleBoldRed">
    <w:name w:val="Style Bold Red"/>
    <w:rsid w:val="004C1082"/>
    <w:rPr>
      <w:b/>
      <w:bCs/>
      <w:color w:val="auto"/>
    </w:rPr>
  </w:style>
  <w:style w:type="character" w:customStyle="1" w:styleId="StyleTimesNewRoman8pt">
    <w:name w:val="Style Times New Roman 8 pt"/>
    <w:rsid w:val="004C1082"/>
    <w:rPr>
      <w:rFonts w:ascii="Georgia" w:hAnsi="Georgia" w:hint="default"/>
      <w:sz w:val="16"/>
    </w:rPr>
  </w:style>
  <w:style w:type="character" w:customStyle="1" w:styleId="goldbldtext">
    <w:name w:val="goldbldtext"/>
    <w:rsid w:val="004C1082"/>
  </w:style>
  <w:style w:type="character" w:customStyle="1" w:styleId="labeltext">
    <w:name w:val="labeltext"/>
    <w:rsid w:val="004C1082"/>
  </w:style>
  <w:style w:type="character" w:customStyle="1" w:styleId="viewlink">
    <w:name w:val="viewlink"/>
    <w:rsid w:val="004C1082"/>
  </w:style>
  <w:style w:type="character" w:customStyle="1" w:styleId="inlinkchart">
    <w:name w:val="inlink_chart"/>
    <w:rsid w:val="004C1082"/>
  </w:style>
  <w:style w:type="character" w:customStyle="1" w:styleId="fbsharecountwrapper">
    <w:name w:val="fb_share_count_wrapper"/>
    <w:rsid w:val="004C1082"/>
  </w:style>
  <w:style w:type="character" w:customStyle="1" w:styleId="hw">
    <w:name w:val="hw"/>
    <w:rsid w:val="004C1082"/>
  </w:style>
  <w:style w:type="character" w:customStyle="1" w:styleId="linktotop">
    <w:name w:val="linktotop"/>
    <w:rsid w:val="004C1082"/>
  </w:style>
  <w:style w:type="character" w:customStyle="1" w:styleId="descriptionstyle1block">
    <w:name w:val="description style1 block"/>
    <w:rsid w:val="004C1082"/>
  </w:style>
  <w:style w:type="character" w:customStyle="1" w:styleId="gutter-right-1">
    <w:name w:val="gutter-right-1"/>
    <w:basedOn w:val="DefaultParagraphFont"/>
    <w:rsid w:val="004C1082"/>
  </w:style>
  <w:style w:type="character" w:customStyle="1" w:styleId="Header11">
    <w:name w:val="Header11"/>
    <w:rsid w:val="004C1082"/>
  </w:style>
  <w:style w:type="character" w:customStyle="1" w:styleId="posa">
    <w:name w:val="pos(a)"/>
    <w:basedOn w:val="DefaultParagraphFont"/>
    <w:rsid w:val="004C1082"/>
  </w:style>
  <w:style w:type="character" w:customStyle="1" w:styleId="u-hiddeninnarrowenv">
    <w:name w:val="u-hiddeninnarrowenv"/>
    <w:basedOn w:val="DefaultParagraphFont"/>
    <w:rsid w:val="004C1082"/>
  </w:style>
  <w:style w:type="character" w:customStyle="1" w:styleId="followbutton-bird">
    <w:name w:val="followbutton-bird"/>
    <w:basedOn w:val="DefaultParagraphFont"/>
    <w:rsid w:val="004C1082"/>
  </w:style>
  <w:style w:type="character" w:customStyle="1" w:styleId="tweetauthor-name">
    <w:name w:val="tweetauthor-name"/>
    <w:basedOn w:val="DefaultParagraphFont"/>
    <w:rsid w:val="004C1082"/>
  </w:style>
  <w:style w:type="character" w:customStyle="1" w:styleId="tweetauthor-verifiedbadge">
    <w:name w:val="tweetauthor-verifiedbadge"/>
    <w:basedOn w:val="DefaultParagraphFont"/>
    <w:rsid w:val="004C1082"/>
  </w:style>
  <w:style w:type="character" w:customStyle="1" w:styleId="tweetauthor-screenname">
    <w:name w:val="tweetauthor-screenname"/>
    <w:basedOn w:val="DefaultParagraphFont"/>
    <w:rsid w:val="004C1082"/>
  </w:style>
  <w:style w:type="character" w:customStyle="1" w:styleId="u-hiddenvisually">
    <w:name w:val="u-hiddenvisually"/>
    <w:basedOn w:val="DefaultParagraphFont"/>
    <w:rsid w:val="004C1082"/>
  </w:style>
  <w:style w:type="character" w:customStyle="1" w:styleId="tweetaction-stat">
    <w:name w:val="tweetaction-stat"/>
    <w:basedOn w:val="DefaultParagraphFont"/>
    <w:rsid w:val="004C1082"/>
  </w:style>
  <w:style w:type="character" w:customStyle="1" w:styleId="related">
    <w:name w:val="related"/>
    <w:basedOn w:val="DefaultParagraphFont"/>
    <w:rsid w:val="004C1082"/>
  </w:style>
  <w:style w:type="character" w:customStyle="1" w:styleId="related-content">
    <w:name w:val="related-content"/>
    <w:basedOn w:val="DefaultParagraphFont"/>
    <w:rsid w:val="004C1082"/>
  </w:style>
  <w:style w:type="character" w:customStyle="1" w:styleId="name-of-author">
    <w:name w:val="name-of-author"/>
    <w:basedOn w:val="DefaultParagraphFont"/>
    <w:rsid w:val="004C1082"/>
  </w:style>
  <w:style w:type="character" w:customStyle="1" w:styleId="first-name">
    <w:name w:val="first-name"/>
    <w:basedOn w:val="DefaultParagraphFont"/>
    <w:rsid w:val="004C1082"/>
  </w:style>
  <w:style w:type="character" w:customStyle="1" w:styleId="last-name">
    <w:name w:val="last-name"/>
    <w:basedOn w:val="DefaultParagraphFont"/>
    <w:rsid w:val="004C1082"/>
  </w:style>
  <w:style w:type="character" w:customStyle="1" w:styleId="recirc-text">
    <w:name w:val="&quot;recirc-text”"/>
    <w:basedOn w:val="DefaultParagraphFont"/>
    <w:rsid w:val="004C1082"/>
  </w:style>
  <w:style w:type="character" w:customStyle="1" w:styleId="video-icon">
    <w:name w:val="video-icon"/>
    <w:basedOn w:val="DefaultParagraphFont"/>
    <w:rsid w:val="004C1082"/>
  </w:style>
  <w:style w:type="character" w:customStyle="1" w:styleId="powa-shot-play-btn-text">
    <w:name w:val="powa-shot-play-btn-text"/>
    <w:basedOn w:val="DefaultParagraphFont"/>
    <w:rsid w:val="004C1082"/>
  </w:style>
  <w:style w:type="character" w:customStyle="1" w:styleId="powa-shot-click">
    <w:name w:val="powa-shot-click"/>
    <w:basedOn w:val="DefaultParagraphFont"/>
    <w:rsid w:val="004C1082"/>
  </w:style>
  <w:style w:type="character" w:customStyle="1" w:styleId="wpv-blurb">
    <w:name w:val="wpv-blurb"/>
    <w:basedOn w:val="DefaultParagraphFont"/>
    <w:rsid w:val="004C1082"/>
  </w:style>
  <w:style w:type="character" w:customStyle="1" w:styleId="pb-caption">
    <w:name w:val="pb-caption"/>
    <w:basedOn w:val="DefaultParagraphFont"/>
    <w:rsid w:val="004C1082"/>
  </w:style>
  <w:style w:type="paragraph" w:customStyle="1" w:styleId="NoteLevel23">
    <w:name w:val="Note Level 23"/>
    <w:basedOn w:val="Normal"/>
    <w:next w:val="Normal"/>
    <w:uiPriority w:val="99"/>
    <w:qFormat/>
    <w:rsid w:val="004C1082"/>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4C1082"/>
  </w:style>
  <w:style w:type="character" w:customStyle="1" w:styleId="m-2745674872889869693gmail-styleunderline">
    <w:name w:val="m_-2745674872889869693gmail-styleunderline"/>
    <w:basedOn w:val="DefaultParagraphFont"/>
    <w:rsid w:val="004C1082"/>
  </w:style>
  <w:style w:type="character" w:customStyle="1" w:styleId="HeaderChar3">
    <w:name w:val="Header Char3"/>
    <w:basedOn w:val="DefaultParagraphFont"/>
    <w:uiPriority w:val="99"/>
    <w:semiHidden/>
    <w:rsid w:val="004C1082"/>
    <w:rPr>
      <w:rFonts w:ascii="Georgia" w:hAnsi="Georgia"/>
    </w:rPr>
  </w:style>
  <w:style w:type="paragraph" w:customStyle="1" w:styleId="NoteLevel24">
    <w:name w:val="Note Level 24"/>
    <w:basedOn w:val="Normal"/>
    <w:next w:val="Normal"/>
    <w:uiPriority w:val="99"/>
    <w:qFormat/>
    <w:rsid w:val="004C1082"/>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4C1082"/>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4C1082"/>
  </w:style>
  <w:style w:type="character" w:customStyle="1" w:styleId="UnresolvedMention31">
    <w:name w:val="Unresolved Mention31"/>
    <w:basedOn w:val="DefaultParagraphFont"/>
    <w:uiPriority w:val="99"/>
    <w:semiHidden/>
    <w:unhideWhenUsed/>
    <w:rsid w:val="004C1082"/>
    <w:rPr>
      <w:color w:val="808080"/>
      <w:shd w:val="clear" w:color="auto" w:fill="E6E6E6"/>
    </w:rPr>
  </w:style>
  <w:style w:type="paragraph" w:customStyle="1" w:styleId="po-hr-cndek">
    <w:name w:val="po-hr-cn__dek"/>
    <w:basedOn w:val="Normal"/>
    <w:rsid w:val="004C1082"/>
    <w:pPr>
      <w:spacing w:before="100" w:beforeAutospacing="1" w:after="100" w:afterAutospacing="1"/>
    </w:pPr>
  </w:style>
  <w:style w:type="character" w:customStyle="1" w:styleId="publication-date">
    <w:name w:val="publication-date"/>
    <w:basedOn w:val="DefaultParagraphFont"/>
    <w:rsid w:val="004C1082"/>
  </w:style>
  <w:style w:type="character" w:customStyle="1" w:styleId="m4481627234786388783gmail-style13ptbold">
    <w:name w:val="m_4481627234786388783gmail-style13ptbold"/>
    <w:basedOn w:val="DefaultParagraphFont"/>
    <w:rsid w:val="004C1082"/>
  </w:style>
  <w:style w:type="character" w:customStyle="1" w:styleId="m4481627234786388783gmail-styleunderline">
    <w:name w:val="m_4481627234786388783gmail-styleunderline"/>
    <w:basedOn w:val="DefaultParagraphFont"/>
    <w:rsid w:val="004C1082"/>
  </w:style>
  <w:style w:type="character" w:customStyle="1" w:styleId="m4481627234786388783gmail-apple-converted-space">
    <w:name w:val="m_4481627234786388783gmail-apple-converted-space"/>
    <w:basedOn w:val="DefaultParagraphFont"/>
    <w:rsid w:val="004C1082"/>
  </w:style>
  <w:style w:type="character" w:customStyle="1" w:styleId="m4481627234786388783gmail-grame">
    <w:name w:val="m_4481627234786388783gmail-grame"/>
    <w:basedOn w:val="DefaultParagraphFont"/>
    <w:rsid w:val="004C1082"/>
  </w:style>
  <w:style w:type="character" w:customStyle="1" w:styleId="m4481627234786388783gmail-underline">
    <w:name w:val="m_4481627234786388783gmail-underline"/>
    <w:basedOn w:val="DefaultParagraphFont"/>
    <w:rsid w:val="004C1082"/>
  </w:style>
  <w:style w:type="paragraph" w:customStyle="1" w:styleId="m4481627234786388783gmail-card">
    <w:name w:val="m_4481627234786388783gmail-card"/>
    <w:basedOn w:val="Normal"/>
    <w:rsid w:val="004C1082"/>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4C1082"/>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4C1082"/>
  </w:style>
  <w:style w:type="paragraph" w:customStyle="1" w:styleId="m-2671184907397832551gmail-p2">
    <w:name w:val="m_-2671184907397832551gmail-p2"/>
    <w:basedOn w:val="Normal"/>
    <w:rsid w:val="004C1082"/>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4C1082"/>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4C1082"/>
  </w:style>
  <w:style w:type="character" w:customStyle="1" w:styleId="m-4364835325198423527gmail-m-487226309709519571m8778339509743264076gmail-style13ptbold">
    <w:name w:val="m_-4364835325198423527gmail-m_-487226309709519571m_8778339509743264076gmail-style13ptbold"/>
    <w:basedOn w:val="DefaultParagraphFont"/>
    <w:rsid w:val="004C108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4C1082"/>
  </w:style>
  <w:style w:type="character" w:customStyle="1" w:styleId="m-4886631745483256254gmail-style13ptbold">
    <w:name w:val="m_-4886631745483256254gmail-style13ptbold"/>
    <w:basedOn w:val="DefaultParagraphFont"/>
    <w:rsid w:val="004C1082"/>
  </w:style>
  <w:style w:type="character" w:customStyle="1" w:styleId="m8525170829296705783gmail-style13ptbold">
    <w:name w:val="m_8525170829296705783gmail-style13ptbold"/>
    <w:basedOn w:val="DefaultParagraphFont"/>
    <w:rsid w:val="004C1082"/>
  </w:style>
  <w:style w:type="character" w:customStyle="1" w:styleId="m8525170829296705783gmail-styleunderline">
    <w:name w:val="m_8525170829296705783gmail-styleunderline"/>
    <w:basedOn w:val="DefaultParagraphFont"/>
    <w:rsid w:val="004C1082"/>
  </w:style>
  <w:style w:type="character" w:customStyle="1" w:styleId="m113202149284569794gmail-style13ptbold">
    <w:name w:val="m_113202149284569794gmail-style13ptbold"/>
    <w:basedOn w:val="DefaultParagraphFont"/>
    <w:rsid w:val="004C1082"/>
  </w:style>
  <w:style w:type="character" w:customStyle="1" w:styleId="m113202149284569794gmail-styleunderline">
    <w:name w:val="m_113202149284569794gmail-styleunderline"/>
    <w:basedOn w:val="DefaultParagraphFont"/>
    <w:rsid w:val="004C1082"/>
  </w:style>
  <w:style w:type="character" w:customStyle="1" w:styleId="m-5741597242490756161gmail-field-content">
    <w:name w:val="m_-5741597242490756161gmail-field-content"/>
    <w:basedOn w:val="DefaultParagraphFont"/>
    <w:rsid w:val="004C1082"/>
  </w:style>
  <w:style w:type="paragraph" w:customStyle="1" w:styleId="FUCKTHISFONT">
    <w:name w:val="FUCK THIS FONT"/>
    <w:basedOn w:val="Normal"/>
    <w:rsid w:val="004C1082"/>
    <w:pPr>
      <w:autoSpaceDE w:val="0"/>
      <w:autoSpaceDN w:val="0"/>
      <w:adjustRightInd w:val="0"/>
      <w:jc w:val="both"/>
    </w:pPr>
    <w:rPr>
      <w:u w:val="single"/>
    </w:rPr>
  </w:style>
  <w:style w:type="paragraph" w:customStyle="1" w:styleId="TagChar1CharCharCharChar">
    <w:name w:val="Tag Char1 Char Char Char Char"/>
    <w:basedOn w:val="Normal"/>
    <w:rsid w:val="004C1082"/>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4C1082"/>
    <w:rPr>
      <w:rFonts w:ascii="Arial Narrow" w:hAnsi="Arial Narrow"/>
      <w:szCs w:val="24"/>
      <w:u w:val="single"/>
    </w:rPr>
  </w:style>
  <w:style w:type="character" w:customStyle="1" w:styleId="hyperlink60">
    <w:name w:val="hyperlink6"/>
    <w:basedOn w:val="DefaultParagraphFont"/>
    <w:rsid w:val="004C1082"/>
  </w:style>
  <w:style w:type="character" w:customStyle="1" w:styleId="heading2char2charchar">
    <w:name w:val="heading2char2charchar"/>
    <w:basedOn w:val="DefaultParagraphFont"/>
    <w:rsid w:val="004C1082"/>
  </w:style>
  <w:style w:type="character" w:customStyle="1" w:styleId="heading2char10">
    <w:name w:val="heading2char1"/>
    <w:basedOn w:val="DefaultParagraphFont"/>
    <w:rsid w:val="004C1082"/>
  </w:style>
  <w:style w:type="character" w:customStyle="1" w:styleId="CiteChar2">
    <w:name w:val="Cite Char"/>
    <w:basedOn w:val="DefaultParagraphFont"/>
    <w:rsid w:val="004C1082"/>
    <w:rPr>
      <w:rFonts w:ascii="Garamond" w:hAnsi="Garamond"/>
      <w:b/>
      <w:sz w:val="20"/>
      <w:szCs w:val="22"/>
      <w:u w:val="none"/>
    </w:rPr>
  </w:style>
  <w:style w:type="character" w:customStyle="1" w:styleId="StyleUnderlineCharTitleCharBold">
    <w:name w:val="Style Underline CharTitle Char + Bold"/>
    <w:basedOn w:val="DefaultParagraphFont"/>
    <w:rsid w:val="004C1082"/>
    <w:rPr>
      <w:rFonts w:ascii="Garamond" w:hAnsi="Garamond"/>
      <w:b/>
      <w:bCs/>
      <w:color w:val="000000"/>
      <w:sz w:val="22"/>
      <w:szCs w:val="22"/>
    </w:rPr>
  </w:style>
  <w:style w:type="character" w:customStyle="1" w:styleId="bnp-articles-title1">
    <w:name w:val="bnp-articles-title1"/>
    <w:basedOn w:val="DefaultParagraphFont"/>
    <w:rsid w:val="004C1082"/>
    <w:rPr>
      <w:rFonts w:ascii="Verdana" w:hAnsi="Verdana" w:hint="default"/>
      <w:b/>
      <w:bCs/>
      <w:color w:val="545454"/>
      <w:sz w:val="12"/>
      <w:szCs w:val="12"/>
    </w:rPr>
  </w:style>
  <w:style w:type="character" w:customStyle="1" w:styleId="featuretext">
    <w:name w:val="featuretext"/>
    <w:basedOn w:val="DefaultParagraphFont"/>
    <w:rsid w:val="004C1082"/>
  </w:style>
  <w:style w:type="character" w:customStyle="1" w:styleId="relatedtext">
    <w:name w:val="related_text"/>
    <w:basedOn w:val="DefaultParagraphFont"/>
    <w:rsid w:val="004C1082"/>
  </w:style>
  <w:style w:type="character" w:customStyle="1" w:styleId="fullpost">
    <w:name w:val="fullpost"/>
    <w:basedOn w:val="DefaultParagraphFont"/>
    <w:rsid w:val="004C1082"/>
  </w:style>
  <w:style w:type="character" w:customStyle="1" w:styleId="bcktital">
    <w:name w:val="bcktital"/>
    <w:basedOn w:val="DefaultParagraphFont"/>
    <w:rsid w:val="004C1082"/>
  </w:style>
  <w:style w:type="character" w:customStyle="1" w:styleId="bcktital0">
    <w:name w:val="bckt_ital"/>
    <w:basedOn w:val="DefaultParagraphFont"/>
    <w:rsid w:val="004C1082"/>
  </w:style>
  <w:style w:type="paragraph" w:styleId="TOAHeading">
    <w:name w:val="toa heading"/>
    <w:basedOn w:val="Normal"/>
    <w:next w:val="Normal"/>
    <w:semiHidden/>
    <w:rsid w:val="004C1082"/>
    <w:pPr>
      <w:spacing w:before="120"/>
    </w:pPr>
    <w:rPr>
      <w:rFonts w:eastAsia="Calibri"/>
    </w:rPr>
  </w:style>
  <w:style w:type="character" w:customStyle="1" w:styleId="fwanimclass">
    <w:name w:val="fwanim_class"/>
    <w:basedOn w:val="DefaultParagraphFont"/>
    <w:rsid w:val="004C1082"/>
  </w:style>
  <w:style w:type="paragraph" w:customStyle="1" w:styleId="DebateUnderline0">
    <w:name w:val="DebateUnderline"/>
    <w:basedOn w:val="DebateNormal"/>
    <w:qFormat/>
    <w:rsid w:val="004C1082"/>
    <w:pPr>
      <w:spacing w:after="160"/>
    </w:pPr>
    <w:rPr>
      <w:sz w:val="24"/>
      <w:szCs w:val="24"/>
      <w:u w:val="single"/>
    </w:rPr>
  </w:style>
  <w:style w:type="character" w:customStyle="1" w:styleId="DebateUnderlineChar">
    <w:name w:val="DebateUnderline Char"/>
    <w:basedOn w:val="DebateNormalChar"/>
    <w:rsid w:val="004C1082"/>
    <w:rPr>
      <w:rFonts w:ascii="Calibri" w:eastAsia="Calibri" w:hAnsi="Calibri"/>
      <w:sz w:val="24"/>
      <w:szCs w:val="24"/>
      <w:u w:val="single"/>
      <w:lang w:val="en-US" w:eastAsia="en-US" w:bidi="ar-SA"/>
    </w:rPr>
  </w:style>
  <w:style w:type="character" w:customStyle="1" w:styleId="DebateTagChar0">
    <w:name w:val="DebateTag Char"/>
    <w:basedOn w:val="DefaultParagraphFont"/>
    <w:rsid w:val="004C1082"/>
    <w:rPr>
      <w:rFonts w:eastAsia="Calibri"/>
      <w:b/>
      <w:sz w:val="24"/>
      <w:szCs w:val="24"/>
      <w:lang w:val="en-US" w:eastAsia="en-US" w:bidi="ar-SA"/>
    </w:rPr>
  </w:style>
  <w:style w:type="paragraph" w:customStyle="1" w:styleId="DebateHeaderFinal">
    <w:name w:val="DebateHeaderFinal"/>
    <w:basedOn w:val="Heading1"/>
    <w:qFormat/>
    <w:rsid w:val="004C1082"/>
    <w:pPr>
      <w:spacing w:line="276" w:lineRule="auto"/>
      <w:jc w:val="left"/>
    </w:pPr>
    <w:rPr>
      <w:rFonts w:eastAsia="Times New Roman" w:cs="Times New Roman"/>
      <w:bCs w:val="0"/>
      <w:caps/>
      <w:sz w:val="36"/>
      <w:szCs w:val="36"/>
    </w:rPr>
  </w:style>
  <w:style w:type="character" w:customStyle="1" w:styleId="DebateHeaderFinalChar">
    <w:name w:val="DebateHeaderFinal Char"/>
    <w:rsid w:val="004C1082"/>
    <w:rPr>
      <w:b/>
      <w:bCs/>
      <w:sz w:val="36"/>
      <w:szCs w:val="36"/>
      <w:u w:val="single"/>
      <w:lang w:val="en-US" w:eastAsia="en-US" w:bidi="ar-SA"/>
    </w:rPr>
  </w:style>
  <w:style w:type="paragraph" w:customStyle="1" w:styleId="HeaderInitial0">
    <w:name w:val="HeaderInitial"/>
    <w:basedOn w:val="Normal"/>
    <w:rsid w:val="004C1082"/>
    <w:pPr>
      <w:jc w:val="center"/>
      <w:outlineLvl w:val="0"/>
    </w:pPr>
    <w:rPr>
      <w:rFonts w:eastAsia="Calibri"/>
      <w:b/>
      <w:caps/>
      <w:sz w:val="28"/>
    </w:rPr>
  </w:style>
  <w:style w:type="character" w:customStyle="1" w:styleId="FooterChar2">
    <w:name w:val="Footer Char2"/>
    <w:basedOn w:val="DefaultParagraphFont"/>
    <w:rsid w:val="004C1082"/>
    <w:rPr>
      <w:rFonts w:eastAsia="MS Mincho"/>
      <w:sz w:val="24"/>
      <w:szCs w:val="24"/>
      <w:lang w:val="en-US" w:eastAsia="ja-JP" w:bidi="ar-SA"/>
    </w:rPr>
  </w:style>
  <w:style w:type="character" w:customStyle="1" w:styleId="BalloonTextChar2">
    <w:name w:val="Balloon Text Char2"/>
    <w:basedOn w:val="DefaultParagraphFont"/>
    <w:rsid w:val="004C1082"/>
    <w:rPr>
      <w:rFonts w:ascii="Tahoma" w:eastAsia="MS Mincho" w:hAnsi="Tahoma" w:cs="Tahoma"/>
      <w:sz w:val="16"/>
      <w:szCs w:val="16"/>
      <w:lang w:val="en-US" w:eastAsia="ja-JP" w:bidi="ar-SA"/>
    </w:rPr>
  </w:style>
  <w:style w:type="paragraph" w:customStyle="1" w:styleId="StyleLinespacingDouble">
    <w:name w:val="Style Line spacing:  Double"/>
    <w:basedOn w:val="Normal"/>
    <w:rsid w:val="004C1082"/>
    <w:pPr>
      <w:spacing w:after="240" w:line="480" w:lineRule="auto"/>
    </w:pPr>
    <w:rPr>
      <w:rFonts w:eastAsia="Calibri"/>
      <w:sz w:val="24"/>
      <w:szCs w:val="20"/>
    </w:rPr>
  </w:style>
  <w:style w:type="character" w:customStyle="1" w:styleId="StyleLinespacingDoubleChar">
    <w:name w:val="Style Line spacing:  Double Char"/>
    <w:basedOn w:val="DefaultParagraphFont"/>
    <w:rsid w:val="004C1082"/>
    <w:rPr>
      <w:rFonts w:ascii="Cambria" w:hAnsi="Cambria"/>
      <w:sz w:val="24"/>
      <w:lang w:val="en-US" w:eastAsia="en-US" w:bidi="ar-SA"/>
    </w:rPr>
  </w:style>
  <w:style w:type="paragraph" w:customStyle="1" w:styleId="Normalspacing">
    <w:name w:val="Normal + spacing"/>
    <w:basedOn w:val="StyleLinespacingDouble"/>
    <w:qFormat/>
    <w:rsid w:val="004C1082"/>
  </w:style>
  <w:style w:type="character" w:customStyle="1" w:styleId="NormalspacingChar">
    <w:name w:val="Normal + spacing Char"/>
    <w:basedOn w:val="StyleLinespacingDoubleChar"/>
    <w:rsid w:val="004C1082"/>
    <w:rPr>
      <w:rFonts w:ascii="Cambria" w:hAnsi="Cambria"/>
      <w:sz w:val="24"/>
      <w:lang w:val="en-US" w:eastAsia="en-US" w:bidi="ar-SA"/>
    </w:rPr>
  </w:style>
  <w:style w:type="character" w:customStyle="1" w:styleId="textbold0">
    <w:name w:val="textbold"/>
    <w:basedOn w:val="DefaultParagraphFont"/>
    <w:rsid w:val="004C1082"/>
  </w:style>
  <w:style w:type="character" w:customStyle="1" w:styleId="textitalics">
    <w:name w:val="textitalics"/>
    <w:basedOn w:val="DefaultParagraphFont"/>
    <w:rsid w:val="004C1082"/>
  </w:style>
  <w:style w:type="paragraph" w:customStyle="1" w:styleId="lastpar">
    <w:name w:val="lastpar"/>
    <w:basedOn w:val="Normal"/>
    <w:rsid w:val="004C1082"/>
    <w:pPr>
      <w:spacing w:before="100" w:beforeAutospacing="1" w:after="100" w:afterAutospacing="1"/>
    </w:pPr>
    <w:rPr>
      <w:rFonts w:eastAsia="Calibri"/>
      <w:sz w:val="24"/>
    </w:rPr>
  </w:style>
  <w:style w:type="table" w:styleId="TableClassic1">
    <w:name w:val="Table Classic 1"/>
    <w:basedOn w:val="TableNormal"/>
    <w:rsid w:val="004C1082"/>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C1082"/>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4C1082"/>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4C1082"/>
    <w:pPr>
      <w:tabs>
        <w:tab w:val="left" w:pos="9450"/>
      </w:tabs>
      <w:spacing w:before="100" w:beforeAutospacing="1" w:after="100" w:afterAutospacing="1"/>
    </w:pPr>
    <w:rPr>
      <w:rFonts w:eastAsia="Calibri"/>
    </w:rPr>
  </w:style>
  <w:style w:type="character" w:customStyle="1" w:styleId="CharacterStyle8">
    <w:name w:val="Character Style 8"/>
    <w:rsid w:val="004C1082"/>
    <w:rPr>
      <w:sz w:val="22"/>
      <w:szCs w:val="22"/>
    </w:rPr>
  </w:style>
  <w:style w:type="paragraph" w:customStyle="1" w:styleId="Style110">
    <w:name w:val="Style 11"/>
    <w:rsid w:val="004C108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4C108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4C1082"/>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4C1082"/>
    <w:rPr>
      <w:rFonts w:ascii="Arial Narrow" w:hAnsi="Arial Narrow"/>
      <w:color w:val="000000"/>
      <w:sz w:val="22"/>
      <w:szCs w:val="22"/>
      <w:u w:val="single"/>
      <w:lang w:val="en-US" w:eastAsia="en-US" w:bidi="ar-SA"/>
    </w:rPr>
  </w:style>
  <w:style w:type="paragraph" w:customStyle="1" w:styleId="Style52">
    <w:name w:val="Style 5"/>
    <w:rsid w:val="004C108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C1082"/>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4C1082"/>
    <w:pPr>
      <w:tabs>
        <w:tab w:val="left" w:pos="9450"/>
      </w:tabs>
    </w:pPr>
    <w:rPr>
      <w:rFonts w:eastAsia="SimSun"/>
      <w:b/>
      <w:sz w:val="24"/>
    </w:rPr>
  </w:style>
  <w:style w:type="paragraph" w:customStyle="1" w:styleId="TableContents">
    <w:name w:val="Table Contents"/>
    <w:basedOn w:val="Normal"/>
    <w:rsid w:val="004C1082"/>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4C1082"/>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4C1082"/>
    <w:pPr>
      <w:tabs>
        <w:tab w:val="left" w:pos="9450"/>
      </w:tabs>
      <w:jc w:val="center"/>
    </w:pPr>
    <w:rPr>
      <w:rFonts w:ascii="Verdana" w:eastAsia="Calibri" w:hAnsi="Verdana"/>
      <w:sz w:val="24"/>
    </w:rPr>
  </w:style>
  <w:style w:type="paragraph" w:customStyle="1" w:styleId="heading1fake0">
    <w:name w:val="heading 1 fake"/>
    <w:basedOn w:val="Heading1"/>
    <w:autoRedefine/>
    <w:rsid w:val="004C1082"/>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4C1082"/>
    <w:pPr>
      <w:tabs>
        <w:tab w:val="left" w:pos="9450"/>
      </w:tabs>
    </w:pPr>
    <w:rPr>
      <w:rFonts w:eastAsia="Calibri"/>
      <w:szCs w:val="20"/>
    </w:rPr>
  </w:style>
  <w:style w:type="character" w:customStyle="1" w:styleId="textCharChar1">
    <w:name w:val="text Char Char1"/>
    <w:basedOn w:val="DefaultParagraphFont"/>
    <w:rsid w:val="004C1082"/>
    <w:rPr>
      <w:sz w:val="18"/>
      <w:szCs w:val="24"/>
      <w:lang w:val="en-US" w:eastAsia="en-US" w:bidi="ar-SA"/>
    </w:rPr>
  </w:style>
  <w:style w:type="character" w:customStyle="1" w:styleId="text1CharChar">
    <w:name w:val="text1 Char Char"/>
    <w:basedOn w:val="DefaultParagraphFont"/>
    <w:rsid w:val="004C1082"/>
    <w:rPr>
      <w:lang w:val="en-US" w:eastAsia="en-US" w:bidi="ar-SA"/>
    </w:rPr>
  </w:style>
  <w:style w:type="character" w:customStyle="1" w:styleId="textCharChar">
    <w:name w:val="text Char Char"/>
    <w:basedOn w:val="DefaultParagraphFont"/>
    <w:rsid w:val="004C1082"/>
    <w:rPr>
      <w:sz w:val="18"/>
      <w:szCs w:val="24"/>
      <w:lang w:val="en-US" w:eastAsia="en-US" w:bidi="ar-SA"/>
    </w:rPr>
  </w:style>
  <w:style w:type="character" w:customStyle="1" w:styleId="normalloose1">
    <w:name w:val="normalloose1"/>
    <w:basedOn w:val="DefaultParagraphFont"/>
    <w:rsid w:val="004C1082"/>
    <w:rPr>
      <w:sz w:val="20"/>
      <w:szCs w:val="20"/>
    </w:rPr>
  </w:style>
  <w:style w:type="paragraph" w:customStyle="1" w:styleId="printerheadline">
    <w:name w:val="printer_headline"/>
    <w:basedOn w:val="Normal"/>
    <w:rsid w:val="004C1082"/>
    <w:pPr>
      <w:tabs>
        <w:tab w:val="left" w:pos="9450"/>
      </w:tabs>
      <w:spacing w:before="100" w:beforeAutospacing="1" w:after="100" w:afterAutospacing="1"/>
    </w:pPr>
    <w:rPr>
      <w:rFonts w:eastAsia="Calibri"/>
      <w:sz w:val="24"/>
    </w:rPr>
  </w:style>
  <w:style w:type="paragraph" w:customStyle="1" w:styleId="help">
    <w:name w:val="help"/>
    <w:basedOn w:val="Normal"/>
    <w:rsid w:val="004C1082"/>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4C1082"/>
  </w:style>
  <w:style w:type="character" w:customStyle="1" w:styleId="georgia">
    <w:name w:val="georgia"/>
    <w:basedOn w:val="DefaultParagraphFont"/>
    <w:rsid w:val="004C1082"/>
  </w:style>
  <w:style w:type="character" w:customStyle="1" w:styleId="isdefault">
    <w:name w:val="isdefault"/>
    <w:basedOn w:val="DefaultParagraphFont"/>
    <w:rsid w:val="004C1082"/>
  </w:style>
  <w:style w:type="character" w:customStyle="1" w:styleId="arial">
    <w:name w:val="arial"/>
    <w:basedOn w:val="DefaultParagraphFont"/>
    <w:rsid w:val="004C1082"/>
  </w:style>
  <w:style w:type="character" w:customStyle="1" w:styleId="pipe">
    <w:name w:val="pipe"/>
    <w:basedOn w:val="DefaultParagraphFont"/>
    <w:rsid w:val="004C1082"/>
  </w:style>
  <w:style w:type="paragraph" w:customStyle="1" w:styleId="dtlcomment">
    <w:name w:val="dtlcomment"/>
    <w:basedOn w:val="Normal"/>
    <w:rsid w:val="004C1082"/>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4C1082"/>
  </w:style>
  <w:style w:type="character" w:customStyle="1" w:styleId="CharChar18">
    <w:name w:val="Char Char18"/>
    <w:basedOn w:val="DefaultParagraphFont"/>
    <w:rsid w:val="004C1082"/>
    <w:rPr>
      <w:sz w:val="16"/>
      <w:szCs w:val="24"/>
      <w:lang w:val="en-US" w:eastAsia="en-US" w:bidi="ar-SA"/>
    </w:rPr>
  </w:style>
  <w:style w:type="character" w:customStyle="1" w:styleId="CharChar24">
    <w:name w:val="Char Char24"/>
    <w:basedOn w:val="DefaultParagraphFont"/>
    <w:rsid w:val="004C1082"/>
    <w:rPr>
      <w:b/>
      <w:bCs/>
      <w:sz w:val="28"/>
      <w:szCs w:val="28"/>
      <w:lang w:val="en-US" w:eastAsia="en-US" w:bidi="ar-SA"/>
    </w:rPr>
  </w:style>
  <w:style w:type="character" w:customStyle="1" w:styleId="ln2">
    <w:name w:val="ln2"/>
    <w:basedOn w:val="DefaultParagraphFont"/>
    <w:rsid w:val="004C1082"/>
  </w:style>
  <w:style w:type="paragraph" w:customStyle="1" w:styleId="StyleStyle1">
    <w:name w:val="Style Style1 +"/>
    <w:basedOn w:val="Normal"/>
    <w:rsid w:val="004C1082"/>
    <w:rPr>
      <w:rFonts w:eastAsia="Calibri"/>
      <w:sz w:val="24"/>
    </w:rPr>
  </w:style>
  <w:style w:type="character" w:customStyle="1" w:styleId="StyleStyle1Char">
    <w:name w:val="Style Style1 + Char"/>
    <w:basedOn w:val="Style1Char"/>
    <w:rsid w:val="004C1082"/>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4C1082"/>
  </w:style>
  <w:style w:type="character" w:customStyle="1" w:styleId="CharChar16">
    <w:name w:val="Char Char16"/>
    <w:basedOn w:val="DefaultParagraphFont"/>
    <w:rsid w:val="004C1082"/>
    <w:rPr>
      <w:rFonts w:ascii="Cambria" w:hAnsi="Cambria"/>
      <w:lang w:val="en-US" w:eastAsia="en-US" w:bidi="ar-SA"/>
    </w:rPr>
  </w:style>
  <w:style w:type="character" w:customStyle="1" w:styleId="CharChar15">
    <w:name w:val="Char Char15"/>
    <w:basedOn w:val="CharChar16"/>
    <w:rsid w:val="004C1082"/>
    <w:rPr>
      <w:rFonts w:ascii="Cambria" w:hAnsi="Cambria"/>
      <w:b/>
      <w:bCs/>
      <w:lang w:val="en-US" w:eastAsia="en-US" w:bidi="ar-SA"/>
    </w:rPr>
  </w:style>
  <w:style w:type="character" w:customStyle="1" w:styleId="CharChar14">
    <w:name w:val="Char Char14"/>
    <w:basedOn w:val="DefaultParagraphFont"/>
    <w:rsid w:val="004C1082"/>
    <w:rPr>
      <w:rFonts w:ascii="Tahoma" w:hAnsi="Tahoma" w:cs="Tahoma"/>
      <w:sz w:val="16"/>
      <w:szCs w:val="16"/>
      <w:lang w:val="en-US" w:eastAsia="en-US" w:bidi="ar-SA"/>
    </w:rPr>
  </w:style>
  <w:style w:type="character" w:customStyle="1" w:styleId="CharChar13">
    <w:name w:val="Char Char13"/>
    <w:basedOn w:val="DefaultParagraphFont"/>
    <w:rsid w:val="004C1082"/>
    <w:rPr>
      <w:rFonts w:ascii="Cambria" w:hAnsi="Cambria"/>
      <w:lang w:val="en-US" w:eastAsia="en-US" w:bidi="ar-SA"/>
    </w:rPr>
  </w:style>
  <w:style w:type="paragraph" w:customStyle="1" w:styleId="normalChar1">
    <w:name w:val="normal Char"/>
    <w:basedOn w:val="Normal"/>
    <w:rsid w:val="004C1082"/>
    <w:rPr>
      <w:rFonts w:eastAsia="Calibri"/>
    </w:rPr>
  </w:style>
  <w:style w:type="character" w:customStyle="1" w:styleId="cardtextsmallCharChar">
    <w:name w:val="card text small Char Char"/>
    <w:basedOn w:val="DefaultParagraphFont"/>
    <w:rsid w:val="004C1082"/>
    <w:rPr>
      <w:rFonts w:ascii="Arial Narrow" w:hAnsi="Arial Narrow" w:cs="Times New Roman"/>
      <w:sz w:val="16"/>
    </w:rPr>
  </w:style>
  <w:style w:type="character" w:customStyle="1" w:styleId="TagChar4">
    <w:name w:val="Tag Char4"/>
    <w:basedOn w:val="DefaultParagraphFont"/>
    <w:rsid w:val="004C1082"/>
    <w:rPr>
      <w:b/>
      <w:sz w:val="26"/>
      <w:szCs w:val="24"/>
      <w:lang w:val="en-US" w:eastAsia="en-US" w:bidi="ar-SA"/>
    </w:rPr>
  </w:style>
  <w:style w:type="paragraph" w:customStyle="1" w:styleId="SmallTextGaramond">
    <w:name w:val="Small Text Garamond"/>
    <w:basedOn w:val="Normal"/>
    <w:rsid w:val="004C1082"/>
    <w:pPr>
      <w:widowControl w:val="0"/>
      <w:suppressAutoHyphens/>
      <w:contextualSpacing/>
    </w:pPr>
    <w:rPr>
      <w:rFonts w:eastAsia="Calibri"/>
      <w:szCs w:val="18"/>
    </w:rPr>
  </w:style>
  <w:style w:type="paragraph" w:customStyle="1" w:styleId="Taglines">
    <w:name w:val="Taglines"/>
    <w:basedOn w:val="Heading2"/>
    <w:rsid w:val="004C1082"/>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4C1082"/>
    <w:rPr>
      <w:rFonts w:cs="Arial"/>
      <w:bCs/>
      <w:iCs/>
      <w:szCs w:val="22"/>
      <w:lang w:val="en-US" w:eastAsia="en-US" w:bidi="ar-SA"/>
    </w:rPr>
  </w:style>
  <w:style w:type="paragraph" w:customStyle="1" w:styleId="listterm">
    <w:name w:val="listterm"/>
    <w:basedOn w:val="Normal"/>
    <w:rsid w:val="004C1082"/>
    <w:pPr>
      <w:spacing w:before="100" w:beforeAutospacing="1" w:after="100" w:afterAutospacing="1"/>
    </w:pPr>
    <w:rPr>
      <w:rFonts w:eastAsia="Calibri"/>
      <w:sz w:val="24"/>
    </w:rPr>
  </w:style>
  <w:style w:type="character" w:customStyle="1" w:styleId="WW8Num2z0">
    <w:name w:val="WW8Num2z0"/>
    <w:rsid w:val="004C1082"/>
    <w:rPr>
      <w:rFonts w:ascii="Garamond" w:hAnsi="Garamond"/>
    </w:rPr>
  </w:style>
  <w:style w:type="character" w:customStyle="1" w:styleId="WW8Num3z0">
    <w:name w:val="WW8Num3z0"/>
    <w:rsid w:val="004C1082"/>
    <w:rPr>
      <w:rFonts w:ascii="Garamond" w:hAnsi="Garamond"/>
    </w:rPr>
  </w:style>
  <w:style w:type="character" w:customStyle="1" w:styleId="WW8Num4z1">
    <w:name w:val="WW8Num4z1"/>
    <w:rsid w:val="004C1082"/>
    <w:rPr>
      <w:rFonts w:ascii="Garamond" w:hAnsi="Garamond"/>
    </w:rPr>
  </w:style>
  <w:style w:type="character" w:customStyle="1" w:styleId="WW8Num5z0">
    <w:name w:val="WW8Num5z0"/>
    <w:rsid w:val="004C1082"/>
    <w:rPr>
      <w:rFonts w:ascii="Garamond" w:hAnsi="Garamond"/>
    </w:rPr>
  </w:style>
  <w:style w:type="character" w:customStyle="1" w:styleId="WW8Num6z0">
    <w:name w:val="WW8Num6z0"/>
    <w:rsid w:val="004C1082"/>
    <w:rPr>
      <w:rFonts w:ascii="Symbol" w:hAnsi="Symbol"/>
    </w:rPr>
  </w:style>
  <w:style w:type="character" w:customStyle="1" w:styleId="WW8Num7z0">
    <w:name w:val="WW8Num7z0"/>
    <w:rsid w:val="004C1082"/>
    <w:rPr>
      <w:rFonts w:ascii="Symbol" w:hAnsi="Symbol"/>
    </w:rPr>
  </w:style>
  <w:style w:type="character" w:customStyle="1" w:styleId="WW8Num8z0">
    <w:name w:val="WW8Num8z0"/>
    <w:rsid w:val="004C1082"/>
    <w:rPr>
      <w:rFonts w:ascii="Symbol" w:hAnsi="Symbol"/>
    </w:rPr>
  </w:style>
  <w:style w:type="character" w:customStyle="1" w:styleId="WW8Num9z0">
    <w:name w:val="WW8Num9z0"/>
    <w:rsid w:val="004C1082"/>
    <w:rPr>
      <w:rFonts w:ascii="Symbol" w:hAnsi="Symbol"/>
    </w:rPr>
  </w:style>
  <w:style w:type="character" w:customStyle="1" w:styleId="WW8Num10z0">
    <w:name w:val="WW8Num10z0"/>
    <w:rsid w:val="004C1082"/>
    <w:rPr>
      <w:rFonts w:ascii="Garamond" w:hAnsi="Garamond"/>
    </w:rPr>
  </w:style>
  <w:style w:type="character" w:customStyle="1" w:styleId="WW8Num11z1">
    <w:name w:val="WW8Num11z1"/>
    <w:rsid w:val="004C1082"/>
    <w:rPr>
      <w:rFonts w:ascii="Garamond" w:hAnsi="Garamond"/>
    </w:rPr>
  </w:style>
  <w:style w:type="character" w:customStyle="1" w:styleId="Absatz-Standardschriftart">
    <w:name w:val="Absatz-Standardschriftart"/>
    <w:rsid w:val="004C1082"/>
  </w:style>
  <w:style w:type="character" w:customStyle="1" w:styleId="WW-Absatz-Standardschriftart">
    <w:name w:val="WW-Absatz-Standardschriftart"/>
    <w:rsid w:val="004C1082"/>
  </w:style>
  <w:style w:type="character" w:customStyle="1" w:styleId="WW-Absatz-Standardschriftart1">
    <w:name w:val="WW-Absatz-Standardschriftart1"/>
    <w:rsid w:val="004C1082"/>
  </w:style>
  <w:style w:type="character" w:customStyle="1" w:styleId="EndnoteCharacters">
    <w:name w:val="Endnote Characters"/>
    <w:basedOn w:val="DefaultParagraphFont"/>
    <w:rsid w:val="004C1082"/>
    <w:rPr>
      <w:position w:val="0"/>
      <w:sz w:val="24"/>
      <w:vertAlign w:val="baseline"/>
    </w:rPr>
  </w:style>
  <w:style w:type="character" w:customStyle="1" w:styleId="WW8Num1z0">
    <w:name w:val="WW8Num1z0"/>
    <w:rsid w:val="004C1082"/>
    <w:rPr>
      <w:rFonts w:ascii="Symbol" w:hAnsi="Symbol"/>
    </w:rPr>
  </w:style>
  <w:style w:type="character" w:customStyle="1" w:styleId="WW8Num1z2">
    <w:name w:val="WW8Num1z2"/>
    <w:rsid w:val="004C1082"/>
    <w:rPr>
      <w:rFonts w:ascii="Courier New" w:hAnsi="Courier New"/>
    </w:rPr>
  </w:style>
  <w:style w:type="character" w:customStyle="1" w:styleId="WW8Num1z3">
    <w:name w:val="WW8Num1z3"/>
    <w:rsid w:val="004C1082"/>
    <w:rPr>
      <w:rFonts w:ascii="Wingdings" w:hAnsi="Wingdings"/>
    </w:rPr>
  </w:style>
  <w:style w:type="character" w:customStyle="1" w:styleId="WW8Num11z0">
    <w:name w:val="WW8Num11z0"/>
    <w:rsid w:val="004C1082"/>
    <w:rPr>
      <w:rFonts w:ascii="Symbol" w:hAnsi="Symbol"/>
    </w:rPr>
  </w:style>
  <w:style w:type="character" w:customStyle="1" w:styleId="WW8Num83z0">
    <w:name w:val="WW8Num83z0"/>
    <w:rsid w:val="004C1082"/>
    <w:rPr>
      <w:rFonts w:ascii="Symbol" w:hAnsi="Symbol"/>
    </w:rPr>
  </w:style>
  <w:style w:type="character" w:customStyle="1" w:styleId="WW8Num83z1">
    <w:name w:val="WW8Num83z1"/>
    <w:rsid w:val="004C1082"/>
    <w:rPr>
      <w:rFonts w:ascii="Courier New" w:hAnsi="Courier New"/>
    </w:rPr>
  </w:style>
  <w:style w:type="character" w:customStyle="1" w:styleId="WW8Num83z2">
    <w:name w:val="WW8Num83z2"/>
    <w:rsid w:val="004C1082"/>
    <w:rPr>
      <w:rFonts w:ascii="Wingdings" w:hAnsi="Wingdings"/>
    </w:rPr>
  </w:style>
  <w:style w:type="character" w:customStyle="1" w:styleId="WW8Num89z0">
    <w:name w:val="WW8Num89z0"/>
    <w:rsid w:val="004C1082"/>
    <w:rPr>
      <w:rFonts w:ascii="Symbol" w:hAnsi="Symbol"/>
      <w:sz w:val="20"/>
    </w:rPr>
  </w:style>
  <w:style w:type="character" w:customStyle="1" w:styleId="WW8Num90z0">
    <w:name w:val="WW8Num90z0"/>
    <w:rsid w:val="004C1082"/>
    <w:rPr>
      <w:rFonts w:ascii="Times New Roman" w:eastAsia="Times New Roman" w:hAnsi="Times New Roman" w:cs="Times New Roman"/>
    </w:rPr>
  </w:style>
  <w:style w:type="character" w:customStyle="1" w:styleId="WW8Num92z0">
    <w:name w:val="WW8Num92z0"/>
    <w:rsid w:val="004C1082"/>
    <w:rPr>
      <w:rFonts w:ascii="Symbol" w:eastAsia="Times New Roman" w:hAnsi="Symbol"/>
    </w:rPr>
  </w:style>
  <w:style w:type="character" w:customStyle="1" w:styleId="WW8Num92z1">
    <w:name w:val="WW8Num92z1"/>
    <w:rsid w:val="004C1082"/>
    <w:rPr>
      <w:rFonts w:ascii="Courier New" w:hAnsi="Courier New"/>
    </w:rPr>
  </w:style>
  <w:style w:type="character" w:customStyle="1" w:styleId="WW8Num92z2">
    <w:name w:val="WW8Num92z2"/>
    <w:rsid w:val="004C1082"/>
    <w:rPr>
      <w:rFonts w:ascii="Wingdings" w:hAnsi="Wingdings"/>
    </w:rPr>
  </w:style>
  <w:style w:type="character" w:customStyle="1" w:styleId="WW8Num92z3">
    <w:name w:val="WW8Num92z3"/>
    <w:rsid w:val="004C1082"/>
    <w:rPr>
      <w:rFonts w:ascii="Symbol" w:hAnsi="Symbol"/>
    </w:rPr>
  </w:style>
  <w:style w:type="character" w:customStyle="1" w:styleId="WW8Num96z0">
    <w:name w:val="WW8Num96z0"/>
    <w:rsid w:val="004C1082"/>
    <w:rPr>
      <w:rFonts w:ascii="Symbol" w:hAnsi="Symbol"/>
      <w:sz w:val="20"/>
    </w:rPr>
  </w:style>
  <w:style w:type="character" w:customStyle="1" w:styleId="WW8Num96z1">
    <w:name w:val="WW8Num96z1"/>
    <w:rsid w:val="004C1082"/>
    <w:rPr>
      <w:rFonts w:ascii="Courier New" w:hAnsi="Courier New"/>
      <w:sz w:val="20"/>
    </w:rPr>
  </w:style>
  <w:style w:type="character" w:customStyle="1" w:styleId="WW8Num96z2">
    <w:name w:val="WW8Num96z2"/>
    <w:rsid w:val="004C1082"/>
    <w:rPr>
      <w:rFonts w:ascii="Wingdings" w:hAnsi="Wingdings"/>
      <w:sz w:val="20"/>
    </w:rPr>
  </w:style>
  <w:style w:type="character" w:customStyle="1" w:styleId="WW8Num103z0">
    <w:name w:val="WW8Num103z0"/>
    <w:rsid w:val="004C1082"/>
    <w:rPr>
      <w:rFonts w:ascii="Symbol" w:hAnsi="Symbol"/>
      <w:sz w:val="20"/>
    </w:rPr>
  </w:style>
  <w:style w:type="character" w:customStyle="1" w:styleId="WW8Num103z1">
    <w:name w:val="WW8Num103z1"/>
    <w:rsid w:val="004C1082"/>
    <w:rPr>
      <w:rFonts w:ascii="Courier New" w:hAnsi="Courier New"/>
      <w:sz w:val="20"/>
    </w:rPr>
  </w:style>
  <w:style w:type="character" w:customStyle="1" w:styleId="WW8Num103z2">
    <w:name w:val="WW8Num103z2"/>
    <w:rsid w:val="004C1082"/>
    <w:rPr>
      <w:rFonts w:ascii="Wingdings" w:hAnsi="Wingdings"/>
      <w:sz w:val="20"/>
    </w:rPr>
  </w:style>
  <w:style w:type="character" w:customStyle="1" w:styleId="WW8Num108z0">
    <w:name w:val="WW8Num108z0"/>
    <w:rsid w:val="004C1082"/>
    <w:rPr>
      <w:rFonts w:ascii="Symbol" w:hAnsi="Symbol"/>
      <w:sz w:val="20"/>
    </w:rPr>
  </w:style>
  <w:style w:type="character" w:customStyle="1" w:styleId="WW8Num108z1">
    <w:name w:val="WW8Num108z1"/>
    <w:rsid w:val="004C1082"/>
    <w:rPr>
      <w:rFonts w:ascii="Courier New" w:hAnsi="Courier New"/>
      <w:sz w:val="20"/>
    </w:rPr>
  </w:style>
  <w:style w:type="character" w:customStyle="1" w:styleId="WW8Num108z2">
    <w:name w:val="WW8Num108z2"/>
    <w:rsid w:val="004C1082"/>
    <w:rPr>
      <w:rFonts w:ascii="Wingdings" w:hAnsi="Wingdings"/>
      <w:sz w:val="20"/>
    </w:rPr>
  </w:style>
  <w:style w:type="character" w:customStyle="1" w:styleId="WW8Num109z0">
    <w:name w:val="WW8Num109z0"/>
    <w:rsid w:val="004C1082"/>
    <w:rPr>
      <w:rFonts w:ascii="Symbol" w:eastAsia="Times New Roman" w:hAnsi="Symbol"/>
    </w:rPr>
  </w:style>
  <w:style w:type="character" w:customStyle="1" w:styleId="WW8Num109z1">
    <w:name w:val="WW8Num109z1"/>
    <w:rsid w:val="004C1082"/>
    <w:rPr>
      <w:rFonts w:ascii="Courier New" w:hAnsi="Courier New"/>
    </w:rPr>
  </w:style>
  <w:style w:type="character" w:customStyle="1" w:styleId="WW8Num109z2">
    <w:name w:val="WW8Num109z2"/>
    <w:rsid w:val="004C1082"/>
    <w:rPr>
      <w:rFonts w:ascii="Wingdings" w:hAnsi="Wingdings"/>
    </w:rPr>
  </w:style>
  <w:style w:type="character" w:customStyle="1" w:styleId="WW8Num109z3">
    <w:name w:val="WW8Num109z3"/>
    <w:rsid w:val="004C1082"/>
    <w:rPr>
      <w:rFonts w:ascii="Symbol" w:hAnsi="Symbol"/>
    </w:rPr>
  </w:style>
  <w:style w:type="character" w:customStyle="1" w:styleId="WW8Num111z0">
    <w:name w:val="WW8Num111z0"/>
    <w:rsid w:val="004C1082"/>
    <w:rPr>
      <w:rFonts w:ascii="Symbol" w:hAnsi="Symbol"/>
      <w:sz w:val="20"/>
    </w:rPr>
  </w:style>
  <w:style w:type="character" w:customStyle="1" w:styleId="WW8Num111z1">
    <w:name w:val="WW8Num111z1"/>
    <w:rsid w:val="004C1082"/>
    <w:rPr>
      <w:rFonts w:ascii="Courier New" w:hAnsi="Courier New"/>
      <w:sz w:val="20"/>
    </w:rPr>
  </w:style>
  <w:style w:type="character" w:customStyle="1" w:styleId="WW8Num111z2">
    <w:name w:val="WW8Num111z2"/>
    <w:rsid w:val="004C1082"/>
    <w:rPr>
      <w:rFonts w:ascii="Wingdings" w:hAnsi="Wingdings"/>
      <w:sz w:val="20"/>
    </w:rPr>
  </w:style>
  <w:style w:type="character" w:customStyle="1" w:styleId="WW8Num117z0">
    <w:name w:val="WW8Num117z0"/>
    <w:rsid w:val="004C1082"/>
    <w:rPr>
      <w:rFonts w:ascii="Symbol" w:eastAsia="Times New Roman" w:hAnsi="Symbol"/>
    </w:rPr>
  </w:style>
  <w:style w:type="character" w:customStyle="1" w:styleId="WW8Num117z1">
    <w:name w:val="WW8Num117z1"/>
    <w:rsid w:val="004C1082"/>
    <w:rPr>
      <w:rFonts w:ascii="Courier New" w:hAnsi="Courier New"/>
    </w:rPr>
  </w:style>
  <w:style w:type="character" w:customStyle="1" w:styleId="WW8Num117z2">
    <w:name w:val="WW8Num117z2"/>
    <w:rsid w:val="004C1082"/>
    <w:rPr>
      <w:rFonts w:ascii="Wingdings" w:hAnsi="Wingdings"/>
    </w:rPr>
  </w:style>
  <w:style w:type="character" w:customStyle="1" w:styleId="WW8Num117z3">
    <w:name w:val="WW8Num117z3"/>
    <w:rsid w:val="004C1082"/>
    <w:rPr>
      <w:rFonts w:ascii="Symbol" w:hAnsi="Symbol"/>
    </w:rPr>
  </w:style>
  <w:style w:type="character" w:customStyle="1" w:styleId="WW8Num126z0">
    <w:name w:val="WW8Num126z0"/>
    <w:rsid w:val="004C1082"/>
    <w:rPr>
      <w:rFonts w:ascii="Symbol" w:eastAsia="SimSun" w:hAnsi="Symbol"/>
    </w:rPr>
  </w:style>
  <w:style w:type="character" w:customStyle="1" w:styleId="WW8Num126z1">
    <w:name w:val="WW8Num126z1"/>
    <w:rsid w:val="004C1082"/>
    <w:rPr>
      <w:rFonts w:ascii="Courier New" w:hAnsi="Courier New"/>
    </w:rPr>
  </w:style>
  <w:style w:type="character" w:customStyle="1" w:styleId="WW8Num126z2">
    <w:name w:val="WW8Num126z2"/>
    <w:rsid w:val="004C1082"/>
    <w:rPr>
      <w:rFonts w:ascii="Wingdings" w:hAnsi="Wingdings"/>
    </w:rPr>
  </w:style>
  <w:style w:type="character" w:customStyle="1" w:styleId="WW8Num126z3">
    <w:name w:val="WW8Num126z3"/>
    <w:rsid w:val="004C1082"/>
    <w:rPr>
      <w:rFonts w:ascii="Symbol" w:hAnsi="Symbol"/>
    </w:rPr>
  </w:style>
  <w:style w:type="character" w:customStyle="1" w:styleId="WW8Num128z0">
    <w:name w:val="WW8Num128z0"/>
    <w:rsid w:val="004C1082"/>
    <w:rPr>
      <w:rFonts w:ascii="Symbol" w:eastAsia="Times New Roman" w:hAnsi="Symbol"/>
    </w:rPr>
  </w:style>
  <w:style w:type="character" w:customStyle="1" w:styleId="WW8Num128z1">
    <w:name w:val="WW8Num128z1"/>
    <w:rsid w:val="004C1082"/>
    <w:rPr>
      <w:rFonts w:ascii="Courier New" w:hAnsi="Courier New"/>
    </w:rPr>
  </w:style>
  <w:style w:type="character" w:customStyle="1" w:styleId="WW8Num128z2">
    <w:name w:val="WW8Num128z2"/>
    <w:rsid w:val="004C1082"/>
    <w:rPr>
      <w:rFonts w:ascii="Wingdings" w:hAnsi="Wingdings"/>
    </w:rPr>
  </w:style>
  <w:style w:type="character" w:customStyle="1" w:styleId="WW8Num128z3">
    <w:name w:val="WW8Num128z3"/>
    <w:rsid w:val="004C1082"/>
    <w:rPr>
      <w:rFonts w:ascii="Symbol" w:hAnsi="Symbol"/>
    </w:rPr>
  </w:style>
  <w:style w:type="character" w:customStyle="1" w:styleId="WW8Num138z0">
    <w:name w:val="WW8Num138z0"/>
    <w:rsid w:val="004C1082"/>
    <w:rPr>
      <w:rFonts w:ascii="Times-Italic" w:eastAsia="Times New Roman" w:hAnsi="Times-Italic"/>
    </w:rPr>
  </w:style>
  <w:style w:type="character" w:customStyle="1" w:styleId="WW8Num138z1">
    <w:name w:val="WW8Num138z1"/>
    <w:rsid w:val="004C1082"/>
    <w:rPr>
      <w:rFonts w:ascii="Courier New" w:hAnsi="Courier New"/>
    </w:rPr>
  </w:style>
  <w:style w:type="character" w:customStyle="1" w:styleId="WW8Num138z2">
    <w:name w:val="WW8Num138z2"/>
    <w:rsid w:val="004C1082"/>
    <w:rPr>
      <w:rFonts w:ascii="Wingdings" w:hAnsi="Wingdings"/>
    </w:rPr>
  </w:style>
  <w:style w:type="character" w:customStyle="1" w:styleId="WW8Num138z3">
    <w:name w:val="WW8Num138z3"/>
    <w:rsid w:val="004C1082"/>
    <w:rPr>
      <w:rFonts w:ascii="Symbol" w:hAnsi="Symbol"/>
    </w:rPr>
  </w:style>
  <w:style w:type="character" w:customStyle="1" w:styleId="WW8Num143z0">
    <w:name w:val="WW8Num143z0"/>
    <w:rsid w:val="004C1082"/>
    <w:rPr>
      <w:rFonts w:ascii="Times New Roman" w:eastAsia="Times New Roman" w:hAnsi="Times New Roman" w:cs="Times New Roman"/>
    </w:rPr>
  </w:style>
  <w:style w:type="character" w:customStyle="1" w:styleId="WW8Num148z0">
    <w:name w:val="WW8Num148z0"/>
    <w:rsid w:val="004C1082"/>
    <w:rPr>
      <w:rFonts w:ascii="Symbol" w:hAnsi="Symbol"/>
      <w:sz w:val="20"/>
    </w:rPr>
  </w:style>
  <w:style w:type="character" w:customStyle="1" w:styleId="WW8Num148z1">
    <w:name w:val="WW8Num148z1"/>
    <w:rsid w:val="004C1082"/>
    <w:rPr>
      <w:rFonts w:ascii="Courier New" w:hAnsi="Courier New"/>
      <w:sz w:val="20"/>
    </w:rPr>
  </w:style>
  <w:style w:type="character" w:customStyle="1" w:styleId="WW8Num148z2">
    <w:name w:val="WW8Num148z2"/>
    <w:rsid w:val="004C1082"/>
    <w:rPr>
      <w:rFonts w:ascii="Wingdings" w:hAnsi="Wingdings"/>
      <w:sz w:val="20"/>
    </w:rPr>
  </w:style>
  <w:style w:type="character" w:customStyle="1" w:styleId="WW8Num151z0">
    <w:name w:val="WW8Num151z0"/>
    <w:rsid w:val="004C1082"/>
    <w:rPr>
      <w:rFonts w:ascii="Times New Roman" w:eastAsia="Times New Roman" w:hAnsi="Times New Roman" w:cs="Times New Roman"/>
    </w:rPr>
  </w:style>
  <w:style w:type="character" w:customStyle="1" w:styleId="WW8Num152z0">
    <w:name w:val="WW8Num152z0"/>
    <w:rsid w:val="004C1082"/>
    <w:rPr>
      <w:rFonts w:ascii="Symbol" w:hAnsi="Symbol"/>
      <w:sz w:val="20"/>
    </w:rPr>
  </w:style>
  <w:style w:type="character" w:customStyle="1" w:styleId="WW8Num152z1">
    <w:name w:val="WW8Num152z1"/>
    <w:rsid w:val="004C1082"/>
    <w:rPr>
      <w:rFonts w:ascii="Courier New" w:hAnsi="Courier New"/>
      <w:sz w:val="20"/>
    </w:rPr>
  </w:style>
  <w:style w:type="character" w:customStyle="1" w:styleId="WW8Num152z2">
    <w:name w:val="WW8Num152z2"/>
    <w:rsid w:val="004C1082"/>
    <w:rPr>
      <w:rFonts w:ascii="Wingdings" w:hAnsi="Wingdings"/>
      <w:sz w:val="20"/>
    </w:rPr>
  </w:style>
  <w:style w:type="character" w:customStyle="1" w:styleId="WW8Num153z0">
    <w:name w:val="WW8Num153z0"/>
    <w:rsid w:val="004C1082"/>
    <w:rPr>
      <w:sz w:val="24"/>
    </w:rPr>
  </w:style>
  <w:style w:type="character" w:customStyle="1" w:styleId="WW8Num155z0">
    <w:name w:val="WW8Num155z0"/>
    <w:rsid w:val="004C1082"/>
    <w:rPr>
      <w:rFonts w:ascii="Times New Roman" w:eastAsia="Times New Roman" w:hAnsi="Times New Roman" w:cs="Times New Roman"/>
    </w:rPr>
  </w:style>
  <w:style w:type="character" w:customStyle="1" w:styleId="WW8Num157z0">
    <w:name w:val="WW8Num157z0"/>
    <w:rsid w:val="004C1082"/>
    <w:rPr>
      <w:rFonts w:ascii="Symbol" w:hAnsi="Symbol"/>
      <w:sz w:val="20"/>
    </w:rPr>
  </w:style>
  <w:style w:type="character" w:customStyle="1" w:styleId="WW8Num157z1">
    <w:name w:val="WW8Num157z1"/>
    <w:rsid w:val="004C1082"/>
    <w:rPr>
      <w:rFonts w:ascii="Courier New" w:hAnsi="Courier New"/>
      <w:sz w:val="20"/>
    </w:rPr>
  </w:style>
  <w:style w:type="character" w:customStyle="1" w:styleId="WW8Num157z2">
    <w:name w:val="WW8Num157z2"/>
    <w:rsid w:val="004C1082"/>
    <w:rPr>
      <w:rFonts w:ascii="Wingdings" w:hAnsi="Wingdings"/>
      <w:sz w:val="20"/>
    </w:rPr>
  </w:style>
  <w:style w:type="character" w:customStyle="1" w:styleId="WW8Num163z0">
    <w:name w:val="WW8Num163z0"/>
    <w:rsid w:val="004C1082"/>
    <w:rPr>
      <w:rFonts w:ascii="Symbol" w:hAnsi="Symbol"/>
      <w:sz w:val="20"/>
    </w:rPr>
  </w:style>
  <w:style w:type="character" w:customStyle="1" w:styleId="WW8Num163z1">
    <w:name w:val="WW8Num163z1"/>
    <w:rsid w:val="004C1082"/>
    <w:rPr>
      <w:rFonts w:ascii="Courier New" w:hAnsi="Courier New"/>
      <w:sz w:val="20"/>
    </w:rPr>
  </w:style>
  <w:style w:type="character" w:customStyle="1" w:styleId="WW8Num163z2">
    <w:name w:val="WW8Num163z2"/>
    <w:rsid w:val="004C1082"/>
    <w:rPr>
      <w:rFonts w:ascii="Wingdings" w:hAnsi="Wingdings"/>
      <w:sz w:val="20"/>
    </w:rPr>
  </w:style>
  <w:style w:type="character" w:customStyle="1" w:styleId="WW8Num170z0">
    <w:name w:val="WW8Num170z0"/>
    <w:rsid w:val="004C1082"/>
    <w:rPr>
      <w:rFonts w:ascii="Symbol" w:eastAsia="Times New Roman" w:hAnsi="Symbol"/>
    </w:rPr>
  </w:style>
  <w:style w:type="character" w:customStyle="1" w:styleId="WW8Num170z1">
    <w:name w:val="WW8Num170z1"/>
    <w:rsid w:val="004C1082"/>
    <w:rPr>
      <w:rFonts w:ascii="Courier New" w:hAnsi="Courier New"/>
    </w:rPr>
  </w:style>
  <w:style w:type="character" w:customStyle="1" w:styleId="WW8Num170z2">
    <w:name w:val="WW8Num170z2"/>
    <w:rsid w:val="004C1082"/>
    <w:rPr>
      <w:rFonts w:ascii="Wingdings" w:hAnsi="Wingdings"/>
    </w:rPr>
  </w:style>
  <w:style w:type="character" w:customStyle="1" w:styleId="WW8Num170z3">
    <w:name w:val="WW8Num170z3"/>
    <w:rsid w:val="004C1082"/>
    <w:rPr>
      <w:rFonts w:ascii="Symbol" w:hAnsi="Symbol"/>
    </w:rPr>
  </w:style>
  <w:style w:type="character" w:customStyle="1" w:styleId="WW8Num177z0">
    <w:name w:val="WW8Num177z0"/>
    <w:rsid w:val="004C1082"/>
    <w:rPr>
      <w:rFonts w:ascii="Symbol" w:hAnsi="Symbol"/>
      <w:sz w:val="20"/>
    </w:rPr>
  </w:style>
  <w:style w:type="character" w:customStyle="1" w:styleId="WW8Num177z1">
    <w:name w:val="WW8Num177z1"/>
    <w:rsid w:val="004C1082"/>
    <w:rPr>
      <w:rFonts w:ascii="Courier New" w:hAnsi="Courier New"/>
      <w:sz w:val="20"/>
    </w:rPr>
  </w:style>
  <w:style w:type="character" w:customStyle="1" w:styleId="WW8Num177z2">
    <w:name w:val="WW8Num177z2"/>
    <w:rsid w:val="004C1082"/>
    <w:rPr>
      <w:rFonts w:ascii="Wingdings" w:hAnsi="Wingdings"/>
      <w:sz w:val="20"/>
    </w:rPr>
  </w:style>
  <w:style w:type="character" w:customStyle="1" w:styleId="WW8Num181z0">
    <w:name w:val="WW8Num181z0"/>
    <w:rsid w:val="004C1082"/>
    <w:rPr>
      <w:rFonts w:ascii="Symbol" w:eastAsia="Times New Roman" w:hAnsi="Symbol"/>
    </w:rPr>
  </w:style>
  <w:style w:type="character" w:customStyle="1" w:styleId="WW8Num181z1">
    <w:name w:val="WW8Num181z1"/>
    <w:rsid w:val="004C1082"/>
    <w:rPr>
      <w:rFonts w:ascii="Courier New" w:hAnsi="Courier New"/>
    </w:rPr>
  </w:style>
  <w:style w:type="character" w:customStyle="1" w:styleId="WW8Num181z2">
    <w:name w:val="WW8Num181z2"/>
    <w:rsid w:val="004C1082"/>
    <w:rPr>
      <w:rFonts w:ascii="Wingdings" w:hAnsi="Wingdings"/>
    </w:rPr>
  </w:style>
  <w:style w:type="character" w:customStyle="1" w:styleId="WW8Num181z3">
    <w:name w:val="WW8Num181z3"/>
    <w:rsid w:val="004C1082"/>
    <w:rPr>
      <w:rFonts w:ascii="Symbol" w:hAnsi="Symbol"/>
    </w:rPr>
  </w:style>
  <w:style w:type="character" w:customStyle="1" w:styleId="WW8Num185z0">
    <w:name w:val="WW8Num185z0"/>
    <w:rsid w:val="004C1082"/>
    <w:rPr>
      <w:rFonts w:ascii="Symbol" w:eastAsia="Times New Roman" w:hAnsi="Symbol"/>
    </w:rPr>
  </w:style>
  <w:style w:type="character" w:customStyle="1" w:styleId="WW8Num185z1">
    <w:name w:val="WW8Num185z1"/>
    <w:rsid w:val="004C1082"/>
    <w:rPr>
      <w:rFonts w:ascii="Courier New" w:hAnsi="Courier New"/>
    </w:rPr>
  </w:style>
  <w:style w:type="character" w:customStyle="1" w:styleId="WW8Num185z2">
    <w:name w:val="WW8Num185z2"/>
    <w:rsid w:val="004C1082"/>
    <w:rPr>
      <w:rFonts w:ascii="Wingdings" w:hAnsi="Wingdings"/>
    </w:rPr>
  </w:style>
  <w:style w:type="character" w:customStyle="1" w:styleId="WW8Num185z3">
    <w:name w:val="WW8Num185z3"/>
    <w:rsid w:val="004C1082"/>
    <w:rPr>
      <w:rFonts w:ascii="Symbol" w:hAnsi="Symbol"/>
    </w:rPr>
  </w:style>
  <w:style w:type="character" w:customStyle="1" w:styleId="WW8Num186z0">
    <w:name w:val="WW8Num186z0"/>
    <w:rsid w:val="004C1082"/>
    <w:rPr>
      <w:rFonts w:ascii="Symbol" w:hAnsi="Symbol"/>
      <w:sz w:val="20"/>
    </w:rPr>
  </w:style>
  <w:style w:type="character" w:customStyle="1" w:styleId="WW8Num186z1">
    <w:name w:val="WW8Num186z1"/>
    <w:rsid w:val="004C1082"/>
    <w:rPr>
      <w:rFonts w:ascii="Courier New" w:hAnsi="Courier New"/>
      <w:sz w:val="20"/>
    </w:rPr>
  </w:style>
  <w:style w:type="character" w:customStyle="1" w:styleId="WW8Num186z2">
    <w:name w:val="WW8Num186z2"/>
    <w:rsid w:val="004C1082"/>
    <w:rPr>
      <w:rFonts w:ascii="Wingdings" w:hAnsi="Wingdings"/>
      <w:sz w:val="20"/>
    </w:rPr>
  </w:style>
  <w:style w:type="character" w:customStyle="1" w:styleId="WW8Num192z0">
    <w:name w:val="WW8Num192z0"/>
    <w:rsid w:val="004C1082"/>
    <w:rPr>
      <w:rFonts w:ascii="Symbol" w:hAnsi="Symbol"/>
    </w:rPr>
  </w:style>
  <w:style w:type="character" w:customStyle="1" w:styleId="WW8Num192z1">
    <w:name w:val="WW8Num192z1"/>
    <w:rsid w:val="004C1082"/>
    <w:rPr>
      <w:rFonts w:ascii="Courier New" w:hAnsi="Courier New"/>
    </w:rPr>
  </w:style>
  <w:style w:type="character" w:customStyle="1" w:styleId="WW8Num192z2">
    <w:name w:val="WW8Num192z2"/>
    <w:rsid w:val="004C1082"/>
    <w:rPr>
      <w:rFonts w:ascii="Wingdings" w:hAnsi="Wingdings"/>
    </w:rPr>
  </w:style>
  <w:style w:type="character" w:customStyle="1" w:styleId="WW8Num194z0">
    <w:name w:val="WW8Num194z0"/>
    <w:rsid w:val="004C1082"/>
    <w:rPr>
      <w:rFonts w:ascii="Times-Roman" w:eastAsia="Times New Roman" w:hAnsi="Times-Roman"/>
      <w:i w:val="0"/>
    </w:rPr>
  </w:style>
  <w:style w:type="character" w:customStyle="1" w:styleId="WW8Num194z1">
    <w:name w:val="WW8Num194z1"/>
    <w:rsid w:val="004C1082"/>
    <w:rPr>
      <w:rFonts w:ascii="Courier New" w:hAnsi="Courier New"/>
    </w:rPr>
  </w:style>
  <w:style w:type="character" w:customStyle="1" w:styleId="WW8Num194z2">
    <w:name w:val="WW8Num194z2"/>
    <w:rsid w:val="004C1082"/>
    <w:rPr>
      <w:rFonts w:ascii="Wingdings" w:hAnsi="Wingdings"/>
    </w:rPr>
  </w:style>
  <w:style w:type="character" w:customStyle="1" w:styleId="WW8Num194z3">
    <w:name w:val="WW8Num194z3"/>
    <w:rsid w:val="004C1082"/>
    <w:rPr>
      <w:rFonts w:ascii="Symbol" w:hAnsi="Symbol"/>
    </w:rPr>
  </w:style>
  <w:style w:type="character" w:customStyle="1" w:styleId="WW8Num203z0">
    <w:name w:val="WW8Num203z0"/>
    <w:rsid w:val="004C1082"/>
    <w:rPr>
      <w:rFonts w:ascii="Wingdings" w:eastAsia="Times New Roman" w:hAnsi="Wingdings"/>
    </w:rPr>
  </w:style>
  <w:style w:type="character" w:customStyle="1" w:styleId="WW8Num203z1">
    <w:name w:val="WW8Num203z1"/>
    <w:rsid w:val="004C1082"/>
    <w:rPr>
      <w:rFonts w:ascii="Courier New" w:hAnsi="Courier New"/>
    </w:rPr>
  </w:style>
  <w:style w:type="character" w:customStyle="1" w:styleId="WW8Num203z2">
    <w:name w:val="WW8Num203z2"/>
    <w:rsid w:val="004C1082"/>
    <w:rPr>
      <w:rFonts w:ascii="Wingdings" w:hAnsi="Wingdings"/>
    </w:rPr>
  </w:style>
  <w:style w:type="character" w:customStyle="1" w:styleId="WW8Num203z3">
    <w:name w:val="WW8Num203z3"/>
    <w:rsid w:val="004C1082"/>
    <w:rPr>
      <w:rFonts w:ascii="Symbol" w:hAnsi="Symbol"/>
    </w:rPr>
  </w:style>
  <w:style w:type="character" w:customStyle="1" w:styleId="WW8Num204z1">
    <w:name w:val="WW8Num204z1"/>
    <w:rsid w:val="004C1082"/>
    <w:rPr>
      <w:b/>
    </w:rPr>
  </w:style>
  <w:style w:type="character" w:customStyle="1" w:styleId="WW8Num206z0">
    <w:name w:val="WW8Num206z0"/>
    <w:rsid w:val="004C1082"/>
    <w:rPr>
      <w:rFonts w:ascii="Symbol" w:eastAsia="Times New Roman" w:hAnsi="Symbol"/>
    </w:rPr>
  </w:style>
  <w:style w:type="character" w:customStyle="1" w:styleId="WW8Num206z1">
    <w:name w:val="WW8Num206z1"/>
    <w:rsid w:val="004C1082"/>
    <w:rPr>
      <w:rFonts w:ascii="Courier New" w:hAnsi="Courier New"/>
    </w:rPr>
  </w:style>
  <w:style w:type="character" w:customStyle="1" w:styleId="WW8Num206z2">
    <w:name w:val="WW8Num206z2"/>
    <w:rsid w:val="004C1082"/>
    <w:rPr>
      <w:rFonts w:ascii="Wingdings" w:hAnsi="Wingdings"/>
    </w:rPr>
  </w:style>
  <w:style w:type="character" w:customStyle="1" w:styleId="WW8Num206z3">
    <w:name w:val="WW8Num206z3"/>
    <w:rsid w:val="004C1082"/>
    <w:rPr>
      <w:rFonts w:ascii="Symbol" w:hAnsi="Symbol"/>
    </w:rPr>
  </w:style>
  <w:style w:type="character" w:customStyle="1" w:styleId="WW8Num207z0">
    <w:name w:val="WW8Num207z0"/>
    <w:rsid w:val="004C1082"/>
    <w:rPr>
      <w:rFonts w:ascii="Symbol" w:hAnsi="Symbol"/>
      <w:sz w:val="20"/>
    </w:rPr>
  </w:style>
  <w:style w:type="character" w:customStyle="1" w:styleId="WW8Num213z0">
    <w:name w:val="WW8Num213z0"/>
    <w:rsid w:val="004C1082"/>
    <w:rPr>
      <w:rFonts w:ascii="Symbol" w:hAnsi="Symbol"/>
      <w:sz w:val="20"/>
    </w:rPr>
  </w:style>
  <w:style w:type="character" w:customStyle="1" w:styleId="WW8Num214z0">
    <w:name w:val="WW8Num214z0"/>
    <w:rsid w:val="004C1082"/>
    <w:rPr>
      <w:rFonts w:ascii="Symbol" w:hAnsi="Symbol"/>
    </w:rPr>
  </w:style>
  <w:style w:type="character" w:customStyle="1" w:styleId="WW8Num214z1">
    <w:name w:val="WW8Num214z1"/>
    <w:rsid w:val="004C1082"/>
    <w:rPr>
      <w:rFonts w:ascii="Courier New" w:hAnsi="Courier New"/>
    </w:rPr>
  </w:style>
  <w:style w:type="character" w:customStyle="1" w:styleId="WW8Num220z0">
    <w:name w:val="WW8Num220z0"/>
    <w:rsid w:val="004C1082"/>
    <w:rPr>
      <w:u w:val="single"/>
    </w:rPr>
  </w:style>
  <w:style w:type="character" w:customStyle="1" w:styleId="WW8Num228z0">
    <w:name w:val="WW8Num228z0"/>
    <w:rsid w:val="004C1082"/>
    <w:rPr>
      <w:rFonts w:ascii="Symbol" w:hAnsi="Symbol"/>
      <w:sz w:val="20"/>
    </w:rPr>
  </w:style>
  <w:style w:type="character" w:customStyle="1" w:styleId="WW8Num228z1">
    <w:name w:val="WW8Num228z1"/>
    <w:rsid w:val="004C1082"/>
    <w:rPr>
      <w:rFonts w:ascii="Courier New" w:hAnsi="Courier New"/>
      <w:sz w:val="20"/>
    </w:rPr>
  </w:style>
  <w:style w:type="character" w:customStyle="1" w:styleId="WW8Num228z2">
    <w:name w:val="WW8Num228z2"/>
    <w:rsid w:val="004C1082"/>
    <w:rPr>
      <w:rFonts w:ascii="Wingdings" w:hAnsi="Wingdings"/>
      <w:sz w:val="20"/>
    </w:rPr>
  </w:style>
  <w:style w:type="character" w:customStyle="1" w:styleId="WW8Num236z0">
    <w:name w:val="WW8Num236z0"/>
    <w:rsid w:val="004C1082"/>
    <w:rPr>
      <w:rFonts w:ascii="Symbol" w:eastAsia="Times New Roman" w:hAnsi="Symbol"/>
    </w:rPr>
  </w:style>
  <w:style w:type="character" w:customStyle="1" w:styleId="WW8Num236z1">
    <w:name w:val="WW8Num236z1"/>
    <w:rsid w:val="004C1082"/>
    <w:rPr>
      <w:rFonts w:ascii="Courier New" w:hAnsi="Courier New"/>
    </w:rPr>
  </w:style>
  <w:style w:type="character" w:customStyle="1" w:styleId="WW8Num236z2">
    <w:name w:val="WW8Num236z2"/>
    <w:rsid w:val="004C1082"/>
    <w:rPr>
      <w:rFonts w:ascii="Wingdings" w:hAnsi="Wingdings"/>
    </w:rPr>
  </w:style>
  <w:style w:type="character" w:customStyle="1" w:styleId="WW8Num236z3">
    <w:name w:val="WW8Num236z3"/>
    <w:rsid w:val="004C1082"/>
    <w:rPr>
      <w:rFonts w:ascii="Symbol" w:hAnsi="Symbol"/>
    </w:rPr>
  </w:style>
  <w:style w:type="character" w:customStyle="1" w:styleId="WW8Num239z0">
    <w:name w:val="WW8Num239z0"/>
    <w:rsid w:val="004C1082"/>
    <w:rPr>
      <w:rFonts w:ascii="Times New Roman" w:eastAsia="Times New Roman" w:hAnsi="Times New Roman" w:cs="Times New Roman"/>
    </w:rPr>
  </w:style>
  <w:style w:type="character" w:customStyle="1" w:styleId="WW8Num239z1">
    <w:name w:val="WW8Num239z1"/>
    <w:rsid w:val="004C1082"/>
    <w:rPr>
      <w:rFonts w:ascii="Courier New" w:hAnsi="Courier New"/>
    </w:rPr>
  </w:style>
  <w:style w:type="character" w:customStyle="1" w:styleId="WW8Num239z2">
    <w:name w:val="WW8Num239z2"/>
    <w:rsid w:val="004C1082"/>
    <w:rPr>
      <w:rFonts w:ascii="Wingdings" w:hAnsi="Wingdings"/>
    </w:rPr>
  </w:style>
  <w:style w:type="character" w:customStyle="1" w:styleId="WW8Num239z3">
    <w:name w:val="WW8Num239z3"/>
    <w:rsid w:val="004C1082"/>
    <w:rPr>
      <w:rFonts w:ascii="Symbol" w:hAnsi="Symbol"/>
    </w:rPr>
  </w:style>
  <w:style w:type="character" w:customStyle="1" w:styleId="NumberingSymbols">
    <w:name w:val="Numbering Symbols"/>
    <w:rsid w:val="004C1082"/>
    <w:rPr>
      <w:rFonts w:ascii="Garamond" w:hAnsi="Garamond"/>
    </w:rPr>
  </w:style>
  <w:style w:type="character" w:customStyle="1" w:styleId="Bullets">
    <w:name w:val="Bullets"/>
    <w:rsid w:val="004C1082"/>
    <w:rPr>
      <w:rFonts w:ascii="StarSymbol" w:eastAsia="StarSymbol" w:hAnsi="StarSymbol" w:cs="StarSymbol"/>
      <w:sz w:val="18"/>
      <w:szCs w:val="18"/>
    </w:rPr>
  </w:style>
  <w:style w:type="paragraph" w:customStyle="1" w:styleId="NoteLevel1">
    <w:name w:val="Note Level 1"/>
    <w:basedOn w:val="Normal"/>
    <w:rsid w:val="004C1082"/>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4C1082"/>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4C1082"/>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4C1082"/>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4C1082"/>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4C1082"/>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4C1082"/>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4C1082"/>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4C1082"/>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4C1082"/>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4C1082"/>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4C1082"/>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4C1082"/>
  </w:style>
  <w:style w:type="character" w:customStyle="1" w:styleId="quotedtooltip">
    <w:name w:val="quotedtooltip"/>
    <w:basedOn w:val="DefaultParagraphFont"/>
    <w:rsid w:val="004C1082"/>
  </w:style>
  <w:style w:type="character" w:customStyle="1" w:styleId="quotedtooltipbox">
    <w:name w:val="quotedtooltipbox"/>
    <w:basedOn w:val="DefaultParagraphFont"/>
    <w:rsid w:val="004C1082"/>
  </w:style>
  <w:style w:type="character" w:customStyle="1" w:styleId="mwlivequotes">
    <w:name w:val="mwlivequotes"/>
    <w:basedOn w:val="DefaultParagraphFont"/>
    <w:rsid w:val="004C1082"/>
  </w:style>
  <w:style w:type="character" w:customStyle="1" w:styleId="lastlabel">
    <w:name w:val="lastlabel"/>
    <w:basedOn w:val="DefaultParagraphFont"/>
    <w:rsid w:val="004C1082"/>
  </w:style>
  <w:style w:type="character" w:customStyle="1" w:styleId="lb07">
    <w:name w:val="lb07"/>
    <w:basedOn w:val="DefaultParagraphFont"/>
    <w:rsid w:val="004C1082"/>
  </w:style>
  <w:style w:type="character" w:customStyle="1" w:styleId="qted">
    <w:name w:val="qted"/>
    <w:basedOn w:val="DefaultParagraphFont"/>
    <w:rsid w:val="004C1082"/>
  </w:style>
  <w:style w:type="character" w:customStyle="1" w:styleId="t14">
    <w:name w:val="t14"/>
    <w:basedOn w:val="DefaultParagraphFont"/>
    <w:rsid w:val="004C1082"/>
  </w:style>
  <w:style w:type="paragraph" w:customStyle="1" w:styleId="format-body">
    <w:name w:val="format-body"/>
    <w:basedOn w:val="Normal"/>
    <w:rsid w:val="004C1082"/>
    <w:pPr>
      <w:spacing w:before="100" w:beforeAutospacing="1" w:after="100" w:afterAutospacing="1"/>
    </w:pPr>
    <w:rPr>
      <w:rFonts w:eastAsia="Calibri"/>
      <w:sz w:val="24"/>
    </w:rPr>
  </w:style>
  <w:style w:type="character" w:customStyle="1" w:styleId="nfakpe">
    <w:name w:val="nfakpe"/>
    <w:basedOn w:val="DefaultParagraphFont"/>
    <w:rsid w:val="004C1082"/>
  </w:style>
  <w:style w:type="character" w:customStyle="1" w:styleId="DebateBlockCharChar">
    <w:name w:val="Debate Block Char Char"/>
    <w:basedOn w:val="DefaultParagraphFont"/>
    <w:rsid w:val="004C1082"/>
    <w:rPr>
      <w:rFonts w:cs="Arial"/>
      <w:b/>
      <w:bCs/>
      <w:kern w:val="32"/>
      <w:sz w:val="36"/>
      <w:szCs w:val="32"/>
      <w:u w:val="single"/>
    </w:rPr>
  </w:style>
  <w:style w:type="character" w:customStyle="1" w:styleId="citsource">
    <w:name w:val="citsource"/>
    <w:basedOn w:val="DefaultParagraphFont"/>
    <w:rsid w:val="004C1082"/>
  </w:style>
  <w:style w:type="character" w:customStyle="1" w:styleId="sc">
    <w:name w:val="sc"/>
    <w:basedOn w:val="DefaultParagraphFont"/>
    <w:rsid w:val="004C1082"/>
  </w:style>
  <w:style w:type="character" w:customStyle="1" w:styleId="atime">
    <w:name w:val="atime"/>
    <w:basedOn w:val="DefaultParagraphFont"/>
    <w:rsid w:val="004C1082"/>
  </w:style>
  <w:style w:type="paragraph" w:customStyle="1" w:styleId="unread">
    <w:name w:val="unread"/>
    <w:basedOn w:val="Normal"/>
    <w:rsid w:val="004C1082"/>
    <w:rPr>
      <w:rFonts w:eastAsia="Calibri"/>
    </w:rPr>
  </w:style>
  <w:style w:type="character" w:customStyle="1" w:styleId="unreadChar">
    <w:name w:val="unread Char"/>
    <w:basedOn w:val="DefaultParagraphFont"/>
    <w:rsid w:val="004C1082"/>
    <w:rPr>
      <w:szCs w:val="24"/>
      <w:lang w:val="en-US" w:eastAsia="en-US" w:bidi="ar-SA"/>
    </w:rPr>
  </w:style>
  <w:style w:type="paragraph" w:customStyle="1" w:styleId="cardunderlined0">
    <w:name w:val="card underlined"/>
    <w:basedOn w:val="Normal"/>
    <w:rsid w:val="004C1082"/>
    <w:rPr>
      <w:rFonts w:ascii="Arial" w:eastAsia="Calibri" w:hAnsi="Arial"/>
      <w:u w:val="single"/>
    </w:rPr>
  </w:style>
  <w:style w:type="character" w:customStyle="1" w:styleId="Internetlink1">
    <w:name w:val="Internet link1"/>
    <w:rsid w:val="004C1082"/>
    <w:rPr>
      <w:color w:val="000080"/>
      <w:u w:val="single"/>
    </w:rPr>
  </w:style>
  <w:style w:type="character" w:customStyle="1" w:styleId="underliningChar3">
    <w:name w:val="underlining Char"/>
    <w:basedOn w:val="DefaultParagraphFont"/>
    <w:rsid w:val="004C1082"/>
    <w:rPr>
      <w:b/>
      <w:szCs w:val="24"/>
      <w:u w:val="single"/>
      <w:lang w:val="en-US" w:eastAsia="en-US" w:bidi="ar-SA"/>
    </w:rPr>
  </w:style>
  <w:style w:type="character" w:customStyle="1" w:styleId="notreadChar">
    <w:name w:val="not read Char"/>
    <w:basedOn w:val="DefaultParagraphFont"/>
    <w:rsid w:val="004C1082"/>
    <w:rPr>
      <w:sz w:val="18"/>
      <w:szCs w:val="24"/>
      <w:lang w:val="en-US" w:eastAsia="en-US" w:bidi="ar-SA"/>
    </w:rPr>
  </w:style>
  <w:style w:type="character" w:customStyle="1" w:styleId="journalname">
    <w:name w:val="journalname"/>
    <w:basedOn w:val="DefaultParagraphFont"/>
    <w:rsid w:val="004C1082"/>
  </w:style>
  <w:style w:type="character" w:customStyle="1" w:styleId="insideheadline">
    <w:name w:val="insideheadline"/>
    <w:basedOn w:val="DefaultParagraphFont"/>
    <w:rsid w:val="004C1082"/>
  </w:style>
  <w:style w:type="paragraph" w:customStyle="1" w:styleId="article-text">
    <w:name w:val="article-text"/>
    <w:basedOn w:val="Normal"/>
    <w:rsid w:val="004C1082"/>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4C1082"/>
  </w:style>
  <w:style w:type="character" w:customStyle="1" w:styleId="mwlivequotesdowndelayed">
    <w:name w:val="mwlivequotes down delayed"/>
    <w:basedOn w:val="DefaultParagraphFont"/>
    <w:rsid w:val="004C1082"/>
  </w:style>
  <w:style w:type="character" w:customStyle="1" w:styleId="shirttail">
    <w:name w:val="shirttail"/>
    <w:basedOn w:val="DefaultParagraphFont"/>
    <w:rsid w:val="004C1082"/>
  </w:style>
  <w:style w:type="character" w:customStyle="1" w:styleId="definition">
    <w:name w:val="definition"/>
    <w:basedOn w:val="DefaultParagraphFont"/>
    <w:rsid w:val="004C1082"/>
  </w:style>
  <w:style w:type="character" w:customStyle="1" w:styleId="CardTextCharCharChar">
    <w:name w:val="Card Text Char Char Char"/>
    <w:basedOn w:val="DefaultParagraphFont"/>
    <w:rsid w:val="004C1082"/>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4C1082"/>
    <w:rPr>
      <w:rFonts w:ascii="Arial Narrow" w:hAnsi="Arial Narrow"/>
      <w:sz w:val="18"/>
      <w:u w:val="single"/>
    </w:rPr>
  </w:style>
  <w:style w:type="character" w:customStyle="1" w:styleId="UnderlineStyleCharCharChar">
    <w:name w:val="Underline Style Char Char Char"/>
    <w:basedOn w:val="DefaultParagraphFont"/>
    <w:rsid w:val="004C1082"/>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4C1082"/>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4C1082"/>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4C1082"/>
    <w:rPr>
      <w:rFonts w:ascii="Arial" w:hAnsi="Arial" w:cs="Arial" w:hint="default"/>
      <w:b/>
      <w:bCs/>
      <w:color w:val="990000"/>
      <w:sz w:val="26"/>
      <w:szCs w:val="26"/>
    </w:rPr>
  </w:style>
  <w:style w:type="character" w:customStyle="1" w:styleId="bodytitle1">
    <w:name w:val="bodytitle1"/>
    <w:basedOn w:val="DefaultParagraphFont"/>
    <w:rsid w:val="004C1082"/>
    <w:rPr>
      <w:rFonts w:ascii="Arial" w:hAnsi="Arial" w:cs="Arial" w:hint="default"/>
      <w:b/>
      <w:bCs/>
      <w:smallCaps w:val="0"/>
      <w:color w:val="000000"/>
      <w:sz w:val="28"/>
      <w:szCs w:val="28"/>
    </w:rPr>
  </w:style>
  <w:style w:type="paragraph" w:customStyle="1" w:styleId="style109">
    <w:name w:val="style109"/>
    <w:basedOn w:val="Normal"/>
    <w:rsid w:val="004C1082"/>
    <w:pPr>
      <w:spacing w:before="100" w:beforeAutospacing="1" w:after="100" w:afterAutospacing="1"/>
    </w:pPr>
    <w:rPr>
      <w:rFonts w:eastAsia="Calibri"/>
      <w:sz w:val="24"/>
    </w:rPr>
  </w:style>
  <w:style w:type="paragraph" w:customStyle="1" w:styleId="style1100">
    <w:name w:val="style110"/>
    <w:basedOn w:val="Normal"/>
    <w:rsid w:val="004C1082"/>
    <w:pPr>
      <w:spacing w:before="100" w:beforeAutospacing="1" w:after="100" w:afterAutospacing="1"/>
    </w:pPr>
    <w:rPr>
      <w:rFonts w:eastAsia="Calibri"/>
      <w:sz w:val="24"/>
    </w:rPr>
  </w:style>
  <w:style w:type="paragraph" w:customStyle="1" w:styleId="captionpaddingstyle114">
    <w:name w:val="captionpadding style114"/>
    <w:basedOn w:val="Normal"/>
    <w:rsid w:val="004C1082"/>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4C1082"/>
  </w:style>
  <w:style w:type="character" w:customStyle="1" w:styleId="style114style118">
    <w:name w:val="style114 style118"/>
    <w:basedOn w:val="DefaultParagraphFont"/>
    <w:rsid w:val="004C1082"/>
  </w:style>
  <w:style w:type="paragraph" w:customStyle="1" w:styleId="mainstorybody">
    <w:name w:val="mainstorybody"/>
    <w:basedOn w:val="Normal"/>
    <w:rsid w:val="004C1082"/>
    <w:pPr>
      <w:spacing w:before="100" w:beforeAutospacing="1" w:after="100" w:afterAutospacing="1"/>
    </w:pPr>
    <w:rPr>
      <w:rFonts w:eastAsia="Calibri"/>
      <w:sz w:val="24"/>
    </w:rPr>
  </w:style>
  <w:style w:type="character" w:customStyle="1" w:styleId="hint">
    <w:name w:val="hint"/>
    <w:basedOn w:val="DefaultParagraphFont"/>
    <w:rsid w:val="004C1082"/>
  </w:style>
  <w:style w:type="character" w:customStyle="1" w:styleId="flw">
    <w:name w:val="flw"/>
    <w:basedOn w:val="DefaultParagraphFont"/>
    <w:rsid w:val="004C1082"/>
  </w:style>
  <w:style w:type="character" w:customStyle="1" w:styleId="illustration">
    <w:name w:val="illustration"/>
    <w:basedOn w:val="DefaultParagraphFont"/>
    <w:rsid w:val="004C1082"/>
  </w:style>
  <w:style w:type="paragraph" w:customStyle="1" w:styleId="ga">
    <w:name w:val="ga"/>
    <w:basedOn w:val="Normal"/>
    <w:rsid w:val="004C1082"/>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4C1082"/>
    <w:rPr>
      <w:rFonts w:ascii="Arial Narrow" w:hAnsi="Arial Narrow"/>
      <w:b/>
      <w:bCs/>
      <w:u w:val="thick"/>
    </w:rPr>
  </w:style>
  <w:style w:type="character" w:customStyle="1" w:styleId="subtitlesarticles1">
    <w:name w:val="subtitles_articles1"/>
    <w:basedOn w:val="DefaultParagraphFont"/>
    <w:rsid w:val="004C1082"/>
    <w:rPr>
      <w:rFonts w:ascii="Verdana" w:hAnsi="Verdana" w:cs="Times New Roman"/>
      <w:b/>
      <w:bCs/>
      <w:color w:val="000000"/>
      <w:sz w:val="20"/>
      <w:szCs w:val="20"/>
    </w:rPr>
  </w:style>
  <w:style w:type="character" w:customStyle="1" w:styleId="fulstoryreporter">
    <w:name w:val="ful_storyreporter"/>
    <w:basedOn w:val="DefaultParagraphFont"/>
    <w:rsid w:val="004C1082"/>
  </w:style>
  <w:style w:type="character" w:customStyle="1" w:styleId="editsection">
    <w:name w:val="editsection"/>
    <w:basedOn w:val="DefaultParagraphFont"/>
    <w:rsid w:val="004C1082"/>
  </w:style>
  <w:style w:type="paragraph" w:customStyle="1" w:styleId="body-indent-60">
    <w:name w:val="body-indent-60"/>
    <w:basedOn w:val="Normal"/>
    <w:rsid w:val="004C1082"/>
    <w:pPr>
      <w:spacing w:before="100" w:beforeAutospacing="1" w:after="100" w:afterAutospacing="1"/>
    </w:pPr>
    <w:rPr>
      <w:rFonts w:eastAsia="Calibri"/>
      <w:sz w:val="24"/>
    </w:rPr>
  </w:style>
  <w:style w:type="paragraph" w:customStyle="1" w:styleId="body-indent-60-start">
    <w:name w:val="body-indent-60-start"/>
    <w:basedOn w:val="Normal"/>
    <w:rsid w:val="004C1082"/>
    <w:pPr>
      <w:spacing w:before="100" w:beforeAutospacing="1" w:after="100" w:afterAutospacing="1"/>
    </w:pPr>
    <w:rPr>
      <w:rFonts w:eastAsia="Calibri"/>
      <w:sz w:val="24"/>
    </w:rPr>
  </w:style>
  <w:style w:type="character" w:customStyle="1" w:styleId="StyleArial12ptBlack">
    <w:name w:val="Style Arial 12 pt Black"/>
    <w:basedOn w:val="DefaultParagraphFont"/>
    <w:rsid w:val="004C1082"/>
    <w:rPr>
      <w:rFonts w:ascii="Garamond" w:hAnsi="Garamond"/>
      <w:color w:val="000000"/>
      <w:sz w:val="20"/>
      <w:u w:val="single"/>
    </w:rPr>
  </w:style>
  <w:style w:type="character" w:customStyle="1" w:styleId="StyleArialBlack">
    <w:name w:val="Style Arial Black"/>
    <w:basedOn w:val="DefaultParagraphFont"/>
    <w:rsid w:val="004C1082"/>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4C1082"/>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4C1082"/>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4C1082"/>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4C1082"/>
    <w:rPr>
      <w:rFonts w:eastAsia="Times New Roman"/>
      <w:b/>
      <w:bCs/>
      <w:sz w:val="22"/>
      <w:u w:val="thick"/>
    </w:rPr>
  </w:style>
  <w:style w:type="paragraph" w:customStyle="1" w:styleId="StyleSmallTimesNewRoman11pt">
    <w:name w:val="Style Small + Times New Roman 11 pt"/>
    <w:link w:val="StyleSmallTimesNewRoman11ptChar"/>
    <w:rsid w:val="004C1082"/>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4C1082"/>
    <w:rPr>
      <w:rFonts w:eastAsia="Times New Roman"/>
      <w:sz w:val="22"/>
    </w:rPr>
  </w:style>
  <w:style w:type="paragraph" w:customStyle="1" w:styleId="StyleSmallTimesNewRoman11ptThickunderline">
    <w:name w:val="Style Small + Times New Roman 11 pt Thick underline"/>
    <w:link w:val="StyleSmallTimesNewRoman11ptThickunderlineChar"/>
    <w:rsid w:val="004C1082"/>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4C1082"/>
    <w:rPr>
      <w:rFonts w:eastAsia="Times New Roman"/>
      <w:sz w:val="22"/>
      <w:u w:val="thick"/>
    </w:rPr>
  </w:style>
  <w:style w:type="character" w:customStyle="1" w:styleId="Style11ptBorderSinglesolidlineAuto05ptLinewidth">
    <w:name w:val="Style 11 pt Border: : (Single solid line Auto  0.5 pt Line width)"/>
    <w:rsid w:val="004C1082"/>
    <w:rPr>
      <w:sz w:val="20"/>
      <w:bdr w:val="single" w:sz="4" w:space="0" w:color="auto" w:frame="1"/>
    </w:rPr>
  </w:style>
  <w:style w:type="character" w:customStyle="1" w:styleId="StyleUnderlineChar6CharCharCharCharCharCharCharChar11">
    <w:name w:val="Style Underline Char6 Char Char Char Char Char Char Char Char + 11 ..."/>
    <w:rsid w:val="004C108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C108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C108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C1082"/>
    <w:rPr>
      <w:sz w:val="20"/>
      <w:szCs w:val="24"/>
      <w:u w:val="single"/>
      <w:bdr w:val="single" w:sz="4" w:space="0" w:color="auto"/>
      <w:lang w:val="en-US" w:eastAsia="en-US" w:bidi="ar-SA"/>
    </w:rPr>
  </w:style>
  <w:style w:type="character" w:customStyle="1" w:styleId="StyleLatinGaramondUnderline">
    <w:name w:val="Style (Latin) Garamond Underline"/>
    <w:rsid w:val="004C1082"/>
    <w:rPr>
      <w:rFonts w:ascii="Times New Roman" w:hAnsi="Times New Roman"/>
      <w:sz w:val="20"/>
      <w:u w:val="single"/>
    </w:rPr>
  </w:style>
  <w:style w:type="character" w:customStyle="1" w:styleId="StyleLatinGaramond">
    <w:name w:val="Style (Latin) Garamond"/>
    <w:rsid w:val="004C1082"/>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4C1082"/>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4C1082"/>
    <w:rPr>
      <w:rFonts w:ascii="Times" w:eastAsia="Times New Roman" w:hAnsi="Times" w:cs="Arial"/>
      <w:sz w:val="22"/>
      <w:szCs w:val="28"/>
      <w:u w:val="single"/>
    </w:rPr>
  </w:style>
  <w:style w:type="paragraph" w:customStyle="1" w:styleId="HeaderStyle">
    <w:name w:val="Header Style"/>
    <w:basedOn w:val="Normal"/>
    <w:rsid w:val="004C1082"/>
    <w:pPr>
      <w:jc w:val="center"/>
    </w:pPr>
    <w:rPr>
      <w:rFonts w:eastAsia="Times New Roman"/>
      <w:b/>
      <w:sz w:val="24"/>
      <w:szCs w:val="20"/>
      <w:u w:val="single"/>
    </w:rPr>
  </w:style>
  <w:style w:type="character" w:customStyle="1" w:styleId="CardChar21">
    <w:name w:val="Card Char2"/>
    <w:basedOn w:val="DefaultParagraphFont"/>
    <w:rsid w:val="004C1082"/>
    <w:rPr>
      <w:rFonts w:ascii="Times New Roman" w:eastAsia="Times New Roman" w:hAnsi="Times New Roman" w:cs="Times New Roman"/>
      <w:bCs/>
      <w:color w:val="000000"/>
      <w:sz w:val="20"/>
      <w:szCs w:val="20"/>
    </w:rPr>
  </w:style>
  <w:style w:type="character" w:customStyle="1" w:styleId="A17">
    <w:name w:val="A17"/>
    <w:rsid w:val="004C1082"/>
    <w:rPr>
      <w:rFonts w:cs="Baskerville"/>
      <w:color w:val="000000"/>
      <w:sz w:val="12"/>
      <w:szCs w:val="12"/>
    </w:rPr>
  </w:style>
  <w:style w:type="paragraph" w:customStyle="1" w:styleId="Pa19">
    <w:name w:val="Pa19"/>
    <w:basedOn w:val="Normal"/>
    <w:next w:val="Normal"/>
    <w:rsid w:val="004C1082"/>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4C1082"/>
    <w:pPr>
      <w:autoSpaceDE w:val="0"/>
      <w:autoSpaceDN w:val="0"/>
      <w:adjustRightInd w:val="0"/>
      <w:spacing w:line="441" w:lineRule="atLeast"/>
    </w:pPr>
    <w:rPr>
      <w:rFonts w:ascii="Baskerville" w:eastAsia="Times New Roman" w:hAnsi="Baskerville"/>
      <w:sz w:val="24"/>
    </w:rPr>
  </w:style>
  <w:style w:type="character" w:customStyle="1" w:styleId="A14">
    <w:name w:val="A14"/>
    <w:rsid w:val="004C1082"/>
    <w:rPr>
      <w:rFonts w:ascii="Frutiger 45 Light" w:hAnsi="Frutiger 45 Light" w:cs="Frutiger 45 Light"/>
      <w:b/>
      <w:bCs/>
      <w:i/>
      <w:iCs/>
      <w:color w:val="000000"/>
      <w:sz w:val="36"/>
      <w:szCs w:val="36"/>
    </w:rPr>
  </w:style>
  <w:style w:type="character" w:customStyle="1" w:styleId="A20">
    <w:name w:val="A20"/>
    <w:rsid w:val="004C1082"/>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4C1082"/>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4C1082"/>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4C1082"/>
    <w:rPr>
      <w:rFonts w:cs="Arial"/>
      <w:b/>
      <w:bCs/>
      <w:sz w:val="24"/>
      <w:szCs w:val="26"/>
      <w:lang w:val="en-US" w:eastAsia="en-US" w:bidi="ar-SA"/>
    </w:rPr>
  </w:style>
  <w:style w:type="character" w:customStyle="1" w:styleId="brief-smalltext0">
    <w:name w:val="brief-smalltext"/>
    <w:basedOn w:val="DefaultParagraphFont"/>
    <w:rsid w:val="004C1082"/>
  </w:style>
  <w:style w:type="paragraph" w:customStyle="1" w:styleId="Coverintroduction">
    <w:name w:val="Cover introduction"/>
    <w:basedOn w:val="Default"/>
    <w:next w:val="Default"/>
    <w:rsid w:val="004C1082"/>
    <w:rPr>
      <w:rFonts w:ascii="Arial" w:eastAsia="Times New Roman" w:hAnsi="Arial"/>
      <w:color w:val="auto"/>
    </w:rPr>
  </w:style>
  <w:style w:type="character" w:customStyle="1" w:styleId="style53">
    <w:name w:val="style5"/>
    <w:basedOn w:val="DefaultParagraphFont"/>
    <w:rsid w:val="004C1082"/>
  </w:style>
  <w:style w:type="character" w:customStyle="1" w:styleId="TagCharCharCharCharCharChar">
    <w:name w:val="Tag Char Char Char Char Char Char"/>
    <w:rsid w:val="004C1082"/>
    <w:rPr>
      <w:rFonts w:cs="Arial"/>
      <w:b/>
      <w:bCs/>
      <w:sz w:val="24"/>
      <w:szCs w:val="26"/>
      <w:lang w:val="en-US" w:eastAsia="en-US" w:bidi="ar-SA"/>
    </w:rPr>
  </w:style>
  <w:style w:type="character" w:customStyle="1" w:styleId="pmterms3">
    <w:name w:val="pmterms3"/>
    <w:basedOn w:val="DefaultParagraphFont"/>
    <w:rsid w:val="004C1082"/>
  </w:style>
  <w:style w:type="character" w:customStyle="1" w:styleId="interiorheadline">
    <w:name w:val="interiorheadline"/>
    <w:basedOn w:val="DefaultParagraphFont"/>
    <w:rsid w:val="004C1082"/>
  </w:style>
  <w:style w:type="character" w:customStyle="1" w:styleId="Heading31CharCharCharChar1">
    <w:name w:val="Heading 31 Char Char Char Char1"/>
    <w:rsid w:val="004C1082"/>
    <w:rPr>
      <w:rFonts w:cs="Arial"/>
      <w:b/>
      <w:bCs/>
      <w:sz w:val="24"/>
      <w:szCs w:val="26"/>
      <w:lang w:val="en-US" w:eastAsia="en-US" w:bidi="ar-SA"/>
    </w:rPr>
  </w:style>
  <w:style w:type="character" w:customStyle="1" w:styleId="Heading31CharCharChar">
    <w:name w:val="Heading 31 Char Char Char"/>
    <w:rsid w:val="004C1082"/>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4C1082"/>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4C1082"/>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4C1082"/>
    <w:rPr>
      <w:rFonts w:eastAsia="MS Mincho"/>
      <w:b/>
      <w:u w:val="single"/>
    </w:rPr>
  </w:style>
  <w:style w:type="character" w:customStyle="1" w:styleId="BoldandUnderlineCharChar1CharChar">
    <w:name w:val="Bold and Underline Char Char1 Char Char"/>
    <w:basedOn w:val="DefaultParagraphFont"/>
    <w:link w:val="BoldandUnderlineCharChar1Char"/>
    <w:rsid w:val="004C1082"/>
    <w:rPr>
      <w:rFonts w:ascii="Calibri" w:eastAsia="MS Mincho" w:hAnsi="Calibri"/>
      <w:b/>
      <w:sz w:val="22"/>
      <w:u w:val="single"/>
    </w:rPr>
  </w:style>
  <w:style w:type="character" w:customStyle="1" w:styleId="author-bio-box">
    <w:name w:val="author-bio-box"/>
    <w:basedOn w:val="DefaultParagraphFont"/>
    <w:rsid w:val="004C1082"/>
  </w:style>
  <w:style w:type="character" w:customStyle="1" w:styleId="CharCharCharCharChar">
    <w:name w:val="Char Char Char Char Char"/>
    <w:aliases w:val="Char Char Char Char,Char Char Char Char Char Char Char1,Heading 2 Char1 Char Char Char Char Char Char"/>
    <w:basedOn w:val="DefaultParagraphFont"/>
    <w:rsid w:val="004C1082"/>
    <w:rPr>
      <w:rFonts w:cs="Arial"/>
      <w:b/>
      <w:bCs/>
      <w:iCs/>
      <w:sz w:val="24"/>
      <w:szCs w:val="28"/>
      <w:lang w:val="en-US" w:eastAsia="en-US" w:bidi="ar-SA"/>
    </w:rPr>
  </w:style>
  <w:style w:type="character" w:customStyle="1" w:styleId="SmalltextChar">
    <w:name w:val="Small text Char"/>
    <w:aliases w:val="Quote1 Char1"/>
    <w:link w:val="Smalltext"/>
    <w:rsid w:val="004C1082"/>
    <w:rPr>
      <w:rFonts w:ascii="Calibri" w:eastAsia="Times New Roman" w:hAnsi="Calibri"/>
      <w:color w:val="000000"/>
      <w:sz w:val="22"/>
    </w:rPr>
  </w:style>
  <w:style w:type="character" w:customStyle="1" w:styleId="SubtitleChar2">
    <w:name w:val="Subtitle Char2"/>
    <w:basedOn w:val="DefaultParagraphFont"/>
    <w:uiPriority w:val="11"/>
    <w:rsid w:val="004C1082"/>
    <w:rPr>
      <w:rFonts w:eastAsiaTheme="minorEastAsia"/>
      <w:color w:val="5A5A5A" w:themeColor="text1" w:themeTint="A5"/>
      <w:spacing w:val="15"/>
    </w:rPr>
  </w:style>
  <w:style w:type="paragraph" w:customStyle="1" w:styleId="blocktitle5">
    <w:name w:val="block title"/>
    <w:basedOn w:val="Normal"/>
    <w:autoRedefine/>
    <w:qFormat/>
    <w:rsid w:val="004C1082"/>
    <w:pPr>
      <w:spacing w:after="240"/>
      <w:jc w:val="center"/>
      <w:outlineLvl w:val="0"/>
    </w:pPr>
    <w:rPr>
      <w:rFonts w:eastAsia="Calibri"/>
      <w:b/>
      <w:caps/>
      <w:sz w:val="28"/>
      <w:szCs w:val="28"/>
      <w:lang w:val="es-ES"/>
    </w:rPr>
  </w:style>
  <w:style w:type="paragraph" w:customStyle="1" w:styleId="type">
    <w:name w:val="type"/>
    <w:basedOn w:val="Normal"/>
    <w:qFormat/>
    <w:rsid w:val="004C1082"/>
    <w:pPr>
      <w:spacing w:before="100" w:beforeAutospacing="1" w:after="100" w:afterAutospacing="1"/>
    </w:pPr>
    <w:rPr>
      <w:rFonts w:eastAsia="Times New Roman"/>
    </w:rPr>
  </w:style>
  <w:style w:type="character" w:customStyle="1" w:styleId="abodyblack3">
    <w:name w:val="abodyblack3"/>
    <w:basedOn w:val="DefaultParagraphFont"/>
    <w:rsid w:val="004C1082"/>
  </w:style>
  <w:style w:type="character" w:customStyle="1" w:styleId="cit-first-element">
    <w:name w:val="cit-first-element"/>
    <w:basedOn w:val="DefaultParagraphFont"/>
    <w:rsid w:val="004C1082"/>
  </w:style>
  <w:style w:type="character" w:customStyle="1" w:styleId="StyleThickunderline1">
    <w:name w:val="Style Thick underline1"/>
    <w:basedOn w:val="DefaultParagraphFont"/>
    <w:rsid w:val="004C1082"/>
    <w:rPr>
      <w:u w:val="single"/>
    </w:rPr>
  </w:style>
  <w:style w:type="character" w:customStyle="1" w:styleId="UnderlineChar5">
    <w:name w:val="UnderlineChar"/>
    <w:rsid w:val="004C1082"/>
    <w:rPr>
      <w:sz w:val="24"/>
      <w:u w:val="single"/>
      <w:shd w:val="clear" w:color="auto" w:fill="auto"/>
    </w:rPr>
  </w:style>
  <w:style w:type="paragraph" w:customStyle="1" w:styleId="Tag21">
    <w:name w:val="Tag21"/>
    <w:basedOn w:val="Normal"/>
    <w:qFormat/>
    <w:rsid w:val="004C1082"/>
    <w:rPr>
      <w:rFonts w:ascii="Arial" w:eastAsia="Times New Roman" w:hAnsi="Arial" w:cs="Arial"/>
      <w:b/>
      <w:sz w:val="24"/>
    </w:rPr>
  </w:style>
  <w:style w:type="character" w:customStyle="1" w:styleId="Bodytext10NotItalic">
    <w:name w:val="Body text (10) + Not Italic"/>
    <w:basedOn w:val="Bodytext100"/>
    <w:uiPriority w:val="99"/>
    <w:rsid w:val="004C1082"/>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4C1082"/>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4C1082"/>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4C1082"/>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4C1082"/>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4C1082"/>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4C108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4C1082"/>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4C1082"/>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4C1082"/>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4C1082"/>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4C1082"/>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4C1082"/>
  </w:style>
  <w:style w:type="paragraph" w:customStyle="1" w:styleId="leader">
    <w:name w:val="leader"/>
    <w:basedOn w:val="Normal"/>
    <w:rsid w:val="004C1082"/>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4C1082"/>
  </w:style>
  <w:style w:type="character" w:customStyle="1" w:styleId="m5776082503052064917gmail-style13ptbold">
    <w:name w:val="m_5776082503052064917gmail-style13ptbold"/>
    <w:basedOn w:val="DefaultParagraphFont"/>
    <w:rsid w:val="004C1082"/>
  </w:style>
  <w:style w:type="character" w:customStyle="1" w:styleId="m5776082503052064917gmail-styleunderline">
    <w:name w:val="m_5776082503052064917gmail-styleunderline"/>
    <w:basedOn w:val="DefaultParagraphFont"/>
    <w:rsid w:val="004C1082"/>
  </w:style>
  <w:style w:type="paragraph" w:customStyle="1" w:styleId="DateTime0">
    <w:name w:val="DateTime"/>
    <w:basedOn w:val="Normal"/>
    <w:link w:val="DateTimeChar"/>
    <w:autoRedefine/>
    <w:uiPriority w:val="4"/>
    <w:qFormat/>
    <w:rsid w:val="004C1082"/>
    <w:rPr>
      <w:rFonts w:ascii="Arial" w:hAnsi="Arial" w:cs="Arial"/>
    </w:rPr>
  </w:style>
  <w:style w:type="character" w:customStyle="1" w:styleId="DateTimeChar">
    <w:name w:val="DateTime Char"/>
    <w:basedOn w:val="DefaultParagraphFont"/>
    <w:link w:val="DateTime0"/>
    <w:uiPriority w:val="4"/>
    <w:rsid w:val="004C1082"/>
    <w:rPr>
      <w:rFonts w:ascii="Arial" w:hAnsi="Arial" w:cs="Arial"/>
      <w:sz w:val="22"/>
    </w:rPr>
  </w:style>
  <w:style w:type="paragraph" w:customStyle="1" w:styleId="Lecture">
    <w:name w:val="Lecture"/>
    <w:next w:val="BodyText"/>
    <w:link w:val="LectureChar"/>
    <w:autoRedefine/>
    <w:uiPriority w:val="4"/>
    <w:qFormat/>
    <w:rsid w:val="004C1082"/>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4C1082"/>
    <w:rPr>
      <w:rFonts w:ascii="Arial" w:eastAsiaTheme="minorHAnsi" w:hAnsi="Arial" w:cs="Arial"/>
      <w:spacing w:val="-10"/>
      <w:sz w:val="16"/>
      <w:szCs w:val="22"/>
    </w:rPr>
  </w:style>
  <w:style w:type="paragraph" w:customStyle="1" w:styleId="BreakTag">
    <w:name w:val="Break Tag"/>
    <w:basedOn w:val="Normal"/>
    <w:autoRedefine/>
    <w:uiPriority w:val="4"/>
    <w:qFormat/>
    <w:rsid w:val="004C1082"/>
    <w:pPr>
      <w:spacing w:before="240"/>
    </w:pPr>
    <w:rPr>
      <w:rFonts w:ascii="Arial" w:hAnsi="Arial" w:cs="Arial"/>
      <w:b/>
    </w:rPr>
  </w:style>
  <w:style w:type="paragraph" w:customStyle="1" w:styleId="BreakBlock">
    <w:name w:val="Break Block"/>
    <w:basedOn w:val="Normal"/>
    <w:link w:val="BreakBlockChar"/>
    <w:autoRedefine/>
    <w:qFormat/>
    <w:rsid w:val="004C108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C1082"/>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4C1082"/>
    <w:rPr>
      <w:rFonts w:asciiTheme="minorHAnsi" w:hAnsiTheme="minorHAnsi"/>
      <w:b/>
      <w:sz w:val="24"/>
      <w:u w:val="single"/>
    </w:rPr>
  </w:style>
  <w:style w:type="character" w:customStyle="1" w:styleId="Reduce8ptCharChar">
    <w:name w:val="Reduce 8pt Char Char"/>
    <w:basedOn w:val="DefaultParagraphFont"/>
    <w:link w:val="Reduce8pt"/>
    <w:rsid w:val="004C1082"/>
    <w:rPr>
      <w:sz w:val="16"/>
    </w:rPr>
  </w:style>
  <w:style w:type="paragraph" w:customStyle="1" w:styleId="Reduce8pt">
    <w:name w:val="Reduce 8pt"/>
    <w:basedOn w:val="Normal"/>
    <w:link w:val="Reduce8ptCharChar"/>
    <w:qFormat/>
    <w:rsid w:val="004C1082"/>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4C1082"/>
    <w:rPr>
      <w:color w:val="2B579A"/>
      <w:shd w:val="clear" w:color="auto" w:fill="E6E6E6"/>
    </w:rPr>
  </w:style>
  <w:style w:type="character" w:customStyle="1" w:styleId="m6370699461968006786gmail-styleunderline">
    <w:name w:val="m_6370699461968006786gmail-styleunderline"/>
    <w:basedOn w:val="DefaultParagraphFont"/>
    <w:rsid w:val="004C1082"/>
  </w:style>
  <w:style w:type="character" w:customStyle="1" w:styleId="Mention2">
    <w:name w:val="Mention2"/>
    <w:basedOn w:val="DefaultParagraphFont"/>
    <w:uiPriority w:val="99"/>
    <w:semiHidden/>
    <w:unhideWhenUsed/>
    <w:rsid w:val="004C1082"/>
    <w:rPr>
      <w:color w:val="2B579A"/>
      <w:shd w:val="clear" w:color="auto" w:fill="E6E6E6"/>
    </w:rPr>
  </w:style>
  <w:style w:type="paragraph" w:customStyle="1" w:styleId="FlashTag">
    <w:name w:val="FlashTag"/>
    <w:basedOn w:val="Normal"/>
    <w:link w:val="FlashTagChar"/>
    <w:autoRedefine/>
    <w:uiPriority w:val="4"/>
    <w:qFormat/>
    <w:rsid w:val="004C1082"/>
    <w:rPr>
      <w:rFonts w:asciiTheme="majorHAnsi" w:hAnsiTheme="majorHAnsi" w:cs="Arial"/>
      <w:b/>
      <w:sz w:val="28"/>
    </w:rPr>
  </w:style>
  <w:style w:type="character" w:customStyle="1" w:styleId="FlashTagChar">
    <w:name w:val="FlashTag Char"/>
    <w:basedOn w:val="DefaultParagraphFont"/>
    <w:link w:val="FlashTag"/>
    <w:uiPriority w:val="4"/>
    <w:rsid w:val="004C1082"/>
    <w:rPr>
      <w:rFonts w:asciiTheme="majorHAnsi" w:hAnsiTheme="majorHAnsi" w:cs="Arial"/>
      <w:b/>
      <w:sz w:val="28"/>
    </w:rPr>
  </w:style>
  <w:style w:type="paragraph" w:customStyle="1" w:styleId="Warrant">
    <w:name w:val="Warrant"/>
    <w:autoRedefine/>
    <w:uiPriority w:val="4"/>
    <w:qFormat/>
    <w:rsid w:val="004C108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4C1082"/>
  </w:style>
  <w:style w:type="character" w:customStyle="1" w:styleId="m3965771245576658108gmail-styleunderline">
    <w:name w:val="m_3965771245576658108gmail-styleunderline"/>
    <w:basedOn w:val="DefaultParagraphFont"/>
    <w:rsid w:val="004C1082"/>
  </w:style>
  <w:style w:type="character" w:customStyle="1" w:styleId="BodytextItalic">
    <w:name w:val="Body text + Italic"/>
    <w:aliases w:val="Body text + CordiaUPC,12 pt,Body text + 9 pt"/>
    <w:uiPriority w:val="99"/>
    <w:rsid w:val="004C108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4C108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4C1082"/>
  </w:style>
  <w:style w:type="numbering" w:customStyle="1" w:styleId="NoList1111111">
    <w:name w:val="No List1111111"/>
    <w:next w:val="NoList"/>
    <w:uiPriority w:val="99"/>
    <w:semiHidden/>
    <w:unhideWhenUsed/>
    <w:rsid w:val="004C1082"/>
  </w:style>
  <w:style w:type="numbering" w:customStyle="1" w:styleId="NoList11111111">
    <w:name w:val="No List11111111"/>
    <w:next w:val="NoList"/>
    <w:uiPriority w:val="99"/>
    <w:semiHidden/>
    <w:unhideWhenUsed/>
    <w:rsid w:val="004C1082"/>
  </w:style>
  <w:style w:type="numbering" w:customStyle="1" w:styleId="NoList111111111">
    <w:name w:val="No List111111111"/>
    <w:next w:val="NoList"/>
    <w:uiPriority w:val="99"/>
    <w:semiHidden/>
    <w:unhideWhenUsed/>
    <w:rsid w:val="004C1082"/>
  </w:style>
  <w:style w:type="numbering" w:customStyle="1" w:styleId="NoList1111111111">
    <w:name w:val="No List1111111111"/>
    <w:next w:val="NoList"/>
    <w:uiPriority w:val="99"/>
    <w:semiHidden/>
    <w:unhideWhenUsed/>
    <w:rsid w:val="004C1082"/>
  </w:style>
  <w:style w:type="numbering" w:customStyle="1" w:styleId="NoList11111111111">
    <w:name w:val="No List11111111111"/>
    <w:next w:val="NoList"/>
    <w:uiPriority w:val="99"/>
    <w:semiHidden/>
    <w:unhideWhenUsed/>
    <w:rsid w:val="004C1082"/>
  </w:style>
  <w:style w:type="numbering" w:customStyle="1" w:styleId="NoList111111111111">
    <w:name w:val="No List111111111111"/>
    <w:next w:val="NoList"/>
    <w:uiPriority w:val="99"/>
    <w:semiHidden/>
    <w:unhideWhenUsed/>
    <w:rsid w:val="004C1082"/>
  </w:style>
  <w:style w:type="numbering" w:customStyle="1" w:styleId="NoList1111111111111">
    <w:name w:val="No List1111111111111"/>
    <w:next w:val="NoList"/>
    <w:uiPriority w:val="99"/>
    <w:semiHidden/>
    <w:unhideWhenUsed/>
    <w:rsid w:val="004C1082"/>
  </w:style>
  <w:style w:type="numbering" w:customStyle="1" w:styleId="NoList11111111111111">
    <w:name w:val="No List11111111111111"/>
    <w:next w:val="NoList"/>
    <w:uiPriority w:val="99"/>
    <w:semiHidden/>
    <w:unhideWhenUsed/>
    <w:rsid w:val="004C1082"/>
  </w:style>
  <w:style w:type="numbering" w:customStyle="1" w:styleId="NoList111111111111111">
    <w:name w:val="No List111111111111111"/>
    <w:next w:val="NoList"/>
    <w:uiPriority w:val="99"/>
    <w:semiHidden/>
    <w:unhideWhenUsed/>
    <w:rsid w:val="004C1082"/>
  </w:style>
  <w:style w:type="numbering" w:customStyle="1" w:styleId="NoList1111111111111111">
    <w:name w:val="No List1111111111111111"/>
    <w:next w:val="NoList"/>
    <w:uiPriority w:val="99"/>
    <w:semiHidden/>
    <w:unhideWhenUsed/>
    <w:rsid w:val="004C1082"/>
  </w:style>
  <w:style w:type="numbering" w:customStyle="1" w:styleId="NoList11111111111111111">
    <w:name w:val="No List11111111111111111"/>
    <w:next w:val="NoList"/>
    <w:uiPriority w:val="99"/>
    <w:semiHidden/>
    <w:unhideWhenUsed/>
    <w:rsid w:val="004C1082"/>
  </w:style>
  <w:style w:type="character" w:customStyle="1" w:styleId="FontStyle220">
    <w:name w:val="Font Style220"/>
    <w:basedOn w:val="DefaultParagraphFont"/>
    <w:uiPriority w:val="99"/>
    <w:rsid w:val="004C1082"/>
    <w:rPr>
      <w:rFonts w:ascii="Candara" w:hAnsi="Candara" w:cs="Candara" w:hint="default"/>
      <w:i/>
      <w:iCs/>
      <w:sz w:val="18"/>
      <w:szCs w:val="18"/>
    </w:rPr>
  </w:style>
  <w:style w:type="character" w:customStyle="1" w:styleId="FontStyle290">
    <w:name w:val="Font Style290"/>
    <w:basedOn w:val="DefaultParagraphFont"/>
    <w:uiPriority w:val="99"/>
    <w:rsid w:val="004C108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C1082"/>
    <w:rPr>
      <w:rFonts w:ascii="Arial" w:hAnsi="Arial" w:cs="Arial"/>
      <w:b/>
      <w:bCs/>
      <w:sz w:val="16"/>
      <w:szCs w:val="16"/>
    </w:rPr>
  </w:style>
  <w:style w:type="character" w:customStyle="1" w:styleId="m-5498913268213319940gmail-styleunderline">
    <w:name w:val="m_-5498913268213319940gmail-styleunderline"/>
    <w:basedOn w:val="DefaultParagraphFont"/>
    <w:rsid w:val="004C1082"/>
  </w:style>
  <w:style w:type="paragraph" w:customStyle="1" w:styleId="speakable">
    <w:name w:val="speakable"/>
    <w:basedOn w:val="Normal"/>
    <w:uiPriority w:val="99"/>
    <w:qFormat/>
    <w:rsid w:val="004C1082"/>
    <w:pPr>
      <w:spacing w:before="100" w:beforeAutospacing="1" w:after="100" w:afterAutospacing="1"/>
    </w:pPr>
    <w:rPr>
      <w:rFonts w:eastAsia="Times New Roman"/>
      <w:sz w:val="24"/>
    </w:rPr>
  </w:style>
  <w:style w:type="character" w:customStyle="1" w:styleId="overlay">
    <w:name w:val="overlay"/>
    <w:basedOn w:val="DefaultParagraphFont"/>
    <w:rsid w:val="004C1082"/>
  </w:style>
  <w:style w:type="paragraph" w:customStyle="1" w:styleId="g-body">
    <w:name w:val="g-body"/>
    <w:basedOn w:val="Normal"/>
    <w:uiPriority w:val="99"/>
    <w:qFormat/>
    <w:rsid w:val="004C1082"/>
    <w:pPr>
      <w:spacing w:before="100" w:beforeAutospacing="1" w:after="100" w:afterAutospacing="1"/>
    </w:pPr>
    <w:rPr>
      <w:rFonts w:eastAsia="Times New Roman"/>
      <w:sz w:val="24"/>
    </w:rPr>
  </w:style>
  <w:style w:type="paragraph" w:customStyle="1" w:styleId="g-pstyle0">
    <w:name w:val="g-pstyle0"/>
    <w:basedOn w:val="Normal"/>
    <w:uiPriority w:val="99"/>
    <w:qFormat/>
    <w:rsid w:val="004C1082"/>
    <w:pPr>
      <w:spacing w:before="100" w:beforeAutospacing="1" w:after="100" w:afterAutospacing="1"/>
    </w:pPr>
    <w:rPr>
      <w:rFonts w:eastAsia="Times New Roman"/>
      <w:sz w:val="24"/>
    </w:rPr>
  </w:style>
  <w:style w:type="paragraph" w:customStyle="1" w:styleId="g-pstyle1">
    <w:name w:val="g-pstyle1"/>
    <w:basedOn w:val="Normal"/>
    <w:uiPriority w:val="99"/>
    <w:qFormat/>
    <w:rsid w:val="004C1082"/>
    <w:pPr>
      <w:spacing w:before="100" w:beforeAutospacing="1" w:after="100" w:afterAutospacing="1"/>
    </w:pPr>
    <w:rPr>
      <w:rFonts w:eastAsia="Times New Roman"/>
      <w:sz w:val="24"/>
    </w:rPr>
  </w:style>
  <w:style w:type="paragraph" w:customStyle="1" w:styleId="g-asset-hed">
    <w:name w:val="g-asset-hed"/>
    <w:basedOn w:val="Normal"/>
    <w:uiPriority w:val="99"/>
    <w:qFormat/>
    <w:rsid w:val="004C108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C1082"/>
    <w:pPr>
      <w:spacing w:before="100" w:beforeAutospacing="1" w:after="100" w:afterAutospacing="1"/>
    </w:pPr>
    <w:rPr>
      <w:rFonts w:ascii="Arial" w:hAnsi="Arial" w:cs="Arial"/>
      <w:sz w:val="24"/>
    </w:rPr>
  </w:style>
  <w:style w:type="paragraph" w:customStyle="1" w:styleId="style41">
    <w:name w:val="style4"/>
    <w:basedOn w:val="Normal"/>
    <w:uiPriority w:val="99"/>
    <w:qFormat/>
    <w:rsid w:val="004C1082"/>
    <w:pPr>
      <w:spacing w:before="100" w:beforeAutospacing="1" w:after="100" w:afterAutospacing="1"/>
    </w:pPr>
    <w:rPr>
      <w:rFonts w:cs="Arial"/>
      <w:sz w:val="24"/>
    </w:rPr>
  </w:style>
  <w:style w:type="paragraph" w:customStyle="1" w:styleId="speech">
    <w:name w:val="speech"/>
    <w:basedOn w:val="Normal"/>
    <w:uiPriority w:val="99"/>
    <w:qFormat/>
    <w:rsid w:val="004C1082"/>
    <w:pPr>
      <w:spacing w:before="100" w:beforeAutospacing="1" w:after="100" w:afterAutospacing="1"/>
    </w:pPr>
    <w:rPr>
      <w:rFonts w:cs="Arial"/>
      <w:sz w:val="24"/>
    </w:rPr>
  </w:style>
  <w:style w:type="character" w:customStyle="1" w:styleId="adtext0">
    <w:name w:val="adtext"/>
    <w:basedOn w:val="DefaultParagraphFont"/>
    <w:rsid w:val="004C1082"/>
  </w:style>
  <w:style w:type="character" w:customStyle="1" w:styleId="qu730rj69h">
    <w:name w:val="qu730rj69h"/>
    <w:basedOn w:val="DefaultParagraphFont"/>
    <w:rsid w:val="004C1082"/>
  </w:style>
  <w:style w:type="paragraph" w:customStyle="1" w:styleId="optext">
    <w:name w:val="optext"/>
    <w:basedOn w:val="Normal"/>
    <w:uiPriority w:val="99"/>
    <w:qFormat/>
    <w:rsid w:val="004C1082"/>
    <w:pPr>
      <w:spacing w:before="100" w:beforeAutospacing="1" w:after="100" w:afterAutospacing="1"/>
    </w:pPr>
    <w:rPr>
      <w:rFonts w:cs="Arial"/>
      <w:sz w:val="24"/>
    </w:rPr>
  </w:style>
  <w:style w:type="character" w:customStyle="1" w:styleId="lmy74qr12z">
    <w:name w:val="lmy74qr12z"/>
    <w:basedOn w:val="DefaultParagraphFont"/>
    <w:rsid w:val="004C1082"/>
  </w:style>
  <w:style w:type="character" w:customStyle="1" w:styleId="icr880">
    <w:name w:val="icr880"/>
    <w:basedOn w:val="DefaultParagraphFont"/>
    <w:rsid w:val="004C1082"/>
  </w:style>
  <w:style w:type="character" w:customStyle="1" w:styleId="hx23q54">
    <w:name w:val="hx23q54"/>
    <w:basedOn w:val="DefaultParagraphFont"/>
    <w:rsid w:val="004C1082"/>
  </w:style>
  <w:style w:type="character" w:customStyle="1" w:styleId="m-5348258726587825636gmail-style13ptbold">
    <w:name w:val="m_-5348258726587825636gmail-style13ptbold"/>
    <w:basedOn w:val="DefaultParagraphFont"/>
    <w:rsid w:val="004C1082"/>
  </w:style>
  <w:style w:type="character" w:customStyle="1" w:styleId="m-5348258726587825636gmail-styleunderline">
    <w:name w:val="m_-5348258726587825636gmail-styleunderline"/>
    <w:basedOn w:val="DefaultParagraphFont"/>
    <w:rsid w:val="004C1082"/>
  </w:style>
  <w:style w:type="paragraph" w:customStyle="1" w:styleId="useless">
    <w:name w:val="useless"/>
    <w:basedOn w:val="Normal"/>
    <w:uiPriority w:val="99"/>
    <w:qFormat/>
    <w:rsid w:val="004C1082"/>
    <w:rPr>
      <w:rFonts w:eastAsia="Times New Roman" w:cs="Arial"/>
      <w:sz w:val="12"/>
    </w:rPr>
  </w:style>
  <w:style w:type="character" w:customStyle="1" w:styleId="ALLCAPSChar">
    <w:name w:val="ALL CAPS Char"/>
    <w:basedOn w:val="DefaultParagraphFont"/>
    <w:link w:val="ALLCAPS"/>
    <w:rsid w:val="004C1082"/>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4C1082"/>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4C1082"/>
    <w:rPr>
      <w:rFonts w:ascii="Calibri" w:eastAsia="Times New Roman" w:hAnsi="Calibri" w:cs="Arial"/>
      <w:b/>
    </w:rPr>
  </w:style>
  <w:style w:type="character" w:customStyle="1" w:styleId="m489902567989944824gmail-style13ptbold">
    <w:name w:val="m_489902567989944824gmail-style13ptbold"/>
    <w:basedOn w:val="DefaultParagraphFont"/>
    <w:rsid w:val="004C1082"/>
  </w:style>
  <w:style w:type="character" w:customStyle="1" w:styleId="m489902567989944824gmail-styleunderline">
    <w:name w:val="m_489902567989944824gmail-styleunderline"/>
    <w:basedOn w:val="DefaultParagraphFont"/>
    <w:rsid w:val="004C1082"/>
  </w:style>
  <w:style w:type="character" w:customStyle="1" w:styleId="Mention3">
    <w:name w:val="Mention3"/>
    <w:basedOn w:val="DefaultParagraphFont"/>
    <w:uiPriority w:val="99"/>
    <w:semiHidden/>
    <w:unhideWhenUsed/>
    <w:rsid w:val="004C1082"/>
    <w:rPr>
      <w:color w:val="2B579A"/>
      <w:shd w:val="clear" w:color="auto" w:fill="E6E6E6"/>
    </w:rPr>
  </w:style>
  <w:style w:type="character" w:customStyle="1" w:styleId="m-5251091010484660064gmail-style13ptbold">
    <w:name w:val="m_-5251091010484660064gmail-style13ptbold"/>
    <w:basedOn w:val="DefaultParagraphFont"/>
    <w:rsid w:val="004C1082"/>
  </w:style>
  <w:style w:type="character" w:customStyle="1" w:styleId="m-5251091010484660064gmail-styleunderline">
    <w:name w:val="m_-5251091010484660064gmail-styleunderline"/>
    <w:basedOn w:val="DefaultParagraphFont"/>
    <w:rsid w:val="004C1082"/>
  </w:style>
  <w:style w:type="character" w:customStyle="1" w:styleId="tablecaption1">
    <w:name w:val="tablecaption"/>
    <w:basedOn w:val="DefaultParagraphFont"/>
    <w:rsid w:val="004C1082"/>
  </w:style>
  <w:style w:type="character" w:customStyle="1" w:styleId="StyleLatinHelvetica105ptBlack">
    <w:name w:val="Style (Latin) Helvetica 10.5 pt Black"/>
    <w:basedOn w:val="DefaultParagraphFont"/>
    <w:rsid w:val="004C1082"/>
    <w:rPr>
      <w:rFonts w:ascii="Times New Roman" w:hAnsi="Times New Roman"/>
      <w:color w:val="000000"/>
      <w:sz w:val="21"/>
    </w:rPr>
  </w:style>
  <w:style w:type="character" w:customStyle="1" w:styleId="m-413333960618644972gmail-style13ptbold">
    <w:name w:val="m_-413333960618644972gmail-style13ptbold"/>
    <w:basedOn w:val="DefaultParagraphFont"/>
    <w:rsid w:val="004C1082"/>
  </w:style>
  <w:style w:type="character" w:customStyle="1" w:styleId="m-413333960618644972gmail-styleunderline">
    <w:name w:val="m_-413333960618644972gmail-styleunderline"/>
    <w:basedOn w:val="DefaultParagraphFont"/>
    <w:rsid w:val="004C1082"/>
  </w:style>
  <w:style w:type="character" w:customStyle="1" w:styleId="m8314098763611656848gmail-stylestylebold12pt">
    <w:name w:val="m_8314098763611656848gmail-stylestylebold12pt"/>
    <w:basedOn w:val="DefaultParagraphFont"/>
    <w:rsid w:val="004C1082"/>
  </w:style>
  <w:style w:type="character" w:customStyle="1" w:styleId="m8314098763611656848gmail-styleboldunderline">
    <w:name w:val="m_8314098763611656848gmail-styleboldunderline"/>
    <w:basedOn w:val="DefaultParagraphFont"/>
    <w:rsid w:val="004C1082"/>
  </w:style>
  <w:style w:type="character" w:customStyle="1" w:styleId="tChar">
    <w:name w:val="t Char"/>
    <w:rsid w:val="004C1082"/>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4C1082"/>
    <w:rPr>
      <w:color w:val="2B579A"/>
      <w:shd w:val="clear" w:color="auto" w:fill="E6E6E6"/>
    </w:rPr>
  </w:style>
  <w:style w:type="character" w:customStyle="1" w:styleId="m-895152127622952443gmail-style13ptbold">
    <w:name w:val="m_-895152127622952443gmail-style13ptbold"/>
    <w:basedOn w:val="DefaultParagraphFont"/>
    <w:rsid w:val="004C1082"/>
  </w:style>
  <w:style w:type="character" w:customStyle="1" w:styleId="m4133802843404377303gmail-style13ptbold">
    <w:name w:val="m_4133802843404377303gmail-style13ptbold"/>
    <w:basedOn w:val="DefaultParagraphFont"/>
    <w:rsid w:val="004C1082"/>
  </w:style>
  <w:style w:type="character" w:customStyle="1" w:styleId="m4133802843404377303gmail-styleunderline">
    <w:name w:val="m_4133802843404377303gmail-styleunderline"/>
    <w:basedOn w:val="DefaultParagraphFont"/>
    <w:rsid w:val="004C1082"/>
  </w:style>
  <w:style w:type="character" w:customStyle="1" w:styleId="m1864609289044096952gmail-style13ptbold">
    <w:name w:val="m_1864609289044096952gmail-style13ptbold"/>
    <w:basedOn w:val="DefaultParagraphFont"/>
    <w:rsid w:val="004C1082"/>
  </w:style>
  <w:style w:type="character" w:customStyle="1" w:styleId="m-2434640214339110092gmail-style13ptbold">
    <w:name w:val="m_-2434640214339110092gmail-style13ptbold"/>
    <w:basedOn w:val="DefaultParagraphFont"/>
    <w:rsid w:val="004C1082"/>
  </w:style>
  <w:style w:type="character" w:customStyle="1" w:styleId="m-2434640214339110092gmail-styleunderline">
    <w:name w:val="m_-2434640214339110092gmail-styleunderline"/>
    <w:basedOn w:val="DefaultParagraphFont"/>
    <w:rsid w:val="004C1082"/>
  </w:style>
  <w:style w:type="character" w:customStyle="1" w:styleId="m-3350902899047358468gmail-styleunderline">
    <w:name w:val="m_-3350902899047358468gmail-styleunderline"/>
    <w:basedOn w:val="DefaultParagraphFont"/>
    <w:rsid w:val="004C1082"/>
  </w:style>
  <w:style w:type="paragraph" w:customStyle="1" w:styleId="Style5pt">
    <w:name w:val="Style 5 pt"/>
    <w:basedOn w:val="Normal"/>
    <w:link w:val="Style5ptChar"/>
    <w:rsid w:val="004C1082"/>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4C1082"/>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4C1082"/>
  </w:style>
  <w:style w:type="paragraph" w:customStyle="1" w:styleId="m462447500549623171gmail-msonormal">
    <w:name w:val="m_462447500549623171gmail-msonormal"/>
    <w:basedOn w:val="Normal"/>
    <w:uiPriority w:val="99"/>
    <w:rsid w:val="004C1082"/>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4C1082"/>
  </w:style>
  <w:style w:type="paragraph" w:customStyle="1" w:styleId="dek">
    <w:name w:val="dek"/>
    <w:basedOn w:val="Normal"/>
    <w:uiPriority w:val="99"/>
    <w:rsid w:val="004C1082"/>
    <w:pPr>
      <w:spacing w:before="100" w:beforeAutospacing="1" w:after="100" w:afterAutospacing="1"/>
    </w:pPr>
    <w:rPr>
      <w:rFonts w:eastAsia="Times New Roman"/>
      <w:sz w:val="24"/>
    </w:rPr>
  </w:style>
  <w:style w:type="character" w:customStyle="1" w:styleId="arttitle">
    <w:name w:val="art_title"/>
    <w:basedOn w:val="DefaultParagraphFont"/>
    <w:rsid w:val="004C1082"/>
  </w:style>
  <w:style w:type="character" w:customStyle="1" w:styleId="serialtitle">
    <w:name w:val="serial_title"/>
    <w:basedOn w:val="DefaultParagraphFont"/>
    <w:rsid w:val="004C1082"/>
  </w:style>
  <w:style w:type="character" w:customStyle="1" w:styleId="volumeissue">
    <w:name w:val="volume_issue"/>
    <w:basedOn w:val="DefaultParagraphFont"/>
    <w:rsid w:val="004C1082"/>
  </w:style>
  <w:style w:type="character" w:customStyle="1" w:styleId="pagerange">
    <w:name w:val="page_range"/>
    <w:basedOn w:val="DefaultParagraphFont"/>
    <w:rsid w:val="004C1082"/>
  </w:style>
  <w:style w:type="character" w:customStyle="1" w:styleId="doilink">
    <w:name w:val="doi_link"/>
    <w:basedOn w:val="DefaultParagraphFont"/>
    <w:rsid w:val="004C1082"/>
  </w:style>
  <w:style w:type="character" w:customStyle="1" w:styleId="headingnumber">
    <w:name w:val="headingnumber"/>
    <w:basedOn w:val="DefaultParagraphFont"/>
    <w:rsid w:val="004C1082"/>
  </w:style>
  <w:style w:type="character" w:customStyle="1" w:styleId="internalref">
    <w:name w:val="internalref"/>
    <w:basedOn w:val="DefaultParagraphFont"/>
    <w:rsid w:val="004C1082"/>
  </w:style>
  <w:style w:type="character" w:customStyle="1" w:styleId="articlepage-articlebody-firstletter">
    <w:name w:val="articlepage-articlebody-firstletter"/>
    <w:basedOn w:val="DefaultParagraphFont"/>
    <w:rsid w:val="004C1082"/>
  </w:style>
  <w:style w:type="character" w:customStyle="1" w:styleId="hubidentifier">
    <w:name w:val="hub_identifier"/>
    <w:basedOn w:val="DefaultParagraphFont"/>
    <w:rsid w:val="004C1082"/>
  </w:style>
  <w:style w:type="paragraph" w:customStyle="1" w:styleId="standardeinzug">
    <w:name w:val="standardeinzug"/>
    <w:basedOn w:val="Normal"/>
    <w:rsid w:val="004C1082"/>
    <w:pPr>
      <w:spacing w:before="100" w:beforeAutospacing="1" w:after="100" w:afterAutospacing="1"/>
    </w:pPr>
    <w:rPr>
      <w:rFonts w:eastAsia="Times New Roman"/>
      <w:sz w:val="24"/>
    </w:rPr>
  </w:style>
  <w:style w:type="paragraph" w:customStyle="1" w:styleId="aufzhlungnormal">
    <w:name w:val="aufzhlungnormal"/>
    <w:basedOn w:val="Normal"/>
    <w:rsid w:val="004C1082"/>
    <w:pPr>
      <w:spacing w:before="100" w:beforeAutospacing="1" w:after="100" w:afterAutospacing="1"/>
    </w:pPr>
    <w:rPr>
      <w:rFonts w:eastAsia="Times New Roman"/>
      <w:sz w:val="24"/>
    </w:rPr>
  </w:style>
  <w:style w:type="character" w:customStyle="1" w:styleId="auszeichnungkursiv">
    <w:name w:val="auszeichnungkursiv"/>
    <w:basedOn w:val="DefaultParagraphFont"/>
    <w:rsid w:val="004C1082"/>
  </w:style>
  <w:style w:type="paragraph" w:customStyle="1" w:styleId="entrefilet">
    <w:name w:val="entrefilet"/>
    <w:basedOn w:val="Normal"/>
    <w:rsid w:val="004C1082"/>
    <w:pPr>
      <w:spacing w:before="100" w:beforeAutospacing="1" w:after="100" w:afterAutospacing="1"/>
    </w:pPr>
    <w:rPr>
      <w:rFonts w:eastAsia="Times New Roman"/>
      <w:sz w:val="24"/>
    </w:rPr>
  </w:style>
  <w:style w:type="paragraph" w:customStyle="1" w:styleId="kapitelreferenzkopf">
    <w:name w:val="kapitelreferenzkopf"/>
    <w:basedOn w:val="Normal"/>
    <w:rsid w:val="004C1082"/>
    <w:pPr>
      <w:spacing w:before="100" w:beforeAutospacing="1" w:after="100" w:afterAutospacing="1"/>
    </w:pPr>
    <w:rPr>
      <w:rFonts w:eastAsia="Times New Roman"/>
      <w:sz w:val="24"/>
    </w:rPr>
  </w:style>
  <w:style w:type="paragraph" w:customStyle="1" w:styleId="tabberschrift">
    <w:name w:val="tabberschrift"/>
    <w:basedOn w:val="Normal"/>
    <w:rsid w:val="004C1082"/>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4C1082"/>
  </w:style>
  <w:style w:type="character" w:customStyle="1" w:styleId="m-268162420547309261gmail-stylestylebold12pt">
    <w:name w:val="m_-268162420547309261gmail-stylestylebold12pt"/>
    <w:basedOn w:val="DefaultParagraphFont"/>
    <w:rsid w:val="004C1082"/>
  </w:style>
  <w:style w:type="character" w:customStyle="1" w:styleId="m-268162420547309261gmail-styleboldunderline">
    <w:name w:val="m_-268162420547309261gmail-styleboldunderline"/>
    <w:basedOn w:val="DefaultParagraphFont"/>
    <w:rsid w:val="004C1082"/>
  </w:style>
  <w:style w:type="character" w:customStyle="1" w:styleId="m-5621139387307470627gmail-style13ptbold">
    <w:name w:val="m_-5621139387307470627gmail-style13ptbold"/>
    <w:basedOn w:val="DefaultParagraphFont"/>
    <w:rsid w:val="004C1082"/>
  </w:style>
  <w:style w:type="character" w:customStyle="1" w:styleId="m-5621139387307470627gmail-styleunderline">
    <w:name w:val="m_-5621139387307470627gmail-styleunderline"/>
    <w:basedOn w:val="DefaultParagraphFont"/>
    <w:rsid w:val="004C1082"/>
  </w:style>
  <w:style w:type="character" w:customStyle="1" w:styleId="m-4930835733434609408gmail-style13ptbold">
    <w:name w:val="m_-4930835733434609408gmail-style13ptbold"/>
    <w:basedOn w:val="DefaultParagraphFont"/>
    <w:rsid w:val="004C1082"/>
  </w:style>
  <w:style w:type="character" w:customStyle="1" w:styleId="m-4930835733434609408gmail-styleunderline">
    <w:name w:val="m_-4930835733434609408gmail-styleunderline"/>
    <w:basedOn w:val="DefaultParagraphFont"/>
    <w:rsid w:val="004C1082"/>
  </w:style>
  <w:style w:type="character" w:customStyle="1" w:styleId="m-2456650549122369157gmail-style13ptbold">
    <w:name w:val="m_-2456650549122369157gmail-style13ptbold"/>
    <w:basedOn w:val="DefaultParagraphFont"/>
    <w:rsid w:val="004C1082"/>
  </w:style>
  <w:style w:type="character" w:customStyle="1" w:styleId="m-2456650549122369157gmail-styleunderline">
    <w:name w:val="m_-2456650549122369157gmail-styleunderline"/>
    <w:basedOn w:val="DefaultParagraphFont"/>
    <w:rsid w:val="004C1082"/>
  </w:style>
  <w:style w:type="character" w:customStyle="1" w:styleId="mdash">
    <w:name w:val="mdash"/>
    <w:basedOn w:val="DefaultParagraphFont"/>
    <w:rsid w:val="004C1082"/>
  </w:style>
  <w:style w:type="character" w:customStyle="1" w:styleId="untext">
    <w:name w:val="untext"/>
    <w:basedOn w:val="DefaultParagraphFont"/>
    <w:rsid w:val="004C1082"/>
  </w:style>
  <w:style w:type="character" w:customStyle="1" w:styleId="css-1ly73wi">
    <w:name w:val="css-1ly73wi"/>
    <w:basedOn w:val="DefaultParagraphFont"/>
    <w:rsid w:val="004C1082"/>
  </w:style>
  <w:style w:type="paragraph" w:customStyle="1" w:styleId="e-navigation-primary-iteme-navigation-primary-item--first">
    <w:name w:val="e-navigation-primary-item&#10;     &#10;     &#10;     &#10;     e-navigation-primary-item--first"/>
    <w:basedOn w:val="Normal"/>
    <w:rsid w:val="004C1082"/>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4C1082"/>
  </w:style>
  <w:style w:type="paragraph" w:customStyle="1" w:styleId="e-navigation-primary-iteme-navigation-primary-item--current">
    <w:name w:val="e-navigation-primary-item&#10;     e-navigation-primary-item--current"/>
    <w:basedOn w:val="Normal"/>
    <w:rsid w:val="004C1082"/>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4C1082"/>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4C1082"/>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4C1082"/>
  </w:style>
  <w:style w:type="paragraph" w:customStyle="1" w:styleId="e-navigation-secondary-iteme-navigation-secondary-item--has-children">
    <w:name w:val="e-navigation-secondary-item&#10;     &#10;     e-navigation-secondary-item--has-children"/>
    <w:basedOn w:val="Normal"/>
    <w:rsid w:val="004C1082"/>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4C1082"/>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4C1082"/>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4C1082"/>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4C1082"/>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4C1082"/>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4C1082"/>
    <w:pPr>
      <w:spacing w:before="100" w:beforeAutospacing="1" w:after="100" w:afterAutospacing="1" w:line="240" w:lineRule="auto"/>
    </w:pPr>
    <w:rPr>
      <w:rFonts w:eastAsia="Times New Roman"/>
      <w:sz w:val="24"/>
    </w:rPr>
  </w:style>
  <w:style w:type="paragraph" w:customStyle="1" w:styleId="bylineauthor">
    <w:name w:val="byline__author"/>
    <w:basedOn w:val="Normal"/>
    <w:rsid w:val="004C1082"/>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4C1082"/>
  </w:style>
  <w:style w:type="character" w:customStyle="1" w:styleId="component-content">
    <w:name w:val="component-content"/>
    <w:basedOn w:val="DefaultParagraphFont"/>
    <w:rsid w:val="004C1082"/>
  </w:style>
  <w:style w:type="paragraph" w:customStyle="1" w:styleId="social-shareitem">
    <w:name w:val="social-share__item"/>
    <w:basedOn w:val="Normal"/>
    <w:rsid w:val="004C1082"/>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4C1082"/>
  </w:style>
  <w:style w:type="character" w:customStyle="1" w:styleId="lead-asset-caption">
    <w:name w:val="lead-asset-caption"/>
    <w:basedOn w:val="DefaultParagraphFont"/>
    <w:rsid w:val="004C1082"/>
  </w:style>
  <w:style w:type="character" w:customStyle="1" w:styleId="lead-asset-copyright">
    <w:name w:val="lead-asset-copyright"/>
    <w:basedOn w:val="DefaultParagraphFont"/>
    <w:rsid w:val="004C1082"/>
  </w:style>
  <w:style w:type="character" w:customStyle="1" w:styleId="lead-asset-copyright-label">
    <w:name w:val="lead-asset-copyright-label"/>
    <w:basedOn w:val="DefaultParagraphFont"/>
    <w:rsid w:val="004C1082"/>
  </w:style>
  <w:style w:type="character" w:customStyle="1" w:styleId="mfirst-letter">
    <w:name w:val="m_first-letter"/>
    <w:basedOn w:val="DefaultParagraphFont"/>
    <w:rsid w:val="004C1082"/>
  </w:style>
  <w:style w:type="paragraph" w:customStyle="1" w:styleId="list-of-tagsitem">
    <w:name w:val="list-of-tags__item"/>
    <w:basedOn w:val="Normal"/>
    <w:rsid w:val="004C1082"/>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4C1082"/>
  </w:style>
  <w:style w:type="paragraph" w:customStyle="1" w:styleId="social-followitem">
    <w:name w:val="social-follow__item"/>
    <w:basedOn w:val="Normal"/>
    <w:rsid w:val="004C1082"/>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4C1082"/>
  </w:style>
  <w:style w:type="paragraph" w:customStyle="1" w:styleId="recommended-articlesitem">
    <w:name w:val="recommended-articles__item"/>
    <w:basedOn w:val="Normal"/>
    <w:rsid w:val="004C1082"/>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4C1082"/>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4C1082"/>
  </w:style>
  <w:style w:type="character" w:customStyle="1" w:styleId="mmeta-propertydate-date">
    <w:name w:val="m_meta-property__date-date"/>
    <w:basedOn w:val="DefaultParagraphFont"/>
    <w:rsid w:val="004C1082"/>
  </w:style>
  <w:style w:type="character" w:customStyle="1" w:styleId="mmeta-propertydate-separator">
    <w:name w:val="m_meta-property__date-separator"/>
    <w:basedOn w:val="DefaultParagraphFont"/>
    <w:rsid w:val="004C1082"/>
  </w:style>
  <w:style w:type="character" w:customStyle="1" w:styleId="mmeta-propertydate-time">
    <w:name w:val="m_meta-property__date-time"/>
    <w:basedOn w:val="DefaultParagraphFont"/>
    <w:rsid w:val="004C1082"/>
  </w:style>
  <w:style w:type="character" w:customStyle="1" w:styleId="live-indicatortext">
    <w:name w:val="live-indicator__text"/>
    <w:basedOn w:val="DefaultParagraphFont"/>
    <w:rsid w:val="004C1082"/>
  </w:style>
  <w:style w:type="character" w:customStyle="1" w:styleId="sr-only">
    <w:name w:val="sr-only"/>
    <w:basedOn w:val="DefaultParagraphFont"/>
    <w:rsid w:val="004C1082"/>
  </w:style>
  <w:style w:type="character" w:customStyle="1" w:styleId="site-footerback-to-top-text">
    <w:name w:val="site-footer__back-to-top-text"/>
    <w:basedOn w:val="DefaultParagraphFont"/>
    <w:rsid w:val="004C1082"/>
  </w:style>
  <w:style w:type="character" w:customStyle="1" w:styleId="site-footersocial-description">
    <w:name w:val="site-footer__social-description"/>
    <w:basedOn w:val="DefaultParagraphFont"/>
    <w:rsid w:val="004C1082"/>
  </w:style>
  <w:style w:type="paragraph" w:customStyle="1" w:styleId="site-footersocial-item">
    <w:name w:val="site-footer__social-item"/>
    <w:basedOn w:val="Normal"/>
    <w:rsid w:val="004C1082"/>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4C1082"/>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4C1082"/>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4C1082"/>
  </w:style>
  <w:style w:type="character" w:customStyle="1" w:styleId="hgkelc">
    <w:name w:val="hgkelc"/>
    <w:basedOn w:val="DefaultParagraphFont"/>
    <w:rsid w:val="004C1082"/>
  </w:style>
  <w:style w:type="character" w:customStyle="1" w:styleId="TagsChar">
    <w:name w:val="Tags Char"/>
    <w:locked/>
    <w:rsid w:val="004C1082"/>
    <w:rPr>
      <w:b/>
    </w:rPr>
  </w:style>
  <w:style w:type="paragraph" w:customStyle="1" w:styleId="SmallText3">
    <w:name w:val="Small Text"/>
    <w:next w:val="Normal"/>
    <w:link w:val="SmallTextChar3"/>
    <w:qFormat/>
    <w:rsid w:val="004C1082"/>
    <w:rPr>
      <w:rFonts w:ascii="Arial Narrow" w:eastAsia="Times New Roman" w:hAnsi="Arial Narrow" w:cs="Times New Roman"/>
      <w:sz w:val="18"/>
    </w:rPr>
  </w:style>
  <w:style w:type="character" w:customStyle="1" w:styleId="SmallTextChar3">
    <w:name w:val="Small Text Char"/>
    <w:basedOn w:val="DefaultParagraphFont"/>
    <w:link w:val="SmallText3"/>
    <w:rsid w:val="004C1082"/>
    <w:rPr>
      <w:rFonts w:ascii="Arial Narrow" w:eastAsia="Times New Roman" w:hAnsi="Arial Narrow" w:cs="Times New Roman"/>
      <w:sz w:val="18"/>
    </w:rPr>
  </w:style>
  <w:style w:type="paragraph" w:customStyle="1" w:styleId="BlockHeading10">
    <w:name w:val="Block Heading1"/>
    <w:basedOn w:val="Normal"/>
    <w:next w:val="Normal"/>
    <w:uiPriority w:val="6"/>
    <w:qFormat/>
    <w:rsid w:val="004C1082"/>
    <w:pPr>
      <w:ind w:left="720"/>
      <w:outlineLvl w:val="0"/>
    </w:pPr>
    <w:rPr>
      <w:b/>
      <w:bCs/>
      <w:u w:val="single"/>
    </w:rPr>
  </w:style>
  <w:style w:type="character" w:customStyle="1" w:styleId="m-3219784662334730384gmail-style13ptbold">
    <w:name w:val="m_-3219784662334730384gmail-style13ptbold"/>
    <w:basedOn w:val="DefaultParagraphFont"/>
    <w:rsid w:val="004C1082"/>
  </w:style>
  <w:style w:type="character" w:customStyle="1" w:styleId="crosshead">
    <w:name w:val="crosshead"/>
    <w:basedOn w:val="DefaultParagraphFont"/>
    <w:rsid w:val="004C1082"/>
  </w:style>
  <w:style w:type="paragraph" w:customStyle="1" w:styleId="REALCARD">
    <w:name w:val="REAL CARD"/>
    <w:basedOn w:val="Normal"/>
    <w:link w:val="REALCARDChar"/>
    <w:qFormat/>
    <w:rsid w:val="004C1082"/>
    <w:pPr>
      <w:ind w:left="288" w:right="288"/>
    </w:pPr>
    <w:rPr>
      <w:sz w:val="16"/>
    </w:rPr>
  </w:style>
  <w:style w:type="character" w:customStyle="1" w:styleId="REALCARDChar">
    <w:name w:val="REAL CARD Char"/>
    <w:basedOn w:val="DefaultParagraphFont"/>
    <w:link w:val="REALCARD"/>
    <w:rsid w:val="004C1082"/>
    <w:rPr>
      <w:rFonts w:ascii="Calibri" w:hAnsi="Calibri"/>
      <w:sz w:val="16"/>
    </w:rPr>
  </w:style>
  <w:style w:type="character" w:customStyle="1" w:styleId="Underline5">
    <w:name w:val="Underline!!"/>
    <w:basedOn w:val="DefaultParagraphFont"/>
    <w:uiPriority w:val="1"/>
    <w:qFormat/>
    <w:rsid w:val="004C1082"/>
    <w:rPr>
      <w:b w:val="0"/>
      <w:bCs/>
      <w:sz w:val="20"/>
      <w:u w:val="single"/>
    </w:rPr>
  </w:style>
  <w:style w:type="character" w:customStyle="1" w:styleId="m3000812295800329957gmail-style13ptbold">
    <w:name w:val="m_3000812295800329957gmail-style13ptbold"/>
    <w:basedOn w:val="DefaultParagraphFont"/>
    <w:rsid w:val="004C1082"/>
  </w:style>
  <w:style w:type="character" w:customStyle="1" w:styleId="m3000812295800329957gmail-styleunderline">
    <w:name w:val="m_3000812295800329957gmail-styleunderline"/>
    <w:basedOn w:val="DefaultParagraphFont"/>
    <w:rsid w:val="004C1082"/>
  </w:style>
  <w:style w:type="character" w:customStyle="1" w:styleId="m-1980040478036286082gmail-styleunderline">
    <w:name w:val="m_-1980040478036286082gmail-styleunderline"/>
    <w:basedOn w:val="DefaultParagraphFont"/>
    <w:rsid w:val="004C1082"/>
  </w:style>
  <w:style w:type="character" w:customStyle="1" w:styleId="m-7861393314226884088gmail-style13ptbold">
    <w:name w:val="m_-7861393314226884088gmail-style13ptbold"/>
    <w:basedOn w:val="DefaultParagraphFont"/>
    <w:rsid w:val="004C1082"/>
  </w:style>
  <w:style w:type="character" w:customStyle="1" w:styleId="m-7861393314226884088gmail-styleunderline">
    <w:name w:val="m_-7861393314226884088gmail-styleunderline"/>
    <w:basedOn w:val="DefaultParagraphFont"/>
    <w:rsid w:val="004C1082"/>
  </w:style>
  <w:style w:type="character" w:customStyle="1" w:styleId="m9157140472398192259gmail-style13ptbold">
    <w:name w:val="m_9157140472398192259gmail-style13ptbold"/>
    <w:basedOn w:val="DefaultParagraphFont"/>
    <w:rsid w:val="004C1082"/>
  </w:style>
  <w:style w:type="character" w:customStyle="1" w:styleId="m9157140472398192259gmail-msohyperlink">
    <w:name w:val="m_9157140472398192259gmail-msohyperlink"/>
    <w:basedOn w:val="DefaultParagraphFont"/>
    <w:rsid w:val="004C1082"/>
  </w:style>
  <w:style w:type="character" w:customStyle="1" w:styleId="m9157140472398192259gmail-styleunderline">
    <w:name w:val="m_9157140472398192259gmail-styleunderline"/>
    <w:basedOn w:val="DefaultParagraphFont"/>
    <w:rsid w:val="004C1082"/>
  </w:style>
  <w:style w:type="character" w:customStyle="1" w:styleId="Heading1Char3">
    <w:name w:val="Heading 1 Char3"/>
    <w:basedOn w:val="DefaultParagraphFont"/>
    <w:rsid w:val="004C1082"/>
    <w:rPr>
      <w:rFonts w:ascii="Times New Roman" w:eastAsia="Malgun Gothic" w:hAnsi="Times New Roman" w:cs="Times New Roman"/>
      <w:b/>
      <w:sz w:val="24"/>
      <w:szCs w:val="24"/>
      <w:u w:val="single"/>
    </w:rPr>
  </w:style>
  <w:style w:type="character" w:customStyle="1" w:styleId="Heading1CharChar1">
    <w:name w:val="Heading 1 Char Char1"/>
    <w:rsid w:val="004C1082"/>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hi.ox.ac.uk/wp-content/uploads/Existential-Risks-2017-01-23.pdf" TargetMode="External"/><Relationship Id="rId18" Type="http://schemas.openxmlformats.org/officeDocument/2006/relationships/hyperlink" Target="http://www.wikiwand.com/en/Principle_of_explosion" TargetMode="External"/><Relationship Id="rId26" Type="http://schemas.openxmlformats.org/officeDocument/2006/relationships/hyperlink" Target="https://www.wikiwand.com/en/William_of_Soissons" TargetMode="External"/><Relationship Id="rId21" Type="http://schemas.openxmlformats.org/officeDocument/2006/relationships/hyperlink" Target="https://www.wikiwand.com/en/Classical_logic" TargetMode="External"/><Relationship Id="rId34" Type="http://schemas.openxmlformats.org/officeDocument/2006/relationships/hyperlink" Target="http://www.hughlafollette.com/papers/b-guide.htm" TargetMode="External"/><Relationship Id="rId7" Type="http://schemas.openxmlformats.org/officeDocument/2006/relationships/settings" Target="settings.xml"/><Relationship Id="rId12" Type="http://schemas.openxmlformats.org/officeDocument/2006/relationships/hyperlink" Target="http://www.tandfonline.com/doi/pdf/10.1080/00455091.2016.1278150?needAccess=true" TargetMode="External"/><Relationship Id="rId17" Type="http://schemas.openxmlformats.org/officeDocument/2006/relationships/hyperlink" Target="https://plato.stanford.edu/entries/epistemic-paradoxes/" TargetMode="External"/><Relationship Id="rId25" Type="http://schemas.openxmlformats.org/officeDocument/2006/relationships/hyperlink" Target="https://www.wikiwand.com/en/Principle_of_explosion" TargetMode="External"/><Relationship Id="rId33" Type="http://schemas.openxmlformats.org/officeDocument/2006/relationships/hyperlink" Target="http://www.hughlafollette.com/index.ht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o.stanford.edu/entries/simplicity/" TargetMode="External"/><Relationship Id="rId20" Type="http://schemas.openxmlformats.org/officeDocument/2006/relationships/hyperlink" Target="https://www.wikiwand.com/en/Pseudo-Scotus" TargetMode="External"/><Relationship Id="rId29" Type="http://schemas.openxmlformats.org/officeDocument/2006/relationships/hyperlink" Target="https://plato.stanford.edu/entries/qm-manyworl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24" Type="http://schemas.openxmlformats.org/officeDocument/2006/relationships/hyperlink" Target="https://www.wikiwand.com/en/Principle_of_explosion" TargetMode="External"/><Relationship Id="rId32" Type="http://schemas.openxmlformats.org/officeDocument/2006/relationships/hyperlink" Target="https://monoskop.org/images/4/41/Mouffe_Chantal_The_Democratic_Paradox_2000.pdf%202000"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ir.info/2018/12/23/peace-journalism-in-theory-and-practice/" TargetMode="External"/><Relationship Id="rId23" Type="http://schemas.openxmlformats.org/officeDocument/2006/relationships/hyperlink" Target="https://www.wikiwand.com/en/Principle_of_explosion" TargetMode="External"/><Relationship Id="rId28" Type="http://schemas.openxmlformats.org/officeDocument/2006/relationships/hyperlink" Target="https://www.technologyreview.com/2019/03/12/136684/a-quantum-experiment-suggests-theres-no-such-thing-as-objective-reality/" TargetMode="External"/><Relationship Id="rId36" Type="http://schemas.openxmlformats.org/officeDocument/2006/relationships/hyperlink" Target="https://www.washingtonpost.com/lifestyle/media/vaccine-misinformation-media/2021/03/05/fd01a0ba-7dbd-11eb-a976-c028a4215c78_story.html" TargetMode="Externa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en.wikipedia.org/wiki/Bonini%27s_parado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gener-online.de/journalcco/2006_2/pdf/mcgoldrick.pdf" TargetMode="External"/><Relationship Id="rId22" Type="http://schemas.openxmlformats.org/officeDocument/2006/relationships/hyperlink" Target="https://www.wikiwand.com/en/Intuitionistic_logic" TargetMode="External"/><Relationship Id="rId27" Type="http://schemas.openxmlformats.org/officeDocument/2006/relationships/hyperlink" Target="https://www.wikiwand.com/en/Principle_of_explosion" TargetMode="External"/><Relationship Id="rId30" Type="http://schemas.openxmlformats.org/officeDocument/2006/relationships/hyperlink" Target="https://web.stanford.edu/~bobonich/dictionary/dictionary.html" TargetMode="External"/><Relationship Id="rId35" Type="http://schemas.openxmlformats.org/officeDocument/2006/relationships/hyperlink" Target="https://ethics.journalism.wisc.edu/2017/03/27/engagement-and-pragmatic-objectivit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48</Pages>
  <Words>20126</Words>
  <Characters>106668</Characters>
  <Application>Microsoft Office Word</Application>
  <DocSecurity>0</DocSecurity>
  <Lines>1285</Lines>
  <Paragraphs>294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2022-03-10T16:55:00Z</dcterms:created>
  <dcterms:modified xsi:type="dcterms:W3CDTF">2022-03-12T20:13:00Z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