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E53BB" w14:textId="436A3B76" w:rsidR="005C051D" w:rsidRPr="00215B27" w:rsidRDefault="005C051D" w:rsidP="005C051D">
      <w:pPr>
        <w:pStyle w:val="Heading1"/>
        <w:rPr>
          <w:color w:val="000000" w:themeColor="text1"/>
        </w:rPr>
      </w:pPr>
      <w:r w:rsidRPr="00215B27">
        <w:rPr>
          <w:color w:val="000000" w:themeColor="text1"/>
        </w:rPr>
        <w:t>Framework</w:t>
      </w:r>
    </w:p>
    <w:p w14:paraId="42F713EA" w14:textId="089F683B" w:rsidR="00FB5F27" w:rsidRPr="005C051D" w:rsidRDefault="00FB5F27" w:rsidP="00FB5F27">
      <w:pPr>
        <w:pStyle w:val="Heading4"/>
        <w:rPr>
          <w:rFonts w:asciiTheme="majorHAnsi" w:hAnsiTheme="majorHAnsi" w:cstheme="majorHAnsi"/>
          <w:i/>
        </w:rPr>
      </w:pPr>
      <w:r w:rsidRPr="005C051D">
        <w:rPr>
          <w:rFonts w:asciiTheme="majorHAnsi" w:hAnsiTheme="majorHAnsi" w:cstheme="majorHAnsi"/>
        </w:rPr>
        <w:t xml:space="preserve">I negate the resolution </w:t>
      </w:r>
      <w:r w:rsidRPr="005C051D">
        <w:rPr>
          <w:rFonts w:asciiTheme="majorHAnsi" w:hAnsiTheme="majorHAnsi" w:cstheme="majorHAnsi"/>
          <w:i/>
        </w:rPr>
        <w:t>“Resolved: A just government ought to recognize an unconditional right of workers to strike.”</w:t>
      </w:r>
    </w:p>
    <w:p w14:paraId="1BC3C603" w14:textId="77777777" w:rsidR="00FB5F27" w:rsidRPr="005C051D" w:rsidRDefault="00FB5F27" w:rsidP="00FB5F27">
      <w:pPr>
        <w:rPr>
          <w:rFonts w:asciiTheme="majorHAnsi" w:hAnsiTheme="majorHAnsi" w:cstheme="majorHAnsi"/>
        </w:rPr>
      </w:pPr>
    </w:p>
    <w:p w14:paraId="409017F0" w14:textId="77777777" w:rsidR="00FB5F27" w:rsidRPr="005C051D" w:rsidRDefault="00FB5F27" w:rsidP="00FB5F27">
      <w:pPr>
        <w:pStyle w:val="Heading4"/>
        <w:rPr>
          <w:rFonts w:asciiTheme="majorHAnsi" w:hAnsiTheme="majorHAnsi" w:cstheme="majorHAnsi"/>
        </w:rPr>
      </w:pPr>
      <w:r w:rsidRPr="005C051D">
        <w:rPr>
          <w:rFonts w:asciiTheme="majorHAnsi" w:hAnsiTheme="majorHAnsi" w:cstheme="majorHAnsi"/>
        </w:rPr>
        <w:t>I value morality per the usage of the word ought in the resolution</w:t>
      </w:r>
    </w:p>
    <w:p w14:paraId="72F32A86" w14:textId="77777777" w:rsidR="00FB5F27" w:rsidRPr="005C051D" w:rsidRDefault="00FB5F27" w:rsidP="00FB5F27">
      <w:pPr>
        <w:spacing w:before="40" w:after="0" w:line="240" w:lineRule="auto"/>
        <w:outlineLvl w:val="3"/>
        <w:rPr>
          <w:rFonts w:asciiTheme="majorHAnsi" w:eastAsia="Times New Roman" w:hAnsiTheme="majorHAnsi" w:cstheme="majorHAnsi"/>
          <w:b/>
          <w:bCs/>
          <w:color w:val="000000"/>
          <w:sz w:val="26"/>
          <w:szCs w:val="26"/>
        </w:rPr>
      </w:pPr>
      <w:r w:rsidRPr="005C051D">
        <w:rPr>
          <w:rFonts w:asciiTheme="majorHAnsi" w:eastAsia="Times New Roman" w:hAnsiTheme="majorHAnsi" w:cstheme="majorHAnsi"/>
          <w:b/>
          <w:bCs/>
          <w:color w:val="000000"/>
          <w:sz w:val="26"/>
          <w:szCs w:val="26"/>
        </w:rPr>
        <w:t>Thus, the standard is maximizing expected wellbeing. </w:t>
      </w:r>
    </w:p>
    <w:p w14:paraId="75B35CCC" w14:textId="77777777" w:rsidR="00FB5F27" w:rsidRPr="005C051D" w:rsidRDefault="00FB5F27" w:rsidP="00FB5F27">
      <w:pPr>
        <w:rPr>
          <w:rFonts w:asciiTheme="majorHAnsi" w:hAnsiTheme="majorHAnsi" w:cstheme="majorHAnsi"/>
        </w:rPr>
      </w:pPr>
    </w:p>
    <w:p w14:paraId="7CFC03B4" w14:textId="77777777" w:rsidR="00FB5F27" w:rsidRPr="005C051D" w:rsidRDefault="00FB5F27" w:rsidP="00FB5F27">
      <w:pPr>
        <w:spacing w:before="40" w:after="0" w:line="240" w:lineRule="auto"/>
        <w:outlineLvl w:val="3"/>
        <w:rPr>
          <w:rFonts w:asciiTheme="majorHAnsi" w:eastAsia="Times New Roman" w:hAnsiTheme="majorHAnsi" w:cstheme="majorHAnsi"/>
          <w:b/>
          <w:bCs/>
          <w:sz w:val="24"/>
        </w:rPr>
      </w:pPr>
      <w:r w:rsidRPr="005C051D">
        <w:rPr>
          <w:rFonts w:asciiTheme="majorHAnsi" w:eastAsia="Times New Roman" w:hAnsiTheme="majorHAnsi" w:cstheme="majorHAnsi"/>
          <w:b/>
          <w:bCs/>
          <w:color w:val="000000"/>
          <w:sz w:val="26"/>
          <w:szCs w:val="26"/>
        </w:rPr>
        <w:t>Pleasure and pain are intrinsically valuable – they’re where we reach the end of the line in matters of value</w:t>
      </w:r>
    </w:p>
    <w:p w14:paraId="6B270B7F" w14:textId="77777777" w:rsidR="00FB5F27" w:rsidRPr="005C051D" w:rsidRDefault="00FB5F27" w:rsidP="00FB5F27">
      <w:pPr>
        <w:spacing w:line="240" w:lineRule="auto"/>
        <w:rPr>
          <w:rFonts w:asciiTheme="majorHAnsi" w:eastAsia="Times New Roman" w:hAnsiTheme="majorHAnsi" w:cstheme="majorHAnsi"/>
          <w:sz w:val="24"/>
        </w:rPr>
      </w:pPr>
      <w:r w:rsidRPr="005C051D">
        <w:rPr>
          <w:rFonts w:asciiTheme="majorHAnsi" w:eastAsia="Times New Roman" w:hAnsiTheme="majorHAnsi" w:cstheme="majorHAnsi"/>
          <w:b/>
          <w:bCs/>
          <w:color w:val="000000"/>
          <w:sz w:val="26"/>
          <w:szCs w:val="26"/>
        </w:rPr>
        <w:t>Moen 16</w:t>
      </w:r>
      <w:r w:rsidRPr="005C051D">
        <w:rPr>
          <w:rFonts w:asciiTheme="majorHAnsi" w:eastAsia="Times New Roman" w:hAnsiTheme="majorHAnsi" w:cstheme="majorHAnsi"/>
          <w:color w:val="000000"/>
        </w:rPr>
        <w:t xml:space="preserve"> [Ole Martin Moen, Research Fellow in Philosophy at University of Oslo “An Argument for Hedonism” Journal of Value Inquiry (Springer), 50 (2) 2016: 267–281]</w:t>
      </w:r>
    </w:p>
    <w:p w14:paraId="53F0F1C2" w14:textId="77777777" w:rsidR="00FB5F27" w:rsidRPr="005C051D" w:rsidRDefault="00FB5F27" w:rsidP="00FB5F27">
      <w:pPr>
        <w:spacing w:line="240" w:lineRule="auto"/>
        <w:rPr>
          <w:rFonts w:asciiTheme="majorHAnsi" w:eastAsia="Times New Roman" w:hAnsiTheme="majorHAnsi" w:cstheme="majorHAnsi"/>
          <w:color w:val="000000"/>
          <w:u w:val="single"/>
        </w:rPr>
      </w:pPr>
      <w:r w:rsidRPr="005C051D">
        <w:rPr>
          <w:rFonts w:asciiTheme="majorHAnsi" w:eastAsia="Times New Roman" w:hAnsiTheme="majorHAnsi" w:cstheme="majorHAnsi"/>
          <w:color w:val="000000"/>
          <w:sz w:val="16"/>
          <w:szCs w:val="16"/>
        </w:rPr>
        <w:t xml:space="preserve">Let us start by observing, empirically, that </w:t>
      </w:r>
      <w:r w:rsidRPr="005C051D">
        <w:rPr>
          <w:rFonts w:asciiTheme="majorHAnsi" w:eastAsia="Times New Roman" w:hAnsiTheme="majorHAnsi" w:cstheme="majorHAnsi"/>
          <w:color w:val="000000"/>
          <w:u w:val="single"/>
        </w:rPr>
        <w:t xml:space="preserve">a widely shared judgment about intrinsic value and disvalue is that </w:t>
      </w:r>
      <w:r w:rsidRPr="005C051D">
        <w:rPr>
          <w:rFonts w:asciiTheme="majorHAnsi" w:eastAsia="Times New Roman" w:hAnsiTheme="majorHAnsi" w:cstheme="majorHAnsi"/>
          <w:color w:val="000000"/>
          <w:u w:val="single"/>
          <w:shd w:val="clear" w:color="auto" w:fill="00FFFF"/>
        </w:rPr>
        <w:t xml:space="preserve">pleasure is intrinsically valuable and pain </w:t>
      </w:r>
      <w:r w:rsidRPr="005C051D">
        <w:rPr>
          <w:rFonts w:asciiTheme="majorHAnsi" w:eastAsia="Times New Roman" w:hAnsiTheme="majorHAnsi" w:cstheme="majorHAnsi"/>
          <w:color w:val="000000"/>
          <w:u w:val="single"/>
        </w:rPr>
        <w:t xml:space="preserve">is intrinsically </w:t>
      </w:r>
      <w:proofErr w:type="spellStart"/>
      <w:r w:rsidRPr="005C051D">
        <w:rPr>
          <w:rFonts w:asciiTheme="majorHAnsi" w:eastAsia="Times New Roman" w:hAnsiTheme="majorHAnsi" w:cstheme="majorHAnsi"/>
          <w:color w:val="000000"/>
          <w:u w:val="single"/>
          <w:shd w:val="clear" w:color="auto" w:fill="00FFFF"/>
        </w:rPr>
        <w:t>disvaluable</w:t>
      </w:r>
      <w:proofErr w:type="spellEnd"/>
      <w:r w:rsidRPr="005C051D">
        <w:rPr>
          <w:rFonts w:asciiTheme="majorHAnsi" w:eastAsia="Times New Roman" w:hAnsiTheme="majorHAnsi" w:cstheme="majorHAnsi"/>
          <w:color w:val="000000"/>
          <w:u w:val="single"/>
        </w:rPr>
        <w:t>.</w:t>
      </w:r>
      <w:r w:rsidRPr="005C051D">
        <w:rPr>
          <w:rFonts w:asciiTheme="majorHAnsi" w:eastAsia="Times New Roman" w:hAnsiTheme="majorHAnsi" w:cstheme="majorHAnsi"/>
          <w:color w:val="000000"/>
          <w:sz w:val="16"/>
          <w:szCs w:val="16"/>
        </w:rPr>
        <w:t xml:space="preserve"> </w:t>
      </w:r>
      <w:r w:rsidRPr="005C051D">
        <w:rPr>
          <w:rFonts w:asciiTheme="majorHAnsi" w:eastAsia="Times New Roman" w:hAnsiTheme="majorHAnsi" w:cstheme="majorHAnsi"/>
          <w:color w:val="000000"/>
          <w:u w:val="single"/>
        </w:rPr>
        <w:t>On virtually any proposed list of intrinsic values and disvalues (we will look at some of them below), pleasure is included among the intrinsic values and pain among the intrinsic disvalues.</w:t>
      </w:r>
      <w:r w:rsidRPr="005C051D">
        <w:rPr>
          <w:rFonts w:asciiTheme="majorHAnsi" w:eastAsia="Times New Roman" w:hAnsiTheme="majorHAnsi" w:cstheme="majorHAnsi"/>
          <w:color w:val="000000"/>
          <w:sz w:val="16"/>
          <w:szCs w:val="16"/>
        </w:rPr>
        <w:t xml:space="preserve"> This inclusion makes intuitive sense, moreover, for </w:t>
      </w:r>
      <w:r w:rsidRPr="005C051D">
        <w:rPr>
          <w:rFonts w:asciiTheme="majorHAnsi" w:eastAsia="Times New Roman" w:hAnsiTheme="majorHAnsi" w:cstheme="majorHAnsi"/>
          <w:color w:val="000000"/>
          <w:u w:val="single"/>
          <w:shd w:val="clear" w:color="auto" w:fill="00FFFF"/>
        </w:rPr>
        <w:t>there is something undeniably good about</w:t>
      </w:r>
      <w:r w:rsidRPr="005C051D">
        <w:rPr>
          <w:rFonts w:asciiTheme="majorHAnsi" w:eastAsia="Times New Roman" w:hAnsiTheme="majorHAnsi" w:cstheme="majorHAnsi"/>
          <w:color w:val="000000"/>
          <w:u w:val="single"/>
        </w:rPr>
        <w:t xml:space="preserve"> the way </w:t>
      </w:r>
      <w:r w:rsidRPr="005C051D">
        <w:rPr>
          <w:rFonts w:asciiTheme="majorHAnsi" w:eastAsia="Times New Roman" w:hAnsiTheme="majorHAnsi" w:cstheme="majorHAnsi"/>
          <w:color w:val="000000"/>
          <w:u w:val="single"/>
          <w:shd w:val="clear" w:color="auto" w:fill="00FFFF"/>
        </w:rPr>
        <w:t>pleasure</w:t>
      </w:r>
      <w:r w:rsidRPr="005C051D">
        <w:rPr>
          <w:rFonts w:asciiTheme="majorHAnsi" w:eastAsia="Times New Roman" w:hAnsiTheme="majorHAnsi" w:cstheme="majorHAnsi"/>
          <w:color w:val="000000"/>
          <w:u w:val="single"/>
        </w:rPr>
        <w:t xml:space="preserve"> feels </w:t>
      </w:r>
      <w:r w:rsidRPr="005C051D">
        <w:rPr>
          <w:rFonts w:asciiTheme="majorHAnsi" w:eastAsia="Times New Roman" w:hAnsiTheme="majorHAnsi" w:cstheme="majorHAnsi"/>
          <w:color w:val="000000"/>
          <w:u w:val="single"/>
          <w:shd w:val="clear" w:color="auto" w:fill="00FFFF"/>
        </w:rPr>
        <w:t xml:space="preserve">and </w:t>
      </w:r>
      <w:r w:rsidRPr="005C051D">
        <w:rPr>
          <w:rFonts w:asciiTheme="majorHAnsi" w:eastAsia="Times New Roman" w:hAnsiTheme="majorHAnsi" w:cstheme="majorHAnsi"/>
          <w:color w:val="000000"/>
          <w:u w:val="single"/>
        </w:rPr>
        <w:t xml:space="preserve">something undeniably </w:t>
      </w:r>
      <w:r w:rsidRPr="005C051D">
        <w:rPr>
          <w:rFonts w:asciiTheme="majorHAnsi" w:eastAsia="Times New Roman" w:hAnsiTheme="majorHAnsi" w:cstheme="majorHAnsi"/>
          <w:color w:val="000000"/>
          <w:u w:val="single"/>
          <w:shd w:val="clear" w:color="auto" w:fill="00FFFF"/>
        </w:rPr>
        <w:t>bad about</w:t>
      </w:r>
      <w:r w:rsidRPr="005C051D">
        <w:rPr>
          <w:rFonts w:asciiTheme="majorHAnsi" w:eastAsia="Times New Roman" w:hAnsiTheme="majorHAnsi" w:cstheme="majorHAnsi"/>
          <w:color w:val="000000"/>
          <w:u w:val="single"/>
        </w:rPr>
        <w:t xml:space="preserve"> the way </w:t>
      </w:r>
      <w:r w:rsidRPr="005C051D">
        <w:rPr>
          <w:rFonts w:asciiTheme="majorHAnsi" w:eastAsia="Times New Roman" w:hAnsiTheme="majorHAnsi" w:cstheme="majorHAnsi"/>
          <w:color w:val="000000"/>
          <w:u w:val="single"/>
          <w:shd w:val="clear" w:color="auto" w:fill="00FFFF"/>
        </w:rPr>
        <w:t>pain</w:t>
      </w:r>
      <w:r w:rsidRPr="005C051D">
        <w:rPr>
          <w:rFonts w:asciiTheme="majorHAnsi" w:eastAsia="Times New Roman" w:hAnsiTheme="majorHAnsi" w:cstheme="majorHAnsi"/>
          <w:color w:val="000000"/>
          <w:u w:val="single"/>
        </w:rPr>
        <w:t xml:space="preserve"> feels, and neither the goodness of pleasure nor the badness of pain seems to be exhausted by the further effects that these experiences might have.</w:t>
      </w:r>
      <w:r w:rsidRPr="005C051D">
        <w:rPr>
          <w:rFonts w:asciiTheme="majorHAnsi" w:eastAsia="Times New Roman" w:hAnsiTheme="majorHAnsi" w:cstheme="majorHAnsi"/>
          <w:color w:val="000000"/>
          <w:sz w:val="16"/>
          <w:szCs w:val="16"/>
        </w:rPr>
        <w:t xml:space="preserve"> “Pleasure” and “pain” are here understood inclusively, as encompassing anything hedonically positive and anything hedonically negative.2 </w:t>
      </w:r>
      <w:r w:rsidRPr="005C051D">
        <w:rPr>
          <w:rFonts w:asciiTheme="majorHAnsi" w:eastAsia="Times New Roman" w:hAnsiTheme="majorHAnsi" w:cstheme="majorHAnsi"/>
          <w:color w:val="000000"/>
          <w:u w:val="single"/>
        </w:rPr>
        <w:t xml:space="preserve">The special </w:t>
      </w:r>
      <w:r w:rsidRPr="005C051D">
        <w:rPr>
          <w:rFonts w:asciiTheme="majorHAnsi" w:eastAsia="Times New Roman" w:hAnsiTheme="majorHAnsi" w:cstheme="majorHAnsi"/>
          <w:color w:val="000000"/>
          <w:u w:val="single"/>
          <w:shd w:val="clear" w:color="auto" w:fill="00FFFF"/>
        </w:rPr>
        <w:t>value statuses of pleasure and pain are manifested in how we treat</w:t>
      </w:r>
      <w:r w:rsidRPr="005C051D">
        <w:rPr>
          <w:rFonts w:asciiTheme="majorHAnsi" w:eastAsia="Times New Roman" w:hAnsiTheme="majorHAnsi" w:cstheme="majorHAnsi"/>
          <w:color w:val="000000"/>
          <w:u w:val="single"/>
        </w:rPr>
        <w:t xml:space="preserve"> these </w:t>
      </w:r>
      <w:r w:rsidRPr="005C051D">
        <w:rPr>
          <w:rFonts w:asciiTheme="majorHAnsi" w:eastAsia="Times New Roman" w:hAnsiTheme="majorHAnsi" w:cstheme="majorHAnsi"/>
          <w:color w:val="000000"/>
          <w:u w:val="single"/>
          <w:shd w:val="clear" w:color="auto" w:fill="00FFFF"/>
        </w:rPr>
        <w:t>experiences in</w:t>
      </w:r>
      <w:r w:rsidRPr="005C051D">
        <w:rPr>
          <w:rFonts w:asciiTheme="majorHAnsi" w:eastAsia="Times New Roman" w:hAnsiTheme="majorHAnsi" w:cstheme="majorHAnsi"/>
          <w:color w:val="000000"/>
          <w:u w:val="single"/>
        </w:rPr>
        <w:t xml:space="preserve"> our </w:t>
      </w:r>
      <w:r w:rsidRPr="005C051D">
        <w:rPr>
          <w:rFonts w:asciiTheme="majorHAnsi" w:eastAsia="Times New Roman" w:hAnsiTheme="majorHAnsi" w:cstheme="majorHAnsi"/>
          <w:color w:val="000000"/>
          <w:u w:val="single"/>
          <w:shd w:val="clear" w:color="auto" w:fill="00FFFF"/>
        </w:rPr>
        <w:t>everyday reasoning</w:t>
      </w:r>
      <w:r w:rsidRPr="005C051D">
        <w:rPr>
          <w:rFonts w:asciiTheme="majorHAnsi" w:eastAsia="Times New Roman" w:hAnsiTheme="majorHAnsi" w:cstheme="majorHAnsi"/>
          <w:color w:val="000000"/>
          <w:u w:val="single"/>
        </w:rPr>
        <w:t xml:space="preserve"> about values.</w:t>
      </w:r>
      <w:r w:rsidRPr="005C051D">
        <w:rPr>
          <w:rFonts w:asciiTheme="majorHAnsi" w:eastAsia="Times New Roman" w:hAnsiTheme="majorHAnsi" w:cstheme="majorHAnsi"/>
          <w:color w:val="000000"/>
          <w:sz w:val="16"/>
          <w:szCs w:val="16"/>
        </w:rPr>
        <w:t xml:space="preserve"> If you tell me that you are heading for the convenience store, </w:t>
      </w:r>
      <w:r w:rsidRPr="005C051D">
        <w:rPr>
          <w:rFonts w:asciiTheme="majorHAnsi" w:eastAsia="Times New Roman" w:hAnsiTheme="majorHAnsi" w:cstheme="majorHAnsi"/>
          <w:color w:val="000000"/>
          <w:u w:val="single"/>
        </w:rPr>
        <w:t>I might ask: “What for?” This is a reasonable question, for when you go to the convenience store you usually do so</w:t>
      </w:r>
      <w:r w:rsidRPr="005C051D">
        <w:rPr>
          <w:rFonts w:asciiTheme="majorHAnsi" w:eastAsia="Times New Roman" w:hAnsiTheme="majorHAnsi" w:cstheme="majorHAnsi"/>
          <w:color w:val="000000"/>
          <w:sz w:val="16"/>
          <w:szCs w:val="16"/>
        </w:rPr>
        <w:t xml:space="preserve">, not merely for the sake of going to the convenience store, but </w:t>
      </w:r>
      <w:r w:rsidRPr="005C051D">
        <w:rPr>
          <w:rFonts w:asciiTheme="majorHAnsi" w:eastAsia="Times New Roman" w:hAnsiTheme="majorHAnsi" w:cstheme="majorHAnsi"/>
          <w:color w:val="000000"/>
          <w:u w:val="single"/>
        </w:rPr>
        <w:t>for the sake of achieving something further that you deem to be valuable.</w:t>
      </w:r>
      <w:r w:rsidRPr="005C051D">
        <w:rPr>
          <w:rFonts w:asciiTheme="majorHAnsi" w:eastAsia="Times New Roman" w:hAnsiTheme="majorHAnsi" w:cstheme="majorHAnsi"/>
          <w:color w:val="000000"/>
          <w:sz w:val="16"/>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5C051D">
        <w:rPr>
          <w:rFonts w:asciiTheme="majorHAnsi" w:eastAsia="Times New Roman" w:hAnsiTheme="majorHAnsi" w:cstheme="majorHAnsi"/>
          <w:color w:val="000000"/>
          <w:u w:val="single"/>
        </w:rPr>
        <w:t xml:space="preserve">If I then proceed by asking “But what is the pleasure of drinking the soda good for?” the discussion is likely to reach an awkward end. The reason is that the </w:t>
      </w:r>
      <w:r w:rsidRPr="005C051D">
        <w:rPr>
          <w:rFonts w:asciiTheme="majorHAnsi" w:eastAsia="Times New Roman" w:hAnsiTheme="majorHAnsi" w:cstheme="majorHAnsi"/>
          <w:color w:val="000000"/>
          <w:u w:val="single"/>
          <w:shd w:val="clear" w:color="auto" w:fill="00FFFF"/>
        </w:rPr>
        <w:t>pleasure is not good for anything further</w:t>
      </w:r>
      <w:r w:rsidRPr="005C051D">
        <w:rPr>
          <w:rFonts w:asciiTheme="majorHAnsi" w:eastAsia="Times New Roman" w:hAnsiTheme="majorHAnsi" w:cstheme="majorHAnsi"/>
          <w:color w:val="000000"/>
          <w:u w:val="single"/>
        </w:rPr>
        <w:t>; it is simply that for which going to the convenience store and buying the soda is good.</w:t>
      </w:r>
      <w:r w:rsidRPr="005C051D">
        <w:rPr>
          <w:rFonts w:asciiTheme="majorHAnsi" w:eastAsia="Times New Roman" w:hAnsiTheme="majorHAnsi" w:cstheme="majorHAnsi"/>
          <w:color w:val="000000"/>
          <w:sz w:val="16"/>
          <w:szCs w:val="16"/>
        </w:rPr>
        <w:t>3 As Aristotle observes</w:t>
      </w:r>
      <w:r w:rsidRPr="005C051D">
        <w:rPr>
          <w:rFonts w:asciiTheme="majorHAnsi" w:eastAsia="Times New Roman" w:hAnsiTheme="majorHAnsi" w:cstheme="majorHAnsi"/>
          <w:color w:val="000000"/>
          <w:u w:val="single"/>
        </w:rPr>
        <w:t>: “We never ask [a man] what his end is in being pleased, because we assume that pleasure is choice worthy in itself.</w:t>
      </w:r>
      <w:r w:rsidRPr="005C051D">
        <w:rPr>
          <w:rFonts w:asciiTheme="majorHAnsi" w:eastAsia="Times New Roman" w:hAnsiTheme="majorHAnsi" w:cstheme="majorHAnsi"/>
          <w:color w:val="000000"/>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5C051D">
        <w:rPr>
          <w:rFonts w:asciiTheme="majorHAnsi" w:eastAsia="Times New Roman" w:hAnsiTheme="majorHAnsi" w:cstheme="majorHAnsi"/>
          <w:color w:val="000000"/>
          <w:u w:val="single"/>
        </w:rPr>
        <w:t>pleasure and pain are both places where we reach the end of the line in matters of value. </w:t>
      </w:r>
    </w:p>
    <w:p w14:paraId="5D778B99" w14:textId="77777777" w:rsidR="00FB5F27" w:rsidRPr="005C051D" w:rsidRDefault="00FB5F27" w:rsidP="00FB5F27">
      <w:pPr>
        <w:spacing w:line="240" w:lineRule="auto"/>
        <w:rPr>
          <w:rFonts w:asciiTheme="majorHAnsi" w:eastAsia="Times New Roman" w:hAnsiTheme="majorHAnsi" w:cstheme="majorHAnsi"/>
          <w:color w:val="000000"/>
          <w:u w:val="single"/>
        </w:rPr>
      </w:pPr>
    </w:p>
    <w:p w14:paraId="4E334A8B" w14:textId="1B57F347" w:rsidR="00FB5F27" w:rsidRDefault="00FB5F27" w:rsidP="00FB5F27">
      <w:pPr>
        <w:pStyle w:val="Heading4"/>
        <w:rPr>
          <w:rFonts w:asciiTheme="majorHAnsi" w:eastAsia="Times New Roman" w:hAnsiTheme="majorHAnsi" w:cstheme="majorHAnsi"/>
          <w:color w:val="000000"/>
        </w:rPr>
      </w:pPr>
      <w:r w:rsidRPr="005C051D">
        <w:rPr>
          <w:rFonts w:asciiTheme="majorHAnsi" w:hAnsiTheme="majorHAnsi" w:cstheme="majorHAnsi"/>
        </w:rPr>
        <w:t>Prefer additionally --</w:t>
      </w:r>
      <w:r w:rsidRPr="005C051D">
        <w:rPr>
          <w:rFonts w:asciiTheme="majorHAnsi" w:eastAsia="Times New Roman" w:hAnsiTheme="majorHAnsi" w:cstheme="majorHAnsi"/>
          <w:color w:val="000000"/>
        </w:rPr>
        <w:t xml:space="preserve"> Governments have to use util</w:t>
      </w:r>
      <w:r w:rsidR="005C051D">
        <w:rPr>
          <w:rFonts w:asciiTheme="majorHAnsi" w:eastAsia="Times New Roman" w:hAnsiTheme="majorHAnsi" w:cstheme="majorHAnsi"/>
          <w:color w:val="000000"/>
        </w:rPr>
        <w:t>itarianism</w:t>
      </w:r>
      <w:r w:rsidRPr="005C051D">
        <w:rPr>
          <w:rFonts w:asciiTheme="majorHAnsi" w:eastAsia="Times New Roman" w:hAnsiTheme="majorHAnsi" w:cstheme="majorHAnsi"/>
          <w:color w:val="000000"/>
        </w:rPr>
        <w:t xml:space="preserve"> since collective actions necessarily benefit some people while hurting others </w:t>
      </w:r>
      <w:r w:rsidR="005C051D" w:rsidRPr="005C051D">
        <w:rPr>
          <w:rFonts w:asciiTheme="majorHAnsi" w:eastAsia="Times New Roman" w:hAnsiTheme="majorHAnsi" w:cstheme="majorHAnsi"/>
          <w:color w:val="000000"/>
        </w:rPr>
        <w:t>either due to resource tradeoffs or due to scope</w:t>
      </w:r>
      <w:r w:rsidRPr="005C051D">
        <w:rPr>
          <w:rFonts w:asciiTheme="majorHAnsi" w:eastAsia="Times New Roman" w:hAnsiTheme="majorHAnsi" w:cstheme="majorHAnsi"/>
          <w:color w:val="000000"/>
        </w:rPr>
        <w:t xml:space="preserve"> of effect.</w:t>
      </w:r>
    </w:p>
    <w:p w14:paraId="364F7064" w14:textId="1F00C2C8" w:rsidR="00E42E4C" w:rsidRPr="005C051D" w:rsidRDefault="005C051D" w:rsidP="005C051D">
      <w:pPr>
        <w:pStyle w:val="Heading1"/>
      </w:pPr>
      <w:r>
        <w:t>Case</w:t>
      </w:r>
    </w:p>
    <w:p w14:paraId="799FF3FA" w14:textId="58B0D283" w:rsidR="003F5A90" w:rsidRPr="005C051D" w:rsidRDefault="003F5A90" w:rsidP="00AB428C">
      <w:pPr>
        <w:pStyle w:val="Heading2"/>
        <w:rPr>
          <w:rFonts w:asciiTheme="majorHAnsi" w:hAnsiTheme="majorHAnsi" w:cstheme="majorHAnsi"/>
        </w:rPr>
      </w:pPr>
      <w:r w:rsidRPr="005C051D">
        <w:rPr>
          <w:rFonts w:asciiTheme="majorHAnsi" w:hAnsiTheme="majorHAnsi" w:cstheme="majorHAnsi"/>
        </w:rPr>
        <w:t xml:space="preserve">Contention </w:t>
      </w:r>
      <w:r w:rsidR="005C051D">
        <w:rPr>
          <w:rFonts w:asciiTheme="majorHAnsi" w:hAnsiTheme="majorHAnsi" w:cstheme="majorHAnsi"/>
        </w:rPr>
        <w:t>1: Economy</w:t>
      </w:r>
    </w:p>
    <w:p w14:paraId="2B93B9BE" w14:textId="576EC635" w:rsidR="003F5A90" w:rsidRPr="005C051D" w:rsidRDefault="005C051D" w:rsidP="00A22148">
      <w:pPr>
        <w:pStyle w:val="Heading3"/>
        <w:rPr>
          <w:rFonts w:asciiTheme="majorHAnsi" w:hAnsiTheme="majorHAnsi" w:cstheme="majorHAnsi"/>
        </w:rPr>
      </w:pPr>
      <w:r>
        <w:rPr>
          <w:rFonts w:asciiTheme="majorHAnsi" w:hAnsiTheme="majorHAnsi" w:cstheme="majorHAnsi"/>
        </w:rPr>
        <w:t>Subpoint A: Terrorism</w:t>
      </w:r>
    </w:p>
    <w:p w14:paraId="2EE7DBE4" w14:textId="77777777" w:rsidR="003F5A90" w:rsidRPr="005C051D" w:rsidRDefault="003F5A90" w:rsidP="003F5A90">
      <w:pPr>
        <w:pStyle w:val="Heading4"/>
        <w:rPr>
          <w:rFonts w:asciiTheme="majorHAnsi" w:hAnsiTheme="majorHAnsi" w:cstheme="majorHAnsi"/>
        </w:rPr>
      </w:pPr>
      <w:r w:rsidRPr="005C051D">
        <w:rPr>
          <w:rFonts w:asciiTheme="majorHAnsi" w:hAnsiTheme="majorHAnsi" w:cstheme="majorHAnsi"/>
        </w:rPr>
        <w:t xml:space="preserve">Increased strikes send a </w:t>
      </w:r>
      <w:r w:rsidRPr="005C051D">
        <w:rPr>
          <w:rFonts w:asciiTheme="majorHAnsi" w:hAnsiTheme="majorHAnsi" w:cstheme="majorHAnsi"/>
          <w:u w:val="single"/>
        </w:rPr>
        <w:t>clear signal to terrorists</w:t>
      </w:r>
      <w:r w:rsidRPr="005C051D">
        <w:rPr>
          <w:rFonts w:asciiTheme="majorHAnsi" w:hAnsiTheme="majorHAnsi" w:cstheme="majorHAnsi"/>
        </w:rPr>
        <w:t xml:space="preserve"> that critical US infrastructure is </w:t>
      </w:r>
      <w:r w:rsidRPr="005C051D">
        <w:rPr>
          <w:rFonts w:asciiTheme="majorHAnsi" w:hAnsiTheme="majorHAnsi" w:cstheme="majorHAnsi"/>
          <w:u w:val="single"/>
        </w:rPr>
        <w:t>vulnerable</w:t>
      </w:r>
      <w:r w:rsidRPr="005C051D">
        <w:rPr>
          <w:rFonts w:asciiTheme="majorHAnsi" w:hAnsiTheme="majorHAnsi" w:cstheme="majorHAnsi"/>
        </w:rPr>
        <w:t xml:space="preserve"> by </w:t>
      </w:r>
      <w:r w:rsidRPr="005C051D">
        <w:rPr>
          <w:rFonts w:asciiTheme="majorHAnsi" w:hAnsiTheme="majorHAnsi" w:cstheme="majorHAnsi"/>
          <w:u w:val="single"/>
        </w:rPr>
        <w:t>weakening organizations</w:t>
      </w:r>
      <w:r w:rsidRPr="005C051D">
        <w:rPr>
          <w:rFonts w:asciiTheme="majorHAnsi" w:hAnsiTheme="majorHAnsi" w:cstheme="majorHAnsi"/>
        </w:rPr>
        <w:t>.</w:t>
      </w:r>
    </w:p>
    <w:p w14:paraId="0FEB8D60" w14:textId="77777777" w:rsidR="003F5A90" w:rsidRPr="005C051D" w:rsidRDefault="003F5A90" w:rsidP="003F5A90">
      <w:pPr>
        <w:rPr>
          <w:rFonts w:asciiTheme="majorHAnsi" w:hAnsiTheme="majorHAnsi" w:cstheme="majorHAnsi"/>
        </w:rPr>
      </w:pPr>
      <w:r w:rsidRPr="005C051D">
        <w:rPr>
          <w:rStyle w:val="Style13ptBold"/>
          <w:rFonts w:asciiTheme="majorHAnsi" w:hAnsiTheme="majorHAnsi" w:cstheme="majorHAnsi"/>
        </w:rPr>
        <w:t>Davies 6</w:t>
      </w:r>
      <w:r w:rsidRPr="005C051D">
        <w:rPr>
          <w:rFonts w:asciiTheme="majorHAnsi" w:hAnsiTheme="majorHAnsi" w:cstheme="majorHAnsi"/>
        </w:rPr>
        <w:t xml:space="preserve"> [Ross; George Mason University - Antonin Scalia Law School, Faculty, The Green Bag; “Strike Season: Protecting Labor-Management Conflict in the Age of Terror,” SSRN; 4/12/06; </w:t>
      </w:r>
      <w:hyperlink r:id="rId9" w:history="1">
        <w:r w:rsidRPr="005C051D">
          <w:rPr>
            <w:rStyle w:val="Hyperlink"/>
            <w:rFonts w:asciiTheme="majorHAnsi" w:hAnsiTheme="majorHAnsi" w:cstheme="majorHAnsi"/>
          </w:rPr>
          <w:t>https://papers.ssrn.com/sol3/papers.cfm?abstract_id=896185</w:t>
        </w:r>
      </w:hyperlink>
      <w:r w:rsidRPr="005C051D">
        <w:rPr>
          <w:rFonts w:asciiTheme="majorHAnsi" w:hAnsiTheme="majorHAnsi" w:cstheme="majorHAnsi"/>
        </w:rPr>
        <w:t>] Justin</w:t>
      </w:r>
    </w:p>
    <w:p w14:paraId="5A9B63A8" w14:textId="77777777" w:rsidR="003F5A90" w:rsidRPr="005C051D" w:rsidRDefault="003F5A90" w:rsidP="003F5A90">
      <w:pPr>
        <w:rPr>
          <w:rFonts w:asciiTheme="majorHAnsi" w:hAnsiTheme="majorHAnsi" w:cstheme="majorHAnsi"/>
          <w:sz w:val="16"/>
        </w:rPr>
      </w:pPr>
      <w:r w:rsidRPr="005C051D">
        <w:rPr>
          <w:rFonts w:asciiTheme="majorHAnsi" w:hAnsiTheme="majorHAnsi" w:cstheme="majorHAnsi"/>
          <w:highlight w:val="green"/>
          <w:u w:val="single"/>
        </w:rPr>
        <w:t>Strikes</w:t>
      </w:r>
      <w:r w:rsidRPr="005C051D">
        <w:rPr>
          <w:rFonts w:asciiTheme="majorHAnsi" w:hAnsiTheme="majorHAnsi" w:cstheme="majorHAnsi"/>
          <w:sz w:val="16"/>
        </w:rPr>
        <w:t xml:space="preserve"> (and, to a lesser extent, lockouts) are painful but necessary parts of private-sector American labor-management relations. Even if they weren't - even if sound public policy called for their eradication - we couldn't stop them. They </w:t>
      </w:r>
      <w:r w:rsidRPr="005C051D">
        <w:rPr>
          <w:rFonts w:asciiTheme="majorHAnsi" w:hAnsiTheme="majorHAnsi" w:cstheme="majorHAnsi"/>
          <w:u w:val="single"/>
        </w:rPr>
        <w:t xml:space="preserve">are an </w:t>
      </w:r>
      <w:r w:rsidRPr="005C051D">
        <w:rPr>
          <w:rStyle w:val="Emphasis"/>
          <w:rFonts w:asciiTheme="majorHAnsi" w:hAnsiTheme="majorHAnsi" w:cstheme="majorHAnsi"/>
        </w:rPr>
        <w:t>inevitable byproduct</w:t>
      </w:r>
      <w:r w:rsidRPr="005C051D">
        <w:rPr>
          <w:rFonts w:asciiTheme="majorHAnsi" w:hAnsiTheme="majorHAnsi" w:cstheme="majorHAnsi"/>
          <w:u w:val="single"/>
        </w:rPr>
        <w:t xml:space="preserve"> of the conflicting interests and </w:t>
      </w:r>
      <w:r w:rsidRPr="005C051D">
        <w:rPr>
          <w:rStyle w:val="Emphasis"/>
          <w:rFonts w:asciiTheme="majorHAnsi" w:hAnsiTheme="majorHAnsi" w:cstheme="majorHAnsi"/>
        </w:rPr>
        <w:t>limited resources of organized workers</w:t>
      </w:r>
      <w:r w:rsidRPr="005C051D">
        <w:rPr>
          <w:rFonts w:asciiTheme="majorHAnsi" w:hAnsiTheme="majorHAnsi" w:cstheme="majorHAnsi"/>
          <w:u w:val="single"/>
        </w:rPr>
        <w:t xml:space="preserve"> and their employers. History shows that this is true even in times of warfare overseas or crisis at home</w:t>
      </w:r>
      <w:r w:rsidRPr="005C051D">
        <w:rPr>
          <w:rFonts w:asciiTheme="majorHAnsi" w:hAnsiTheme="majorHAnsi" w:cstheme="majorHAnsi"/>
          <w:sz w:val="16"/>
        </w:rPr>
        <w:t xml:space="preserve">: labor-management strife lessens at the beginning of a conflict and then bounces back. </w:t>
      </w:r>
      <w:r w:rsidRPr="005C051D">
        <w:rPr>
          <w:rFonts w:asciiTheme="majorHAnsi" w:hAnsiTheme="majorHAnsi" w:cstheme="majorHAnsi"/>
          <w:u w:val="single"/>
        </w:rPr>
        <w:t xml:space="preserve">Now, however, we are </w:t>
      </w:r>
      <w:r w:rsidRPr="005C051D">
        <w:rPr>
          <w:rFonts w:asciiTheme="majorHAnsi" w:hAnsiTheme="majorHAnsi" w:cstheme="majorHAnsi"/>
          <w:highlight w:val="green"/>
          <w:u w:val="single"/>
        </w:rPr>
        <w:t xml:space="preserve">confronted with </w:t>
      </w:r>
      <w:r w:rsidRPr="005C051D">
        <w:rPr>
          <w:rStyle w:val="Emphasis"/>
          <w:rFonts w:asciiTheme="majorHAnsi" w:hAnsiTheme="majorHAnsi" w:cstheme="majorHAnsi"/>
          <w:highlight w:val="green"/>
        </w:rPr>
        <w:t>warfare at home</w:t>
      </w:r>
      <w:r w:rsidRPr="005C051D">
        <w:rPr>
          <w:rFonts w:asciiTheme="majorHAnsi" w:hAnsiTheme="majorHAnsi" w:cstheme="majorHAnsi"/>
          <w:sz w:val="16"/>
        </w:rPr>
        <w:t>, a phenomenon that the United States has not had to deal with since the Civil War - before the rise of today's unprecedentedly large, complex, and interdependent economy and government.</w:t>
      </w:r>
    </w:p>
    <w:p w14:paraId="164AFE53" w14:textId="77777777" w:rsidR="003F5A90" w:rsidRPr="005C051D" w:rsidRDefault="003F5A90" w:rsidP="003F5A90">
      <w:pPr>
        <w:rPr>
          <w:rFonts w:asciiTheme="majorHAnsi" w:hAnsiTheme="majorHAnsi" w:cstheme="majorHAnsi"/>
          <w:sz w:val="16"/>
        </w:rPr>
      </w:pPr>
      <w:r w:rsidRPr="005C051D">
        <w:rPr>
          <w:rFonts w:asciiTheme="majorHAnsi" w:hAnsiTheme="majorHAnsi" w:cstheme="majorHAnsi"/>
          <w:sz w:val="16"/>
        </w:rPr>
        <w:t xml:space="preserve">And history is repeating itself again. </w:t>
      </w:r>
      <w:r w:rsidRPr="005C051D">
        <w:rPr>
          <w:rFonts w:asciiTheme="majorHAnsi" w:hAnsiTheme="majorHAnsi" w:cstheme="majorHAnsi"/>
          <w:u w:val="single"/>
        </w:rPr>
        <w:t xml:space="preserve">After a lull at the </w:t>
      </w:r>
      <w:r w:rsidRPr="005C051D">
        <w:rPr>
          <w:rStyle w:val="Emphasis"/>
          <w:rFonts w:asciiTheme="majorHAnsi" w:hAnsiTheme="majorHAnsi" w:cstheme="majorHAnsi"/>
        </w:rPr>
        <w:t>beginning</w:t>
      </w:r>
      <w:r w:rsidRPr="005C051D">
        <w:rPr>
          <w:rFonts w:asciiTheme="majorHAnsi" w:hAnsiTheme="majorHAnsi" w:cstheme="majorHAnsi"/>
          <w:u w:val="single"/>
        </w:rPr>
        <w:t xml:space="preserve"> of the war with terrorists</w:t>
      </w:r>
      <w:r w:rsidRPr="005C051D">
        <w:rPr>
          <w:rFonts w:asciiTheme="majorHAnsi" w:hAnsiTheme="majorHAnsi" w:cstheme="majorHAnsi"/>
          <w:sz w:val="16"/>
        </w:rPr>
        <w:t xml:space="preserve">, </w:t>
      </w:r>
      <w:r w:rsidRPr="005C051D">
        <w:rPr>
          <w:rFonts w:asciiTheme="majorHAnsi" w:hAnsiTheme="majorHAnsi" w:cstheme="majorHAnsi"/>
          <w:u w:val="single"/>
        </w:rPr>
        <w:t xml:space="preserve">work stoppages have </w:t>
      </w:r>
      <w:r w:rsidRPr="005C051D">
        <w:rPr>
          <w:rStyle w:val="Emphasis"/>
          <w:rFonts w:asciiTheme="majorHAnsi" w:hAnsiTheme="majorHAnsi" w:cstheme="majorHAnsi"/>
        </w:rPr>
        <w:t>returned to their pre-war levels</w:t>
      </w:r>
      <w:r w:rsidRPr="005C051D">
        <w:rPr>
          <w:rFonts w:asciiTheme="majorHAnsi" w:hAnsiTheme="majorHAnsi" w:cstheme="majorHAnsi"/>
          <w:u w:val="single"/>
        </w:rPr>
        <w:t xml:space="preserve">. The </w:t>
      </w:r>
      <w:r w:rsidRPr="005C051D">
        <w:rPr>
          <w:rFonts w:asciiTheme="majorHAnsi" w:hAnsiTheme="majorHAnsi" w:cstheme="majorHAnsi"/>
          <w:highlight w:val="green"/>
          <w:u w:val="single"/>
        </w:rPr>
        <w:t>overall rate of strike</w:t>
      </w:r>
      <w:r w:rsidRPr="005C051D">
        <w:rPr>
          <w:rFonts w:asciiTheme="majorHAnsi" w:hAnsiTheme="majorHAnsi" w:cstheme="majorHAnsi"/>
          <w:u w:val="single"/>
        </w:rPr>
        <w:t xml:space="preserve"> activity </w:t>
      </w:r>
      <w:r w:rsidRPr="005C051D">
        <w:rPr>
          <w:rFonts w:asciiTheme="majorHAnsi" w:hAnsiTheme="majorHAnsi" w:cstheme="majorHAnsi"/>
          <w:highlight w:val="green"/>
          <w:u w:val="single"/>
        </w:rPr>
        <w:t>is substantially lower</w:t>
      </w:r>
      <w:r w:rsidRPr="005C051D">
        <w:rPr>
          <w:rFonts w:asciiTheme="majorHAnsi" w:hAnsiTheme="majorHAnsi" w:cstheme="majorHAnsi"/>
          <w:u w:val="single"/>
        </w:rPr>
        <w:t xml:space="preserve"> than it was during previous wars</w:t>
      </w:r>
      <w:r w:rsidRPr="005C051D">
        <w:rPr>
          <w:rFonts w:asciiTheme="majorHAnsi" w:hAnsiTheme="majorHAnsi" w:cstheme="majorHAnsi"/>
          <w:sz w:val="16"/>
        </w:rPr>
        <w:t xml:space="preserve"> (it has been slowly declining, along with overall union membership in the private sector, for decades). </w:t>
      </w:r>
      <w:r w:rsidRPr="005C051D">
        <w:rPr>
          <w:rFonts w:asciiTheme="majorHAnsi" w:hAnsiTheme="majorHAnsi" w:cstheme="majorHAnsi"/>
          <w:u w:val="single"/>
        </w:rPr>
        <w:t>Today's war</w:t>
      </w:r>
      <w:r w:rsidRPr="005C051D">
        <w:rPr>
          <w:rFonts w:asciiTheme="majorHAnsi" w:hAnsiTheme="majorHAnsi" w:cstheme="majorHAnsi"/>
          <w:sz w:val="16"/>
        </w:rPr>
        <w:t xml:space="preserve">, however, </w:t>
      </w:r>
      <w:r w:rsidRPr="005C051D">
        <w:rPr>
          <w:rFonts w:asciiTheme="majorHAnsi" w:hAnsiTheme="majorHAnsi" w:cstheme="majorHAnsi"/>
          <w:u w:val="single"/>
        </w:rPr>
        <w:t xml:space="preserve">is being fought in </w:t>
      </w:r>
      <w:r w:rsidRPr="005C051D">
        <w:rPr>
          <w:rStyle w:val="Emphasis"/>
          <w:rFonts w:asciiTheme="majorHAnsi" w:hAnsiTheme="majorHAnsi" w:cstheme="majorHAnsi"/>
        </w:rPr>
        <w:t>part on American soil</w:t>
      </w:r>
      <w:r w:rsidRPr="005C051D">
        <w:rPr>
          <w:rFonts w:asciiTheme="majorHAnsi" w:hAnsiTheme="majorHAnsi" w:cstheme="majorHAnsi"/>
          <w:sz w:val="16"/>
        </w:rPr>
        <w:t xml:space="preserve">, and against enemies who operate worldwide, but whose attacks tend to be small and local, seeking advantage from the unpredictability and brutality of the damage they inflict rather than from its scale. Thus, </w:t>
      </w:r>
      <w:r w:rsidRPr="005C051D">
        <w:rPr>
          <w:rFonts w:asciiTheme="majorHAnsi" w:hAnsiTheme="majorHAnsi" w:cstheme="majorHAnsi"/>
          <w:u w:val="single"/>
        </w:rPr>
        <w:t xml:space="preserve">even small, localized, and </w:t>
      </w:r>
      <w:r w:rsidRPr="005C051D">
        <w:rPr>
          <w:rStyle w:val="Emphasis"/>
          <w:rFonts w:asciiTheme="majorHAnsi" w:hAnsiTheme="majorHAnsi" w:cstheme="majorHAnsi"/>
        </w:rPr>
        <w:t xml:space="preserve">occasional </w:t>
      </w:r>
      <w:r w:rsidRPr="005C051D">
        <w:rPr>
          <w:rStyle w:val="Emphasis"/>
          <w:rFonts w:asciiTheme="majorHAnsi" w:hAnsiTheme="majorHAnsi" w:cstheme="majorHAnsi"/>
          <w:highlight w:val="green"/>
        </w:rPr>
        <w:t>work stoppages</w:t>
      </w:r>
      <w:r w:rsidRPr="005C051D">
        <w:rPr>
          <w:rFonts w:asciiTheme="majorHAnsi" w:hAnsiTheme="majorHAnsi" w:cstheme="majorHAnsi"/>
          <w:sz w:val="16"/>
        </w:rPr>
        <w:t xml:space="preserve"> - </w:t>
      </w:r>
      <w:r w:rsidRPr="005C051D">
        <w:rPr>
          <w:rFonts w:asciiTheme="majorHAnsi" w:hAnsiTheme="majorHAnsi" w:cstheme="majorHAnsi"/>
          <w:u w:val="single"/>
        </w:rPr>
        <w:t xml:space="preserve">not just the </w:t>
      </w:r>
      <w:r w:rsidRPr="005C051D">
        <w:rPr>
          <w:rStyle w:val="Emphasis"/>
          <w:rFonts w:asciiTheme="majorHAnsi" w:hAnsiTheme="majorHAnsi" w:cstheme="majorHAnsi"/>
          <w:highlight w:val="green"/>
        </w:rPr>
        <w:t>large-scale strikes</w:t>
      </w:r>
      <w:r w:rsidRPr="005C051D">
        <w:rPr>
          <w:rFonts w:asciiTheme="majorHAnsi" w:hAnsiTheme="majorHAnsi" w:cstheme="majorHAnsi"/>
          <w:u w:val="single"/>
        </w:rPr>
        <w:t xml:space="preserve"> that arguably affected the </w:t>
      </w:r>
      <w:r w:rsidRPr="005C051D">
        <w:rPr>
          <w:rStyle w:val="Emphasis"/>
          <w:rFonts w:asciiTheme="majorHAnsi" w:hAnsiTheme="majorHAnsi" w:cstheme="majorHAnsi"/>
        </w:rPr>
        <w:t>military-industrial complex</w:t>
      </w:r>
      <w:r w:rsidRPr="005C051D">
        <w:rPr>
          <w:rFonts w:asciiTheme="majorHAnsi" w:hAnsiTheme="majorHAnsi" w:cstheme="majorHAnsi"/>
          <w:u w:val="single"/>
        </w:rPr>
        <w:t xml:space="preserve"> and thus the </w:t>
      </w:r>
      <w:r w:rsidRPr="005C051D">
        <w:rPr>
          <w:rStyle w:val="Emphasis"/>
          <w:rFonts w:asciiTheme="majorHAnsi" w:hAnsiTheme="majorHAnsi" w:cstheme="majorHAnsi"/>
        </w:rPr>
        <w:t>war efforts in the past</w:t>
      </w:r>
      <w:r w:rsidRPr="005C051D">
        <w:rPr>
          <w:rFonts w:asciiTheme="majorHAnsi" w:hAnsiTheme="majorHAnsi" w:cstheme="majorHAnsi"/>
          <w:sz w:val="16"/>
        </w:rPr>
        <w:t xml:space="preserve"> - </w:t>
      </w:r>
      <w:r w:rsidRPr="005C051D">
        <w:rPr>
          <w:rFonts w:asciiTheme="majorHAnsi" w:hAnsiTheme="majorHAnsi" w:cstheme="majorHAnsi"/>
          <w:u w:val="single"/>
        </w:rPr>
        <w:t xml:space="preserve">have the potential to </w:t>
      </w:r>
      <w:r w:rsidRPr="005C051D">
        <w:rPr>
          <w:rStyle w:val="Emphasis"/>
          <w:rFonts w:asciiTheme="majorHAnsi" w:hAnsiTheme="majorHAnsi" w:cstheme="majorHAnsi"/>
          <w:highlight w:val="green"/>
        </w:rPr>
        <w:t>increase risks to critical infrastructure</w:t>
      </w:r>
      <w:r w:rsidRPr="005C051D">
        <w:rPr>
          <w:rFonts w:asciiTheme="majorHAnsi" w:hAnsiTheme="majorHAnsi" w:cstheme="majorHAnsi"/>
          <w:highlight w:val="green"/>
          <w:u w:val="single"/>
        </w:rPr>
        <w:t xml:space="preserve"> and</w:t>
      </w:r>
      <w:r w:rsidRPr="005C051D">
        <w:rPr>
          <w:rFonts w:asciiTheme="majorHAnsi" w:hAnsiTheme="majorHAnsi" w:cstheme="majorHAnsi"/>
          <w:u w:val="single"/>
        </w:rPr>
        <w:t xml:space="preserve"> public </w:t>
      </w:r>
      <w:r w:rsidRPr="005C051D">
        <w:rPr>
          <w:rFonts w:asciiTheme="majorHAnsi" w:hAnsiTheme="majorHAnsi" w:cstheme="majorHAnsi"/>
          <w:highlight w:val="green"/>
          <w:u w:val="single"/>
        </w:rPr>
        <w:t>safety</w:t>
      </w:r>
      <w:r w:rsidRPr="005C051D">
        <w:rPr>
          <w:rFonts w:asciiTheme="majorHAnsi" w:hAnsiTheme="majorHAnsi" w:cstheme="majorHAnsi"/>
          <w:u w:val="single"/>
        </w:rPr>
        <w:t xml:space="preserve"> during the war on terror</w:t>
      </w:r>
      <w:r w:rsidRPr="005C051D">
        <w:rPr>
          <w:rFonts w:asciiTheme="majorHAnsi" w:hAnsiTheme="majorHAnsi" w:cstheme="majorHAnsi"/>
          <w:sz w:val="16"/>
        </w:rPr>
        <w:t xml:space="preserve">. In other words, </w:t>
      </w:r>
      <w:r w:rsidRPr="005C051D">
        <w:rPr>
          <w:rFonts w:asciiTheme="majorHAnsi" w:hAnsiTheme="majorHAnsi" w:cstheme="majorHAnsi"/>
          <w:highlight w:val="green"/>
          <w:u w:val="single"/>
        </w:rPr>
        <w:t>persistent strike activity</w:t>
      </w:r>
      <w:r w:rsidRPr="005C051D">
        <w:rPr>
          <w:rFonts w:asciiTheme="majorHAnsi" w:hAnsiTheme="majorHAnsi" w:cstheme="majorHAnsi"/>
          <w:u w:val="single"/>
        </w:rPr>
        <w:t xml:space="preserve"> at current levels </w:t>
      </w:r>
      <w:r w:rsidRPr="005C051D">
        <w:rPr>
          <w:rFonts w:asciiTheme="majorHAnsi" w:hAnsiTheme="majorHAnsi" w:cstheme="majorHAnsi"/>
          <w:highlight w:val="green"/>
          <w:u w:val="single"/>
        </w:rPr>
        <w:t>poses risks of public harm</w:t>
      </w:r>
      <w:r w:rsidRPr="005C051D">
        <w:rPr>
          <w:rFonts w:asciiTheme="majorHAnsi" w:hAnsiTheme="majorHAnsi" w:cstheme="majorHAnsi"/>
          <w:sz w:val="16"/>
        </w:rPr>
        <w:t xml:space="preserve">, </w:t>
      </w:r>
      <w:r w:rsidRPr="005C051D">
        <w:rPr>
          <w:rFonts w:asciiTheme="majorHAnsi" w:hAnsiTheme="majorHAnsi" w:cstheme="majorHAnsi"/>
          <w:u w:val="single"/>
        </w:rPr>
        <w:t xml:space="preserve">albeit </w:t>
      </w:r>
      <w:r w:rsidRPr="005C051D">
        <w:rPr>
          <w:rFonts w:asciiTheme="majorHAnsi" w:hAnsiTheme="majorHAnsi" w:cstheme="majorHAnsi"/>
          <w:highlight w:val="green"/>
          <w:u w:val="single"/>
        </w:rPr>
        <w:t xml:space="preserve">risks that are </w:t>
      </w:r>
      <w:r w:rsidRPr="005C051D">
        <w:rPr>
          <w:rStyle w:val="Emphasis"/>
          <w:rFonts w:asciiTheme="majorHAnsi" w:hAnsiTheme="majorHAnsi" w:cstheme="majorHAnsi"/>
          <w:highlight w:val="green"/>
        </w:rPr>
        <w:t>difficult to anticipate</w:t>
      </w:r>
      <w:r w:rsidRPr="005C051D">
        <w:rPr>
          <w:rFonts w:asciiTheme="majorHAnsi" w:hAnsiTheme="majorHAnsi" w:cstheme="majorHAnsi"/>
          <w:u w:val="single"/>
        </w:rPr>
        <w:t xml:space="preserve"> with specificity in the absence of much </w:t>
      </w:r>
      <w:r w:rsidRPr="005C051D">
        <w:rPr>
          <w:rStyle w:val="Emphasis"/>
          <w:rFonts w:asciiTheme="majorHAnsi" w:hAnsiTheme="majorHAnsi" w:cstheme="majorHAnsi"/>
        </w:rPr>
        <w:t>experience or available data</w:t>
      </w:r>
      <w:r w:rsidRPr="005C051D">
        <w:rPr>
          <w:rFonts w:asciiTheme="majorHAnsi" w:hAnsiTheme="majorHAnsi" w:cstheme="majorHAnsi"/>
          <w:sz w:val="16"/>
        </w:rPr>
        <w:t>. This justifies taking some reasonable precautions, including the proposal made in this Article.</w:t>
      </w:r>
    </w:p>
    <w:p w14:paraId="560B64E8" w14:textId="77777777" w:rsidR="003F5A90" w:rsidRPr="005C051D" w:rsidRDefault="003F5A90" w:rsidP="003F5A90">
      <w:pPr>
        <w:rPr>
          <w:rFonts w:asciiTheme="majorHAnsi" w:hAnsiTheme="majorHAnsi" w:cstheme="majorHAnsi"/>
          <w:u w:val="single"/>
        </w:rPr>
      </w:pPr>
      <w:r w:rsidRPr="005C051D">
        <w:rPr>
          <w:rFonts w:asciiTheme="majorHAnsi" w:hAnsiTheme="majorHAnsi" w:cstheme="majorHAnsi"/>
          <w:sz w:val="16"/>
        </w:rPr>
        <w:t xml:space="preserve">By its very nature, </w:t>
      </w:r>
      <w:r w:rsidRPr="005C051D">
        <w:rPr>
          <w:rFonts w:asciiTheme="majorHAnsi" w:hAnsiTheme="majorHAnsi" w:cstheme="majorHAnsi"/>
          <w:u w:val="single"/>
        </w:rPr>
        <w:t xml:space="preserve">a </w:t>
      </w:r>
      <w:r w:rsidRPr="005C051D">
        <w:rPr>
          <w:rFonts w:asciiTheme="majorHAnsi" w:hAnsiTheme="majorHAnsi" w:cstheme="majorHAnsi"/>
          <w:highlight w:val="green"/>
          <w:u w:val="single"/>
        </w:rPr>
        <w:t>labor strike increases</w:t>
      </w:r>
      <w:r w:rsidRPr="005C051D">
        <w:rPr>
          <w:rFonts w:asciiTheme="majorHAnsi" w:hAnsiTheme="majorHAnsi" w:cstheme="majorHAnsi"/>
          <w:u w:val="single"/>
        </w:rPr>
        <w:t xml:space="preserve"> the </w:t>
      </w:r>
      <w:r w:rsidRPr="005C051D">
        <w:rPr>
          <w:rStyle w:val="Emphasis"/>
          <w:rFonts w:asciiTheme="majorHAnsi" w:hAnsiTheme="majorHAnsi" w:cstheme="majorHAnsi"/>
          <w:highlight w:val="green"/>
        </w:rPr>
        <w:t>vulnerability of</w:t>
      </w:r>
      <w:r w:rsidRPr="005C051D">
        <w:rPr>
          <w:rStyle w:val="Emphasis"/>
          <w:rFonts w:asciiTheme="majorHAnsi" w:hAnsiTheme="majorHAnsi" w:cstheme="majorHAnsi"/>
        </w:rPr>
        <w:t xml:space="preserve"> that employer's </w:t>
      </w:r>
      <w:r w:rsidRPr="005C051D">
        <w:rPr>
          <w:rStyle w:val="Emphasis"/>
          <w:rFonts w:asciiTheme="majorHAnsi" w:hAnsiTheme="majorHAnsi" w:cstheme="majorHAnsi"/>
          <w:highlight w:val="green"/>
        </w:rPr>
        <w:t>operations</w:t>
      </w:r>
      <w:r w:rsidRPr="005C051D">
        <w:rPr>
          <w:rFonts w:asciiTheme="majorHAnsi" w:hAnsiTheme="majorHAnsi" w:cstheme="majorHAnsi"/>
          <w:highlight w:val="green"/>
          <w:u w:val="single"/>
        </w:rPr>
        <w:t xml:space="preserve"> to a </w:t>
      </w:r>
      <w:r w:rsidRPr="005C051D">
        <w:rPr>
          <w:rStyle w:val="Emphasis"/>
          <w:rFonts w:asciiTheme="majorHAnsi" w:hAnsiTheme="majorHAnsi" w:cstheme="majorHAnsi"/>
          <w:highlight w:val="green"/>
        </w:rPr>
        <w:t>terrorist attack</w:t>
      </w:r>
      <w:r w:rsidRPr="005C051D">
        <w:rPr>
          <w:rFonts w:asciiTheme="majorHAnsi" w:hAnsiTheme="majorHAnsi" w:cstheme="majorHAnsi"/>
          <w:highlight w:val="green"/>
          <w:u w:val="single"/>
        </w:rPr>
        <w:t>. A strike</w:t>
      </w:r>
      <w:r w:rsidRPr="005C051D">
        <w:rPr>
          <w:rFonts w:asciiTheme="majorHAnsi" w:hAnsiTheme="majorHAnsi" w:cstheme="majorHAnsi"/>
          <w:u w:val="single"/>
        </w:rPr>
        <w:t xml:space="preserve"> is an act </w:t>
      </w:r>
      <w:r w:rsidRPr="005C051D">
        <w:rPr>
          <w:rStyle w:val="Emphasis"/>
          <w:rFonts w:asciiTheme="majorHAnsi" w:hAnsiTheme="majorHAnsi" w:cstheme="majorHAnsi"/>
        </w:rPr>
        <w:t>specifically designed to</w:t>
      </w:r>
      <w:r w:rsidRPr="005C051D">
        <w:rPr>
          <w:rFonts w:asciiTheme="majorHAnsi" w:hAnsiTheme="majorHAnsi" w:cstheme="majorHAnsi"/>
          <w:u w:val="single"/>
        </w:rPr>
        <w:t xml:space="preserve"> disrupt and </w:t>
      </w:r>
      <w:r w:rsidRPr="005C051D">
        <w:rPr>
          <w:rFonts w:asciiTheme="majorHAnsi" w:hAnsiTheme="majorHAnsi" w:cstheme="majorHAnsi"/>
          <w:highlight w:val="green"/>
          <w:u w:val="single"/>
        </w:rPr>
        <w:t xml:space="preserve">weaken an </w:t>
      </w:r>
      <w:r w:rsidRPr="005C051D">
        <w:rPr>
          <w:rStyle w:val="Emphasis"/>
          <w:rFonts w:asciiTheme="majorHAnsi" w:hAnsiTheme="majorHAnsi" w:cstheme="majorHAnsi"/>
          <w:highlight w:val="green"/>
        </w:rPr>
        <w:t>employer's operations</w:t>
      </w:r>
      <w:r w:rsidRPr="005C051D">
        <w:rPr>
          <w:rFonts w:asciiTheme="majorHAnsi" w:hAnsiTheme="majorHAnsi" w:cstheme="majorHAnsi"/>
          <w:sz w:val="16"/>
        </w:rPr>
        <w:t xml:space="preserve">, for the (usually) perfectly lawful purpose of pressing for resolution of a dispute with management. </w:t>
      </w:r>
      <w:r w:rsidRPr="005C051D">
        <w:rPr>
          <w:rFonts w:asciiTheme="majorHAnsi" w:hAnsiTheme="majorHAnsi" w:cstheme="majorHAnsi"/>
          <w:u w:val="single"/>
        </w:rPr>
        <w:t xml:space="preserve">A </w:t>
      </w:r>
      <w:r w:rsidRPr="005C051D">
        <w:rPr>
          <w:rStyle w:val="Emphasis"/>
          <w:rFonts w:asciiTheme="majorHAnsi" w:hAnsiTheme="majorHAnsi" w:cstheme="majorHAnsi"/>
          <w:highlight w:val="green"/>
        </w:rPr>
        <w:t>weakened organization</w:t>
      </w:r>
      <w:r w:rsidRPr="005C051D">
        <w:rPr>
          <w:rFonts w:asciiTheme="majorHAnsi" w:hAnsiTheme="majorHAnsi" w:cstheme="majorHAnsi"/>
          <w:u w:val="single"/>
        </w:rPr>
        <w:t xml:space="preserve"> or other entity </w:t>
      </w:r>
      <w:r w:rsidRPr="005C051D">
        <w:rPr>
          <w:rFonts w:asciiTheme="majorHAnsi" w:hAnsiTheme="majorHAnsi" w:cstheme="majorHAnsi"/>
          <w:highlight w:val="green"/>
          <w:u w:val="single"/>
        </w:rPr>
        <w:t>is</w:t>
      </w:r>
      <w:r w:rsidRPr="005C051D">
        <w:rPr>
          <w:rFonts w:asciiTheme="majorHAnsi" w:hAnsiTheme="majorHAnsi" w:cstheme="majorHAnsi"/>
          <w:sz w:val="16"/>
        </w:rPr>
        <w:t xml:space="preserve">, of course, </w:t>
      </w:r>
      <w:r w:rsidRPr="005C051D">
        <w:rPr>
          <w:rStyle w:val="Emphasis"/>
          <w:rFonts w:asciiTheme="majorHAnsi" w:hAnsiTheme="majorHAnsi" w:cstheme="majorHAnsi"/>
          <w:highlight w:val="green"/>
        </w:rPr>
        <w:t>less capable of resisting</w:t>
      </w:r>
      <w:r w:rsidRPr="005C051D">
        <w:rPr>
          <w:rFonts w:asciiTheme="majorHAnsi" w:hAnsiTheme="majorHAnsi" w:cstheme="majorHAnsi"/>
          <w:u w:val="single"/>
        </w:rPr>
        <w:t xml:space="preserve"> and </w:t>
      </w:r>
      <w:r w:rsidRPr="005C051D">
        <w:rPr>
          <w:rStyle w:val="Emphasis"/>
          <w:rFonts w:asciiTheme="majorHAnsi" w:hAnsiTheme="majorHAnsi" w:cstheme="majorHAnsi"/>
        </w:rPr>
        <w:t xml:space="preserve">surviving </w:t>
      </w:r>
      <w:r w:rsidRPr="005C051D">
        <w:rPr>
          <w:rStyle w:val="Emphasis"/>
          <w:rFonts w:asciiTheme="majorHAnsi" w:hAnsiTheme="majorHAnsi" w:cstheme="majorHAnsi"/>
          <w:highlight w:val="green"/>
        </w:rPr>
        <w:t>exogenous shocks</w:t>
      </w:r>
      <w:r w:rsidRPr="005C051D">
        <w:rPr>
          <w:rFonts w:asciiTheme="majorHAnsi" w:hAnsiTheme="majorHAnsi" w:cstheme="majorHAnsi"/>
          <w:u w:val="single"/>
        </w:rPr>
        <w:t xml:space="preserve">, whether they be commercial competition </w:t>
      </w:r>
      <w:r w:rsidRPr="005C051D">
        <w:rPr>
          <w:rFonts w:asciiTheme="majorHAnsi" w:hAnsiTheme="majorHAnsi" w:cstheme="majorHAnsi"/>
          <w:highlight w:val="green"/>
          <w:u w:val="single"/>
        </w:rPr>
        <w:t xml:space="preserve">or </w:t>
      </w:r>
      <w:r w:rsidRPr="005C051D">
        <w:rPr>
          <w:rStyle w:val="Emphasis"/>
          <w:rFonts w:asciiTheme="majorHAnsi" w:hAnsiTheme="majorHAnsi" w:cstheme="majorHAnsi"/>
          <w:highlight w:val="green"/>
        </w:rPr>
        <w:t>terrorist attacks</w:t>
      </w:r>
      <w:r w:rsidRPr="005C051D">
        <w:rPr>
          <w:rFonts w:asciiTheme="majorHAnsi" w:hAnsiTheme="majorHAnsi" w:cstheme="majorHAnsi"/>
          <w:highlight w:val="green"/>
          <w:u w:val="single"/>
        </w:rPr>
        <w:t>.</w:t>
      </w:r>
      <w:r w:rsidRPr="005C051D">
        <w:rPr>
          <w:rFonts w:asciiTheme="majorHAnsi" w:hAnsiTheme="majorHAnsi" w:cstheme="majorHAnsi"/>
          <w:u w:val="single"/>
        </w:rPr>
        <w:t xml:space="preserve"> In the United States, </w:t>
      </w:r>
      <w:r w:rsidRPr="005C051D">
        <w:rPr>
          <w:rFonts w:asciiTheme="majorHAnsi" w:hAnsiTheme="majorHAnsi" w:cstheme="majorHAnsi"/>
          <w:highlight w:val="green"/>
          <w:u w:val="single"/>
        </w:rPr>
        <w:t>with</w:t>
      </w:r>
      <w:r w:rsidRPr="005C051D">
        <w:rPr>
          <w:rFonts w:asciiTheme="majorHAnsi" w:hAnsiTheme="majorHAnsi" w:cstheme="majorHAnsi"/>
          <w:sz w:val="16"/>
        </w:rPr>
        <w:t xml:space="preserve"> its fully </w:t>
      </w:r>
      <w:r w:rsidRPr="005C051D">
        <w:rPr>
          <w:rFonts w:asciiTheme="majorHAnsi" w:hAnsiTheme="majorHAnsi" w:cstheme="majorHAnsi"/>
          <w:u w:val="single"/>
        </w:rPr>
        <w:t xml:space="preserve">extended and </w:t>
      </w:r>
      <w:r w:rsidRPr="005C051D">
        <w:rPr>
          <w:rFonts w:asciiTheme="majorHAnsi" w:hAnsiTheme="majorHAnsi" w:cstheme="majorHAnsi"/>
          <w:highlight w:val="green"/>
          <w:u w:val="single"/>
        </w:rPr>
        <w:t xml:space="preserve">endlessly </w:t>
      </w:r>
      <w:r w:rsidRPr="005C051D">
        <w:rPr>
          <w:rStyle w:val="Emphasis"/>
          <w:rFonts w:asciiTheme="majorHAnsi" w:hAnsiTheme="majorHAnsi" w:cstheme="majorHAnsi"/>
          <w:highlight w:val="green"/>
        </w:rPr>
        <w:t>interconnected critical infrastructure</w:t>
      </w:r>
      <w:r w:rsidRPr="005C051D">
        <w:rPr>
          <w:rFonts w:asciiTheme="majorHAnsi" w:hAnsiTheme="majorHAnsi" w:cstheme="majorHAnsi"/>
          <w:u w:val="single"/>
        </w:rPr>
        <w:t xml:space="preserve"> that touches </w:t>
      </w:r>
      <w:r w:rsidRPr="005C051D">
        <w:rPr>
          <w:rStyle w:val="Emphasis"/>
          <w:rFonts w:asciiTheme="majorHAnsi" w:hAnsiTheme="majorHAnsi" w:cstheme="majorHAnsi"/>
        </w:rPr>
        <w:t>everything</w:t>
      </w:r>
      <w:r w:rsidRPr="005C051D">
        <w:rPr>
          <w:rFonts w:asciiTheme="majorHAnsi" w:hAnsiTheme="majorHAnsi" w:cstheme="majorHAnsi"/>
          <w:u w:val="single"/>
        </w:rPr>
        <w:t xml:space="preserve"> from food processing to energy distribution to water quality</w:t>
      </w:r>
      <w:r w:rsidRPr="005C051D">
        <w:rPr>
          <w:rFonts w:asciiTheme="majorHAnsi" w:hAnsiTheme="majorHAnsi" w:cstheme="majorHAnsi"/>
          <w:sz w:val="16"/>
        </w:rPr>
        <w:t xml:space="preserve">, </w:t>
      </w:r>
      <w:r w:rsidRPr="005C051D">
        <w:rPr>
          <w:rFonts w:asciiTheme="majorHAnsi" w:hAnsiTheme="majorHAnsi" w:cstheme="majorHAnsi"/>
          <w:highlight w:val="green"/>
          <w:u w:val="single"/>
        </w:rPr>
        <w:t xml:space="preserve">a strike in the </w:t>
      </w:r>
      <w:r w:rsidRPr="005C051D">
        <w:rPr>
          <w:rStyle w:val="Emphasis"/>
          <w:rFonts w:asciiTheme="majorHAnsi" w:hAnsiTheme="majorHAnsi" w:cstheme="majorHAnsi"/>
          <w:highlight w:val="green"/>
        </w:rPr>
        <w:t>wrong place</w:t>
      </w:r>
      <w:r w:rsidRPr="005C051D">
        <w:rPr>
          <w:rStyle w:val="Emphasis"/>
          <w:rFonts w:asciiTheme="majorHAnsi" w:hAnsiTheme="majorHAnsi" w:cstheme="majorHAnsi"/>
        </w:rPr>
        <w:t xml:space="preserve"> at the wrong time</w:t>
      </w:r>
      <w:r w:rsidRPr="005C051D">
        <w:rPr>
          <w:rFonts w:asciiTheme="majorHAnsi" w:hAnsiTheme="majorHAnsi" w:cstheme="majorHAnsi"/>
          <w:u w:val="single"/>
        </w:rPr>
        <w:t xml:space="preserve"> </w:t>
      </w:r>
      <w:r w:rsidRPr="005C051D">
        <w:rPr>
          <w:rFonts w:asciiTheme="majorHAnsi" w:hAnsiTheme="majorHAnsi" w:cstheme="majorHAnsi"/>
          <w:highlight w:val="green"/>
          <w:u w:val="single"/>
        </w:rPr>
        <w:t>that disrupts and weakens</w:t>
      </w:r>
      <w:r w:rsidRPr="005C051D">
        <w:rPr>
          <w:rFonts w:asciiTheme="majorHAnsi" w:hAnsiTheme="majorHAnsi" w:cstheme="majorHAnsi"/>
          <w:u w:val="single"/>
        </w:rPr>
        <w:t xml:space="preserve"> some part of that </w:t>
      </w:r>
      <w:r w:rsidRPr="005C051D">
        <w:rPr>
          <w:rFonts w:asciiTheme="majorHAnsi" w:hAnsiTheme="majorHAnsi" w:cstheme="majorHAnsi"/>
          <w:highlight w:val="green"/>
          <w:u w:val="single"/>
        </w:rPr>
        <w:t xml:space="preserve">infrastructure could be </w:t>
      </w:r>
      <w:r w:rsidRPr="005C051D">
        <w:rPr>
          <w:rStyle w:val="Emphasis"/>
          <w:rFonts w:asciiTheme="majorHAnsi" w:hAnsiTheme="majorHAnsi" w:cstheme="majorHAnsi"/>
          <w:highlight w:val="green"/>
        </w:rPr>
        <w:t>decisive in</w:t>
      </w:r>
      <w:r w:rsidRPr="005C051D">
        <w:rPr>
          <w:rStyle w:val="Emphasis"/>
          <w:rFonts w:asciiTheme="majorHAnsi" w:hAnsiTheme="majorHAnsi" w:cstheme="majorHAnsi"/>
        </w:rPr>
        <w:t xml:space="preserve"> the success or failure of a </w:t>
      </w:r>
      <w:r w:rsidRPr="005C051D">
        <w:rPr>
          <w:rStyle w:val="Emphasis"/>
          <w:rFonts w:asciiTheme="majorHAnsi" w:hAnsiTheme="majorHAnsi" w:cstheme="majorHAnsi"/>
          <w:highlight w:val="green"/>
        </w:rPr>
        <w:t>terrorist attack</w:t>
      </w:r>
      <w:r w:rsidRPr="005C051D">
        <w:rPr>
          <w:rFonts w:asciiTheme="majorHAnsi" w:hAnsiTheme="majorHAnsi" w:cstheme="majorHAnsi"/>
          <w:sz w:val="16"/>
        </w:rPr>
        <w:t xml:space="preserve"> of the small, local sort described above, </w:t>
      </w:r>
      <w:r w:rsidRPr="005C051D">
        <w:rPr>
          <w:rFonts w:asciiTheme="majorHAnsi" w:hAnsiTheme="majorHAnsi" w:cstheme="majorHAnsi"/>
          <w:u w:val="single"/>
        </w:rPr>
        <w:t>on such a weakened link in some infrastructural chain</w:t>
      </w:r>
      <w:r w:rsidRPr="005C051D">
        <w:rPr>
          <w:rFonts w:asciiTheme="majorHAnsi" w:hAnsiTheme="majorHAnsi" w:cstheme="majorHAnsi"/>
          <w:sz w:val="16"/>
        </w:rPr>
        <w:t xml:space="preserve">. Of course, none of this is to suggest that any union or its members (or any employer or its managers) would knowingly expose their fellow citizens or their property to a terrorist attack. To the contrary, experience to date suggests that 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The concern addressed here is, rather, </w:t>
      </w:r>
      <w:r w:rsidRPr="005C051D">
        <w:rPr>
          <w:rFonts w:asciiTheme="majorHAnsi" w:hAnsiTheme="majorHAnsi" w:cstheme="majorHAnsi"/>
          <w:u w:val="single"/>
        </w:rPr>
        <w:t xml:space="preserve">that innocent instigators or perpetuators of a </w:t>
      </w:r>
      <w:r w:rsidRPr="005C051D">
        <w:rPr>
          <w:rFonts w:asciiTheme="majorHAnsi" w:hAnsiTheme="majorHAnsi" w:cstheme="majorHAnsi"/>
          <w:highlight w:val="green"/>
          <w:u w:val="single"/>
        </w:rPr>
        <w:t>work stoppage</w:t>
      </w:r>
      <w:r w:rsidRPr="005C051D">
        <w:rPr>
          <w:rFonts w:asciiTheme="majorHAnsi" w:hAnsiTheme="majorHAnsi" w:cstheme="majorHAnsi"/>
          <w:u w:val="single"/>
        </w:rPr>
        <w:t xml:space="preserve"> might </w:t>
      </w:r>
      <w:r w:rsidRPr="005C051D">
        <w:rPr>
          <w:rStyle w:val="Emphasis"/>
          <w:rFonts w:asciiTheme="majorHAnsi" w:hAnsiTheme="majorHAnsi" w:cstheme="majorHAnsi"/>
        </w:rPr>
        <w:t xml:space="preserve">unwittingly </w:t>
      </w:r>
      <w:r w:rsidRPr="005C051D">
        <w:rPr>
          <w:rStyle w:val="Emphasis"/>
          <w:rFonts w:asciiTheme="majorHAnsi" w:hAnsiTheme="majorHAnsi" w:cstheme="majorHAnsi"/>
          <w:highlight w:val="green"/>
        </w:rPr>
        <w:t>facilitate a successful terrorist attack</w:t>
      </w:r>
      <w:r w:rsidRPr="005C051D">
        <w:rPr>
          <w:rFonts w:asciiTheme="majorHAnsi" w:hAnsiTheme="majorHAnsi" w:cstheme="majorHAnsi"/>
          <w:u w:val="single"/>
        </w:rPr>
        <w:t xml:space="preserve"> or aggravate its effects.</w:t>
      </w:r>
    </w:p>
    <w:p w14:paraId="0E2AFF50" w14:textId="77777777" w:rsidR="003F5A90" w:rsidRPr="005C051D" w:rsidRDefault="003F5A90" w:rsidP="003F5A90">
      <w:pPr>
        <w:rPr>
          <w:rFonts w:asciiTheme="majorHAnsi" w:hAnsiTheme="majorHAnsi" w:cstheme="majorHAnsi"/>
          <w:u w:val="single"/>
        </w:rPr>
      </w:pPr>
    </w:p>
    <w:p w14:paraId="22914A2D" w14:textId="77777777" w:rsidR="003F5A90" w:rsidRPr="005C051D" w:rsidRDefault="003F5A90" w:rsidP="003F5A90">
      <w:pPr>
        <w:pStyle w:val="Heading4"/>
        <w:rPr>
          <w:rFonts w:asciiTheme="majorHAnsi" w:hAnsiTheme="majorHAnsi" w:cstheme="majorHAnsi"/>
        </w:rPr>
      </w:pPr>
      <w:r w:rsidRPr="005C051D">
        <w:rPr>
          <w:rFonts w:asciiTheme="majorHAnsi" w:hAnsiTheme="majorHAnsi" w:cstheme="majorHAnsi"/>
        </w:rPr>
        <w:t xml:space="preserve">Attacks on critical infrastructure </w:t>
      </w:r>
      <w:r w:rsidRPr="005C051D">
        <w:rPr>
          <w:rFonts w:asciiTheme="majorHAnsi" w:hAnsiTheme="majorHAnsi" w:cstheme="majorHAnsi"/>
          <w:u w:val="single"/>
        </w:rPr>
        <w:t>collapses the economy</w:t>
      </w:r>
      <w:r w:rsidRPr="005C051D">
        <w:rPr>
          <w:rFonts w:asciiTheme="majorHAnsi" w:hAnsiTheme="majorHAnsi" w:cstheme="majorHAnsi"/>
        </w:rPr>
        <w:t xml:space="preserve"> through </w:t>
      </w:r>
      <w:r w:rsidRPr="005C051D">
        <w:rPr>
          <w:rFonts w:asciiTheme="majorHAnsi" w:hAnsiTheme="majorHAnsi" w:cstheme="majorHAnsi"/>
          <w:u w:val="single"/>
        </w:rPr>
        <w:t>multiple avenues</w:t>
      </w:r>
      <w:r w:rsidRPr="005C051D">
        <w:rPr>
          <w:rFonts w:asciiTheme="majorHAnsi" w:hAnsiTheme="majorHAnsi" w:cstheme="majorHAnsi"/>
        </w:rPr>
        <w:t>.</w:t>
      </w:r>
    </w:p>
    <w:p w14:paraId="3AD756F9" w14:textId="77777777" w:rsidR="003F5A90" w:rsidRPr="005C051D" w:rsidRDefault="003F5A90" w:rsidP="003F5A90">
      <w:pPr>
        <w:rPr>
          <w:rFonts w:asciiTheme="majorHAnsi" w:hAnsiTheme="majorHAnsi" w:cstheme="majorHAnsi"/>
        </w:rPr>
      </w:pPr>
      <w:r w:rsidRPr="005C051D">
        <w:rPr>
          <w:rStyle w:val="Style13ptBold"/>
          <w:rFonts w:asciiTheme="majorHAnsi" w:hAnsiTheme="majorHAnsi" w:cstheme="majorHAnsi"/>
        </w:rPr>
        <w:t>FAS 6</w:t>
      </w:r>
      <w:r w:rsidRPr="005C051D">
        <w:rPr>
          <w:rFonts w:asciiTheme="majorHAnsi" w:hAnsiTheme="majorHAnsi" w:cstheme="majorHAnsi"/>
        </w:rPr>
        <w:t xml:space="preserve"> [DCSINT </w:t>
      </w:r>
      <w:proofErr w:type="gramStart"/>
      <w:r w:rsidRPr="005C051D">
        <w:rPr>
          <w:rFonts w:asciiTheme="majorHAnsi" w:hAnsiTheme="majorHAnsi" w:cstheme="majorHAnsi"/>
        </w:rPr>
        <w:t>Handbook  No.</w:t>
      </w:r>
      <w:proofErr w:type="gramEnd"/>
      <w:r w:rsidRPr="005C051D">
        <w:rPr>
          <w:rFonts w:asciiTheme="majorHAnsi" w:hAnsiTheme="majorHAnsi" w:cstheme="majorHAnsi"/>
        </w:rPr>
        <w:t xml:space="preserve"> 1.02; Info directly from US army and Deputy Chief of Staff for Intelligence; “Critical Infrastructure Threats and Terrorism,” DCSINT/FAS; 8/10/6; </w:t>
      </w:r>
      <w:hyperlink r:id="rId10" w:history="1">
        <w:r w:rsidRPr="005C051D">
          <w:rPr>
            <w:rStyle w:val="Hyperlink"/>
            <w:rFonts w:asciiTheme="majorHAnsi" w:hAnsiTheme="majorHAnsi" w:cstheme="majorHAnsi"/>
          </w:rPr>
          <w:t>https://fas.org/irp/threat/terrorism/sup2.pdf</w:t>
        </w:r>
      </w:hyperlink>
      <w:r w:rsidRPr="005C051D">
        <w:rPr>
          <w:rFonts w:asciiTheme="majorHAnsi" w:hAnsiTheme="majorHAnsi" w:cstheme="majorHAnsi"/>
        </w:rPr>
        <w:t>] Justin</w:t>
      </w:r>
    </w:p>
    <w:p w14:paraId="723051E4" w14:textId="77777777" w:rsidR="003F5A90" w:rsidRPr="005C051D" w:rsidRDefault="003F5A90" w:rsidP="003F5A90">
      <w:pPr>
        <w:rPr>
          <w:rFonts w:asciiTheme="majorHAnsi" w:hAnsiTheme="majorHAnsi" w:cstheme="majorHAnsi"/>
          <w:u w:val="single"/>
        </w:rPr>
      </w:pPr>
      <w:r w:rsidRPr="005C051D">
        <w:rPr>
          <w:rStyle w:val="Emphasis"/>
          <w:rFonts w:asciiTheme="majorHAnsi" w:hAnsiTheme="majorHAnsi" w:cstheme="majorHAnsi"/>
        </w:rPr>
        <w:t>Agriculture</w:t>
      </w:r>
      <w:r w:rsidRPr="005C051D">
        <w:rPr>
          <w:rFonts w:asciiTheme="majorHAnsi" w:hAnsiTheme="majorHAnsi" w:cstheme="majorHAnsi"/>
          <w:u w:val="single"/>
        </w:rPr>
        <w:t xml:space="preserve"> </w:t>
      </w:r>
    </w:p>
    <w:p w14:paraId="42C283F3" w14:textId="77777777" w:rsidR="003F5A90" w:rsidRPr="005C051D" w:rsidRDefault="003F5A90" w:rsidP="003F5A90">
      <w:pPr>
        <w:rPr>
          <w:rFonts w:asciiTheme="majorHAnsi" w:hAnsiTheme="majorHAnsi" w:cstheme="majorHAnsi"/>
          <w:sz w:val="16"/>
        </w:rPr>
      </w:pPr>
      <w:r w:rsidRPr="005C051D">
        <w:rPr>
          <w:rFonts w:asciiTheme="majorHAnsi" w:hAnsiTheme="majorHAnsi" w:cstheme="majorHAnsi"/>
          <w:sz w:val="16"/>
        </w:rPr>
        <w:t xml:space="preserve">In 1984, a cult </w:t>
      </w:r>
      <w:r w:rsidRPr="005C051D">
        <w:rPr>
          <w:rFonts w:asciiTheme="majorHAnsi" w:hAnsiTheme="majorHAnsi" w:cstheme="majorHAnsi"/>
          <w:highlight w:val="green"/>
          <w:u w:val="single"/>
        </w:rPr>
        <w:t xml:space="preserve">group </w:t>
      </w:r>
      <w:r w:rsidRPr="005C051D">
        <w:rPr>
          <w:rStyle w:val="Emphasis"/>
          <w:rFonts w:asciiTheme="majorHAnsi" w:hAnsiTheme="majorHAnsi" w:cstheme="majorHAnsi"/>
          <w:highlight w:val="green"/>
        </w:rPr>
        <w:t>poisoned salad bars</w:t>
      </w:r>
      <w:r w:rsidRPr="005C051D">
        <w:rPr>
          <w:rStyle w:val="Emphasis"/>
          <w:rFonts w:asciiTheme="majorHAnsi" w:hAnsiTheme="majorHAnsi" w:cstheme="majorHAnsi"/>
        </w:rPr>
        <w:t xml:space="preserve"> at several Oregon restaurants with Salmonella bacteria</w:t>
      </w:r>
      <w:r w:rsidRPr="005C051D">
        <w:rPr>
          <w:rFonts w:asciiTheme="majorHAnsi" w:hAnsiTheme="majorHAnsi" w:cstheme="majorHAnsi"/>
          <w:u w:val="single"/>
        </w:rPr>
        <w:t xml:space="preserve"> as</w:t>
      </w:r>
      <w:r w:rsidRPr="005C051D">
        <w:rPr>
          <w:rFonts w:asciiTheme="majorHAnsi" w:hAnsiTheme="majorHAnsi" w:cstheme="majorHAnsi"/>
          <w:sz w:val="16"/>
        </w:rPr>
        <w:t xml:space="preserve"> the </w:t>
      </w:r>
      <w:r w:rsidRPr="005C051D">
        <w:rPr>
          <w:rFonts w:asciiTheme="majorHAnsi" w:hAnsiTheme="majorHAnsi" w:cstheme="majorHAnsi"/>
          <w:highlight w:val="green"/>
          <w:u w:val="single"/>
        </w:rPr>
        <w:t xml:space="preserve">first recorded event of </w:t>
      </w:r>
      <w:r w:rsidRPr="005C051D">
        <w:rPr>
          <w:rStyle w:val="Emphasis"/>
          <w:rFonts w:asciiTheme="majorHAnsi" w:hAnsiTheme="majorHAnsi" w:cstheme="majorHAnsi"/>
          <w:highlight w:val="green"/>
        </w:rPr>
        <w:t>bioterrorism</w:t>
      </w:r>
      <w:r w:rsidRPr="005C051D">
        <w:rPr>
          <w:rFonts w:asciiTheme="majorHAnsi" w:hAnsiTheme="majorHAnsi" w:cstheme="majorHAnsi"/>
          <w:u w:val="single"/>
        </w:rPr>
        <w:t xml:space="preserve"> in the United States</w:t>
      </w:r>
      <w:r w:rsidRPr="005C051D">
        <w:rPr>
          <w:rFonts w:asciiTheme="majorHAnsi" w:hAnsiTheme="majorHAnsi" w:cstheme="majorHAnsi"/>
          <w:sz w:val="16"/>
        </w:rPr>
        <w:t xml:space="preserve">. This resulted in 750 people becoming sick.24 </w:t>
      </w:r>
      <w:r w:rsidRPr="005C051D">
        <w:rPr>
          <w:rFonts w:asciiTheme="majorHAnsi" w:hAnsiTheme="majorHAnsi" w:cstheme="majorHAnsi"/>
          <w:u w:val="single"/>
        </w:rPr>
        <w:t xml:space="preserve">A </w:t>
      </w:r>
      <w:r w:rsidRPr="005C051D">
        <w:rPr>
          <w:rStyle w:val="Emphasis"/>
          <w:rFonts w:asciiTheme="majorHAnsi" w:hAnsiTheme="majorHAnsi" w:cstheme="majorHAnsi"/>
        </w:rPr>
        <w:t>review</w:t>
      </w:r>
      <w:r w:rsidRPr="005C051D">
        <w:rPr>
          <w:rFonts w:asciiTheme="majorHAnsi" w:hAnsiTheme="majorHAnsi" w:cstheme="majorHAnsi"/>
          <w:u w:val="single"/>
        </w:rPr>
        <w:t xml:space="preserve"> of the </w:t>
      </w:r>
      <w:r w:rsidRPr="005C051D">
        <w:rPr>
          <w:rFonts w:asciiTheme="majorHAnsi" w:hAnsiTheme="majorHAnsi" w:cstheme="majorHAnsi"/>
          <w:highlight w:val="green"/>
          <w:u w:val="single"/>
        </w:rPr>
        <w:t>agriculture infrastructure</w:t>
      </w:r>
      <w:r w:rsidRPr="005C051D">
        <w:rPr>
          <w:rFonts w:asciiTheme="majorHAnsi" w:hAnsiTheme="majorHAnsi" w:cstheme="majorHAnsi"/>
          <w:u w:val="single"/>
        </w:rPr>
        <w:t xml:space="preserve"> results in </w:t>
      </w:r>
      <w:r w:rsidRPr="005C051D">
        <w:rPr>
          <w:rStyle w:val="Emphasis"/>
          <w:rFonts w:asciiTheme="majorHAnsi" w:hAnsiTheme="majorHAnsi" w:cstheme="majorHAnsi"/>
          <w:highlight w:val="green"/>
        </w:rPr>
        <w:t xml:space="preserve">vulnerable areas </w:t>
      </w:r>
      <w:r w:rsidRPr="005C051D">
        <w:rPr>
          <w:rStyle w:val="Emphasis"/>
          <w:rFonts w:asciiTheme="majorHAnsi" w:hAnsiTheme="majorHAnsi" w:cstheme="majorHAnsi"/>
        </w:rPr>
        <w:t>such as the high concentration</w:t>
      </w:r>
      <w:r w:rsidRPr="005C051D">
        <w:rPr>
          <w:rFonts w:asciiTheme="majorHAnsi" w:hAnsiTheme="majorHAnsi" w:cstheme="majorHAnsi"/>
          <w:u w:val="single"/>
        </w:rPr>
        <w:t xml:space="preserve"> of the </w:t>
      </w:r>
      <w:r w:rsidRPr="005C051D">
        <w:rPr>
          <w:rStyle w:val="Emphasis"/>
          <w:rFonts w:asciiTheme="majorHAnsi" w:hAnsiTheme="majorHAnsi" w:cstheme="majorHAnsi"/>
        </w:rPr>
        <w:t>livestock industry</w:t>
      </w:r>
      <w:r w:rsidRPr="005C051D">
        <w:rPr>
          <w:rFonts w:asciiTheme="majorHAnsi" w:hAnsiTheme="majorHAnsi" w:cstheme="majorHAnsi"/>
          <w:u w:val="single"/>
        </w:rPr>
        <w:t xml:space="preserve"> and the </w:t>
      </w:r>
      <w:r w:rsidRPr="005C051D">
        <w:rPr>
          <w:rStyle w:val="Emphasis"/>
          <w:rFonts w:asciiTheme="majorHAnsi" w:hAnsiTheme="majorHAnsi" w:cstheme="majorHAnsi"/>
        </w:rPr>
        <w:t>centralized nature</w:t>
      </w:r>
      <w:r w:rsidRPr="005C051D">
        <w:rPr>
          <w:rFonts w:asciiTheme="majorHAnsi" w:hAnsiTheme="majorHAnsi" w:cstheme="majorHAnsi"/>
          <w:u w:val="single"/>
        </w:rPr>
        <w:t xml:space="preserve"> of the </w:t>
      </w:r>
      <w:r w:rsidRPr="005C051D">
        <w:rPr>
          <w:rStyle w:val="Emphasis"/>
          <w:rFonts w:asciiTheme="majorHAnsi" w:hAnsiTheme="majorHAnsi" w:cstheme="majorHAnsi"/>
        </w:rPr>
        <w:t>food processing industry</w:t>
      </w:r>
      <w:r w:rsidRPr="005C051D">
        <w:rPr>
          <w:rFonts w:asciiTheme="majorHAnsi" w:hAnsiTheme="majorHAnsi" w:cstheme="majorHAnsi"/>
          <w:sz w:val="16"/>
        </w:rPr>
        <w:t xml:space="preserve">. The farm-to table chain contains various points into which an attack could be launched. </w:t>
      </w:r>
      <w:r w:rsidRPr="005C051D">
        <w:rPr>
          <w:rFonts w:asciiTheme="majorHAnsi" w:hAnsiTheme="majorHAnsi" w:cstheme="majorHAnsi"/>
          <w:u w:val="single"/>
        </w:rPr>
        <w:t xml:space="preserve">The </w:t>
      </w:r>
      <w:r w:rsidRPr="005C051D">
        <w:rPr>
          <w:rFonts w:asciiTheme="majorHAnsi" w:hAnsiTheme="majorHAnsi" w:cstheme="majorHAnsi"/>
          <w:highlight w:val="green"/>
          <w:u w:val="single"/>
        </w:rPr>
        <w:t>threat of attack would</w:t>
      </w:r>
      <w:r w:rsidRPr="005C051D">
        <w:rPr>
          <w:rFonts w:asciiTheme="majorHAnsi" w:hAnsiTheme="majorHAnsi" w:cstheme="majorHAnsi"/>
          <w:u w:val="single"/>
        </w:rPr>
        <w:t xml:space="preserve"> seriously </w:t>
      </w:r>
      <w:r w:rsidRPr="005C051D">
        <w:rPr>
          <w:rStyle w:val="Emphasis"/>
          <w:rFonts w:asciiTheme="majorHAnsi" w:hAnsiTheme="majorHAnsi" w:cstheme="majorHAnsi"/>
          <w:highlight w:val="green"/>
        </w:rPr>
        <w:t>damage consumer confidence</w:t>
      </w:r>
      <w:r w:rsidRPr="005C051D">
        <w:rPr>
          <w:rFonts w:asciiTheme="majorHAnsi" w:hAnsiTheme="majorHAnsi" w:cstheme="majorHAnsi"/>
          <w:highlight w:val="green"/>
          <w:u w:val="single"/>
        </w:rPr>
        <w:t xml:space="preserve"> and </w:t>
      </w:r>
      <w:r w:rsidRPr="005C051D">
        <w:rPr>
          <w:rStyle w:val="Emphasis"/>
          <w:rFonts w:asciiTheme="majorHAnsi" w:hAnsiTheme="majorHAnsi" w:cstheme="majorHAnsi"/>
          <w:highlight w:val="green"/>
        </w:rPr>
        <w:t>undermine export markets</w:t>
      </w:r>
      <w:r w:rsidRPr="005C051D">
        <w:rPr>
          <w:rFonts w:asciiTheme="majorHAnsi" w:hAnsiTheme="majorHAnsi" w:cstheme="majorHAnsi"/>
          <w:sz w:val="16"/>
        </w:rPr>
        <w:t xml:space="preserve">. Understanding the goal of the threat points to the area most likely attacked. </w:t>
      </w:r>
      <w:r w:rsidRPr="005C051D">
        <w:rPr>
          <w:rFonts w:asciiTheme="majorHAnsi" w:hAnsiTheme="majorHAnsi" w:cstheme="majorHAnsi"/>
          <w:u w:val="single"/>
        </w:rPr>
        <w:t xml:space="preserve">If the intent was economic disruption the target would be </w:t>
      </w:r>
      <w:r w:rsidRPr="005C051D">
        <w:rPr>
          <w:rStyle w:val="Emphasis"/>
          <w:rFonts w:asciiTheme="majorHAnsi" w:hAnsiTheme="majorHAnsi" w:cstheme="majorHAnsi"/>
        </w:rPr>
        <w:t>livestock</w:t>
      </w:r>
      <w:r w:rsidRPr="005C051D">
        <w:rPr>
          <w:rFonts w:asciiTheme="majorHAnsi" w:hAnsiTheme="majorHAnsi" w:cstheme="majorHAnsi"/>
          <w:u w:val="single"/>
        </w:rPr>
        <w:t xml:space="preserve"> and </w:t>
      </w:r>
      <w:r w:rsidRPr="005C051D">
        <w:rPr>
          <w:rStyle w:val="Emphasis"/>
          <w:rFonts w:asciiTheme="majorHAnsi" w:hAnsiTheme="majorHAnsi" w:cstheme="majorHAnsi"/>
        </w:rPr>
        <w:t>crops</w:t>
      </w:r>
      <w:r w:rsidRPr="005C051D">
        <w:rPr>
          <w:rFonts w:asciiTheme="majorHAnsi" w:hAnsiTheme="majorHAnsi" w:cstheme="majorHAnsi"/>
          <w:u w:val="single"/>
        </w:rPr>
        <w:t>, but if the intent was mass casualties the point of attack would be contamination of finished food products</w:t>
      </w:r>
      <w:r w:rsidRPr="005C051D">
        <w:rPr>
          <w:rFonts w:asciiTheme="majorHAnsi" w:hAnsiTheme="majorHAnsi" w:cstheme="majorHAnsi"/>
          <w:sz w:val="16"/>
        </w:rPr>
        <w:t xml:space="preserve">. Damage to livestock could be very swift, the USDA calculated that foot-and mouth disease could spread to 25 states in 5 days.25 CDC is presently tracking and developing scenarios for the arrival of Avian Flu. </w:t>
      </w:r>
    </w:p>
    <w:p w14:paraId="3B4CDF50" w14:textId="77777777" w:rsidR="003F5A90" w:rsidRPr="005C051D" w:rsidRDefault="003F5A90" w:rsidP="003F5A90">
      <w:pPr>
        <w:rPr>
          <w:rStyle w:val="Emphasis"/>
          <w:rFonts w:asciiTheme="majorHAnsi" w:hAnsiTheme="majorHAnsi" w:cstheme="majorHAnsi"/>
        </w:rPr>
      </w:pPr>
      <w:r w:rsidRPr="005C051D">
        <w:rPr>
          <w:rStyle w:val="Emphasis"/>
          <w:rFonts w:asciiTheme="majorHAnsi" w:hAnsiTheme="majorHAnsi" w:cstheme="majorHAnsi"/>
        </w:rPr>
        <w:t xml:space="preserve">Banking </w:t>
      </w:r>
    </w:p>
    <w:p w14:paraId="0F1FD855" w14:textId="77777777" w:rsidR="003F5A90" w:rsidRPr="005C051D" w:rsidRDefault="003F5A90" w:rsidP="003F5A90">
      <w:pPr>
        <w:rPr>
          <w:rFonts w:asciiTheme="majorHAnsi" w:hAnsiTheme="majorHAnsi" w:cstheme="majorHAnsi"/>
          <w:sz w:val="16"/>
        </w:rPr>
      </w:pPr>
      <w:r w:rsidRPr="005C051D">
        <w:rPr>
          <w:rFonts w:asciiTheme="majorHAnsi" w:hAnsiTheme="majorHAnsi" w:cstheme="majorHAnsi"/>
          <w:sz w:val="16"/>
        </w:rPr>
        <w:t xml:space="preserve">Prior to the destruction of the Twin Towers, </w:t>
      </w:r>
      <w:r w:rsidRPr="005C051D">
        <w:rPr>
          <w:rStyle w:val="Emphasis"/>
          <w:rFonts w:asciiTheme="majorHAnsi" w:hAnsiTheme="majorHAnsi" w:cstheme="majorHAnsi"/>
          <w:highlight w:val="green"/>
        </w:rPr>
        <w:t>physical</w:t>
      </w:r>
      <w:r w:rsidRPr="005C051D">
        <w:rPr>
          <w:rFonts w:asciiTheme="majorHAnsi" w:hAnsiTheme="majorHAnsi" w:cstheme="majorHAnsi"/>
          <w:highlight w:val="green"/>
          <w:u w:val="single"/>
        </w:rPr>
        <w:t xml:space="preserve"> </w:t>
      </w:r>
      <w:r w:rsidRPr="005C051D">
        <w:rPr>
          <w:rStyle w:val="Emphasis"/>
          <w:rFonts w:asciiTheme="majorHAnsi" w:hAnsiTheme="majorHAnsi" w:cstheme="majorHAnsi"/>
          <w:highlight w:val="green"/>
        </w:rPr>
        <w:t>attacks</w:t>
      </w:r>
      <w:r w:rsidRPr="005C051D">
        <w:rPr>
          <w:rFonts w:asciiTheme="majorHAnsi" w:hAnsiTheme="majorHAnsi" w:cstheme="majorHAnsi"/>
          <w:highlight w:val="green"/>
          <w:u w:val="single"/>
        </w:rPr>
        <w:t xml:space="preserve"> against</w:t>
      </w:r>
      <w:r w:rsidRPr="005C051D">
        <w:rPr>
          <w:rFonts w:asciiTheme="majorHAnsi" w:hAnsiTheme="majorHAnsi" w:cstheme="majorHAnsi"/>
          <w:u w:val="single"/>
        </w:rPr>
        <w:t xml:space="preserve"> the </w:t>
      </w:r>
      <w:r w:rsidRPr="005C051D">
        <w:rPr>
          <w:rFonts w:asciiTheme="majorHAnsi" w:hAnsiTheme="majorHAnsi" w:cstheme="majorHAnsi"/>
          <w:highlight w:val="green"/>
          <w:u w:val="single"/>
        </w:rPr>
        <w:t>banking</w:t>
      </w:r>
      <w:r w:rsidRPr="005C051D">
        <w:rPr>
          <w:rFonts w:asciiTheme="majorHAnsi" w:hAnsiTheme="majorHAnsi" w:cstheme="majorHAnsi"/>
          <w:u w:val="single"/>
        </w:rPr>
        <w:t xml:space="preserve"> industry, such as the </w:t>
      </w:r>
      <w:r w:rsidRPr="005C051D">
        <w:rPr>
          <w:rStyle w:val="Emphasis"/>
          <w:rFonts w:asciiTheme="majorHAnsi" w:hAnsiTheme="majorHAnsi" w:cstheme="majorHAnsi"/>
          <w:highlight w:val="green"/>
        </w:rPr>
        <w:t>destruction</w:t>
      </w:r>
      <w:r w:rsidRPr="005C051D">
        <w:rPr>
          <w:rFonts w:asciiTheme="majorHAnsi" w:hAnsiTheme="majorHAnsi" w:cstheme="majorHAnsi"/>
          <w:highlight w:val="green"/>
          <w:u w:val="single"/>
        </w:rPr>
        <w:t xml:space="preserve"> of facilities</w:t>
      </w:r>
      <w:r w:rsidRPr="005C051D">
        <w:rPr>
          <w:rFonts w:asciiTheme="majorHAnsi" w:hAnsiTheme="majorHAnsi" w:cstheme="majorHAnsi"/>
          <w:u w:val="single"/>
        </w:rPr>
        <w:t>, were rare</w:t>
      </w:r>
      <w:r w:rsidRPr="005C051D">
        <w:rPr>
          <w:rFonts w:asciiTheme="majorHAnsi" w:hAnsiTheme="majorHAnsi" w:cstheme="majorHAnsi"/>
          <w:sz w:val="16"/>
        </w:rPr>
        <w:t xml:space="preserve">. Unfortunately, </w:t>
      </w:r>
      <w:r w:rsidRPr="005C051D">
        <w:rPr>
          <w:rFonts w:asciiTheme="majorHAnsi" w:hAnsiTheme="majorHAnsi" w:cstheme="majorHAnsi"/>
          <w:u w:val="single"/>
        </w:rPr>
        <w:t xml:space="preserve">evidence indicates </w:t>
      </w:r>
      <w:r w:rsidRPr="005C051D">
        <w:rPr>
          <w:rStyle w:val="Emphasis"/>
          <w:rFonts w:asciiTheme="majorHAnsi" w:hAnsiTheme="majorHAnsi" w:cstheme="majorHAnsi"/>
        </w:rPr>
        <w:t>that may change</w:t>
      </w:r>
      <w:r w:rsidRPr="005C051D">
        <w:rPr>
          <w:rFonts w:asciiTheme="majorHAnsi" w:hAnsiTheme="majorHAnsi" w:cstheme="majorHAnsi"/>
          <w:sz w:val="16"/>
        </w:rPr>
        <w:t xml:space="preserve">, in March 2005 </w:t>
      </w:r>
      <w:r w:rsidRPr="005C051D">
        <w:rPr>
          <w:rFonts w:asciiTheme="majorHAnsi" w:hAnsiTheme="majorHAnsi" w:cstheme="majorHAnsi"/>
          <w:u w:val="single"/>
        </w:rPr>
        <w:t xml:space="preserve">three British </w:t>
      </w:r>
      <w:r w:rsidRPr="005C051D">
        <w:rPr>
          <w:rFonts w:asciiTheme="majorHAnsi" w:hAnsiTheme="majorHAnsi" w:cstheme="majorHAnsi"/>
          <w:highlight w:val="green"/>
          <w:u w:val="single"/>
        </w:rPr>
        <w:t>al-</w:t>
      </w:r>
      <w:proofErr w:type="spellStart"/>
      <w:r w:rsidRPr="005C051D">
        <w:rPr>
          <w:rFonts w:asciiTheme="majorHAnsi" w:hAnsiTheme="majorHAnsi" w:cstheme="majorHAnsi"/>
          <w:highlight w:val="green"/>
          <w:u w:val="single"/>
        </w:rPr>
        <w:t>Qa’ida</w:t>
      </w:r>
      <w:proofErr w:type="spellEnd"/>
      <w:r w:rsidRPr="005C051D">
        <w:rPr>
          <w:rFonts w:asciiTheme="majorHAnsi" w:hAnsiTheme="majorHAnsi" w:cstheme="majorHAnsi"/>
          <w:u w:val="single"/>
        </w:rPr>
        <w:t xml:space="preserve"> operatives were indicted by a U.S. federal court on charges of conducting </w:t>
      </w:r>
      <w:r w:rsidRPr="005C051D">
        <w:rPr>
          <w:rStyle w:val="Emphasis"/>
          <w:rFonts w:asciiTheme="majorHAnsi" w:hAnsiTheme="majorHAnsi" w:cstheme="majorHAnsi"/>
        </w:rPr>
        <w:t xml:space="preserve">detailed reconnaissance of </w:t>
      </w:r>
      <w:r w:rsidRPr="005C051D">
        <w:rPr>
          <w:rStyle w:val="Emphasis"/>
          <w:rFonts w:asciiTheme="majorHAnsi" w:hAnsiTheme="majorHAnsi" w:cstheme="majorHAnsi"/>
          <w:highlight w:val="green"/>
        </w:rPr>
        <w:t>financial targets</w:t>
      </w:r>
      <w:r w:rsidRPr="005C051D">
        <w:rPr>
          <w:rFonts w:asciiTheme="majorHAnsi" w:hAnsiTheme="majorHAnsi" w:cstheme="majorHAnsi"/>
          <w:sz w:val="16"/>
        </w:rPr>
        <w:t xml:space="preserve"> in lower Manhattan, Newark, New Jersey, and Washington, D.C. </w:t>
      </w:r>
      <w:r w:rsidRPr="005C051D">
        <w:rPr>
          <w:rFonts w:asciiTheme="majorHAnsi" w:hAnsiTheme="majorHAnsi" w:cstheme="majorHAnsi"/>
          <w:u w:val="single"/>
        </w:rPr>
        <w:t xml:space="preserve">In addition to </w:t>
      </w:r>
      <w:proofErr w:type="spellStart"/>
      <w:r w:rsidRPr="005C051D">
        <w:rPr>
          <w:rFonts w:asciiTheme="majorHAnsi" w:hAnsiTheme="majorHAnsi" w:cstheme="majorHAnsi"/>
          <w:u w:val="single"/>
        </w:rPr>
        <w:t>video taping</w:t>
      </w:r>
      <w:proofErr w:type="spellEnd"/>
      <w:r w:rsidRPr="005C051D">
        <w:rPr>
          <w:rFonts w:asciiTheme="majorHAnsi" w:hAnsiTheme="majorHAnsi" w:cstheme="majorHAnsi"/>
          <w:u w:val="single"/>
        </w:rPr>
        <w:t xml:space="preserve"> the </w:t>
      </w:r>
      <w:r w:rsidRPr="005C051D">
        <w:rPr>
          <w:rStyle w:val="Emphasis"/>
          <w:rFonts w:asciiTheme="majorHAnsi" w:hAnsiTheme="majorHAnsi" w:cstheme="majorHAnsi"/>
          <w:highlight w:val="green"/>
        </w:rPr>
        <w:t>Citigroup Center</w:t>
      </w:r>
      <w:r w:rsidRPr="005C051D">
        <w:rPr>
          <w:rFonts w:asciiTheme="majorHAnsi" w:hAnsiTheme="majorHAnsi" w:cstheme="majorHAnsi"/>
          <w:u w:val="single"/>
        </w:rPr>
        <w:t xml:space="preserve"> and the </w:t>
      </w:r>
      <w:r w:rsidRPr="005C051D">
        <w:rPr>
          <w:rStyle w:val="Emphasis"/>
          <w:rFonts w:asciiTheme="majorHAnsi" w:hAnsiTheme="majorHAnsi" w:cstheme="majorHAnsi"/>
          <w:highlight w:val="green"/>
        </w:rPr>
        <w:t>New York Stock Exchange</w:t>
      </w:r>
      <w:r w:rsidRPr="005C051D">
        <w:rPr>
          <w:rFonts w:asciiTheme="majorHAnsi" w:hAnsiTheme="majorHAnsi" w:cstheme="majorHAnsi"/>
          <w:u w:val="single"/>
        </w:rPr>
        <w:t xml:space="preserve"> in New York City, the </w:t>
      </w:r>
      <w:r w:rsidRPr="005C051D">
        <w:rPr>
          <w:rStyle w:val="Emphasis"/>
          <w:rFonts w:asciiTheme="majorHAnsi" w:hAnsiTheme="majorHAnsi" w:cstheme="majorHAnsi"/>
          <w:highlight w:val="green"/>
        </w:rPr>
        <w:t>Prudential Financial building</w:t>
      </w:r>
      <w:r w:rsidRPr="005C051D">
        <w:rPr>
          <w:rStyle w:val="Emphasis"/>
          <w:rFonts w:asciiTheme="majorHAnsi" w:hAnsiTheme="majorHAnsi" w:cstheme="majorHAnsi"/>
        </w:rPr>
        <w:t xml:space="preserve"> in Newark</w:t>
      </w:r>
      <w:r w:rsidRPr="005C051D">
        <w:rPr>
          <w:rFonts w:asciiTheme="majorHAnsi" w:hAnsiTheme="majorHAnsi" w:cstheme="majorHAnsi"/>
          <w:u w:val="single"/>
        </w:rPr>
        <w:t xml:space="preserve">, and the </w:t>
      </w:r>
      <w:r w:rsidRPr="005C051D">
        <w:rPr>
          <w:rStyle w:val="Emphasis"/>
          <w:rFonts w:asciiTheme="majorHAnsi" w:hAnsiTheme="majorHAnsi" w:cstheme="majorHAnsi"/>
        </w:rPr>
        <w:t>headquarters</w:t>
      </w:r>
      <w:r w:rsidRPr="005C051D">
        <w:rPr>
          <w:rFonts w:asciiTheme="majorHAnsi" w:hAnsiTheme="majorHAnsi" w:cstheme="majorHAnsi"/>
          <w:u w:val="single"/>
        </w:rPr>
        <w:t xml:space="preserve"> of the </w:t>
      </w:r>
      <w:r w:rsidRPr="005C051D">
        <w:rPr>
          <w:rStyle w:val="Emphasis"/>
          <w:rFonts w:asciiTheme="majorHAnsi" w:hAnsiTheme="majorHAnsi" w:cstheme="majorHAnsi"/>
          <w:highlight w:val="green"/>
        </w:rPr>
        <w:t>International Monetary Fund</w:t>
      </w:r>
      <w:r w:rsidRPr="005C051D">
        <w:rPr>
          <w:rFonts w:asciiTheme="majorHAnsi" w:hAnsiTheme="majorHAnsi" w:cstheme="majorHAnsi"/>
          <w:highlight w:val="green"/>
          <w:u w:val="single"/>
        </w:rPr>
        <w:t xml:space="preserve"> and</w:t>
      </w:r>
      <w:r w:rsidRPr="005C051D">
        <w:rPr>
          <w:rFonts w:asciiTheme="majorHAnsi" w:hAnsiTheme="majorHAnsi" w:cstheme="majorHAnsi"/>
          <w:u w:val="single"/>
        </w:rPr>
        <w:t xml:space="preserve"> the </w:t>
      </w:r>
      <w:r w:rsidRPr="005C051D">
        <w:rPr>
          <w:rStyle w:val="Emphasis"/>
          <w:rFonts w:asciiTheme="majorHAnsi" w:hAnsiTheme="majorHAnsi" w:cstheme="majorHAnsi"/>
          <w:highlight w:val="green"/>
        </w:rPr>
        <w:t>World Bank</w:t>
      </w:r>
      <w:r w:rsidRPr="005C051D">
        <w:rPr>
          <w:rFonts w:asciiTheme="majorHAnsi" w:hAnsiTheme="majorHAnsi" w:cstheme="majorHAnsi"/>
          <w:highlight w:val="green"/>
          <w:u w:val="single"/>
        </w:rPr>
        <w:t xml:space="preserve"> </w:t>
      </w:r>
      <w:r w:rsidRPr="005C051D">
        <w:rPr>
          <w:rFonts w:asciiTheme="majorHAnsi" w:hAnsiTheme="majorHAnsi" w:cstheme="majorHAnsi"/>
          <w:u w:val="single"/>
        </w:rPr>
        <w:t xml:space="preserve">in Washington D.C., the men </w:t>
      </w:r>
      <w:r w:rsidRPr="005C051D">
        <w:rPr>
          <w:rStyle w:val="Emphasis"/>
          <w:rFonts w:asciiTheme="majorHAnsi" w:hAnsiTheme="majorHAnsi" w:cstheme="majorHAnsi"/>
        </w:rPr>
        <w:t>amassed</w:t>
      </w:r>
      <w:r w:rsidRPr="005C051D">
        <w:rPr>
          <w:rFonts w:asciiTheme="majorHAnsi" w:hAnsiTheme="majorHAnsi" w:cstheme="majorHAnsi"/>
          <w:u w:val="single"/>
        </w:rPr>
        <w:t xml:space="preserve"> more than 500 photographs of the sites</w:t>
      </w:r>
      <w:r w:rsidRPr="005C051D">
        <w:rPr>
          <w:rFonts w:asciiTheme="majorHAnsi" w:hAnsiTheme="majorHAnsi" w:cstheme="majorHAnsi"/>
          <w:sz w:val="16"/>
        </w:rPr>
        <w:t xml:space="preserve">.26 </w:t>
      </w:r>
      <w:r w:rsidRPr="005C051D">
        <w:rPr>
          <w:rFonts w:asciiTheme="majorHAnsi" w:hAnsiTheme="majorHAnsi" w:cstheme="majorHAnsi"/>
          <w:u w:val="single"/>
        </w:rPr>
        <w:t xml:space="preserve">The Banking infrastructures primary </w:t>
      </w:r>
      <w:r w:rsidRPr="005C051D">
        <w:rPr>
          <w:rFonts w:asciiTheme="majorHAnsi" w:hAnsiTheme="majorHAnsi" w:cstheme="majorHAnsi"/>
          <w:highlight w:val="green"/>
          <w:u w:val="single"/>
        </w:rPr>
        <w:t>weakness is along</w:t>
      </w:r>
      <w:r w:rsidRPr="005C051D">
        <w:rPr>
          <w:rFonts w:asciiTheme="majorHAnsi" w:hAnsiTheme="majorHAnsi" w:cstheme="majorHAnsi"/>
          <w:u w:val="single"/>
        </w:rPr>
        <w:t xml:space="preserve"> its </w:t>
      </w:r>
      <w:r w:rsidRPr="005C051D">
        <w:rPr>
          <w:rStyle w:val="Emphasis"/>
          <w:rFonts w:asciiTheme="majorHAnsi" w:hAnsiTheme="majorHAnsi" w:cstheme="majorHAnsi"/>
          <w:highlight w:val="green"/>
        </w:rPr>
        <w:t>cyber axis</w:t>
      </w:r>
      <w:r w:rsidRPr="005C051D">
        <w:rPr>
          <w:rStyle w:val="Emphasis"/>
          <w:rFonts w:asciiTheme="majorHAnsi" w:hAnsiTheme="majorHAnsi" w:cstheme="majorHAnsi"/>
        </w:rPr>
        <w:t xml:space="preserve"> of attack</w:t>
      </w:r>
      <w:r w:rsidRPr="005C051D">
        <w:rPr>
          <w:rFonts w:asciiTheme="majorHAnsi" w:hAnsiTheme="majorHAnsi" w:cstheme="majorHAnsi"/>
          <w:sz w:val="16"/>
        </w:rPr>
        <w:t xml:space="preserve">. Through phishing and banking Trojan targeting specific financial institutions, </w:t>
      </w:r>
      <w:r w:rsidRPr="005C051D">
        <w:rPr>
          <w:rFonts w:asciiTheme="majorHAnsi" w:hAnsiTheme="majorHAnsi" w:cstheme="majorHAnsi"/>
          <w:u w:val="single"/>
        </w:rPr>
        <w:t xml:space="preserve">attackers </w:t>
      </w:r>
      <w:r w:rsidRPr="005C051D">
        <w:rPr>
          <w:rStyle w:val="Emphasis"/>
          <w:rFonts w:asciiTheme="majorHAnsi" w:hAnsiTheme="majorHAnsi" w:cstheme="majorHAnsi"/>
        </w:rPr>
        <w:t>reduce confidence</w:t>
      </w:r>
      <w:r w:rsidRPr="005C051D">
        <w:rPr>
          <w:rFonts w:asciiTheme="majorHAnsi" w:hAnsiTheme="majorHAnsi" w:cstheme="majorHAnsi"/>
          <w:u w:val="single"/>
        </w:rPr>
        <w:t xml:space="preserve"> among consumers</w:t>
      </w:r>
      <w:r w:rsidRPr="005C051D">
        <w:rPr>
          <w:rFonts w:asciiTheme="majorHAnsi" w:hAnsiTheme="majorHAnsi" w:cstheme="majorHAnsi"/>
          <w:sz w:val="16"/>
        </w:rPr>
        <w:t>. Recently American Express posted an alert online, including a screenshot of a pop-up that appeared when users log in to its secure site.27</w:t>
      </w:r>
    </w:p>
    <w:p w14:paraId="53BAE74E" w14:textId="77777777" w:rsidR="003F5A90" w:rsidRPr="005C051D" w:rsidRDefault="003F5A90" w:rsidP="003F5A90">
      <w:pPr>
        <w:rPr>
          <w:rFonts w:asciiTheme="majorHAnsi" w:hAnsiTheme="majorHAnsi" w:cstheme="majorHAnsi"/>
          <w:sz w:val="16"/>
        </w:rPr>
      </w:pPr>
      <w:r w:rsidRPr="005C051D">
        <w:rPr>
          <w:rFonts w:asciiTheme="majorHAnsi" w:hAnsiTheme="majorHAnsi" w:cstheme="majorHAnsi"/>
          <w:sz w:val="16"/>
        </w:rPr>
        <w:t xml:space="preserve">The </w:t>
      </w:r>
      <w:r w:rsidRPr="005C051D">
        <w:rPr>
          <w:rFonts w:asciiTheme="majorHAnsi" w:hAnsiTheme="majorHAnsi" w:cstheme="majorHAnsi"/>
          <w:u w:val="single"/>
        </w:rPr>
        <w:t xml:space="preserve">attack not only attempts to </w:t>
      </w:r>
      <w:r w:rsidRPr="005C051D">
        <w:rPr>
          <w:rStyle w:val="Emphasis"/>
          <w:rFonts w:asciiTheme="majorHAnsi" w:hAnsiTheme="majorHAnsi" w:cstheme="majorHAnsi"/>
        </w:rPr>
        <w:t>obtain personal information</w:t>
      </w:r>
      <w:r w:rsidRPr="005C051D">
        <w:rPr>
          <w:rFonts w:asciiTheme="majorHAnsi" w:hAnsiTheme="majorHAnsi" w:cstheme="majorHAnsi"/>
          <w:u w:val="single"/>
        </w:rPr>
        <w:t xml:space="preserve"> that can be used for </w:t>
      </w:r>
      <w:r w:rsidRPr="005C051D">
        <w:rPr>
          <w:rStyle w:val="Emphasis"/>
          <w:rFonts w:asciiTheme="majorHAnsi" w:hAnsiTheme="majorHAnsi" w:cstheme="majorHAnsi"/>
        </w:rPr>
        <w:t>various operations</w:t>
      </w:r>
      <w:r w:rsidRPr="005C051D">
        <w:rPr>
          <w:rFonts w:asciiTheme="majorHAnsi" w:hAnsiTheme="majorHAnsi" w:cstheme="majorHAnsi"/>
          <w:u w:val="single"/>
        </w:rPr>
        <w:t xml:space="preserve">, but also launches a </w:t>
      </w:r>
      <w:r w:rsidRPr="005C051D">
        <w:rPr>
          <w:rStyle w:val="Emphasis"/>
          <w:rFonts w:asciiTheme="majorHAnsi" w:hAnsiTheme="majorHAnsi" w:cstheme="majorHAnsi"/>
        </w:rPr>
        <w:t>virus</w:t>
      </w:r>
      <w:r w:rsidRPr="005C051D">
        <w:rPr>
          <w:rFonts w:asciiTheme="majorHAnsi" w:hAnsiTheme="majorHAnsi" w:cstheme="majorHAnsi"/>
          <w:u w:val="single"/>
        </w:rPr>
        <w:t xml:space="preserve"> into the user’s computer. </w:t>
      </w:r>
      <w:proofErr w:type="spellStart"/>
      <w:r w:rsidRPr="005C051D">
        <w:rPr>
          <w:rFonts w:asciiTheme="majorHAnsi" w:hAnsiTheme="majorHAnsi" w:cstheme="majorHAnsi"/>
          <w:u w:val="single"/>
        </w:rPr>
        <w:t>CitiBank</w:t>
      </w:r>
      <w:proofErr w:type="spellEnd"/>
      <w:r w:rsidRPr="005C051D">
        <w:rPr>
          <w:rFonts w:asciiTheme="majorHAnsi" w:hAnsiTheme="majorHAnsi" w:cstheme="majorHAnsi"/>
          <w:u w:val="single"/>
        </w:rPr>
        <w:t xml:space="preserve">, and Chase Manhattan Bank have both been victim </w:t>
      </w:r>
      <w:r w:rsidRPr="005C051D">
        <w:rPr>
          <w:rFonts w:asciiTheme="majorHAnsi" w:hAnsiTheme="majorHAnsi" w:cstheme="majorHAnsi"/>
          <w:sz w:val="16"/>
        </w:rPr>
        <w:t>during 2005 and 2006 to phishing schemes misrepresenting their services to their clients.</w:t>
      </w:r>
    </w:p>
    <w:p w14:paraId="44487E8B" w14:textId="77777777" w:rsidR="003F5A90" w:rsidRPr="005C051D" w:rsidRDefault="003F5A90" w:rsidP="003F5A90">
      <w:pPr>
        <w:rPr>
          <w:rFonts w:asciiTheme="majorHAnsi" w:hAnsiTheme="majorHAnsi" w:cstheme="majorHAnsi"/>
          <w:sz w:val="16"/>
        </w:rPr>
      </w:pPr>
      <w:r w:rsidRPr="005C051D">
        <w:rPr>
          <w:rStyle w:val="Emphasis"/>
          <w:rFonts w:asciiTheme="majorHAnsi" w:hAnsiTheme="majorHAnsi" w:cstheme="majorHAnsi"/>
        </w:rPr>
        <w:t>Energy</w:t>
      </w:r>
    </w:p>
    <w:p w14:paraId="2C2B60DB" w14:textId="77777777" w:rsidR="003F5A90" w:rsidRPr="005C051D" w:rsidRDefault="003F5A90" w:rsidP="003F5A90">
      <w:pPr>
        <w:rPr>
          <w:rFonts w:asciiTheme="majorHAnsi" w:hAnsiTheme="majorHAnsi" w:cstheme="majorHAnsi"/>
          <w:sz w:val="16"/>
        </w:rPr>
      </w:pPr>
      <w:r w:rsidRPr="005C051D">
        <w:rPr>
          <w:rFonts w:asciiTheme="majorHAnsi" w:hAnsiTheme="majorHAnsi" w:cstheme="majorHAnsi"/>
          <w:sz w:val="16"/>
        </w:rPr>
        <w:t xml:space="preserve">Recently </w:t>
      </w:r>
      <w:r w:rsidRPr="005C051D">
        <w:rPr>
          <w:rFonts w:asciiTheme="majorHAnsi" w:hAnsiTheme="majorHAnsi" w:cstheme="majorHAnsi"/>
          <w:u w:val="single"/>
        </w:rPr>
        <w:t xml:space="preserve">the </w:t>
      </w:r>
      <w:r w:rsidRPr="005C051D">
        <w:rPr>
          <w:rFonts w:asciiTheme="majorHAnsi" w:hAnsiTheme="majorHAnsi" w:cstheme="majorHAnsi"/>
          <w:highlight w:val="green"/>
          <w:u w:val="single"/>
        </w:rPr>
        <w:t>oil industry</w:t>
      </w:r>
      <w:r w:rsidRPr="005C051D">
        <w:rPr>
          <w:rFonts w:asciiTheme="majorHAnsi" w:hAnsiTheme="majorHAnsi" w:cstheme="majorHAnsi"/>
          <w:u w:val="single"/>
        </w:rPr>
        <w:t xml:space="preserve"> </w:t>
      </w:r>
      <w:r w:rsidRPr="005C051D">
        <w:rPr>
          <w:rStyle w:val="Emphasis"/>
          <w:rFonts w:asciiTheme="majorHAnsi" w:hAnsiTheme="majorHAnsi" w:cstheme="majorHAnsi"/>
        </w:rPr>
        <w:t>occupied the headlines,</w:t>
      </w:r>
      <w:r w:rsidRPr="005C051D">
        <w:rPr>
          <w:rFonts w:asciiTheme="majorHAnsi" w:hAnsiTheme="majorHAnsi" w:cstheme="majorHAnsi"/>
          <w:u w:val="single"/>
        </w:rPr>
        <w:t xml:space="preserve"> and the </w:t>
      </w:r>
      <w:r w:rsidRPr="005C051D">
        <w:rPr>
          <w:rFonts w:asciiTheme="majorHAnsi" w:hAnsiTheme="majorHAnsi" w:cstheme="majorHAnsi"/>
          <w:highlight w:val="green"/>
          <w:u w:val="single"/>
        </w:rPr>
        <w:t>criticality</w:t>
      </w:r>
      <w:r w:rsidRPr="005C051D">
        <w:rPr>
          <w:rFonts w:asciiTheme="majorHAnsi" w:hAnsiTheme="majorHAnsi" w:cstheme="majorHAnsi"/>
          <w:u w:val="single"/>
        </w:rPr>
        <w:t xml:space="preserve"> of this infrastructure </w:t>
      </w:r>
      <w:r w:rsidRPr="005C051D">
        <w:rPr>
          <w:rFonts w:asciiTheme="majorHAnsi" w:hAnsiTheme="majorHAnsi" w:cstheme="majorHAnsi"/>
          <w:highlight w:val="green"/>
          <w:u w:val="single"/>
        </w:rPr>
        <w:t xml:space="preserve">is </w:t>
      </w:r>
      <w:r w:rsidRPr="005C051D">
        <w:rPr>
          <w:rStyle w:val="Emphasis"/>
          <w:rFonts w:asciiTheme="majorHAnsi" w:hAnsiTheme="majorHAnsi" w:cstheme="majorHAnsi"/>
          <w:highlight w:val="green"/>
        </w:rPr>
        <w:t>not</w:t>
      </w:r>
      <w:r w:rsidRPr="005C051D">
        <w:rPr>
          <w:rFonts w:asciiTheme="majorHAnsi" w:hAnsiTheme="majorHAnsi" w:cstheme="majorHAnsi"/>
          <w:highlight w:val="green"/>
          <w:u w:val="single"/>
        </w:rPr>
        <w:t xml:space="preserve"> lost on terrorists</w:t>
      </w:r>
      <w:r w:rsidRPr="005C051D">
        <w:rPr>
          <w:rFonts w:asciiTheme="majorHAnsi" w:hAnsiTheme="majorHAnsi" w:cstheme="majorHAnsi"/>
          <w:sz w:val="16"/>
        </w:rPr>
        <w:t xml:space="preserve">. In mid-December 2004, </w:t>
      </w:r>
      <w:r w:rsidRPr="005C051D">
        <w:rPr>
          <w:rFonts w:asciiTheme="majorHAnsi" w:hAnsiTheme="majorHAnsi" w:cstheme="majorHAnsi"/>
          <w:highlight w:val="green"/>
          <w:u w:val="single"/>
        </w:rPr>
        <w:t>Arab television aired</w:t>
      </w:r>
      <w:r w:rsidRPr="005C051D">
        <w:rPr>
          <w:rFonts w:asciiTheme="majorHAnsi" w:hAnsiTheme="majorHAnsi" w:cstheme="majorHAnsi"/>
          <w:u w:val="single"/>
        </w:rPr>
        <w:t xml:space="preserve"> an </w:t>
      </w:r>
      <w:r w:rsidRPr="005C051D">
        <w:rPr>
          <w:rStyle w:val="Emphasis"/>
          <w:rFonts w:asciiTheme="majorHAnsi" w:hAnsiTheme="majorHAnsi" w:cstheme="majorHAnsi"/>
        </w:rPr>
        <w:t>alleged</w:t>
      </w:r>
      <w:r w:rsidRPr="005C051D">
        <w:rPr>
          <w:rFonts w:asciiTheme="majorHAnsi" w:hAnsiTheme="majorHAnsi" w:cstheme="majorHAnsi"/>
          <w:u w:val="single"/>
        </w:rPr>
        <w:t xml:space="preserve"> </w:t>
      </w:r>
      <w:r w:rsidRPr="005C051D">
        <w:rPr>
          <w:rFonts w:asciiTheme="majorHAnsi" w:hAnsiTheme="majorHAnsi" w:cstheme="majorHAnsi"/>
          <w:highlight w:val="green"/>
          <w:u w:val="single"/>
        </w:rPr>
        <w:t>audiotape message</w:t>
      </w:r>
      <w:r w:rsidRPr="005C051D">
        <w:rPr>
          <w:rFonts w:asciiTheme="majorHAnsi" w:hAnsiTheme="majorHAnsi" w:cstheme="majorHAnsi"/>
          <w:u w:val="single"/>
        </w:rPr>
        <w:t xml:space="preserve"> by Usama bin </w:t>
      </w:r>
      <w:r w:rsidRPr="005C051D">
        <w:rPr>
          <w:rFonts w:asciiTheme="majorHAnsi" w:hAnsiTheme="majorHAnsi" w:cstheme="majorHAnsi"/>
          <w:highlight w:val="green"/>
          <w:u w:val="single"/>
        </w:rPr>
        <w:t>Laden in which he called</w:t>
      </w:r>
      <w:r w:rsidRPr="005C051D">
        <w:rPr>
          <w:rFonts w:asciiTheme="majorHAnsi" w:hAnsiTheme="majorHAnsi" w:cstheme="majorHAnsi"/>
          <w:u w:val="single"/>
        </w:rPr>
        <w:t xml:space="preserve"> upon </w:t>
      </w:r>
      <w:r w:rsidRPr="005C051D">
        <w:rPr>
          <w:rFonts w:asciiTheme="majorHAnsi" w:hAnsiTheme="majorHAnsi" w:cstheme="majorHAnsi"/>
          <w:highlight w:val="green"/>
          <w:u w:val="single"/>
        </w:rPr>
        <w:t xml:space="preserve">his followers to </w:t>
      </w:r>
      <w:r w:rsidRPr="005C051D">
        <w:rPr>
          <w:rStyle w:val="Emphasis"/>
          <w:rFonts w:asciiTheme="majorHAnsi" w:hAnsiTheme="majorHAnsi" w:cstheme="majorHAnsi"/>
          <w:highlight w:val="green"/>
        </w:rPr>
        <w:t>wreak havoc on</w:t>
      </w:r>
      <w:r w:rsidRPr="005C051D">
        <w:rPr>
          <w:rStyle w:val="Emphasis"/>
          <w:rFonts w:asciiTheme="majorHAnsi" w:hAnsiTheme="majorHAnsi" w:cstheme="majorHAnsi"/>
        </w:rPr>
        <w:t xml:space="preserve"> the </w:t>
      </w:r>
      <w:r w:rsidRPr="005C051D">
        <w:rPr>
          <w:rStyle w:val="Emphasis"/>
          <w:rFonts w:asciiTheme="majorHAnsi" w:hAnsiTheme="majorHAnsi" w:cstheme="majorHAnsi"/>
          <w:highlight w:val="green"/>
        </w:rPr>
        <w:t xml:space="preserve">U.S. and world economy by disrupting oil </w:t>
      </w:r>
      <w:r w:rsidRPr="005C051D">
        <w:rPr>
          <w:rStyle w:val="Emphasis"/>
          <w:rFonts w:asciiTheme="majorHAnsi" w:hAnsiTheme="majorHAnsi" w:cstheme="majorHAnsi"/>
        </w:rPr>
        <w:t>supplies</w:t>
      </w:r>
      <w:r w:rsidRPr="005C051D">
        <w:rPr>
          <w:rFonts w:asciiTheme="majorHAnsi" w:hAnsiTheme="majorHAnsi" w:cstheme="majorHAnsi"/>
          <w:sz w:val="16"/>
        </w:rPr>
        <w:t xml:space="preserve"> from the Persian Gulf to the United States.28 </w:t>
      </w:r>
      <w:r w:rsidRPr="005C051D">
        <w:rPr>
          <w:rFonts w:asciiTheme="majorHAnsi" w:hAnsiTheme="majorHAnsi" w:cstheme="majorHAnsi"/>
          <w:highlight w:val="green"/>
          <w:u w:val="single"/>
        </w:rPr>
        <w:t xml:space="preserve">The U.S. uses </w:t>
      </w:r>
      <w:r w:rsidRPr="005C051D">
        <w:rPr>
          <w:rStyle w:val="Emphasis"/>
          <w:rFonts w:asciiTheme="majorHAnsi" w:hAnsiTheme="majorHAnsi" w:cstheme="majorHAnsi"/>
          <w:highlight w:val="green"/>
        </w:rPr>
        <w:t>over</w:t>
      </w:r>
      <w:r w:rsidRPr="005C051D">
        <w:rPr>
          <w:rFonts w:asciiTheme="majorHAnsi" w:hAnsiTheme="majorHAnsi" w:cstheme="majorHAnsi"/>
          <w:highlight w:val="green"/>
          <w:u w:val="single"/>
        </w:rPr>
        <w:t xml:space="preserve"> 20.7 million barrels a day</w:t>
      </w:r>
      <w:r w:rsidRPr="005C051D">
        <w:rPr>
          <w:rFonts w:asciiTheme="majorHAnsi" w:hAnsiTheme="majorHAnsi" w:cstheme="majorHAnsi"/>
          <w:u w:val="single"/>
        </w:rPr>
        <w:t xml:space="preserve"> of crude oil and products and imports 58.4% of that requirement</w:t>
      </w:r>
      <w:r w:rsidRPr="005C051D">
        <w:rPr>
          <w:rFonts w:asciiTheme="majorHAnsi" w:hAnsiTheme="majorHAnsi" w:cstheme="majorHAnsi"/>
          <w:sz w:val="16"/>
        </w:rPr>
        <w:t xml:space="preserve">.29 On 19 January 2006 al-Qaeda leader Osama bin Laden announced in a video release that, “The war against America and its allies will not be confined to Iraq…..”, and since June of 2003 there have been 298 recorded attacks against Iraqi oil facilities.30 </w:t>
      </w:r>
      <w:r w:rsidRPr="005C051D">
        <w:rPr>
          <w:rFonts w:asciiTheme="majorHAnsi" w:hAnsiTheme="majorHAnsi" w:cstheme="majorHAnsi"/>
          <w:u w:val="single"/>
        </w:rPr>
        <w:t xml:space="preserve">Terrorists conduct research as to the easiest point to </w:t>
      </w:r>
      <w:r w:rsidRPr="005C051D">
        <w:rPr>
          <w:rStyle w:val="Emphasis"/>
          <w:rFonts w:asciiTheme="majorHAnsi" w:hAnsiTheme="majorHAnsi" w:cstheme="majorHAnsi"/>
        </w:rPr>
        <w:t>damage the flow of oil or to the point where the most damage can be done</w:t>
      </w:r>
      <w:r w:rsidRPr="005C051D">
        <w:rPr>
          <w:rFonts w:asciiTheme="majorHAnsi" w:hAnsiTheme="majorHAnsi" w:cstheme="majorHAnsi"/>
          <w:sz w:val="16"/>
        </w:rPr>
        <w:t xml:space="preserve">. Scenarios involving the oil fields themselves, a jetliner crashing into the Ras Tanura facility in Saudi Arabia could remove 10 percent of the world’s energy imports in one act.31 </w:t>
      </w:r>
      <w:r w:rsidRPr="005C051D">
        <w:rPr>
          <w:rFonts w:asciiTheme="majorHAnsi" w:hAnsiTheme="majorHAnsi" w:cstheme="majorHAnsi"/>
          <w:u w:val="single"/>
        </w:rPr>
        <w:t xml:space="preserve">Maritime attacks are also </w:t>
      </w:r>
      <w:r w:rsidRPr="005C051D">
        <w:rPr>
          <w:rStyle w:val="Emphasis"/>
          <w:rFonts w:asciiTheme="majorHAnsi" w:hAnsiTheme="majorHAnsi" w:cstheme="majorHAnsi"/>
        </w:rPr>
        <w:t>option</w:t>
      </w:r>
      <w:r w:rsidRPr="005C051D">
        <w:rPr>
          <w:rFonts w:asciiTheme="majorHAnsi" w:hAnsiTheme="majorHAnsi" w:cstheme="majorHAnsi"/>
          <w:u w:val="single"/>
        </w:rPr>
        <w:t xml:space="preserve"> for terrorists</w:t>
      </w:r>
      <w:r w:rsidRPr="005C051D">
        <w:rPr>
          <w:rFonts w:asciiTheme="majorHAnsi" w:hAnsiTheme="majorHAnsi" w:cstheme="majorHAnsi"/>
          <w:sz w:val="16"/>
        </w:rPr>
        <w:t xml:space="preserve">; on October 6, 2002 a French tanker carrying 397,000 barrels of crude oil from Iran to Malaysia was rammed by an explosive laden boat off of the port of Ash </w:t>
      </w:r>
      <w:proofErr w:type="spellStart"/>
      <w:r w:rsidRPr="005C051D">
        <w:rPr>
          <w:rFonts w:asciiTheme="majorHAnsi" w:hAnsiTheme="majorHAnsi" w:cstheme="majorHAnsi"/>
          <w:sz w:val="16"/>
        </w:rPr>
        <w:t>Shihr</w:t>
      </w:r>
      <w:proofErr w:type="spellEnd"/>
      <w:r w:rsidRPr="005C051D">
        <w:rPr>
          <w:rFonts w:asciiTheme="majorHAnsi" w:hAnsiTheme="majorHAnsi" w:cstheme="majorHAnsi"/>
          <w:sz w:val="16"/>
        </w:rPr>
        <w:t>, 353 miles east of Aden. The double-hulled tanker was breached, and maritime insurers tripled the rates.32 Energy most travel often long distances from the site where it is obtained to the point where it is converted into energy for use, a catastrophic event at any of the sites or along its route can adversely impact the energy infrastructure and cause ripples in other infrastructures. The security of the pipeline in Alaska increases in importance as efforts are made to make America more independent on energy use.</w:t>
      </w:r>
    </w:p>
    <w:p w14:paraId="172F7A8B" w14:textId="77777777" w:rsidR="003F5A90" w:rsidRPr="005C051D" w:rsidRDefault="003F5A90" w:rsidP="003F5A90">
      <w:pPr>
        <w:rPr>
          <w:rFonts w:asciiTheme="majorHAnsi" w:hAnsiTheme="majorHAnsi" w:cstheme="majorHAnsi"/>
          <w:sz w:val="16"/>
        </w:rPr>
      </w:pPr>
      <w:r w:rsidRPr="005C051D">
        <w:rPr>
          <w:rStyle w:val="Emphasis"/>
          <w:rFonts w:asciiTheme="majorHAnsi" w:hAnsiTheme="majorHAnsi" w:cstheme="majorHAnsi"/>
        </w:rPr>
        <w:t>Economy</w:t>
      </w:r>
    </w:p>
    <w:p w14:paraId="137CD6D4" w14:textId="77777777" w:rsidR="003F5A90" w:rsidRPr="005C051D" w:rsidRDefault="003F5A90" w:rsidP="003F5A90">
      <w:pPr>
        <w:rPr>
          <w:rStyle w:val="Emphasis"/>
          <w:rFonts w:asciiTheme="majorHAnsi" w:hAnsiTheme="majorHAnsi" w:cstheme="majorHAnsi"/>
        </w:rPr>
      </w:pPr>
      <w:r w:rsidRPr="005C051D">
        <w:rPr>
          <w:rFonts w:asciiTheme="majorHAnsi" w:hAnsiTheme="majorHAnsi" w:cstheme="majorHAnsi"/>
          <w:u w:val="single"/>
        </w:rPr>
        <w:t xml:space="preserve">The U.S. </w:t>
      </w:r>
      <w:r w:rsidRPr="005C051D">
        <w:rPr>
          <w:rFonts w:asciiTheme="majorHAnsi" w:hAnsiTheme="majorHAnsi" w:cstheme="majorHAnsi"/>
          <w:highlight w:val="green"/>
          <w:u w:val="single"/>
        </w:rPr>
        <w:t xml:space="preserve">economy is the </w:t>
      </w:r>
      <w:r w:rsidRPr="005C051D">
        <w:rPr>
          <w:rStyle w:val="Emphasis"/>
          <w:rFonts w:asciiTheme="majorHAnsi" w:hAnsiTheme="majorHAnsi" w:cstheme="majorHAnsi"/>
          <w:highlight w:val="green"/>
        </w:rPr>
        <w:t>end-state target of several terrorist groups</w:t>
      </w:r>
      <w:r w:rsidRPr="005C051D">
        <w:rPr>
          <w:rFonts w:asciiTheme="majorHAnsi" w:hAnsiTheme="majorHAnsi" w:cstheme="majorHAnsi"/>
          <w:u w:val="single"/>
        </w:rPr>
        <w:t xml:space="preserve"> as identified in the </w:t>
      </w:r>
      <w:r w:rsidRPr="005C051D">
        <w:rPr>
          <w:rStyle w:val="Emphasis"/>
          <w:rFonts w:asciiTheme="majorHAnsi" w:hAnsiTheme="majorHAnsi" w:cstheme="majorHAnsi"/>
        </w:rPr>
        <w:t>introduction quote</w:t>
      </w:r>
      <w:r w:rsidRPr="005C051D">
        <w:rPr>
          <w:rFonts w:asciiTheme="majorHAnsi" w:hAnsiTheme="majorHAnsi" w:cstheme="majorHAnsi"/>
          <w:sz w:val="16"/>
        </w:rPr>
        <w:t xml:space="preserve">. The means by which </w:t>
      </w:r>
      <w:r w:rsidRPr="005C051D">
        <w:rPr>
          <w:rFonts w:asciiTheme="majorHAnsi" w:hAnsiTheme="majorHAnsi" w:cstheme="majorHAnsi"/>
          <w:highlight w:val="green"/>
          <w:u w:val="single"/>
        </w:rPr>
        <w:t>terrorists</w:t>
      </w:r>
      <w:r w:rsidRPr="005C051D">
        <w:rPr>
          <w:rFonts w:asciiTheme="majorHAnsi" w:hAnsiTheme="majorHAnsi" w:cstheme="majorHAnsi"/>
          <w:u w:val="single"/>
        </w:rPr>
        <w:t xml:space="preserve"> and other threats </w:t>
      </w:r>
      <w:r w:rsidRPr="005C051D">
        <w:rPr>
          <w:rFonts w:asciiTheme="majorHAnsi" w:hAnsiTheme="majorHAnsi" w:cstheme="majorHAnsi"/>
          <w:highlight w:val="green"/>
          <w:u w:val="single"/>
        </w:rPr>
        <w:t xml:space="preserve">attempt to </w:t>
      </w:r>
      <w:r w:rsidRPr="005C051D">
        <w:rPr>
          <w:rStyle w:val="Emphasis"/>
          <w:rFonts w:asciiTheme="majorHAnsi" w:hAnsiTheme="majorHAnsi" w:cstheme="majorHAnsi"/>
          <w:highlight w:val="green"/>
        </w:rPr>
        <w:t>impact</w:t>
      </w:r>
      <w:r w:rsidRPr="005C051D">
        <w:rPr>
          <w:rStyle w:val="Emphasis"/>
          <w:rFonts w:asciiTheme="majorHAnsi" w:hAnsiTheme="majorHAnsi" w:cstheme="majorHAnsi"/>
        </w:rPr>
        <w:t xml:space="preserve"> the </w:t>
      </w:r>
      <w:r w:rsidRPr="005C051D">
        <w:rPr>
          <w:rStyle w:val="Emphasis"/>
          <w:rFonts w:asciiTheme="majorHAnsi" w:hAnsiTheme="majorHAnsi" w:cstheme="majorHAnsi"/>
          <w:highlight w:val="green"/>
        </w:rPr>
        <w:t>economic infrastructure</w:t>
      </w:r>
      <w:r w:rsidRPr="005C051D">
        <w:rPr>
          <w:rFonts w:asciiTheme="majorHAnsi" w:hAnsiTheme="majorHAnsi" w:cstheme="majorHAnsi"/>
          <w:u w:val="single"/>
        </w:rPr>
        <w:t xml:space="preserve"> is through </w:t>
      </w:r>
      <w:proofErr w:type="spellStart"/>
      <w:proofErr w:type="gramStart"/>
      <w:r w:rsidRPr="005C051D">
        <w:rPr>
          <w:rFonts w:asciiTheme="majorHAnsi" w:hAnsiTheme="majorHAnsi" w:cstheme="majorHAnsi"/>
          <w:u w:val="single"/>
        </w:rPr>
        <w:t>it’s</w:t>
      </w:r>
      <w:proofErr w:type="spellEnd"/>
      <w:proofErr w:type="gramEnd"/>
      <w:r w:rsidRPr="005C051D">
        <w:rPr>
          <w:rFonts w:asciiTheme="majorHAnsi" w:hAnsiTheme="majorHAnsi" w:cstheme="majorHAnsi"/>
          <w:u w:val="single"/>
        </w:rPr>
        <w:t xml:space="preserve"> linkage to</w:t>
      </w:r>
      <w:r w:rsidRPr="005C051D">
        <w:rPr>
          <w:rFonts w:asciiTheme="majorHAnsi" w:hAnsiTheme="majorHAnsi" w:cstheme="majorHAnsi"/>
          <w:sz w:val="16"/>
        </w:rPr>
        <w:t xml:space="preserve"> the other </w:t>
      </w:r>
      <w:r w:rsidRPr="005C051D">
        <w:rPr>
          <w:rStyle w:val="Emphasis"/>
          <w:rFonts w:asciiTheme="majorHAnsi" w:hAnsiTheme="majorHAnsi" w:cstheme="majorHAnsi"/>
        </w:rPr>
        <w:t>infrastructures</w:t>
      </w:r>
      <w:r w:rsidRPr="005C051D">
        <w:rPr>
          <w:rFonts w:asciiTheme="majorHAnsi" w:hAnsiTheme="majorHAnsi" w:cstheme="majorHAnsi"/>
          <w:u w:val="single"/>
        </w:rPr>
        <w:t xml:space="preserve">. </w:t>
      </w:r>
      <w:r w:rsidRPr="005C051D">
        <w:rPr>
          <w:rFonts w:asciiTheme="majorHAnsi" w:hAnsiTheme="majorHAnsi" w:cstheme="majorHAnsi"/>
          <w:highlight w:val="green"/>
          <w:u w:val="single"/>
        </w:rPr>
        <w:t>Attacks</w:t>
      </w:r>
      <w:r w:rsidRPr="005C051D">
        <w:rPr>
          <w:rFonts w:asciiTheme="majorHAnsi" w:hAnsiTheme="majorHAnsi" w:cstheme="majorHAnsi"/>
          <w:u w:val="single"/>
        </w:rPr>
        <w:t xml:space="preserve"> are launched at </w:t>
      </w:r>
      <w:r w:rsidRPr="005C051D">
        <w:rPr>
          <w:rStyle w:val="Emphasis"/>
          <w:rFonts w:asciiTheme="majorHAnsi" w:hAnsiTheme="majorHAnsi" w:cstheme="majorHAnsi"/>
        </w:rPr>
        <w:t>other infrastructures</w:t>
      </w:r>
      <w:r w:rsidRPr="005C051D">
        <w:rPr>
          <w:rFonts w:asciiTheme="majorHAnsi" w:hAnsiTheme="majorHAnsi" w:cstheme="majorHAnsi"/>
          <w:u w:val="single"/>
        </w:rPr>
        <w:t xml:space="preserve">, such as </w:t>
      </w:r>
      <w:r w:rsidRPr="005C051D">
        <w:rPr>
          <w:rStyle w:val="Emphasis"/>
          <w:rFonts w:asciiTheme="majorHAnsi" w:hAnsiTheme="majorHAnsi" w:cstheme="majorHAnsi"/>
        </w:rPr>
        <w:t>energy</w:t>
      </w:r>
      <w:r w:rsidRPr="005C051D">
        <w:rPr>
          <w:rFonts w:asciiTheme="majorHAnsi" w:hAnsiTheme="majorHAnsi" w:cstheme="majorHAnsi"/>
          <w:u w:val="single"/>
        </w:rPr>
        <w:t xml:space="preserve"> or the </w:t>
      </w:r>
      <w:r w:rsidRPr="005C051D">
        <w:rPr>
          <w:rStyle w:val="Emphasis"/>
          <w:rFonts w:asciiTheme="majorHAnsi" w:hAnsiTheme="majorHAnsi" w:cstheme="majorHAnsi"/>
        </w:rPr>
        <w:t>Defense Industrial Base</w:t>
      </w:r>
      <w:r w:rsidRPr="005C051D">
        <w:rPr>
          <w:rFonts w:asciiTheme="majorHAnsi" w:hAnsiTheme="majorHAnsi" w:cstheme="majorHAnsi"/>
          <w:u w:val="single"/>
        </w:rPr>
        <w:t xml:space="preserve"> in an effort to </w:t>
      </w:r>
      <w:r w:rsidRPr="005C051D">
        <w:rPr>
          <w:rFonts w:asciiTheme="majorHAnsi" w:hAnsiTheme="majorHAnsi" w:cstheme="majorHAnsi"/>
          <w:highlight w:val="green"/>
          <w:u w:val="single"/>
        </w:rPr>
        <w:t xml:space="preserve">achieve a </w:t>
      </w:r>
      <w:r w:rsidRPr="005C051D">
        <w:rPr>
          <w:rStyle w:val="Emphasis"/>
          <w:rFonts w:asciiTheme="majorHAnsi" w:hAnsiTheme="majorHAnsi" w:cstheme="majorHAnsi"/>
          <w:highlight w:val="green"/>
        </w:rPr>
        <w:t>“cascading” result</w:t>
      </w:r>
      <w:r w:rsidRPr="005C051D">
        <w:rPr>
          <w:rFonts w:asciiTheme="majorHAnsi" w:hAnsiTheme="majorHAnsi" w:cstheme="majorHAnsi"/>
          <w:sz w:val="16"/>
        </w:rPr>
        <w:t xml:space="preserve"> that impacts the economy. </w:t>
      </w:r>
      <w:proofErr w:type="spellStart"/>
      <w:r w:rsidRPr="005C051D">
        <w:rPr>
          <w:rFonts w:asciiTheme="majorHAnsi" w:hAnsiTheme="majorHAnsi" w:cstheme="majorHAnsi"/>
          <w:u w:val="single"/>
        </w:rPr>
        <w:t>Cyber attacks</w:t>
      </w:r>
      <w:proofErr w:type="spellEnd"/>
      <w:r w:rsidRPr="005C051D">
        <w:rPr>
          <w:rFonts w:asciiTheme="majorHAnsi" w:hAnsiTheme="majorHAnsi" w:cstheme="majorHAnsi"/>
          <w:u w:val="single"/>
        </w:rPr>
        <w:t xml:space="preserve"> on Banking and Finance are another effort to indirectly impact the economy. The </w:t>
      </w:r>
      <w:proofErr w:type="gramStart"/>
      <w:r w:rsidRPr="005C051D">
        <w:rPr>
          <w:rFonts w:asciiTheme="majorHAnsi" w:hAnsiTheme="majorHAnsi" w:cstheme="majorHAnsi"/>
          <w:u w:val="single"/>
        </w:rPr>
        <w:t>short term</w:t>
      </w:r>
      <w:proofErr w:type="gramEnd"/>
      <w:r w:rsidRPr="005C051D">
        <w:rPr>
          <w:rFonts w:asciiTheme="majorHAnsi" w:hAnsiTheme="majorHAnsi" w:cstheme="majorHAnsi"/>
          <w:u w:val="single"/>
        </w:rPr>
        <w:t xml:space="preserve"> impacts of the 9/11 attacks on Lower Manhattan resulted in the </w:t>
      </w:r>
      <w:r w:rsidRPr="005C051D">
        <w:rPr>
          <w:rStyle w:val="Emphasis"/>
          <w:rFonts w:asciiTheme="majorHAnsi" w:hAnsiTheme="majorHAnsi" w:cstheme="majorHAnsi"/>
        </w:rPr>
        <w:t>loss of 30% of office space</w:t>
      </w:r>
      <w:r w:rsidRPr="005C051D">
        <w:rPr>
          <w:rFonts w:asciiTheme="majorHAnsi" w:hAnsiTheme="majorHAnsi" w:cstheme="majorHAnsi"/>
          <w:u w:val="single"/>
        </w:rPr>
        <w:t xml:space="preserve"> and a number of businesses </w:t>
      </w:r>
      <w:r w:rsidRPr="005C051D">
        <w:rPr>
          <w:rStyle w:val="Emphasis"/>
          <w:rFonts w:asciiTheme="majorHAnsi" w:hAnsiTheme="majorHAnsi" w:cstheme="majorHAnsi"/>
        </w:rPr>
        <w:t>simply ceased to exist</w:t>
      </w:r>
      <w:r w:rsidRPr="005C051D">
        <w:rPr>
          <w:rFonts w:asciiTheme="majorHAnsi" w:hAnsiTheme="majorHAnsi" w:cstheme="majorHAnsi"/>
          <w:sz w:val="16"/>
        </w:rPr>
        <w:t xml:space="preserve">. Close to </w:t>
      </w:r>
      <w:r w:rsidRPr="005C051D">
        <w:rPr>
          <w:rStyle w:val="Emphasis"/>
          <w:rFonts w:asciiTheme="majorHAnsi" w:hAnsiTheme="majorHAnsi" w:cstheme="majorHAnsi"/>
        </w:rPr>
        <w:t>200,000 jobs were destroyed</w:t>
      </w:r>
      <w:r w:rsidRPr="005C051D">
        <w:rPr>
          <w:rFonts w:asciiTheme="majorHAnsi" w:hAnsiTheme="majorHAnsi" w:cstheme="majorHAnsi"/>
          <w:u w:val="single"/>
        </w:rPr>
        <w:t xml:space="preserve"> or </w:t>
      </w:r>
      <w:r w:rsidRPr="005C051D">
        <w:rPr>
          <w:rStyle w:val="Emphasis"/>
          <w:rFonts w:asciiTheme="majorHAnsi" w:hAnsiTheme="majorHAnsi" w:cstheme="majorHAnsi"/>
        </w:rPr>
        <w:t>relocated</w:t>
      </w:r>
      <w:r w:rsidRPr="005C051D">
        <w:rPr>
          <w:rFonts w:asciiTheme="majorHAnsi" w:hAnsiTheme="majorHAnsi" w:cstheme="majorHAnsi"/>
          <w:u w:val="single"/>
        </w:rPr>
        <w:t xml:space="preserve"> out of New York City. The </w:t>
      </w:r>
      <w:r w:rsidRPr="005C051D">
        <w:rPr>
          <w:rStyle w:val="Emphasis"/>
          <w:rFonts w:asciiTheme="majorHAnsi" w:hAnsiTheme="majorHAnsi" w:cstheme="majorHAnsi"/>
        </w:rPr>
        <w:t>destruction of physical assets</w:t>
      </w:r>
      <w:r w:rsidRPr="005C051D">
        <w:rPr>
          <w:rFonts w:asciiTheme="majorHAnsi" w:hAnsiTheme="majorHAnsi" w:cstheme="majorHAnsi"/>
          <w:u w:val="single"/>
        </w:rPr>
        <w:t xml:space="preserve"> was estimated in the national accounts to amount to $14 billion for private businesses, $1.5 billion for state and local government enterprises and $0.7 billion for federal enterprises. Rescue, cleanup and related costs are estimated to at </w:t>
      </w:r>
      <w:r w:rsidRPr="005C051D">
        <w:rPr>
          <w:rStyle w:val="Emphasis"/>
          <w:rFonts w:asciiTheme="majorHAnsi" w:hAnsiTheme="majorHAnsi" w:cstheme="majorHAnsi"/>
        </w:rPr>
        <w:t>least $11 billion for a total direct cost of $27.2 billion</w:t>
      </w:r>
      <w:r w:rsidRPr="005C051D">
        <w:rPr>
          <w:rFonts w:asciiTheme="majorHAnsi" w:hAnsiTheme="majorHAnsi" w:cstheme="majorHAnsi"/>
          <w:sz w:val="16"/>
        </w:rPr>
        <w:t xml:space="preserve">.33 The medium and long term effects cannot be accurately estimated but demonstrate the idea of cascading effects. The five main areas affected over a longer period were Insurance, Airlines, Tourism and other Service Industries, Shipping and Security and military spending. </w:t>
      </w:r>
      <w:r w:rsidRPr="005C051D">
        <w:rPr>
          <w:rFonts w:asciiTheme="majorHAnsi" w:hAnsiTheme="majorHAnsi" w:cstheme="majorHAnsi"/>
          <w:u w:val="single"/>
        </w:rPr>
        <w:t xml:space="preserve">At various times terrorist rhetoric has </w:t>
      </w:r>
      <w:r w:rsidRPr="005C051D">
        <w:rPr>
          <w:rStyle w:val="Emphasis"/>
          <w:rFonts w:asciiTheme="majorHAnsi" w:hAnsiTheme="majorHAnsi" w:cstheme="majorHAnsi"/>
        </w:rPr>
        <w:t>mentioned attacks</w:t>
      </w:r>
      <w:r w:rsidRPr="005C051D">
        <w:rPr>
          <w:rFonts w:asciiTheme="majorHAnsi" w:hAnsiTheme="majorHAnsi" w:cstheme="majorHAnsi"/>
          <w:u w:val="single"/>
        </w:rPr>
        <w:t xml:space="preserve"> against Wall Street proper, but the more </w:t>
      </w:r>
      <w:r w:rsidRPr="005C051D">
        <w:rPr>
          <w:rStyle w:val="Emphasis"/>
          <w:rFonts w:asciiTheme="majorHAnsi" w:hAnsiTheme="majorHAnsi" w:cstheme="majorHAnsi"/>
        </w:rPr>
        <w:t xml:space="preserve">realistic </w:t>
      </w:r>
      <w:r w:rsidRPr="005C051D">
        <w:rPr>
          <w:rStyle w:val="Emphasis"/>
          <w:rFonts w:asciiTheme="majorHAnsi" w:hAnsiTheme="majorHAnsi" w:cstheme="majorHAnsi"/>
          <w:highlight w:val="green"/>
        </w:rPr>
        <w:t xml:space="preserve">damage </w:t>
      </w:r>
      <w:r w:rsidRPr="005C051D">
        <w:rPr>
          <w:rFonts w:asciiTheme="majorHAnsi" w:hAnsiTheme="majorHAnsi" w:cstheme="majorHAnsi"/>
          <w:highlight w:val="green"/>
          <w:u w:val="single"/>
        </w:rPr>
        <w:t>to the economy will come through</w:t>
      </w:r>
      <w:r w:rsidRPr="005C051D">
        <w:rPr>
          <w:rFonts w:asciiTheme="majorHAnsi" w:hAnsiTheme="majorHAnsi" w:cstheme="majorHAnsi"/>
          <w:u w:val="single"/>
        </w:rPr>
        <w:t xml:space="preserve"> the </w:t>
      </w:r>
      <w:r w:rsidRPr="005C051D">
        <w:rPr>
          <w:rStyle w:val="Emphasis"/>
          <w:rFonts w:asciiTheme="majorHAnsi" w:hAnsiTheme="majorHAnsi" w:cstheme="majorHAnsi"/>
          <w:highlight w:val="green"/>
        </w:rPr>
        <w:t>indirect</w:t>
      </w:r>
      <w:r w:rsidRPr="005C051D">
        <w:rPr>
          <w:rStyle w:val="Emphasis"/>
          <w:rFonts w:asciiTheme="majorHAnsi" w:hAnsiTheme="majorHAnsi" w:cstheme="majorHAnsi"/>
        </w:rPr>
        <w:t xml:space="preserve"> approach of </w:t>
      </w:r>
      <w:r w:rsidRPr="005C051D">
        <w:rPr>
          <w:rStyle w:val="Emphasis"/>
          <w:rFonts w:asciiTheme="majorHAnsi" w:hAnsiTheme="majorHAnsi" w:cstheme="majorHAnsi"/>
          <w:highlight w:val="green"/>
        </w:rPr>
        <w:t>cascading effects</w:t>
      </w:r>
      <w:r w:rsidRPr="005C051D">
        <w:rPr>
          <w:rStyle w:val="Emphasis"/>
          <w:rFonts w:asciiTheme="majorHAnsi" w:hAnsiTheme="majorHAnsi" w:cstheme="majorHAnsi"/>
        </w:rPr>
        <w:t>.</w:t>
      </w:r>
    </w:p>
    <w:p w14:paraId="374A3C90" w14:textId="77777777" w:rsidR="003F5A90" w:rsidRPr="005C051D" w:rsidRDefault="003F5A90" w:rsidP="003F5A90">
      <w:pPr>
        <w:rPr>
          <w:rFonts w:asciiTheme="majorHAnsi" w:hAnsiTheme="majorHAnsi" w:cstheme="majorHAnsi"/>
          <w:u w:val="single"/>
        </w:rPr>
      </w:pPr>
      <w:r w:rsidRPr="005C051D">
        <w:rPr>
          <w:rStyle w:val="Emphasis"/>
          <w:rFonts w:asciiTheme="majorHAnsi" w:hAnsiTheme="majorHAnsi" w:cstheme="majorHAnsi"/>
        </w:rPr>
        <w:t>Transportation</w:t>
      </w:r>
    </w:p>
    <w:p w14:paraId="360226F9" w14:textId="77777777" w:rsidR="003F5A90" w:rsidRPr="005C051D" w:rsidRDefault="003F5A90" w:rsidP="003F5A90">
      <w:pPr>
        <w:rPr>
          <w:rFonts w:asciiTheme="majorHAnsi" w:hAnsiTheme="majorHAnsi" w:cstheme="majorHAnsi"/>
          <w:sz w:val="16"/>
        </w:rPr>
      </w:pPr>
      <w:r w:rsidRPr="005C051D">
        <w:rPr>
          <w:rFonts w:asciiTheme="majorHAnsi" w:hAnsiTheme="majorHAnsi" w:cstheme="majorHAnsi"/>
          <w:sz w:val="16"/>
        </w:rPr>
        <w:t>The attack on commuter trains in Madrid in March of 2004 and the London bombings in July of 2005, which together killed 243 people, clearly indicated the threat to the transportation infrastructure. Statistics provided by the Brookings Institute in Washington DC show that between 1991 and 2001 42% of worldwide terrorist attacks were directed against mass transit. Transportation is viewed by terrorists as a “soft target” and one that will impact the people of a country. Mass Service Transportation (MST) is the likely target of a terrorist attack.</w:t>
      </w:r>
    </w:p>
    <w:p w14:paraId="0B9DDCF3" w14:textId="77777777" w:rsidR="003F5A90" w:rsidRPr="005C051D" w:rsidRDefault="003F5A90" w:rsidP="003F5A90">
      <w:pPr>
        <w:rPr>
          <w:rFonts w:asciiTheme="majorHAnsi" w:hAnsiTheme="majorHAnsi" w:cstheme="majorHAnsi"/>
          <w:sz w:val="16"/>
        </w:rPr>
      </w:pPr>
      <w:r w:rsidRPr="005C051D">
        <w:rPr>
          <w:rFonts w:asciiTheme="majorHAnsi" w:hAnsiTheme="majorHAnsi" w:cstheme="majorHAnsi"/>
          <w:sz w:val="16"/>
        </w:rPr>
        <w:t xml:space="preserve">MST caters to large volumes of people, crammed into narrow confined spaces </w:t>
      </w:r>
    </w:p>
    <w:p w14:paraId="42321C7C" w14:textId="77777777" w:rsidR="003F5A90" w:rsidRPr="005C051D" w:rsidRDefault="003F5A90" w:rsidP="003F5A90">
      <w:pPr>
        <w:rPr>
          <w:rFonts w:asciiTheme="majorHAnsi" w:hAnsiTheme="majorHAnsi" w:cstheme="majorHAnsi"/>
          <w:sz w:val="16"/>
        </w:rPr>
      </w:pPr>
      <w:r w:rsidRPr="005C051D">
        <w:rPr>
          <w:rFonts w:asciiTheme="majorHAnsi" w:hAnsiTheme="majorHAnsi" w:cstheme="majorHAnsi"/>
          <w:sz w:val="16"/>
        </w:rPr>
        <w:t>MST is designed to move large numbers of people quickly and efficiently, which is often counter to protective measure</w:t>
      </w:r>
    </w:p>
    <w:p w14:paraId="177BA275" w14:textId="77777777" w:rsidR="003F5A90" w:rsidRPr="005C051D" w:rsidRDefault="003F5A90" w:rsidP="003F5A90">
      <w:pPr>
        <w:rPr>
          <w:rFonts w:asciiTheme="majorHAnsi" w:hAnsiTheme="majorHAnsi" w:cstheme="majorHAnsi"/>
          <w:sz w:val="16"/>
        </w:rPr>
      </w:pPr>
      <w:r w:rsidRPr="005C051D">
        <w:rPr>
          <w:rFonts w:asciiTheme="majorHAnsi" w:hAnsiTheme="majorHAnsi" w:cstheme="majorHAnsi"/>
          <w:sz w:val="16"/>
        </w:rPr>
        <w:t xml:space="preserve">MST assets are enclosed, serving to amplify explosions </w:t>
      </w:r>
    </w:p>
    <w:p w14:paraId="7D141B12" w14:textId="77777777" w:rsidR="003F5A90" w:rsidRPr="005C051D" w:rsidRDefault="003F5A90" w:rsidP="003F5A90">
      <w:pPr>
        <w:rPr>
          <w:rFonts w:asciiTheme="majorHAnsi" w:hAnsiTheme="majorHAnsi" w:cstheme="majorHAnsi"/>
          <w:sz w:val="16"/>
        </w:rPr>
      </w:pPr>
      <w:r w:rsidRPr="005C051D">
        <w:rPr>
          <w:rFonts w:asciiTheme="majorHAnsi" w:hAnsiTheme="majorHAnsi" w:cstheme="majorHAnsi"/>
          <w:sz w:val="16"/>
        </w:rPr>
        <w:t>MST attacks can result in “cascading effects” because communications and power conduits are usually collocated in proximity to their routes</w:t>
      </w:r>
    </w:p>
    <w:p w14:paraId="075F8711" w14:textId="77777777" w:rsidR="003F5A90" w:rsidRPr="005C051D" w:rsidRDefault="003F5A90" w:rsidP="003F5A90">
      <w:pPr>
        <w:rPr>
          <w:rFonts w:asciiTheme="majorHAnsi" w:hAnsiTheme="majorHAnsi" w:cstheme="majorHAnsi"/>
          <w:sz w:val="16"/>
        </w:rPr>
      </w:pPr>
      <w:r w:rsidRPr="005C051D">
        <w:rPr>
          <w:rFonts w:asciiTheme="majorHAnsi" w:hAnsiTheme="majorHAnsi" w:cstheme="majorHAnsi"/>
          <w:sz w:val="16"/>
        </w:rPr>
        <w:t xml:space="preserve">The Department of Homeland Security sent a “public sector notice” in May of 2006 based on two incidents of “suspicious videotaping” of European mass-transit systems.34 The individual had several tapes besides the one in his camera, none of which showed any tourist sites. The tapes focused on the insides of subway cars, the inside and outside of several stations and exit routes from the stations. In June of 2003 the FBI arrested </w:t>
      </w:r>
      <w:proofErr w:type="spellStart"/>
      <w:r w:rsidRPr="005C051D">
        <w:rPr>
          <w:rFonts w:asciiTheme="majorHAnsi" w:hAnsiTheme="majorHAnsi" w:cstheme="majorHAnsi"/>
          <w:sz w:val="16"/>
        </w:rPr>
        <w:t>Iyman</w:t>
      </w:r>
      <w:proofErr w:type="spellEnd"/>
      <w:r w:rsidRPr="005C051D">
        <w:rPr>
          <w:rFonts w:asciiTheme="majorHAnsi" w:hAnsiTheme="majorHAnsi" w:cstheme="majorHAnsi"/>
          <w:sz w:val="16"/>
        </w:rPr>
        <w:t xml:space="preserve"> Faris, a </w:t>
      </w:r>
      <w:proofErr w:type="gramStart"/>
      <w:r w:rsidRPr="005C051D">
        <w:rPr>
          <w:rFonts w:asciiTheme="majorHAnsi" w:hAnsiTheme="majorHAnsi" w:cstheme="majorHAnsi"/>
          <w:sz w:val="16"/>
        </w:rPr>
        <w:t>34 year old</w:t>
      </w:r>
      <w:proofErr w:type="gramEnd"/>
      <w:r w:rsidRPr="005C051D">
        <w:rPr>
          <w:rFonts w:asciiTheme="majorHAnsi" w:hAnsiTheme="majorHAnsi" w:cstheme="majorHAnsi"/>
          <w:sz w:val="16"/>
        </w:rPr>
        <w:t xml:space="preserve"> naturalized American citizen who had been in contact with Al Qaeda conducting research and reconnaissance in an effort to destroy the Brooklyn Bridge.35 Mr. Faris had traveled to Afghanistan and Pakistan in 2000, meeting with Osama bin Laden, he returned to the U.S. and began gathering information concerning the Brooklyn Bridge and communicating via coded messages with Al Qaeda leaders. </w:t>
      </w:r>
      <w:r w:rsidRPr="005C051D">
        <w:rPr>
          <w:rFonts w:asciiTheme="majorHAnsi" w:hAnsiTheme="majorHAnsi" w:cstheme="majorHAnsi"/>
          <w:u w:val="single"/>
        </w:rPr>
        <w:t xml:space="preserve">An attack on the </w:t>
      </w:r>
      <w:r w:rsidRPr="005C051D">
        <w:rPr>
          <w:rStyle w:val="Emphasis"/>
          <w:rFonts w:asciiTheme="majorHAnsi" w:hAnsiTheme="majorHAnsi" w:cstheme="majorHAnsi"/>
        </w:rPr>
        <w:t>bridge</w:t>
      </w:r>
      <w:r w:rsidRPr="005C051D">
        <w:rPr>
          <w:rFonts w:asciiTheme="majorHAnsi" w:hAnsiTheme="majorHAnsi" w:cstheme="majorHAnsi"/>
          <w:u w:val="single"/>
        </w:rPr>
        <w:t xml:space="preserve"> would have not only damaged the </w:t>
      </w:r>
      <w:r w:rsidRPr="005C051D">
        <w:rPr>
          <w:rStyle w:val="Emphasis"/>
          <w:rFonts w:asciiTheme="majorHAnsi" w:hAnsiTheme="majorHAnsi" w:cstheme="majorHAnsi"/>
        </w:rPr>
        <w:t>transportation infrastructure</w:t>
      </w:r>
      <w:r w:rsidRPr="005C051D">
        <w:rPr>
          <w:rFonts w:asciiTheme="majorHAnsi" w:hAnsiTheme="majorHAnsi" w:cstheme="majorHAnsi"/>
          <w:u w:val="single"/>
        </w:rPr>
        <w:t xml:space="preserve">, but also a known </w:t>
      </w:r>
      <w:r w:rsidRPr="005C051D">
        <w:rPr>
          <w:rStyle w:val="Emphasis"/>
          <w:rFonts w:asciiTheme="majorHAnsi" w:hAnsiTheme="majorHAnsi" w:cstheme="majorHAnsi"/>
        </w:rPr>
        <w:t>American landmark</w:t>
      </w:r>
      <w:r w:rsidRPr="005C051D">
        <w:rPr>
          <w:rFonts w:asciiTheme="majorHAnsi" w:hAnsiTheme="majorHAnsi" w:cstheme="majorHAnsi"/>
          <w:sz w:val="16"/>
        </w:rPr>
        <w:t>. On 24 May 2006, a Pakistani immigrant was convicted on charges of plotting to blow up one of Manhattan’s busiest subway stations in retaliation for the U.S. actions at the Abu Ghraib prison.36</w:t>
      </w:r>
    </w:p>
    <w:p w14:paraId="76CD3EA9" w14:textId="49CB0D56" w:rsidR="003F5A90" w:rsidRPr="005C051D" w:rsidRDefault="003F5A90" w:rsidP="003F5A90">
      <w:pPr>
        <w:rPr>
          <w:rFonts w:asciiTheme="majorHAnsi" w:hAnsiTheme="majorHAnsi" w:cstheme="majorHAnsi"/>
          <w:sz w:val="16"/>
        </w:rPr>
      </w:pPr>
      <w:r w:rsidRPr="005C051D">
        <w:rPr>
          <w:rStyle w:val="Emphasis"/>
          <w:rFonts w:asciiTheme="majorHAnsi" w:hAnsiTheme="majorHAnsi" w:cstheme="majorHAnsi"/>
          <w:highlight w:val="green"/>
        </w:rPr>
        <w:t>Terrorist threats to</w:t>
      </w:r>
      <w:r w:rsidRPr="005C051D">
        <w:rPr>
          <w:rStyle w:val="Emphasis"/>
          <w:rFonts w:asciiTheme="majorHAnsi" w:hAnsiTheme="majorHAnsi" w:cstheme="majorHAnsi"/>
        </w:rPr>
        <w:t xml:space="preserve"> the </w:t>
      </w:r>
      <w:r w:rsidRPr="005C051D">
        <w:rPr>
          <w:rStyle w:val="Emphasis"/>
          <w:rFonts w:asciiTheme="majorHAnsi" w:hAnsiTheme="majorHAnsi" w:cstheme="majorHAnsi"/>
          <w:highlight w:val="green"/>
        </w:rPr>
        <w:t>transportation</w:t>
      </w:r>
      <w:r w:rsidRPr="005C051D">
        <w:rPr>
          <w:rStyle w:val="Emphasis"/>
          <w:rFonts w:asciiTheme="majorHAnsi" w:hAnsiTheme="majorHAnsi" w:cstheme="majorHAnsi"/>
        </w:rPr>
        <w:t xml:space="preserve"> infrastructure</w:t>
      </w:r>
      <w:r w:rsidRPr="005C051D">
        <w:rPr>
          <w:rFonts w:asciiTheme="majorHAnsi" w:hAnsiTheme="majorHAnsi" w:cstheme="majorHAnsi"/>
          <w:u w:val="single"/>
        </w:rPr>
        <w:t xml:space="preserve"> </w:t>
      </w:r>
      <w:r w:rsidRPr="005C051D">
        <w:rPr>
          <w:rFonts w:asciiTheme="majorHAnsi" w:hAnsiTheme="majorHAnsi" w:cstheme="majorHAnsi"/>
          <w:highlight w:val="green"/>
          <w:u w:val="single"/>
        </w:rPr>
        <w:t xml:space="preserve">extend </w:t>
      </w:r>
      <w:r w:rsidRPr="005C051D">
        <w:rPr>
          <w:rStyle w:val="Emphasis"/>
          <w:rFonts w:asciiTheme="majorHAnsi" w:hAnsiTheme="majorHAnsi" w:cstheme="majorHAnsi"/>
          <w:highlight w:val="green"/>
        </w:rPr>
        <w:t>beyond land to</w:t>
      </w:r>
      <w:r w:rsidRPr="005C051D">
        <w:rPr>
          <w:rStyle w:val="Emphasis"/>
          <w:rFonts w:asciiTheme="majorHAnsi" w:hAnsiTheme="majorHAnsi" w:cstheme="majorHAnsi"/>
        </w:rPr>
        <w:t xml:space="preserve"> the </w:t>
      </w:r>
      <w:r w:rsidRPr="005C051D">
        <w:rPr>
          <w:rStyle w:val="Emphasis"/>
          <w:rFonts w:asciiTheme="majorHAnsi" w:hAnsiTheme="majorHAnsi" w:cstheme="majorHAnsi"/>
          <w:highlight w:val="green"/>
        </w:rPr>
        <w:t>sea</w:t>
      </w:r>
      <w:r w:rsidRPr="005C051D">
        <w:rPr>
          <w:rFonts w:asciiTheme="majorHAnsi" w:hAnsiTheme="majorHAnsi" w:cstheme="majorHAnsi"/>
          <w:sz w:val="16"/>
        </w:rPr>
        <w:t xml:space="preserve">. Vice Admiral Jonathan </w:t>
      </w:r>
      <w:proofErr w:type="spellStart"/>
      <w:r w:rsidRPr="005C051D">
        <w:rPr>
          <w:rFonts w:asciiTheme="majorHAnsi" w:hAnsiTheme="majorHAnsi" w:cstheme="majorHAnsi"/>
          <w:sz w:val="16"/>
        </w:rPr>
        <w:t>Greenert</w:t>
      </w:r>
      <w:proofErr w:type="spellEnd"/>
      <w:r w:rsidRPr="005C051D">
        <w:rPr>
          <w:rFonts w:asciiTheme="majorHAnsi" w:hAnsiTheme="majorHAnsi" w:cstheme="majorHAnsi"/>
          <w:sz w:val="16"/>
        </w:rPr>
        <w:t xml:space="preserve">, commander of the U.S. Seventh Fleet, said “one of my nightmares would be a maritime terrorism attack in the Strait of Malacca”.37 “There is a strain of al-Qaida in Southeast Asia, called Jemaah </w:t>
      </w:r>
      <w:proofErr w:type="spellStart"/>
      <w:r w:rsidRPr="005C051D">
        <w:rPr>
          <w:rFonts w:asciiTheme="majorHAnsi" w:hAnsiTheme="majorHAnsi" w:cstheme="majorHAnsi"/>
          <w:sz w:val="16"/>
        </w:rPr>
        <w:t>Islamiya</w:t>
      </w:r>
      <w:proofErr w:type="spellEnd"/>
      <w:r w:rsidRPr="005C051D">
        <w:rPr>
          <w:rFonts w:asciiTheme="majorHAnsi" w:hAnsiTheme="majorHAnsi" w:cstheme="majorHAnsi"/>
          <w:sz w:val="16"/>
        </w:rPr>
        <w:t xml:space="preserve">. They are actively pursuing a maritime terrorism capability that includes diving and mining training.”38 </w:t>
      </w:r>
      <w:r w:rsidRPr="005C051D">
        <w:rPr>
          <w:rFonts w:asciiTheme="majorHAnsi" w:hAnsiTheme="majorHAnsi" w:cstheme="majorHAnsi"/>
          <w:u w:val="single"/>
        </w:rPr>
        <w:t xml:space="preserve">As how this </w:t>
      </w:r>
      <w:r w:rsidRPr="005C051D">
        <w:rPr>
          <w:rStyle w:val="Emphasis"/>
          <w:rFonts w:asciiTheme="majorHAnsi" w:hAnsiTheme="majorHAnsi" w:cstheme="majorHAnsi"/>
        </w:rPr>
        <w:t>might</w:t>
      </w:r>
      <w:r w:rsidRPr="005C051D">
        <w:rPr>
          <w:rFonts w:asciiTheme="majorHAnsi" w:hAnsiTheme="majorHAnsi" w:cstheme="majorHAnsi"/>
          <w:u w:val="single"/>
        </w:rPr>
        <w:t xml:space="preserve"> impact on the economy</w:t>
      </w:r>
      <w:r w:rsidRPr="005C051D">
        <w:rPr>
          <w:rStyle w:val="Emphasis"/>
          <w:rFonts w:asciiTheme="majorHAnsi" w:hAnsiTheme="majorHAnsi" w:cstheme="majorHAnsi"/>
        </w:rPr>
        <w:t xml:space="preserve">, </w:t>
      </w:r>
      <w:r w:rsidRPr="005C051D">
        <w:rPr>
          <w:rStyle w:val="Emphasis"/>
          <w:rFonts w:asciiTheme="majorHAnsi" w:hAnsiTheme="majorHAnsi" w:cstheme="majorHAnsi"/>
          <w:highlight w:val="green"/>
        </w:rPr>
        <w:t>$220 billion in trade comes through</w:t>
      </w:r>
      <w:r w:rsidRPr="005C051D">
        <w:rPr>
          <w:rStyle w:val="Emphasis"/>
          <w:rFonts w:asciiTheme="majorHAnsi" w:hAnsiTheme="majorHAnsi" w:cstheme="majorHAnsi"/>
        </w:rPr>
        <w:t xml:space="preserve"> the </w:t>
      </w:r>
      <w:r w:rsidRPr="005C051D">
        <w:rPr>
          <w:rStyle w:val="Emphasis"/>
          <w:rFonts w:asciiTheme="majorHAnsi" w:hAnsiTheme="majorHAnsi" w:cstheme="majorHAnsi"/>
          <w:highlight w:val="green"/>
        </w:rPr>
        <w:t>Seventh Fleet area of responsibility</w:t>
      </w:r>
      <w:r w:rsidRPr="005C051D">
        <w:rPr>
          <w:rFonts w:asciiTheme="majorHAnsi" w:hAnsiTheme="majorHAnsi" w:cstheme="majorHAnsi"/>
          <w:u w:val="single"/>
        </w:rPr>
        <w:t xml:space="preserve"> and </w:t>
      </w:r>
      <w:r w:rsidRPr="005C051D">
        <w:rPr>
          <w:rStyle w:val="Emphasis"/>
          <w:rFonts w:asciiTheme="majorHAnsi" w:hAnsiTheme="majorHAnsi" w:cstheme="majorHAnsi"/>
          <w:highlight w:val="green"/>
        </w:rPr>
        <w:t>98% of the commerce is moved by sea</w:t>
      </w:r>
      <w:r w:rsidRPr="005C051D">
        <w:rPr>
          <w:rFonts w:asciiTheme="majorHAnsi" w:hAnsiTheme="majorHAnsi" w:cstheme="majorHAnsi"/>
          <w:u w:val="single"/>
        </w:rPr>
        <w:t xml:space="preserve">. Just as ports can be viewed a SPOF within the maritime transport system, there are </w:t>
      </w:r>
      <w:r w:rsidRPr="005C051D">
        <w:rPr>
          <w:rStyle w:val="Emphasis"/>
          <w:rFonts w:asciiTheme="majorHAnsi" w:hAnsiTheme="majorHAnsi" w:cstheme="majorHAnsi"/>
        </w:rPr>
        <w:t>certain waterway</w:t>
      </w:r>
      <w:r w:rsidRPr="005C051D">
        <w:rPr>
          <w:rFonts w:asciiTheme="majorHAnsi" w:hAnsiTheme="majorHAnsi" w:cstheme="majorHAnsi"/>
          <w:u w:val="single"/>
        </w:rPr>
        <w:t xml:space="preserve"> </w:t>
      </w:r>
      <w:r w:rsidRPr="005C051D">
        <w:rPr>
          <w:rStyle w:val="Emphasis"/>
          <w:rFonts w:asciiTheme="majorHAnsi" w:hAnsiTheme="majorHAnsi" w:cstheme="majorHAnsi"/>
        </w:rPr>
        <w:t>chokepoints</w:t>
      </w:r>
      <w:r w:rsidRPr="005C051D">
        <w:rPr>
          <w:rFonts w:asciiTheme="majorHAnsi" w:hAnsiTheme="majorHAnsi" w:cstheme="majorHAnsi"/>
          <w:u w:val="single"/>
        </w:rPr>
        <w:t xml:space="preserve"> or </w:t>
      </w:r>
      <w:r w:rsidRPr="005C051D">
        <w:rPr>
          <w:rStyle w:val="Emphasis"/>
          <w:rFonts w:asciiTheme="majorHAnsi" w:hAnsiTheme="majorHAnsi" w:cstheme="majorHAnsi"/>
        </w:rPr>
        <w:t>heavily trafficked areas</w:t>
      </w:r>
      <w:r w:rsidRPr="005C051D">
        <w:rPr>
          <w:rFonts w:asciiTheme="majorHAnsi" w:hAnsiTheme="majorHAnsi" w:cstheme="majorHAnsi"/>
          <w:sz w:val="16"/>
        </w:rPr>
        <w:t xml:space="preserve"> that can be viewed as a high payoff target to a terrorist or result in catastrophic damage from a natural disaster.</w:t>
      </w:r>
    </w:p>
    <w:p w14:paraId="0DCB8961" w14:textId="203C77D6" w:rsidR="003F5A90" w:rsidRPr="005C051D" w:rsidRDefault="003F5A90" w:rsidP="00A22148">
      <w:pPr>
        <w:pStyle w:val="Heading3"/>
        <w:rPr>
          <w:rFonts w:asciiTheme="majorHAnsi" w:hAnsiTheme="majorHAnsi" w:cstheme="majorHAnsi"/>
        </w:rPr>
      </w:pPr>
      <w:r w:rsidRPr="005C051D">
        <w:rPr>
          <w:rFonts w:asciiTheme="majorHAnsi" w:hAnsiTheme="majorHAnsi" w:cstheme="majorHAnsi"/>
        </w:rPr>
        <w:t xml:space="preserve">Subpoint </w:t>
      </w:r>
      <w:r w:rsidR="005C051D">
        <w:rPr>
          <w:rFonts w:asciiTheme="majorHAnsi" w:hAnsiTheme="majorHAnsi" w:cstheme="majorHAnsi"/>
        </w:rPr>
        <w:t>B: Core Industries</w:t>
      </w:r>
    </w:p>
    <w:p w14:paraId="6AE067B8" w14:textId="6B09F1FA" w:rsidR="003F5A90" w:rsidRPr="005C051D" w:rsidRDefault="003F5A90" w:rsidP="003F5A90">
      <w:pPr>
        <w:pStyle w:val="Heading4"/>
        <w:rPr>
          <w:rFonts w:asciiTheme="majorHAnsi" w:hAnsiTheme="majorHAnsi" w:cstheme="majorHAnsi"/>
        </w:rPr>
      </w:pPr>
      <w:r w:rsidRPr="005C051D">
        <w:rPr>
          <w:rFonts w:asciiTheme="majorHAnsi" w:hAnsiTheme="majorHAnsi" w:cstheme="majorHAnsi"/>
        </w:rPr>
        <w:t xml:space="preserve">Strikes hurt critical </w:t>
      </w:r>
      <w:r w:rsidRPr="005C051D">
        <w:rPr>
          <w:rFonts w:asciiTheme="majorHAnsi" w:hAnsiTheme="majorHAnsi" w:cstheme="majorHAnsi"/>
          <w:u w:val="single"/>
        </w:rPr>
        <w:t>core industries</w:t>
      </w:r>
      <w:r w:rsidRPr="005C051D">
        <w:rPr>
          <w:rFonts w:asciiTheme="majorHAnsi" w:hAnsiTheme="majorHAnsi" w:cstheme="majorHAnsi"/>
        </w:rPr>
        <w:t xml:space="preserve"> that is necessary for economic growth</w:t>
      </w:r>
    </w:p>
    <w:p w14:paraId="3DF7E0F9" w14:textId="77777777" w:rsidR="003F5A90" w:rsidRPr="005C051D" w:rsidRDefault="003F5A90" w:rsidP="003F5A90">
      <w:pPr>
        <w:rPr>
          <w:rFonts w:asciiTheme="majorHAnsi" w:hAnsiTheme="majorHAnsi" w:cstheme="majorHAnsi"/>
        </w:rPr>
      </w:pPr>
      <w:r w:rsidRPr="005C051D">
        <w:rPr>
          <w:rStyle w:val="Style13ptBold"/>
          <w:rFonts w:asciiTheme="majorHAnsi" w:hAnsiTheme="majorHAnsi" w:cstheme="majorHAnsi"/>
        </w:rPr>
        <w:t>McElroy 19</w:t>
      </w:r>
      <w:r w:rsidRPr="005C051D">
        <w:rPr>
          <w:rFonts w:asciiTheme="majorHAnsi" w:hAnsiTheme="majorHAnsi" w:cstheme="majorHAnsi"/>
        </w:rPr>
        <w:t xml:space="preserve"> John McElroy 10-25-2019 "</w:t>
      </w:r>
      <w:r w:rsidRPr="005C051D">
        <w:rPr>
          <w:rFonts w:asciiTheme="majorHAnsi" w:hAnsiTheme="majorHAnsi" w:cstheme="majorHAnsi"/>
          <w:highlight w:val="green"/>
          <w:u w:val="single"/>
        </w:rPr>
        <w:t>Strikes</w:t>
      </w:r>
      <w:r w:rsidRPr="005C051D">
        <w:rPr>
          <w:rFonts w:asciiTheme="majorHAnsi" w:hAnsiTheme="majorHAnsi" w:cstheme="majorHAnsi"/>
          <w:highlight w:val="green"/>
        </w:rPr>
        <w:t xml:space="preserve"> </w:t>
      </w:r>
      <w:r w:rsidRPr="005C051D">
        <w:rPr>
          <w:rFonts w:asciiTheme="majorHAnsi" w:hAnsiTheme="majorHAnsi" w:cstheme="majorHAnsi"/>
        </w:rPr>
        <w:t xml:space="preserve">Hurt Everybody" </w:t>
      </w:r>
      <w:hyperlink r:id="rId11" w:history="1">
        <w:r w:rsidRPr="005C051D">
          <w:rPr>
            <w:rStyle w:val="Hyperlink"/>
            <w:rFonts w:asciiTheme="majorHAnsi" w:hAnsiTheme="majorHAnsi" w:cstheme="majorHAnsi"/>
          </w:rPr>
          <w:t>https://www.wardsauto.com/ideaxchange/strikes-hurt-everybody</w:t>
        </w:r>
      </w:hyperlink>
      <w:r w:rsidRPr="005C051D">
        <w:rPr>
          <w:rFonts w:asciiTheme="majorHAnsi" w:hAnsiTheme="majorHAnsi" w:cstheme="majorHAnsi"/>
        </w:rPr>
        <w:t xml:space="preserve"> (MPA at McCombs school of Business)</w:t>
      </w:r>
    </w:p>
    <w:p w14:paraId="697E9648" w14:textId="0FB86A42" w:rsidR="003F5A90" w:rsidRPr="005C051D" w:rsidRDefault="003F5A90" w:rsidP="003F5A90">
      <w:pPr>
        <w:rPr>
          <w:rFonts w:asciiTheme="majorHAnsi" w:hAnsiTheme="majorHAnsi" w:cstheme="majorHAnsi"/>
          <w:sz w:val="16"/>
        </w:rPr>
      </w:pPr>
      <w:r w:rsidRPr="005C051D">
        <w:rPr>
          <w:rFonts w:asciiTheme="majorHAnsi" w:hAnsiTheme="majorHAnsi" w:cstheme="majorHAnsi"/>
          <w:u w:val="single"/>
        </w:rPr>
        <w:t xml:space="preserve">This </w:t>
      </w:r>
      <w:r w:rsidRPr="005C051D">
        <w:rPr>
          <w:rFonts w:asciiTheme="majorHAnsi" w:hAnsiTheme="majorHAnsi" w:cstheme="majorHAnsi"/>
          <w:highlight w:val="green"/>
          <w:u w:val="single"/>
        </w:rPr>
        <w:t xml:space="preserve">creates a </w:t>
      </w:r>
      <w:r w:rsidRPr="005C051D">
        <w:rPr>
          <w:rFonts w:asciiTheme="majorHAnsi" w:hAnsiTheme="majorHAnsi" w:cstheme="majorHAnsi"/>
          <w:b/>
          <w:bCs/>
          <w:highlight w:val="green"/>
          <w:u w:val="single"/>
        </w:rPr>
        <w:t>poisonous relationship</w:t>
      </w:r>
      <w:r w:rsidRPr="005C051D">
        <w:rPr>
          <w:rFonts w:asciiTheme="majorHAnsi" w:hAnsiTheme="majorHAnsi" w:cstheme="majorHAnsi"/>
          <w:highlight w:val="green"/>
          <w:u w:val="single"/>
        </w:rPr>
        <w:t xml:space="preserve"> between </w:t>
      </w:r>
      <w:r w:rsidRPr="005C051D">
        <w:rPr>
          <w:rFonts w:asciiTheme="majorHAnsi" w:hAnsiTheme="majorHAnsi" w:cstheme="majorHAnsi"/>
          <w:u w:val="single"/>
        </w:rPr>
        <w:t xml:space="preserve">the </w:t>
      </w:r>
      <w:r w:rsidRPr="005C051D">
        <w:rPr>
          <w:rFonts w:asciiTheme="majorHAnsi" w:hAnsiTheme="majorHAnsi" w:cstheme="majorHAnsi"/>
          <w:highlight w:val="green"/>
          <w:u w:val="single"/>
        </w:rPr>
        <w:t>company and its workforce</w:t>
      </w:r>
      <w:r w:rsidRPr="005C051D">
        <w:rPr>
          <w:rFonts w:asciiTheme="majorHAnsi" w:hAnsiTheme="majorHAnsi" w:cstheme="majorHAnsi"/>
          <w:u w:val="single"/>
        </w:rPr>
        <w:t>.  Many GM hourly workers don’t identify as GM employees</w:t>
      </w:r>
      <w:r w:rsidRPr="005C051D">
        <w:rPr>
          <w:rFonts w:asciiTheme="majorHAnsi" w:hAnsiTheme="majorHAnsi" w:cstheme="majorHAnsi"/>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5C051D">
        <w:rPr>
          <w:rFonts w:asciiTheme="majorHAnsi" w:hAnsiTheme="majorHAnsi" w:cstheme="majorHAnsi"/>
          <w:u w:val="single"/>
        </w:rPr>
        <w:t xml:space="preserve">Attacking the company in the media also </w:t>
      </w:r>
      <w:r w:rsidRPr="005C051D">
        <w:rPr>
          <w:rFonts w:asciiTheme="majorHAnsi" w:hAnsiTheme="majorHAnsi" w:cstheme="majorHAnsi"/>
          <w:b/>
          <w:bCs/>
          <w:highlight w:val="green"/>
          <w:u w:val="single"/>
        </w:rPr>
        <w:t>drives away customers</w:t>
      </w:r>
      <w:r w:rsidRPr="005C051D">
        <w:rPr>
          <w:rFonts w:asciiTheme="majorHAnsi" w:hAnsiTheme="majorHAnsi" w:cstheme="majorHAnsi"/>
          <w:u w:val="single"/>
        </w:rPr>
        <w:t>. Who wants to buy a shiny new car from a company that’s accused of underpaying its workers and treating them unfairly?</w:t>
      </w:r>
      <w:r w:rsidRPr="005C051D">
        <w:rPr>
          <w:rFonts w:asciiTheme="majorHAnsi" w:hAnsiTheme="majorHAnsi" w:cstheme="majorHAnsi"/>
          <w:sz w:val="16"/>
        </w:rPr>
        <w:t xml:space="preserve"> </w:t>
      </w:r>
      <w:r w:rsidRPr="005C051D">
        <w:rPr>
          <w:rFonts w:asciiTheme="majorHAnsi" w:hAnsiTheme="majorHAnsi" w:cstheme="majorHAnsi"/>
          <w:u w:val="single"/>
        </w:rPr>
        <w:t xml:space="preserve">Data from the Center for Automotive Research (CAR) in Ann Arbor, MI, show that </w:t>
      </w:r>
      <w:r w:rsidRPr="005C051D">
        <w:rPr>
          <w:rFonts w:asciiTheme="majorHAnsi" w:hAnsiTheme="majorHAnsi" w:cstheme="majorHAnsi"/>
          <w:b/>
          <w:bCs/>
          <w:highlight w:val="green"/>
          <w:u w:val="single"/>
          <w:bdr w:val="single" w:sz="4" w:space="0" w:color="auto"/>
        </w:rPr>
        <w:t>GM loses market share during strikes and never gets it back</w:t>
      </w:r>
      <w:r w:rsidRPr="005C051D">
        <w:rPr>
          <w:rFonts w:asciiTheme="majorHAnsi" w:hAnsiTheme="majorHAnsi" w:cstheme="majorHAnsi"/>
          <w:u w:val="single"/>
        </w:rPr>
        <w:t xml:space="preserve">. GM </w:t>
      </w:r>
      <w:r w:rsidRPr="005C051D">
        <w:rPr>
          <w:rFonts w:asciiTheme="majorHAnsi" w:hAnsiTheme="majorHAnsi" w:cstheme="majorHAnsi"/>
          <w:highlight w:val="green"/>
          <w:u w:val="single"/>
        </w:rPr>
        <w:t xml:space="preserve">lost two percentage points </w:t>
      </w:r>
      <w:r w:rsidRPr="005C051D">
        <w:rPr>
          <w:rFonts w:asciiTheme="majorHAnsi" w:hAnsiTheme="majorHAnsi" w:cstheme="majorHAnsi"/>
          <w:u w:val="single"/>
        </w:rPr>
        <w:t xml:space="preserve">during the 1998 strike, which in today’s market </w:t>
      </w:r>
      <w:r w:rsidRPr="005C051D">
        <w:rPr>
          <w:rFonts w:asciiTheme="majorHAnsi" w:hAnsiTheme="majorHAnsi" w:cstheme="majorHAnsi"/>
          <w:highlight w:val="green"/>
          <w:u w:val="single"/>
        </w:rPr>
        <w:t xml:space="preserve">would represent </w:t>
      </w:r>
      <w:r w:rsidRPr="005C051D">
        <w:rPr>
          <w:rFonts w:asciiTheme="majorHAnsi" w:hAnsiTheme="majorHAnsi" w:cstheme="majorHAnsi"/>
          <w:b/>
          <w:bCs/>
          <w:highlight w:val="green"/>
          <w:u w:val="single"/>
        </w:rPr>
        <w:t>a loss of 340,000 sales</w:t>
      </w:r>
      <w:r w:rsidRPr="005C051D">
        <w:rPr>
          <w:rFonts w:asciiTheme="majorHAnsi" w:hAnsiTheme="majorHAnsi" w:cstheme="majorHAnsi"/>
          <w:u w:val="single"/>
        </w:rPr>
        <w:t>. Because GM reports sales on a quarterly basis we’ll only find out at the end of December if it lost market share from this strike</w:t>
      </w:r>
      <w:r w:rsidRPr="005C051D">
        <w:rPr>
          <w:rFonts w:asciiTheme="majorHAnsi" w:hAnsiTheme="majorHAnsi" w:cstheme="majorHAnsi"/>
          <w:sz w:val="16"/>
        </w:rPr>
        <w:t xml:space="preserve">. UAW members say one of their greatest concerns is job security. </w:t>
      </w:r>
      <w:r w:rsidRPr="005C051D">
        <w:rPr>
          <w:rFonts w:asciiTheme="majorHAnsi" w:hAnsiTheme="majorHAnsi" w:cstheme="majorHAnsi"/>
          <w:u w:val="single"/>
        </w:rPr>
        <w:t xml:space="preserve">But causing a company to lose market share is </w:t>
      </w:r>
      <w:r w:rsidRPr="005C051D">
        <w:rPr>
          <w:rFonts w:asciiTheme="majorHAnsi" w:hAnsiTheme="majorHAnsi" w:cstheme="majorHAnsi"/>
          <w:highlight w:val="green"/>
          <w:u w:val="single"/>
        </w:rPr>
        <w:t xml:space="preserve">a sure-fire path to </w:t>
      </w:r>
      <w:r w:rsidRPr="005C051D">
        <w:rPr>
          <w:rFonts w:asciiTheme="majorHAnsi" w:hAnsiTheme="majorHAnsi" w:cstheme="majorHAnsi"/>
          <w:b/>
          <w:bCs/>
          <w:highlight w:val="green"/>
          <w:u w:val="single"/>
        </w:rPr>
        <w:t>more plant closings and layoffs</w:t>
      </w:r>
      <w:r w:rsidRPr="005C051D">
        <w:rPr>
          <w:rFonts w:asciiTheme="majorHAnsi" w:hAnsiTheme="majorHAnsi" w:cstheme="majorHAnsi"/>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5C051D">
        <w:rPr>
          <w:rFonts w:asciiTheme="majorHAnsi" w:hAnsiTheme="majorHAnsi" w:cstheme="majorHAnsi"/>
          <w:u w:val="single"/>
        </w:rPr>
        <w:t xml:space="preserve">But </w:t>
      </w:r>
      <w:r w:rsidRPr="005C051D">
        <w:rPr>
          <w:rFonts w:asciiTheme="majorHAnsi" w:hAnsiTheme="majorHAnsi" w:cstheme="majorHAnsi"/>
          <w:highlight w:val="green"/>
          <w:u w:val="single"/>
        </w:rPr>
        <w:t xml:space="preserve">strikes </w:t>
      </w:r>
      <w:r w:rsidRPr="005C051D">
        <w:rPr>
          <w:rFonts w:asciiTheme="majorHAnsi" w:hAnsiTheme="majorHAnsi" w:cstheme="majorHAnsi"/>
          <w:u w:val="single"/>
        </w:rPr>
        <w:t xml:space="preserve">don’t just hurt the people walking the picket lines or the company they’re striking against. They </w:t>
      </w:r>
      <w:r w:rsidRPr="005C051D">
        <w:rPr>
          <w:rFonts w:asciiTheme="majorHAnsi" w:hAnsiTheme="majorHAnsi" w:cstheme="majorHAnsi"/>
          <w:highlight w:val="green"/>
          <w:u w:val="single"/>
        </w:rPr>
        <w:t xml:space="preserve">hurt </w:t>
      </w:r>
      <w:r w:rsidRPr="005C051D">
        <w:rPr>
          <w:rFonts w:asciiTheme="majorHAnsi" w:hAnsiTheme="majorHAnsi" w:cstheme="majorHAnsi"/>
          <w:b/>
          <w:bCs/>
          <w:highlight w:val="green"/>
          <w:u w:val="single"/>
        </w:rPr>
        <w:t>suppliers, car dealers and the communities located near the plants.</w:t>
      </w:r>
      <w:r w:rsidRPr="005C051D">
        <w:rPr>
          <w:rFonts w:asciiTheme="majorHAnsi" w:hAnsiTheme="majorHAnsi" w:cstheme="majorHAnsi"/>
          <w:sz w:val="16"/>
          <w:highlight w:val="green"/>
        </w:rPr>
        <w:t xml:space="preserve"> </w:t>
      </w:r>
      <w:r w:rsidRPr="005C051D">
        <w:rPr>
          <w:rFonts w:asciiTheme="majorHAnsi" w:hAnsiTheme="majorHAnsi" w:cstheme="majorHAnsi"/>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5C051D">
        <w:rPr>
          <w:rFonts w:asciiTheme="majorHAnsi" w:hAnsiTheme="majorHAnsi" w:cstheme="majorHAnsi"/>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5C051D">
        <w:rPr>
          <w:rFonts w:asciiTheme="majorHAnsi" w:hAnsiTheme="majorHAnsi" w:cstheme="majorHAnsi"/>
          <w:highlight w:val="green"/>
          <w:u w:val="single"/>
        </w:rPr>
        <w:t xml:space="preserve">if </w:t>
      </w:r>
      <w:r w:rsidRPr="005C051D">
        <w:rPr>
          <w:rFonts w:asciiTheme="majorHAnsi" w:hAnsiTheme="majorHAnsi" w:cstheme="majorHAnsi"/>
          <w:u w:val="single"/>
        </w:rPr>
        <w:t xml:space="preserve">the </w:t>
      </w:r>
      <w:r w:rsidRPr="005C051D">
        <w:rPr>
          <w:rFonts w:asciiTheme="majorHAnsi" w:hAnsiTheme="majorHAnsi" w:cstheme="majorHAnsi"/>
          <w:highlight w:val="green"/>
          <w:u w:val="single"/>
        </w:rPr>
        <w:t xml:space="preserve">strike were prolonged it could knock the state </w:t>
      </w:r>
      <w:r w:rsidRPr="005C051D">
        <w:rPr>
          <w:rFonts w:asciiTheme="majorHAnsi" w:hAnsiTheme="majorHAnsi" w:cstheme="majorHAnsi"/>
          <w:u w:val="single"/>
        </w:rPr>
        <w:t xml:space="preserve">of Michigan – home to GM and the UAW – </w:t>
      </w:r>
      <w:r w:rsidRPr="005C051D">
        <w:rPr>
          <w:rFonts w:asciiTheme="majorHAnsi" w:hAnsiTheme="majorHAnsi" w:cstheme="majorHAnsi"/>
          <w:b/>
          <w:bCs/>
          <w:highlight w:val="green"/>
          <w:u w:val="single"/>
        </w:rPr>
        <w:t>into a recession.</w:t>
      </w:r>
      <w:r w:rsidRPr="005C051D">
        <w:rPr>
          <w:rFonts w:asciiTheme="majorHAnsi" w:hAnsiTheme="majorHAnsi" w:cstheme="majorHAnsi"/>
          <w:sz w:val="16"/>
          <w:highlight w:val="green"/>
        </w:rPr>
        <w:t xml:space="preserve"> </w:t>
      </w:r>
      <w:r w:rsidRPr="005C051D">
        <w:rPr>
          <w:rFonts w:asciiTheme="majorHAnsi" w:hAnsiTheme="majorHAnsi" w:cstheme="majorHAnsi"/>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5C051D">
        <w:rPr>
          <w:rFonts w:asciiTheme="majorHAnsi" w:hAnsiTheme="majorHAnsi" w:cstheme="majorHAnsi"/>
          <w:sz w:val="16"/>
        </w:rPr>
        <w:t>McElroyI’m</w:t>
      </w:r>
      <w:proofErr w:type="spellEnd"/>
      <w:r w:rsidRPr="005C051D">
        <w:rPr>
          <w:rFonts w:asciiTheme="majorHAnsi" w:hAnsiTheme="majorHAnsi" w:cstheme="majorHAnsi"/>
          <w:sz w:val="16"/>
        </w:rPr>
        <w:t xml:space="preserve"> not sure how this will ever be resolved. I understand the need for collective bargaining and the threat of a strike. But there’s got to be a better way to get workers a raise without torching the countryside.</w:t>
      </w:r>
    </w:p>
    <w:p w14:paraId="30D1133C" w14:textId="3AF2440D" w:rsidR="00A22148" w:rsidRPr="005C051D" w:rsidRDefault="00A22148" w:rsidP="00A22148">
      <w:pPr>
        <w:pStyle w:val="Heading3"/>
        <w:rPr>
          <w:rFonts w:asciiTheme="majorHAnsi" w:hAnsiTheme="majorHAnsi" w:cstheme="majorHAnsi"/>
        </w:rPr>
      </w:pPr>
      <w:r w:rsidRPr="005C051D">
        <w:rPr>
          <w:rFonts w:asciiTheme="majorHAnsi" w:hAnsiTheme="majorHAnsi" w:cstheme="majorHAnsi"/>
        </w:rPr>
        <w:t xml:space="preserve">Subpoint </w:t>
      </w:r>
      <w:r w:rsidR="005C051D">
        <w:rPr>
          <w:rFonts w:asciiTheme="majorHAnsi" w:hAnsiTheme="majorHAnsi" w:cstheme="majorHAnsi"/>
        </w:rPr>
        <w:t>C: Stigmatization</w:t>
      </w:r>
    </w:p>
    <w:p w14:paraId="38584297" w14:textId="66F8ADFD" w:rsidR="003F5A90" w:rsidRPr="005C051D" w:rsidRDefault="003F5A90" w:rsidP="003F5A90">
      <w:pPr>
        <w:pStyle w:val="Heading4"/>
        <w:rPr>
          <w:rFonts w:asciiTheme="majorHAnsi" w:hAnsiTheme="majorHAnsi" w:cstheme="majorHAnsi"/>
        </w:rPr>
      </w:pPr>
      <w:r w:rsidRPr="005C051D">
        <w:rPr>
          <w:rFonts w:asciiTheme="majorHAnsi" w:hAnsiTheme="majorHAnsi" w:cstheme="majorHAnsi"/>
        </w:rPr>
        <w:t xml:space="preserve">Strikes create a stigmatization effect over labor and consumption that </w:t>
      </w:r>
      <w:r w:rsidRPr="005C051D">
        <w:rPr>
          <w:rFonts w:asciiTheme="majorHAnsi" w:hAnsiTheme="majorHAnsi" w:cstheme="majorHAnsi"/>
          <w:u w:val="single"/>
        </w:rPr>
        <w:t>devastates</w:t>
      </w:r>
      <w:r w:rsidRPr="005C051D">
        <w:rPr>
          <w:rFonts w:asciiTheme="majorHAnsi" w:hAnsiTheme="majorHAnsi" w:cstheme="majorHAnsi"/>
        </w:rPr>
        <w:t xml:space="preserve"> the Economy</w:t>
      </w:r>
    </w:p>
    <w:p w14:paraId="2CFF6D0E" w14:textId="77777777" w:rsidR="003F5A90" w:rsidRPr="005C051D" w:rsidRDefault="003F5A90" w:rsidP="003F5A90">
      <w:pPr>
        <w:rPr>
          <w:rFonts w:asciiTheme="majorHAnsi" w:hAnsiTheme="majorHAnsi" w:cstheme="majorHAnsi"/>
        </w:rPr>
      </w:pPr>
      <w:proofErr w:type="spellStart"/>
      <w:r w:rsidRPr="005C051D">
        <w:rPr>
          <w:rStyle w:val="Style13ptBold"/>
          <w:rFonts w:asciiTheme="majorHAnsi" w:hAnsiTheme="majorHAnsi" w:cstheme="majorHAnsi"/>
        </w:rPr>
        <w:t>Tenza</w:t>
      </w:r>
      <w:proofErr w:type="spellEnd"/>
      <w:r w:rsidRPr="005C051D">
        <w:rPr>
          <w:rStyle w:val="Style13ptBold"/>
          <w:rFonts w:asciiTheme="majorHAnsi" w:hAnsiTheme="majorHAnsi" w:cstheme="majorHAnsi"/>
        </w:rPr>
        <w:t xml:space="preserve"> 20</w:t>
      </w:r>
      <w:r w:rsidRPr="005C051D">
        <w:rPr>
          <w:rFonts w:asciiTheme="majorHAnsi" w:hAnsiTheme="majorHAnsi" w:cstheme="majorHAnsi"/>
        </w:rPr>
        <w:t xml:space="preserve">, </w:t>
      </w:r>
      <w:proofErr w:type="spellStart"/>
      <w:r w:rsidRPr="005C051D">
        <w:rPr>
          <w:rFonts w:asciiTheme="majorHAnsi" w:hAnsiTheme="majorHAnsi" w:cstheme="majorHAnsi"/>
        </w:rPr>
        <w:t>Mlungisi</w:t>
      </w:r>
      <w:proofErr w:type="spellEnd"/>
      <w:r w:rsidRPr="005C051D">
        <w:rPr>
          <w:rFonts w:asciiTheme="majorHAnsi" w:hAnsiTheme="majorHAnsi" w:cstheme="majorHAnsi"/>
        </w:rPr>
        <w:t>. "The effects of violent strikes on the economy of a developing country: a case of South Africa." Obiter 41.3 (2020): 519-537. (Senior Lecturer, University of KwaZulu-Natal)</w:t>
      </w:r>
    </w:p>
    <w:p w14:paraId="5E076F87" w14:textId="397A0775" w:rsidR="003F5A90" w:rsidRPr="005C051D" w:rsidRDefault="003F5A90" w:rsidP="003F5A90">
      <w:pPr>
        <w:rPr>
          <w:rFonts w:asciiTheme="majorHAnsi" w:hAnsiTheme="majorHAnsi" w:cstheme="majorHAnsi"/>
          <w:u w:val="single"/>
        </w:rPr>
      </w:pPr>
      <w:r w:rsidRPr="005C051D">
        <w:rPr>
          <w:rFonts w:asciiTheme="majorHAnsi" w:hAnsiTheme="majorHAnsi" w:cstheme="majorHAnsi"/>
          <w:u w:val="single"/>
        </w:rPr>
        <w:t xml:space="preserve">When South Africa obtained democracy in 1994, there was a dream of a better country with a new vision for industrial relations.5 </w:t>
      </w:r>
      <w:r w:rsidRPr="005C051D">
        <w:rPr>
          <w:rFonts w:asciiTheme="majorHAnsi" w:hAnsiTheme="majorHAnsi" w:cstheme="majorHAnsi"/>
          <w:sz w:val="16"/>
        </w:rPr>
        <w:t xml:space="preserve">However, the number of violent strikes that have </w:t>
      </w:r>
      <w:proofErr w:type="spellStart"/>
      <w:r w:rsidRPr="005C051D">
        <w:rPr>
          <w:rFonts w:asciiTheme="majorHAnsi" w:hAnsiTheme="majorHAnsi" w:cstheme="majorHAnsi"/>
          <w:sz w:val="16"/>
        </w:rPr>
        <w:t>bedevilled</w:t>
      </w:r>
      <w:proofErr w:type="spellEnd"/>
      <w:r w:rsidRPr="005C051D">
        <w:rPr>
          <w:rFonts w:asciiTheme="majorHAnsi" w:hAnsiTheme="majorHAnsi" w:cstheme="majorHAnsi"/>
          <w:sz w:val="16"/>
        </w:rPr>
        <w:t xml:space="preserve"> this country in recent years seems to have shattered-down the aspirations of a better South Africa. </w:t>
      </w:r>
      <w:r w:rsidRPr="005C051D">
        <w:rPr>
          <w:rFonts w:asciiTheme="majorHAnsi" w:hAnsiTheme="majorHAnsi" w:cstheme="majorHAnsi"/>
          <w:u w:val="single"/>
        </w:rPr>
        <w:t xml:space="preserve">South Africa recorded </w:t>
      </w:r>
      <w:r w:rsidRPr="005C051D">
        <w:rPr>
          <w:rFonts w:asciiTheme="majorHAnsi" w:hAnsiTheme="majorHAnsi" w:cstheme="majorHAnsi"/>
          <w:highlight w:val="green"/>
          <w:u w:val="single"/>
        </w:rPr>
        <w:t xml:space="preserve">114 strikes </w:t>
      </w:r>
      <w:r w:rsidRPr="005C051D">
        <w:rPr>
          <w:rFonts w:asciiTheme="majorHAnsi" w:hAnsiTheme="majorHAnsi" w:cstheme="majorHAnsi"/>
          <w:u w:val="single"/>
        </w:rPr>
        <w:t xml:space="preserve">in 2013 and 88 strikes in 2014, which </w:t>
      </w:r>
      <w:r w:rsidRPr="005C051D">
        <w:rPr>
          <w:rFonts w:asciiTheme="majorHAnsi" w:hAnsiTheme="majorHAnsi" w:cstheme="majorHAnsi"/>
          <w:highlight w:val="green"/>
          <w:u w:val="single"/>
        </w:rPr>
        <w:t xml:space="preserve">cost the country </w:t>
      </w:r>
      <w:r w:rsidRPr="005C051D">
        <w:rPr>
          <w:rFonts w:asciiTheme="majorHAnsi" w:hAnsiTheme="majorHAnsi" w:cstheme="majorHAnsi"/>
          <w:u w:val="single"/>
        </w:rPr>
        <w:t xml:space="preserve">about </w:t>
      </w:r>
      <w:r w:rsidRPr="005C051D">
        <w:rPr>
          <w:rFonts w:asciiTheme="majorHAnsi" w:hAnsiTheme="majorHAnsi" w:cstheme="majorHAnsi"/>
          <w:b/>
          <w:bCs/>
          <w:highlight w:val="green"/>
          <w:u w:val="single"/>
        </w:rPr>
        <w:t>R6.1 billion</w:t>
      </w:r>
      <w:r w:rsidRPr="005C051D">
        <w:rPr>
          <w:rFonts w:asciiTheme="majorHAnsi" w:hAnsiTheme="majorHAnsi" w:cstheme="majorHAnsi"/>
          <w:highlight w:val="green"/>
          <w:u w:val="single"/>
        </w:rPr>
        <w:t xml:space="preserve"> </w:t>
      </w:r>
      <w:r w:rsidRPr="005C051D">
        <w:rPr>
          <w:rFonts w:asciiTheme="majorHAnsi" w:hAnsiTheme="majorHAnsi" w:cstheme="majorHAnsi"/>
          <w:u w:val="single"/>
        </w:rPr>
        <w:t>according to the Department of Labour.6 The impact of these strikes has been hugely felt by the mining sector, particularly the platinum industry</w:t>
      </w:r>
      <w:r w:rsidRPr="005C051D">
        <w:rPr>
          <w:rFonts w:asciiTheme="majorHAnsi" w:hAnsiTheme="majorHAnsi" w:cstheme="majorHAnsi"/>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5C051D">
        <w:rPr>
          <w:rFonts w:asciiTheme="majorHAnsi" w:hAnsiTheme="majorHAnsi" w:cstheme="majorHAnsi"/>
          <w:u w:val="single"/>
        </w:rPr>
        <w:t xml:space="preserve">. All these </w:t>
      </w:r>
      <w:r w:rsidRPr="005C051D">
        <w:rPr>
          <w:rFonts w:asciiTheme="majorHAnsi" w:hAnsiTheme="majorHAnsi" w:cstheme="majorHAnsi"/>
          <w:highlight w:val="green"/>
          <w:u w:val="single"/>
        </w:rPr>
        <w:t xml:space="preserve">strikes </w:t>
      </w:r>
      <w:r w:rsidRPr="005C051D">
        <w:rPr>
          <w:rFonts w:asciiTheme="majorHAnsi" w:hAnsiTheme="majorHAnsi" w:cstheme="majorHAnsi"/>
          <w:u w:val="single"/>
        </w:rPr>
        <w:t xml:space="preserve">(and those not mentioned here) were </w:t>
      </w:r>
      <w:proofErr w:type="spellStart"/>
      <w:r w:rsidRPr="005C051D">
        <w:rPr>
          <w:rFonts w:asciiTheme="majorHAnsi" w:hAnsiTheme="majorHAnsi" w:cstheme="majorHAnsi"/>
          <w:highlight w:val="green"/>
          <w:u w:val="single"/>
        </w:rPr>
        <w:t>characterised</w:t>
      </w:r>
      <w:proofErr w:type="spellEnd"/>
      <w:r w:rsidRPr="005C051D">
        <w:rPr>
          <w:rFonts w:asciiTheme="majorHAnsi" w:hAnsiTheme="majorHAnsi" w:cstheme="majorHAnsi"/>
          <w:highlight w:val="green"/>
          <w:u w:val="single"/>
        </w:rPr>
        <w:t xml:space="preserve"> with violence </w:t>
      </w:r>
      <w:r w:rsidRPr="005C051D">
        <w:rPr>
          <w:rFonts w:asciiTheme="majorHAnsi" w:hAnsiTheme="majorHAnsi" w:cstheme="majorHAnsi"/>
          <w:u w:val="single"/>
        </w:rPr>
        <w:t>accompanied by damage to property, intimidation, assault and sometimes the killing of people</w:t>
      </w:r>
      <w:r w:rsidRPr="005C051D">
        <w:rPr>
          <w:rFonts w:asciiTheme="majorHAnsi" w:hAnsiTheme="majorHAnsi" w:cstheme="majorHAnsi"/>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5C051D">
        <w:rPr>
          <w:rFonts w:asciiTheme="majorHAnsi" w:hAnsiTheme="majorHAnsi" w:cstheme="majorHAnsi"/>
          <w:sz w:val="16"/>
        </w:rPr>
        <w:t>characterise</w:t>
      </w:r>
      <w:proofErr w:type="spellEnd"/>
      <w:r w:rsidRPr="005C051D">
        <w:rPr>
          <w:rFonts w:asciiTheme="majorHAnsi" w:hAnsiTheme="majorHAnsi" w:cstheme="majorHAnsi"/>
          <w:sz w:val="16"/>
        </w:rPr>
        <w:t xml:space="preserve"> the South African </w:t>
      </w:r>
      <w:proofErr w:type="spellStart"/>
      <w:r w:rsidRPr="005C051D">
        <w:rPr>
          <w:rFonts w:asciiTheme="majorHAnsi" w:hAnsiTheme="majorHAnsi" w:cstheme="majorHAnsi"/>
          <w:sz w:val="16"/>
        </w:rPr>
        <w:t>labour</w:t>
      </w:r>
      <w:proofErr w:type="spellEnd"/>
      <w:r w:rsidRPr="005C051D">
        <w:rPr>
          <w:rFonts w:asciiTheme="majorHAnsi" w:hAnsiTheme="majorHAnsi" w:cstheme="majorHAnsi"/>
          <w:sz w:val="16"/>
        </w:rPr>
        <w:t xml:space="preserve"> market provide a broad explanation for strike violence.9 </w:t>
      </w:r>
      <w:r w:rsidRPr="005C051D">
        <w:rPr>
          <w:rFonts w:asciiTheme="majorHAnsi" w:hAnsiTheme="majorHAnsi" w:cstheme="majorHAnsi"/>
          <w:u w:val="single"/>
        </w:rPr>
        <w:t>While participating in a strike, workers’ stress levels leave them feeling frustrated at their seeming powerlessness, which in turn provokes further violent behaviour</w:t>
      </w:r>
      <w:r w:rsidRPr="005C051D">
        <w:rPr>
          <w:rFonts w:asciiTheme="majorHAnsi" w:hAnsiTheme="majorHAnsi" w:cstheme="majorHAnsi"/>
          <w:sz w:val="16"/>
        </w:rPr>
        <w:t xml:space="preserve">.10 </w:t>
      </w:r>
      <w:r w:rsidRPr="005C051D">
        <w:rPr>
          <w:rFonts w:asciiTheme="majorHAnsi" w:hAnsiTheme="majorHAnsi" w:cstheme="majorHAnsi"/>
          <w:u w:val="single"/>
        </w:rPr>
        <w:t xml:space="preserve">These strikes are not only violent but </w:t>
      </w:r>
      <w:r w:rsidRPr="005C051D">
        <w:rPr>
          <w:rFonts w:asciiTheme="majorHAnsi" w:hAnsiTheme="majorHAnsi" w:cstheme="majorHAnsi"/>
          <w:b/>
          <w:bCs/>
          <w:highlight w:val="green"/>
          <w:u w:val="single"/>
        </w:rPr>
        <w:t>take long to resolve.</w:t>
      </w:r>
      <w:r w:rsidRPr="005C051D">
        <w:rPr>
          <w:rFonts w:asciiTheme="majorHAnsi" w:hAnsiTheme="majorHAnsi" w:cstheme="majorHAnsi"/>
          <w:highlight w:val="green"/>
          <w:u w:val="single"/>
        </w:rPr>
        <w:t xml:space="preserve"> </w:t>
      </w:r>
      <w:r w:rsidRPr="005C051D">
        <w:rPr>
          <w:rFonts w:asciiTheme="majorHAnsi" w:hAnsiTheme="majorHAnsi" w:cstheme="majorHAnsi"/>
          <w:u w:val="single"/>
        </w:rPr>
        <w:t xml:space="preserve">Generally, a lengthy strike has a </w:t>
      </w:r>
      <w:r w:rsidRPr="005C051D">
        <w:rPr>
          <w:rFonts w:asciiTheme="majorHAnsi" w:hAnsiTheme="majorHAnsi" w:cstheme="majorHAnsi"/>
          <w:b/>
          <w:bCs/>
          <w:highlight w:val="green"/>
          <w:u w:val="single"/>
        </w:rPr>
        <w:t>negative effect on employment</w:t>
      </w:r>
      <w:r w:rsidRPr="005C051D">
        <w:rPr>
          <w:rFonts w:asciiTheme="majorHAnsi" w:hAnsiTheme="majorHAnsi" w:cstheme="majorHAnsi"/>
          <w:b/>
          <w:bCs/>
          <w:u w:val="single"/>
        </w:rPr>
        <w:t xml:space="preserve">, </w:t>
      </w:r>
      <w:r w:rsidRPr="005C051D">
        <w:rPr>
          <w:rFonts w:asciiTheme="majorHAnsi" w:hAnsiTheme="majorHAnsi" w:cstheme="majorHAnsi"/>
          <w:b/>
          <w:bCs/>
          <w:highlight w:val="green"/>
          <w:u w:val="single"/>
        </w:rPr>
        <w:t>reduces business confidence and increases the risk of economic stagflation</w:t>
      </w:r>
      <w:r w:rsidRPr="005C051D">
        <w:rPr>
          <w:rFonts w:asciiTheme="majorHAnsi" w:hAnsiTheme="majorHAnsi" w:cstheme="majorHAnsi"/>
          <w:u w:val="single"/>
        </w:rPr>
        <w:t>.</w:t>
      </w:r>
      <w:r w:rsidRPr="005C051D">
        <w:rPr>
          <w:rFonts w:asciiTheme="majorHAnsi" w:hAnsiTheme="majorHAnsi" w:cstheme="majorHAnsi"/>
          <w:sz w:val="16"/>
        </w:rPr>
        <w:t xml:space="preserve"> In addition, </w:t>
      </w:r>
      <w:r w:rsidRPr="005C051D">
        <w:rPr>
          <w:rFonts w:asciiTheme="majorHAnsi" w:hAnsiTheme="majorHAnsi" w:cstheme="majorHAnsi"/>
          <w:u w:val="single"/>
        </w:rPr>
        <w:t xml:space="preserve">such strikes </w:t>
      </w:r>
      <w:r w:rsidRPr="005C051D">
        <w:rPr>
          <w:rFonts w:asciiTheme="majorHAnsi" w:hAnsiTheme="majorHAnsi" w:cstheme="majorHAnsi"/>
          <w:highlight w:val="green"/>
          <w:u w:val="single"/>
        </w:rPr>
        <w:t xml:space="preserve">have </w:t>
      </w:r>
      <w:r w:rsidRPr="005C051D">
        <w:rPr>
          <w:rFonts w:asciiTheme="majorHAnsi" w:hAnsiTheme="majorHAnsi" w:cstheme="majorHAnsi"/>
          <w:u w:val="single"/>
        </w:rPr>
        <w:t xml:space="preserve">a major </w:t>
      </w:r>
      <w:r w:rsidRPr="005C051D">
        <w:rPr>
          <w:rFonts w:asciiTheme="majorHAnsi" w:hAnsiTheme="majorHAnsi" w:cstheme="majorHAnsi"/>
          <w:highlight w:val="green"/>
          <w:u w:val="single"/>
        </w:rPr>
        <w:t xml:space="preserve">setback on </w:t>
      </w:r>
      <w:r w:rsidRPr="005C051D">
        <w:rPr>
          <w:rFonts w:asciiTheme="majorHAnsi" w:hAnsiTheme="majorHAnsi" w:cstheme="majorHAnsi"/>
          <w:u w:val="single"/>
        </w:rPr>
        <w:t xml:space="preserve">the </w:t>
      </w:r>
      <w:r w:rsidRPr="005C051D">
        <w:rPr>
          <w:rFonts w:asciiTheme="majorHAnsi" w:hAnsiTheme="majorHAnsi" w:cstheme="majorHAnsi"/>
          <w:highlight w:val="green"/>
          <w:u w:val="single"/>
        </w:rPr>
        <w:t xml:space="preserve">growth </w:t>
      </w:r>
      <w:r w:rsidRPr="005C051D">
        <w:rPr>
          <w:rFonts w:asciiTheme="majorHAnsi" w:hAnsiTheme="majorHAnsi" w:cstheme="majorHAnsi"/>
          <w:u w:val="single"/>
        </w:rPr>
        <w:t xml:space="preserve">of the economy </w:t>
      </w:r>
      <w:r w:rsidRPr="005C051D">
        <w:rPr>
          <w:rFonts w:asciiTheme="majorHAnsi" w:hAnsiTheme="majorHAnsi" w:cstheme="majorHAnsi"/>
          <w:highlight w:val="green"/>
          <w:u w:val="single"/>
        </w:rPr>
        <w:t xml:space="preserve">and investment </w:t>
      </w:r>
      <w:r w:rsidRPr="005C051D">
        <w:rPr>
          <w:rFonts w:asciiTheme="majorHAnsi" w:hAnsiTheme="majorHAnsi" w:cstheme="majorHAnsi"/>
          <w:u w:val="single"/>
        </w:rPr>
        <w:t>opportunities</w:t>
      </w:r>
      <w:r w:rsidRPr="005C051D">
        <w:rPr>
          <w:rFonts w:asciiTheme="majorHAnsi" w:hAnsiTheme="majorHAnsi" w:cstheme="majorHAnsi"/>
          <w:sz w:val="16"/>
        </w:rPr>
        <w:t xml:space="preserve">. It is common knowledge that consumer spending is directly linked to economic growth. </w:t>
      </w:r>
      <w:r w:rsidRPr="005C051D">
        <w:rPr>
          <w:rFonts w:asciiTheme="majorHAnsi" w:hAnsiTheme="majorHAnsi" w:cstheme="majorHAnsi"/>
          <w:u w:val="single"/>
        </w:rPr>
        <w:t>At the same time, if the economy is not showing signs of growth, employment opportunities are shed, and poverty becomes the end result</w:t>
      </w:r>
      <w:r w:rsidRPr="005C051D">
        <w:rPr>
          <w:rFonts w:asciiTheme="majorHAnsi" w:hAnsiTheme="majorHAnsi" w:cstheme="majorHAnsi"/>
          <w:sz w:val="16"/>
        </w:rPr>
        <w:t xml:space="preserve">. The economy of South Africa is in need of rapid growth to enable it to deal with the high levels of unemployment and resultant poverty. </w:t>
      </w:r>
      <w:r w:rsidRPr="005C051D">
        <w:rPr>
          <w:rFonts w:asciiTheme="majorHAnsi" w:hAnsiTheme="majorHAnsi" w:cstheme="majorHAnsi"/>
          <w:u w:val="single"/>
        </w:rPr>
        <w:t xml:space="preserve">One of the measures that may boost the country’s economic growth is by </w:t>
      </w:r>
      <w:r w:rsidRPr="005C051D">
        <w:rPr>
          <w:rFonts w:asciiTheme="majorHAnsi" w:hAnsiTheme="majorHAnsi" w:cstheme="majorHAnsi"/>
          <w:highlight w:val="green"/>
          <w:u w:val="single"/>
        </w:rPr>
        <w:t xml:space="preserve">attracting potential investors </w:t>
      </w:r>
      <w:r w:rsidRPr="005C051D">
        <w:rPr>
          <w:rFonts w:asciiTheme="majorHAnsi" w:hAnsiTheme="majorHAnsi" w:cstheme="majorHAnsi"/>
          <w:u w:val="single"/>
        </w:rPr>
        <w:t xml:space="preserve">to invest in the country. However, this might be </w:t>
      </w:r>
      <w:r w:rsidRPr="005C051D">
        <w:rPr>
          <w:rFonts w:asciiTheme="majorHAnsi" w:hAnsiTheme="majorHAnsi" w:cstheme="majorHAnsi"/>
          <w:highlight w:val="green"/>
          <w:u w:val="single"/>
        </w:rPr>
        <w:t xml:space="preserve">difficult </w:t>
      </w:r>
      <w:r w:rsidRPr="005C051D">
        <w:rPr>
          <w:rFonts w:asciiTheme="majorHAnsi" w:hAnsiTheme="majorHAnsi" w:cstheme="majorHAnsi"/>
          <w:u w:val="single"/>
        </w:rPr>
        <w:t xml:space="preserve">as investors would want to invest in a country where there is a likelihood of getting returns for their investments. The wish of getting returns for </w:t>
      </w:r>
      <w:r w:rsidRPr="005C051D">
        <w:rPr>
          <w:rFonts w:asciiTheme="majorHAnsi" w:hAnsiTheme="majorHAnsi" w:cstheme="majorHAnsi"/>
          <w:highlight w:val="green"/>
          <w:u w:val="single"/>
        </w:rPr>
        <w:t xml:space="preserve">investment may not </w:t>
      </w:r>
      <w:proofErr w:type="spellStart"/>
      <w:r w:rsidRPr="005C051D">
        <w:rPr>
          <w:rFonts w:asciiTheme="majorHAnsi" w:hAnsiTheme="majorHAnsi" w:cstheme="majorHAnsi"/>
          <w:highlight w:val="green"/>
          <w:u w:val="single"/>
        </w:rPr>
        <w:t>materialise</w:t>
      </w:r>
      <w:proofErr w:type="spellEnd"/>
      <w:r w:rsidRPr="005C051D">
        <w:rPr>
          <w:rFonts w:asciiTheme="majorHAnsi" w:hAnsiTheme="majorHAnsi" w:cstheme="majorHAnsi"/>
          <w:highlight w:val="green"/>
          <w:u w:val="single"/>
        </w:rPr>
        <w:t xml:space="preserve"> if </w:t>
      </w:r>
      <w:r w:rsidRPr="005C051D">
        <w:rPr>
          <w:rFonts w:asciiTheme="majorHAnsi" w:hAnsiTheme="majorHAnsi" w:cstheme="majorHAnsi"/>
          <w:u w:val="single"/>
        </w:rPr>
        <w:t xml:space="preserve">the </w:t>
      </w:r>
      <w:proofErr w:type="spellStart"/>
      <w:r w:rsidRPr="005C051D">
        <w:rPr>
          <w:rFonts w:asciiTheme="majorHAnsi" w:hAnsiTheme="majorHAnsi" w:cstheme="majorHAnsi"/>
          <w:highlight w:val="green"/>
          <w:u w:val="single"/>
        </w:rPr>
        <w:t>labour</w:t>
      </w:r>
      <w:proofErr w:type="spellEnd"/>
      <w:r w:rsidRPr="005C051D">
        <w:rPr>
          <w:rFonts w:asciiTheme="majorHAnsi" w:hAnsiTheme="majorHAnsi" w:cstheme="majorHAnsi"/>
          <w:highlight w:val="green"/>
          <w:u w:val="single"/>
        </w:rPr>
        <w:t xml:space="preserve"> environment </w:t>
      </w:r>
      <w:r w:rsidRPr="005C051D">
        <w:rPr>
          <w:rFonts w:asciiTheme="majorHAnsi" w:hAnsiTheme="majorHAnsi" w:cstheme="majorHAnsi"/>
          <w:b/>
          <w:bCs/>
          <w:highlight w:val="green"/>
          <w:u w:val="single"/>
        </w:rPr>
        <w:t>is not fertile</w:t>
      </w:r>
      <w:r w:rsidRPr="005C051D">
        <w:rPr>
          <w:rFonts w:asciiTheme="majorHAnsi" w:hAnsiTheme="majorHAnsi" w:cstheme="majorHAnsi"/>
          <w:highlight w:val="green"/>
          <w:u w:val="single"/>
        </w:rPr>
        <w:t xml:space="preserve"> </w:t>
      </w:r>
      <w:r w:rsidRPr="005C051D">
        <w:rPr>
          <w:rFonts w:asciiTheme="majorHAnsi" w:hAnsiTheme="majorHAnsi" w:cstheme="majorHAnsi"/>
          <w:u w:val="single"/>
        </w:rPr>
        <w:t xml:space="preserve">for such investments as a result of, for example, unstable </w:t>
      </w:r>
      <w:proofErr w:type="spellStart"/>
      <w:r w:rsidRPr="005C051D">
        <w:rPr>
          <w:rFonts w:asciiTheme="majorHAnsi" w:hAnsiTheme="majorHAnsi" w:cstheme="majorHAnsi"/>
          <w:u w:val="single"/>
        </w:rPr>
        <w:t>labour</w:t>
      </w:r>
      <w:proofErr w:type="spellEnd"/>
      <w:r w:rsidRPr="005C051D">
        <w:rPr>
          <w:rFonts w:asciiTheme="majorHAnsi" w:hAnsiTheme="majorHAnsi" w:cstheme="majorHAnsi"/>
          <w:u w:val="single"/>
        </w:rPr>
        <w:t xml:space="preserve"> relations.</w:t>
      </w:r>
      <w:r w:rsidRPr="005C051D">
        <w:rPr>
          <w:rFonts w:asciiTheme="majorHAnsi" w:hAnsiTheme="majorHAnsi" w:cstheme="majorHAnsi"/>
          <w:sz w:val="16"/>
        </w:rPr>
        <w:t xml:space="preserve"> Therefore, investors may be reluctant to invest where there is an unstable or fragile </w:t>
      </w:r>
      <w:proofErr w:type="spellStart"/>
      <w:r w:rsidRPr="005C051D">
        <w:rPr>
          <w:rFonts w:asciiTheme="majorHAnsi" w:hAnsiTheme="majorHAnsi" w:cstheme="majorHAnsi"/>
          <w:sz w:val="16"/>
        </w:rPr>
        <w:t>labour</w:t>
      </w:r>
      <w:proofErr w:type="spellEnd"/>
      <w:r w:rsidRPr="005C051D">
        <w:rPr>
          <w:rFonts w:asciiTheme="majorHAnsi" w:hAnsiTheme="majorHAnsi" w:cstheme="majorHAnsi"/>
          <w:sz w:val="16"/>
        </w:rPr>
        <w:t xml:space="preserve"> relations environment. 3 THE COMMISSION OF VIOLENCE DURING A STRIKE AND CONSEQUENCES The Constitution guarantees every worker the right to join a trade union, participate in the activities and </w:t>
      </w:r>
      <w:proofErr w:type="spellStart"/>
      <w:r w:rsidRPr="005C051D">
        <w:rPr>
          <w:rFonts w:asciiTheme="majorHAnsi" w:hAnsiTheme="majorHAnsi" w:cstheme="majorHAnsi"/>
          <w:sz w:val="16"/>
        </w:rPr>
        <w:t>programmes</w:t>
      </w:r>
      <w:proofErr w:type="spellEnd"/>
      <w:r w:rsidRPr="005C051D">
        <w:rPr>
          <w:rFonts w:asciiTheme="majorHAnsi" w:hAnsiTheme="majorHAnsi" w:cstheme="majorHAnsi"/>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5C051D">
        <w:rPr>
          <w:rFonts w:asciiTheme="majorHAnsi" w:hAnsiTheme="majorHAnsi" w:cstheme="majorHAnsi"/>
          <w:sz w:val="16"/>
        </w:rPr>
        <w:t>Labour</w:t>
      </w:r>
      <w:proofErr w:type="spellEnd"/>
      <w:r w:rsidRPr="005C051D">
        <w:rPr>
          <w:rFonts w:asciiTheme="majorHAnsi" w:hAnsiTheme="majorHAnsi" w:cstheme="majorHAnsi"/>
          <w:sz w:val="16"/>
        </w:rPr>
        <w:t xml:space="preserve"> Relations Act 66 of 199515 (LRA). The main purpose of the LRA is to “advance economic development, social justice, </w:t>
      </w:r>
      <w:proofErr w:type="spellStart"/>
      <w:r w:rsidRPr="005C051D">
        <w:rPr>
          <w:rFonts w:asciiTheme="majorHAnsi" w:hAnsiTheme="majorHAnsi" w:cstheme="majorHAnsi"/>
          <w:sz w:val="16"/>
        </w:rPr>
        <w:t>labour</w:t>
      </w:r>
      <w:proofErr w:type="spellEnd"/>
      <w:r w:rsidRPr="005C051D">
        <w:rPr>
          <w:rFonts w:asciiTheme="majorHAnsi" w:hAnsiTheme="majorHAnsi" w:cstheme="majorHAnsi"/>
          <w:sz w:val="16"/>
        </w:rPr>
        <w:t xml:space="preserve"> peace and the </w:t>
      </w:r>
      <w:proofErr w:type="spellStart"/>
      <w:r w:rsidRPr="005C051D">
        <w:rPr>
          <w:rFonts w:asciiTheme="majorHAnsi" w:hAnsiTheme="majorHAnsi" w:cstheme="majorHAnsi"/>
          <w:sz w:val="16"/>
        </w:rPr>
        <w:t>democratisation</w:t>
      </w:r>
      <w:proofErr w:type="spellEnd"/>
      <w:r w:rsidRPr="005C051D">
        <w:rPr>
          <w:rFonts w:asciiTheme="majorHAnsi" w:hAnsiTheme="majorHAnsi" w:cstheme="majorHAnsi"/>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5C051D">
        <w:rPr>
          <w:rFonts w:asciiTheme="majorHAnsi" w:hAnsiTheme="majorHAnsi" w:cstheme="majorHAnsi"/>
          <w:sz w:val="16"/>
        </w:rPr>
        <w:t>emphasise</w:t>
      </w:r>
      <w:proofErr w:type="spellEnd"/>
      <w:r w:rsidRPr="005C051D">
        <w:rPr>
          <w:rFonts w:asciiTheme="majorHAnsi" w:hAnsiTheme="majorHAnsi" w:cstheme="majorHAnsi"/>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5C051D">
        <w:rPr>
          <w:rFonts w:asciiTheme="majorHAnsi" w:hAnsiTheme="majorHAnsi" w:cstheme="majorHAnsi"/>
          <w:sz w:val="16"/>
        </w:rPr>
        <w:t>ou</w:t>
      </w:r>
      <w:proofErr w:type="spellEnd"/>
      <w:r w:rsidRPr="005C051D">
        <w:rPr>
          <w:rFonts w:asciiTheme="majorHAnsi" w:hAnsiTheme="majorHAnsi" w:cstheme="majorHAnsi"/>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5C051D">
        <w:rPr>
          <w:rFonts w:asciiTheme="majorHAnsi" w:hAnsiTheme="majorHAnsi" w:cstheme="majorHAnsi"/>
          <w:sz w:val="16"/>
        </w:rPr>
        <w:t>labour</w:t>
      </w:r>
      <w:proofErr w:type="spellEnd"/>
      <w:r w:rsidRPr="005C051D">
        <w:rPr>
          <w:rFonts w:asciiTheme="majorHAnsi" w:hAnsiTheme="majorHAnsi" w:cstheme="majorHAnsi"/>
          <w:sz w:val="16"/>
        </w:rPr>
        <w:t xml:space="preserve">. 22 This points to the fact that for many workers and their families’ living conditions remain unsafe and vulnerable to damage due to violence. In Security Services Employers </w:t>
      </w:r>
      <w:proofErr w:type="spellStart"/>
      <w:r w:rsidRPr="005C051D">
        <w:rPr>
          <w:rFonts w:asciiTheme="majorHAnsi" w:hAnsiTheme="majorHAnsi" w:cstheme="majorHAnsi"/>
          <w:sz w:val="16"/>
        </w:rPr>
        <w:t>Organisation</w:t>
      </w:r>
      <w:proofErr w:type="spellEnd"/>
      <w:r w:rsidRPr="005C051D">
        <w:rPr>
          <w:rFonts w:asciiTheme="majorHAnsi" w:hAnsiTheme="majorHAnsi" w:cstheme="majorHAnsi"/>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5C051D">
        <w:rPr>
          <w:rFonts w:asciiTheme="majorHAnsi" w:hAnsiTheme="majorHAnsi" w:cstheme="majorHAnsi"/>
          <w:sz w:val="16"/>
        </w:rPr>
        <w:t>Mr</w:t>
      </w:r>
      <w:proofErr w:type="spellEnd"/>
      <w:r w:rsidRPr="005C051D">
        <w:rPr>
          <w:rFonts w:asciiTheme="majorHAnsi" w:hAnsiTheme="majorHAnsi" w:cstheme="majorHAnsi"/>
          <w:sz w:val="16"/>
        </w:rPr>
        <w:t xml:space="preserve"> </w:t>
      </w:r>
      <w:proofErr w:type="spellStart"/>
      <w:r w:rsidRPr="005C051D">
        <w:rPr>
          <w:rFonts w:asciiTheme="majorHAnsi" w:hAnsiTheme="majorHAnsi" w:cstheme="majorHAnsi"/>
          <w:sz w:val="16"/>
        </w:rPr>
        <w:t>Nqoko</w:t>
      </w:r>
      <w:proofErr w:type="spellEnd"/>
      <w:r w:rsidRPr="005C051D">
        <w:rPr>
          <w:rFonts w:asciiTheme="majorHAnsi" w:hAnsiTheme="majorHAnsi" w:cstheme="majorHAnsi"/>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5C051D">
        <w:rPr>
          <w:rFonts w:asciiTheme="majorHAnsi" w:hAnsiTheme="majorHAnsi" w:cstheme="majorHAnsi"/>
          <w:u w:val="single"/>
        </w:rPr>
        <w:t>Effects of violent and long strikes on the economy Generally, South Africa’s economy is on a downward scale</w:t>
      </w:r>
      <w:r w:rsidRPr="005C051D">
        <w:rPr>
          <w:rFonts w:asciiTheme="majorHAnsi" w:hAnsiTheme="majorHAnsi" w:cstheme="majorHAnsi"/>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5C051D">
        <w:rPr>
          <w:rFonts w:asciiTheme="majorHAnsi" w:hAnsiTheme="majorHAnsi" w:cstheme="majorHAnsi"/>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5C051D">
        <w:rPr>
          <w:rFonts w:asciiTheme="majorHAnsi" w:hAnsiTheme="majorHAnsi" w:cstheme="majorHAnsi"/>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5C051D">
        <w:rPr>
          <w:rFonts w:asciiTheme="majorHAnsi" w:hAnsiTheme="majorHAnsi" w:cstheme="majorHAnsi"/>
          <w:sz w:val="16"/>
        </w:rPr>
        <w:t>labour</w:t>
      </w:r>
      <w:proofErr w:type="spellEnd"/>
      <w:r w:rsidRPr="005C051D">
        <w:rPr>
          <w:rFonts w:asciiTheme="majorHAnsi" w:hAnsiTheme="majorHAnsi" w:cstheme="majorHAnsi"/>
          <w:sz w:val="16"/>
        </w:rPr>
        <w:t xml:space="preserve"> available to the economy. </w:t>
      </w:r>
      <w:r w:rsidRPr="005C051D">
        <w:rPr>
          <w:rFonts w:asciiTheme="majorHAnsi" w:hAnsiTheme="majorHAnsi" w:cstheme="majorHAnsi"/>
          <w:u w:val="single"/>
        </w:rPr>
        <w:t xml:space="preserve">This resulted in a sharp increase in the price of the output by 5.8% with a </w:t>
      </w:r>
      <w:r w:rsidRPr="005C051D">
        <w:rPr>
          <w:rFonts w:asciiTheme="majorHAnsi" w:hAnsiTheme="majorHAnsi" w:cstheme="majorHAnsi"/>
          <w:b/>
          <w:bCs/>
          <w:highlight w:val="green"/>
          <w:u w:val="single"/>
        </w:rPr>
        <w:t>GDP declined by 0.72 and 0.78%</w:t>
      </w:r>
      <w:r w:rsidRPr="005C051D">
        <w:rPr>
          <w:rFonts w:asciiTheme="majorHAnsi" w:hAnsiTheme="majorHAnsi" w:cstheme="majorHAnsi"/>
          <w:u w:val="single"/>
        </w:rPr>
        <w:t>.32</w:t>
      </w:r>
    </w:p>
    <w:p w14:paraId="197CE9E6" w14:textId="47E7DFD0" w:rsidR="00B46F43" w:rsidRPr="005C051D" w:rsidRDefault="00B46F43" w:rsidP="00B46F43">
      <w:pPr>
        <w:pStyle w:val="Heading3"/>
        <w:rPr>
          <w:rFonts w:asciiTheme="majorHAnsi" w:hAnsiTheme="majorHAnsi" w:cstheme="majorHAnsi"/>
        </w:rPr>
      </w:pPr>
      <w:r w:rsidRPr="005C051D">
        <w:rPr>
          <w:rFonts w:asciiTheme="majorHAnsi" w:hAnsiTheme="majorHAnsi" w:cstheme="majorHAnsi"/>
        </w:rPr>
        <w:t xml:space="preserve">Subpoint </w:t>
      </w:r>
      <w:r w:rsidR="005C051D">
        <w:rPr>
          <w:rFonts w:asciiTheme="majorHAnsi" w:hAnsiTheme="majorHAnsi" w:cstheme="majorHAnsi"/>
        </w:rPr>
        <w:t>D: Stock Market</w:t>
      </w:r>
    </w:p>
    <w:p w14:paraId="2EFE8E7C" w14:textId="77777777" w:rsidR="00B46F43" w:rsidRPr="005C051D" w:rsidRDefault="00B46F43" w:rsidP="00B46F43">
      <w:pPr>
        <w:pStyle w:val="Heading4"/>
        <w:rPr>
          <w:rFonts w:asciiTheme="majorHAnsi" w:hAnsiTheme="majorHAnsi" w:cstheme="majorHAnsi"/>
        </w:rPr>
      </w:pPr>
      <w:r w:rsidRPr="005C051D">
        <w:rPr>
          <w:rFonts w:asciiTheme="majorHAnsi" w:hAnsiTheme="majorHAnsi" w:cstheme="majorHAnsi"/>
        </w:rPr>
        <w:t xml:space="preserve">Best data proves union strike victories </w:t>
      </w:r>
      <w:r w:rsidRPr="005C051D">
        <w:rPr>
          <w:rFonts w:asciiTheme="majorHAnsi" w:hAnsiTheme="majorHAnsi" w:cstheme="majorHAnsi"/>
          <w:u w:val="single"/>
        </w:rPr>
        <w:t>statistically cause stock market crash</w:t>
      </w:r>
      <w:r w:rsidRPr="005C051D">
        <w:rPr>
          <w:rFonts w:asciiTheme="majorHAnsi" w:hAnsiTheme="majorHAnsi" w:cstheme="majorHAnsi"/>
        </w:rPr>
        <w:t>.</w:t>
      </w:r>
    </w:p>
    <w:p w14:paraId="76AD08DB" w14:textId="77777777" w:rsidR="00B46F43" w:rsidRPr="005C051D" w:rsidRDefault="00B46F43" w:rsidP="00B46F43">
      <w:pPr>
        <w:rPr>
          <w:rFonts w:asciiTheme="majorHAnsi" w:hAnsiTheme="majorHAnsi" w:cstheme="majorHAnsi"/>
        </w:rPr>
      </w:pPr>
      <w:r w:rsidRPr="005C051D">
        <w:rPr>
          <w:rStyle w:val="Style13ptBold"/>
          <w:rFonts w:asciiTheme="majorHAnsi" w:hAnsiTheme="majorHAnsi" w:cstheme="majorHAnsi"/>
        </w:rPr>
        <w:t>Lee and Mas 12</w:t>
      </w:r>
      <w:r w:rsidRPr="005C051D">
        <w:rPr>
          <w:rFonts w:asciiTheme="majorHAnsi" w:hAnsiTheme="majorHAnsi" w:cstheme="majorHAnsi"/>
        </w:rPr>
        <w:t xml:space="preserve"> [David; Princeton University and National Bureau of Economic Research; Alexandre; Princeton University and National Bureau of Economic Research; “Long-Run Impacts of Unions on Firms: New Evidence from Financial Markets, 1961–1999,” The Quarterly Journal Of Economics; February 2012; </w:t>
      </w:r>
      <w:hyperlink r:id="rId12" w:history="1">
        <w:r w:rsidRPr="005C051D">
          <w:rPr>
            <w:rStyle w:val="Hyperlink"/>
            <w:rFonts w:asciiTheme="majorHAnsi" w:hAnsiTheme="majorHAnsi" w:cstheme="majorHAnsi"/>
          </w:rPr>
          <w:t>https://academic.oup.com/qje/article-abstract/127/1/333/1834007?redirectedFrom=fulltext</w:t>
        </w:r>
      </w:hyperlink>
      <w:r w:rsidRPr="005C051D">
        <w:rPr>
          <w:rFonts w:asciiTheme="majorHAnsi" w:hAnsiTheme="majorHAnsi" w:cstheme="majorHAnsi"/>
        </w:rPr>
        <w:t>] Justin</w:t>
      </w:r>
    </w:p>
    <w:p w14:paraId="6739A348" w14:textId="77777777" w:rsidR="00B46F43" w:rsidRPr="005C051D" w:rsidRDefault="00B46F43" w:rsidP="00B46F43">
      <w:pPr>
        <w:rPr>
          <w:rFonts w:asciiTheme="majorHAnsi" w:hAnsiTheme="majorHAnsi" w:cstheme="majorHAnsi"/>
          <w:sz w:val="16"/>
        </w:rPr>
      </w:pPr>
      <w:r w:rsidRPr="005C051D">
        <w:rPr>
          <w:rFonts w:asciiTheme="majorHAnsi" w:hAnsiTheme="majorHAnsi" w:cstheme="majorHAnsi"/>
          <w:sz w:val="16"/>
        </w:rPr>
        <w:t xml:space="preserve">We begin </w:t>
      </w:r>
      <w:r w:rsidRPr="005C051D">
        <w:rPr>
          <w:rFonts w:asciiTheme="majorHAnsi" w:hAnsiTheme="majorHAnsi" w:cstheme="majorHAnsi"/>
          <w:u w:val="single"/>
        </w:rPr>
        <w:t xml:space="preserve">analyzing the </w:t>
      </w:r>
      <w:r w:rsidRPr="005C051D">
        <w:rPr>
          <w:rStyle w:val="Emphasis"/>
          <w:rFonts w:asciiTheme="majorHAnsi" w:hAnsiTheme="majorHAnsi" w:cstheme="majorHAnsi"/>
          <w:highlight w:val="green"/>
        </w:rPr>
        <w:t>stock</w:t>
      </w:r>
      <w:r w:rsidRPr="005C051D">
        <w:rPr>
          <w:rFonts w:asciiTheme="majorHAnsi" w:hAnsiTheme="majorHAnsi" w:cstheme="majorHAnsi"/>
          <w:highlight w:val="green"/>
          <w:u w:val="single"/>
        </w:rPr>
        <w:t xml:space="preserve"> </w:t>
      </w:r>
      <w:r w:rsidRPr="005C051D">
        <w:rPr>
          <w:rStyle w:val="Emphasis"/>
          <w:rFonts w:asciiTheme="majorHAnsi" w:hAnsiTheme="majorHAnsi" w:cstheme="majorHAnsi"/>
          <w:highlight w:val="green"/>
        </w:rPr>
        <w:t>market</w:t>
      </w:r>
      <w:r w:rsidRPr="005C051D">
        <w:rPr>
          <w:rFonts w:asciiTheme="majorHAnsi" w:hAnsiTheme="majorHAnsi" w:cstheme="majorHAnsi"/>
          <w:highlight w:val="green"/>
          <w:u w:val="single"/>
        </w:rPr>
        <w:t xml:space="preserve"> reaction</w:t>
      </w:r>
      <w:r w:rsidRPr="005C051D">
        <w:rPr>
          <w:rFonts w:asciiTheme="majorHAnsi" w:hAnsiTheme="majorHAnsi" w:cstheme="majorHAnsi"/>
          <w:u w:val="single"/>
        </w:rPr>
        <w:t xml:space="preserve"> to </w:t>
      </w:r>
      <w:r w:rsidRPr="005C051D">
        <w:rPr>
          <w:rStyle w:val="Emphasis"/>
          <w:rFonts w:asciiTheme="majorHAnsi" w:hAnsiTheme="majorHAnsi" w:cstheme="majorHAnsi"/>
          <w:highlight w:val="green"/>
        </w:rPr>
        <w:t>union</w:t>
      </w:r>
      <w:r w:rsidRPr="005C051D">
        <w:rPr>
          <w:rFonts w:asciiTheme="majorHAnsi" w:hAnsiTheme="majorHAnsi" w:cstheme="majorHAnsi"/>
          <w:highlight w:val="green"/>
          <w:u w:val="single"/>
        </w:rPr>
        <w:t xml:space="preserve"> </w:t>
      </w:r>
      <w:r w:rsidRPr="005C051D">
        <w:rPr>
          <w:rStyle w:val="Emphasis"/>
          <w:rFonts w:asciiTheme="majorHAnsi" w:hAnsiTheme="majorHAnsi" w:cstheme="majorHAnsi"/>
          <w:highlight w:val="green"/>
        </w:rPr>
        <w:t>victories</w:t>
      </w:r>
      <w:r w:rsidRPr="005C051D">
        <w:rPr>
          <w:rFonts w:asciiTheme="majorHAnsi" w:hAnsiTheme="majorHAnsi" w:cstheme="majorHAnsi"/>
          <w:u w:val="single"/>
        </w:rPr>
        <w:t xml:space="preserve"> using </w:t>
      </w:r>
      <w:r w:rsidRPr="005C051D">
        <w:rPr>
          <w:rStyle w:val="Emphasis"/>
          <w:rFonts w:asciiTheme="majorHAnsi" w:hAnsiTheme="majorHAnsi" w:cstheme="majorHAnsi"/>
        </w:rPr>
        <w:t>event</w:t>
      </w:r>
      <w:r w:rsidRPr="005C051D">
        <w:rPr>
          <w:rFonts w:asciiTheme="majorHAnsi" w:hAnsiTheme="majorHAnsi" w:cstheme="majorHAnsi"/>
          <w:u w:val="single"/>
        </w:rPr>
        <w:t>-</w:t>
      </w:r>
      <w:r w:rsidRPr="005C051D">
        <w:rPr>
          <w:rStyle w:val="Emphasis"/>
          <w:rFonts w:asciiTheme="majorHAnsi" w:hAnsiTheme="majorHAnsi" w:cstheme="majorHAnsi"/>
        </w:rPr>
        <w:t>study</w:t>
      </w:r>
      <w:r w:rsidRPr="005C051D">
        <w:rPr>
          <w:rFonts w:asciiTheme="majorHAnsi" w:hAnsiTheme="majorHAnsi" w:cstheme="majorHAnsi"/>
          <w:u w:val="single"/>
        </w:rPr>
        <w:t xml:space="preserve"> </w:t>
      </w:r>
      <w:r w:rsidRPr="005C051D">
        <w:rPr>
          <w:rStyle w:val="Emphasis"/>
          <w:rFonts w:asciiTheme="majorHAnsi" w:hAnsiTheme="majorHAnsi" w:cstheme="majorHAnsi"/>
        </w:rPr>
        <w:t>methodologies</w:t>
      </w:r>
      <w:r w:rsidRPr="005C051D">
        <w:rPr>
          <w:rFonts w:asciiTheme="majorHAnsi" w:hAnsiTheme="majorHAnsi" w:cstheme="majorHAnsi"/>
          <w:sz w:val="16"/>
        </w:rPr>
        <w:t xml:space="preserve">. The most </w:t>
      </w:r>
      <w:r w:rsidRPr="005C051D">
        <w:rPr>
          <w:rStyle w:val="Emphasis"/>
          <w:rFonts w:asciiTheme="majorHAnsi" w:hAnsiTheme="majorHAnsi" w:cstheme="majorHAnsi"/>
        </w:rPr>
        <w:t>distinctive</w:t>
      </w:r>
      <w:r w:rsidRPr="005C051D">
        <w:rPr>
          <w:rFonts w:asciiTheme="majorHAnsi" w:hAnsiTheme="majorHAnsi" w:cstheme="majorHAnsi"/>
          <w:u w:val="single"/>
        </w:rPr>
        <w:t xml:space="preserve"> </w:t>
      </w:r>
      <w:r w:rsidRPr="005C051D">
        <w:rPr>
          <w:rStyle w:val="Emphasis"/>
          <w:rFonts w:asciiTheme="majorHAnsi" w:hAnsiTheme="majorHAnsi" w:cstheme="majorHAnsi"/>
        </w:rPr>
        <w:t>feature</w:t>
      </w:r>
      <w:r w:rsidRPr="005C051D">
        <w:rPr>
          <w:rFonts w:asciiTheme="majorHAnsi" w:hAnsiTheme="majorHAnsi" w:cstheme="majorHAnsi"/>
          <w:u w:val="single"/>
        </w:rPr>
        <w:t xml:space="preserve"> of our data</w:t>
      </w:r>
      <w:r w:rsidRPr="005C051D">
        <w:rPr>
          <w:rFonts w:asciiTheme="majorHAnsi" w:hAnsiTheme="majorHAnsi" w:cstheme="majorHAnsi"/>
          <w:sz w:val="16"/>
        </w:rPr>
        <w:t xml:space="preserve">—crucial for our research design—is the long panel (up to 48 months before and after the election) of high </w:t>
      </w:r>
      <w:r w:rsidRPr="005C051D">
        <w:rPr>
          <w:rFonts w:asciiTheme="majorHAnsi" w:hAnsiTheme="majorHAnsi" w:cstheme="majorHAnsi"/>
          <w:u w:val="single"/>
        </w:rPr>
        <w:t xml:space="preserve">frequency data on stock market </w:t>
      </w:r>
      <w:r w:rsidRPr="005C051D">
        <w:rPr>
          <w:rStyle w:val="Emphasis"/>
          <w:rFonts w:asciiTheme="majorHAnsi" w:hAnsiTheme="majorHAnsi" w:cstheme="majorHAnsi"/>
        </w:rPr>
        <w:t>returns</w:t>
      </w:r>
      <w:r w:rsidRPr="005C051D">
        <w:rPr>
          <w:rFonts w:asciiTheme="majorHAnsi" w:hAnsiTheme="majorHAnsi" w:cstheme="majorHAnsi"/>
          <w:u w:val="single"/>
        </w:rPr>
        <w:t xml:space="preserve"> for each firm. This feature allows us to use the </w:t>
      </w:r>
      <w:r w:rsidRPr="005C051D">
        <w:rPr>
          <w:rStyle w:val="Emphasis"/>
          <w:rFonts w:asciiTheme="majorHAnsi" w:hAnsiTheme="majorHAnsi" w:cstheme="majorHAnsi"/>
        </w:rPr>
        <w:t>pre-event data</w:t>
      </w:r>
      <w:r w:rsidRPr="005C051D">
        <w:rPr>
          <w:rFonts w:asciiTheme="majorHAnsi" w:hAnsiTheme="majorHAnsi" w:cstheme="majorHAnsi"/>
          <w:u w:val="single"/>
        </w:rPr>
        <w:t xml:space="preserve"> to test the </w:t>
      </w:r>
      <w:r w:rsidRPr="005C051D">
        <w:rPr>
          <w:rStyle w:val="Emphasis"/>
          <w:rFonts w:asciiTheme="majorHAnsi" w:hAnsiTheme="majorHAnsi" w:cstheme="majorHAnsi"/>
        </w:rPr>
        <w:t>adequacy</w:t>
      </w:r>
      <w:r w:rsidRPr="005C051D">
        <w:rPr>
          <w:rFonts w:asciiTheme="majorHAnsi" w:hAnsiTheme="majorHAnsi" w:cstheme="majorHAnsi"/>
          <w:u w:val="single"/>
        </w:rPr>
        <w:t xml:space="preserve"> of the </w:t>
      </w:r>
      <w:r w:rsidRPr="005C051D">
        <w:rPr>
          <w:rStyle w:val="Emphasis"/>
          <w:rFonts w:asciiTheme="majorHAnsi" w:hAnsiTheme="majorHAnsi" w:cstheme="majorHAnsi"/>
        </w:rPr>
        <w:t>benchmarks</w:t>
      </w:r>
      <w:r w:rsidRPr="005C051D">
        <w:rPr>
          <w:rFonts w:asciiTheme="majorHAnsi" w:hAnsiTheme="majorHAnsi" w:cstheme="majorHAnsi"/>
          <w:sz w:val="16"/>
        </w:rPr>
        <w:t xml:space="preserve"> used to predict the counterfactual returns in the </w:t>
      </w:r>
      <w:proofErr w:type="spellStart"/>
      <w:r w:rsidRPr="005C051D">
        <w:rPr>
          <w:rFonts w:asciiTheme="majorHAnsi" w:hAnsiTheme="majorHAnsi" w:cstheme="majorHAnsi"/>
          <w:sz w:val="16"/>
        </w:rPr>
        <w:t>postevent</w:t>
      </w:r>
      <w:proofErr w:type="spellEnd"/>
      <w:r w:rsidRPr="005C051D">
        <w:rPr>
          <w:rFonts w:asciiTheme="majorHAnsi" w:hAnsiTheme="majorHAnsi" w:cstheme="majorHAnsi"/>
          <w:sz w:val="16"/>
        </w:rPr>
        <w:t xml:space="preserve"> period. The long panel also allows us to examine returns several months beyond the event, so as to capture the long-run expected effects of new unions, without having to rely heavily on the assumption that the stock price immediately and instantaneously adjusts to capture the expected presence of the unions.9</w:t>
      </w:r>
    </w:p>
    <w:p w14:paraId="2939E663" w14:textId="77777777" w:rsidR="00B46F43" w:rsidRPr="005C051D" w:rsidRDefault="00B46F43" w:rsidP="00B46F43">
      <w:pPr>
        <w:rPr>
          <w:rFonts w:asciiTheme="majorHAnsi" w:hAnsiTheme="majorHAnsi" w:cstheme="majorHAnsi"/>
          <w:sz w:val="16"/>
        </w:rPr>
      </w:pPr>
      <w:r w:rsidRPr="005C051D">
        <w:rPr>
          <w:rFonts w:asciiTheme="majorHAnsi" w:hAnsiTheme="majorHAnsi" w:cstheme="majorHAnsi"/>
          <w:sz w:val="16"/>
        </w:rPr>
        <w:t xml:space="preserve">Our </w:t>
      </w:r>
      <w:r w:rsidRPr="005C051D">
        <w:rPr>
          <w:rFonts w:asciiTheme="majorHAnsi" w:hAnsiTheme="majorHAnsi" w:cstheme="majorHAnsi"/>
          <w:u w:val="single"/>
        </w:rPr>
        <w:t xml:space="preserve">event-study </w:t>
      </w:r>
      <w:r w:rsidRPr="005C051D">
        <w:rPr>
          <w:rFonts w:asciiTheme="majorHAnsi" w:hAnsiTheme="majorHAnsi" w:cstheme="majorHAnsi"/>
          <w:highlight w:val="green"/>
          <w:u w:val="single"/>
        </w:rPr>
        <w:t xml:space="preserve">analysis reveals </w:t>
      </w:r>
      <w:r w:rsidRPr="005C051D">
        <w:rPr>
          <w:rStyle w:val="Emphasis"/>
          <w:rFonts w:asciiTheme="majorHAnsi" w:hAnsiTheme="majorHAnsi" w:cstheme="majorHAnsi"/>
          <w:highlight w:val="green"/>
        </w:rPr>
        <w:t>substantial</w:t>
      </w:r>
      <w:r w:rsidRPr="005C051D">
        <w:rPr>
          <w:rFonts w:asciiTheme="majorHAnsi" w:hAnsiTheme="majorHAnsi" w:cstheme="majorHAnsi"/>
          <w:highlight w:val="green"/>
          <w:u w:val="single"/>
        </w:rPr>
        <w:t xml:space="preserve"> </w:t>
      </w:r>
      <w:r w:rsidRPr="005C051D">
        <w:rPr>
          <w:rStyle w:val="Emphasis"/>
          <w:rFonts w:asciiTheme="majorHAnsi" w:hAnsiTheme="majorHAnsi" w:cstheme="majorHAnsi"/>
          <w:highlight w:val="green"/>
        </w:rPr>
        <w:t>losses</w:t>
      </w:r>
      <w:r w:rsidRPr="005C051D">
        <w:rPr>
          <w:rFonts w:asciiTheme="majorHAnsi" w:hAnsiTheme="majorHAnsi" w:cstheme="majorHAnsi"/>
          <w:highlight w:val="green"/>
          <w:u w:val="single"/>
        </w:rPr>
        <w:t xml:space="preserve"> in market value following</w:t>
      </w:r>
      <w:r w:rsidRPr="005C051D">
        <w:rPr>
          <w:rFonts w:asciiTheme="majorHAnsi" w:hAnsiTheme="majorHAnsi" w:cstheme="majorHAnsi"/>
          <w:u w:val="single"/>
        </w:rPr>
        <w:t xml:space="preserve"> a </w:t>
      </w:r>
      <w:r w:rsidRPr="005C051D">
        <w:rPr>
          <w:rStyle w:val="Emphasis"/>
          <w:rFonts w:asciiTheme="majorHAnsi" w:hAnsiTheme="majorHAnsi" w:cstheme="majorHAnsi"/>
          <w:highlight w:val="green"/>
        </w:rPr>
        <w:t>union</w:t>
      </w:r>
      <w:r w:rsidRPr="005C051D">
        <w:rPr>
          <w:rFonts w:asciiTheme="majorHAnsi" w:hAnsiTheme="majorHAnsi" w:cstheme="majorHAnsi"/>
          <w:sz w:val="16"/>
        </w:rPr>
        <w:t xml:space="preserve"> election </w:t>
      </w:r>
      <w:r w:rsidRPr="005C051D">
        <w:rPr>
          <w:rStyle w:val="Emphasis"/>
          <w:rFonts w:asciiTheme="majorHAnsi" w:hAnsiTheme="majorHAnsi" w:cstheme="majorHAnsi"/>
          <w:highlight w:val="green"/>
        </w:rPr>
        <w:t>victory</w:t>
      </w:r>
      <w:r w:rsidRPr="005C051D">
        <w:rPr>
          <w:rFonts w:asciiTheme="majorHAnsi" w:hAnsiTheme="majorHAnsi" w:cstheme="majorHAnsi"/>
          <w:u w:val="single"/>
        </w:rPr>
        <w:t xml:space="preserve">—about </w:t>
      </w:r>
      <w:r w:rsidRPr="005C051D">
        <w:rPr>
          <w:rStyle w:val="Emphasis"/>
          <w:rFonts w:asciiTheme="majorHAnsi" w:hAnsiTheme="majorHAnsi" w:cstheme="majorHAnsi"/>
        </w:rPr>
        <w:t xml:space="preserve">a </w:t>
      </w:r>
      <w:r w:rsidRPr="005C051D">
        <w:rPr>
          <w:rStyle w:val="Emphasis"/>
          <w:rFonts w:asciiTheme="majorHAnsi" w:hAnsiTheme="majorHAnsi" w:cstheme="majorHAnsi"/>
          <w:highlight w:val="green"/>
        </w:rPr>
        <w:t>10% decline</w:t>
      </w:r>
      <w:r w:rsidRPr="005C051D">
        <w:rPr>
          <w:rFonts w:asciiTheme="majorHAnsi" w:hAnsiTheme="majorHAnsi" w:cstheme="majorHAnsi"/>
          <w:highlight w:val="green"/>
          <w:u w:val="single"/>
        </w:rPr>
        <w:t xml:space="preserve"> in market value</w:t>
      </w:r>
      <w:r w:rsidRPr="005C051D">
        <w:rPr>
          <w:rFonts w:asciiTheme="majorHAnsi" w:hAnsiTheme="majorHAnsi" w:cstheme="majorHAnsi"/>
          <w:sz w:val="16"/>
        </w:rPr>
        <w:t xml:space="preserve">, </w:t>
      </w:r>
      <w:r w:rsidRPr="005C051D">
        <w:rPr>
          <w:rFonts w:asciiTheme="majorHAnsi" w:hAnsiTheme="majorHAnsi" w:cstheme="majorHAnsi"/>
          <w:u w:val="single"/>
        </w:rPr>
        <w:t xml:space="preserve">equivalent to </w:t>
      </w:r>
      <w:r w:rsidRPr="005C051D">
        <w:rPr>
          <w:rStyle w:val="Emphasis"/>
          <w:rFonts w:asciiTheme="majorHAnsi" w:hAnsiTheme="majorHAnsi" w:cstheme="majorHAnsi"/>
        </w:rPr>
        <w:t xml:space="preserve">about </w:t>
      </w:r>
      <w:r w:rsidRPr="005C051D">
        <w:rPr>
          <w:rStyle w:val="Emphasis"/>
          <w:rFonts w:asciiTheme="majorHAnsi" w:hAnsiTheme="majorHAnsi" w:cstheme="majorHAnsi"/>
          <w:highlight w:val="green"/>
        </w:rPr>
        <w:t>$40,500 per unionized worke</w:t>
      </w:r>
      <w:r w:rsidRPr="005C051D">
        <w:rPr>
          <w:rFonts w:asciiTheme="majorHAnsi" w:hAnsiTheme="majorHAnsi" w:cstheme="majorHAnsi"/>
          <w:highlight w:val="green"/>
          <w:u w:val="single"/>
        </w:rPr>
        <w:t>r</w:t>
      </w:r>
      <w:r w:rsidRPr="005C051D">
        <w:rPr>
          <w:rFonts w:asciiTheme="majorHAnsi" w:hAnsiTheme="majorHAnsi" w:cstheme="majorHAnsi"/>
          <w:sz w:val="16"/>
        </w:rPr>
        <w:t xml:space="preserve">. According to our calculations, </w:t>
      </w:r>
      <w:r w:rsidRPr="005C051D">
        <w:rPr>
          <w:rFonts w:asciiTheme="majorHAnsi" w:hAnsiTheme="majorHAnsi" w:cstheme="majorHAnsi"/>
          <w:u w:val="single"/>
        </w:rPr>
        <w:t xml:space="preserve">if unionization </w:t>
      </w:r>
      <w:r w:rsidRPr="005C051D">
        <w:rPr>
          <w:rStyle w:val="Emphasis"/>
          <w:rFonts w:asciiTheme="majorHAnsi" w:hAnsiTheme="majorHAnsi" w:cstheme="majorHAnsi"/>
        </w:rPr>
        <w:t>represented</w:t>
      </w:r>
      <w:r w:rsidRPr="005C051D">
        <w:rPr>
          <w:rFonts w:asciiTheme="majorHAnsi" w:hAnsiTheme="majorHAnsi" w:cstheme="majorHAnsi"/>
          <w:u w:val="single"/>
        </w:rPr>
        <w:t xml:space="preserve"> a one-to-one transfer from investors to workers through </w:t>
      </w:r>
      <w:r w:rsidRPr="005C051D">
        <w:rPr>
          <w:rStyle w:val="Emphasis"/>
          <w:rFonts w:asciiTheme="majorHAnsi" w:hAnsiTheme="majorHAnsi" w:cstheme="majorHAnsi"/>
        </w:rPr>
        <w:t>higher</w:t>
      </w:r>
      <w:r w:rsidRPr="005C051D">
        <w:rPr>
          <w:rFonts w:asciiTheme="majorHAnsi" w:hAnsiTheme="majorHAnsi" w:cstheme="majorHAnsi"/>
          <w:u w:val="single"/>
        </w:rPr>
        <w:t xml:space="preserve"> </w:t>
      </w:r>
      <w:r w:rsidRPr="005C051D">
        <w:rPr>
          <w:rStyle w:val="Emphasis"/>
          <w:rFonts w:asciiTheme="majorHAnsi" w:hAnsiTheme="majorHAnsi" w:cstheme="majorHAnsi"/>
        </w:rPr>
        <w:t>wages</w:t>
      </w:r>
      <w:r w:rsidRPr="005C051D">
        <w:rPr>
          <w:rFonts w:asciiTheme="majorHAnsi" w:hAnsiTheme="majorHAnsi" w:cstheme="majorHAnsi"/>
          <w:sz w:val="16"/>
        </w:rPr>
        <w:t xml:space="preserve">, </w:t>
      </w:r>
      <w:r w:rsidRPr="005C051D">
        <w:rPr>
          <w:rFonts w:asciiTheme="majorHAnsi" w:hAnsiTheme="majorHAnsi" w:cstheme="majorHAnsi"/>
          <w:u w:val="single"/>
        </w:rPr>
        <w:t xml:space="preserve">this </w:t>
      </w:r>
      <w:r w:rsidRPr="005C051D">
        <w:rPr>
          <w:rStyle w:val="Emphasis"/>
          <w:rFonts w:asciiTheme="majorHAnsi" w:hAnsiTheme="majorHAnsi" w:cstheme="majorHAnsi"/>
        </w:rPr>
        <w:t>magnitude</w:t>
      </w:r>
      <w:r w:rsidRPr="005C051D">
        <w:rPr>
          <w:rFonts w:asciiTheme="majorHAnsi" w:hAnsiTheme="majorHAnsi" w:cstheme="majorHAnsi"/>
          <w:u w:val="single"/>
        </w:rPr>
        <w:t xml:space="preserve"> would be in line with a </w:t>
      </w:r>
      <w:r w:rsidRPr="005C051D">
        <w:rPr>
          <w:rStyle w:val="Emphasis"/>
          <w:rFonts w:asciiTheme="majorHAnsi" w:hAnsiTheme="majorHAnsi" w:cstheme="majorHAnsi"/>
        </w:rPr>
        <w:t>union</w:t>
      </w:r>
      <w:r w:rsidRPr="005C051D">
        <w:rPr>
          <w:rFonts w:asciiTheme="majorHAnsi" w:hAnsiTheme="majorHAnsi" w:cstheme="majorHAnsi"/>
          <w:u w:val="single"/>
        </w:rPr>
        <w:t xml:space="preserve"> </w:t>
      </w:r>
      <w:r w:rsidRPr="005C051D">
        <w:rPr>
          <w:rStyle w:val="Emphasis"/>
          <w:rFonts w:asciiTheme="majorHAnsi" w:hAnsiTheme="majorHAnsi" w:cstheme="majorHAnsi"/>
        </w:rPr>
        <w:t>wage</w:t>
      </w:r>
      <w:r w:rsidRPr="005C051D">
        <w:rPr>
          <w:rFonts w:asciiTheme="majorHAnsi" w:hAnsiTheme="majorHAnsi" w:cstheme="majorHAnsi"/>
          <w:u w:val="single"/>
        </w:rPr>
        <w:t xml:space="preserve"> </w:t>
      </w:r>
      <w:r w:rsidRPr="005C051D">
        <w:rPr>
          <w:rStyle w:val="Emphasis"/>
          <w:rFonts w:asciiTheme="majorHAnsi" w:hAnsiTheme="majorHAnsi" w:cstheme="majorHAnsi"/>
        </w:rPr>
        <w:t>premium</w:t>
      </w:r>
      <w:r w:rsidRPr="005C051D">
        <w:rPr>
          <w:rFonts w:asciiTheme="majorHAnsi" w:hAnsiTheme="majorHAnsi" w:cstheme="majorHAnsi"/>
          <w:u w:val="single"/>
        </w:rPr>
        <w:t xml:space="preserve"> of 10%</w:t>
      </w:r>
      <w:r w:rsidRPr="005C051D">
        <w:rPr>
          <w:rFonts w:asciiTheme="majorHAnsi" w:hAnsiTheme="majorHAnsi" w:cstheme="majorHAnsi"/>
          <w:sz w:val="16"/>
        </w:rPr>
        <w:t xml:space="preserve">. Because the total </w:t>
      </w:r>
      <w:r w:rsidRPr="005C051D">
        <w:rPr>
          <w:rFonts w:asciiTheme="majorHAnsi" w:hAnsiTheme="majorHAnsi" w:cstheme="majorHAnsi"/>
          <w:highlight w:val="green"/>
          <w:u w:val="single"/>
        </w:rPr>
        <w:t>loss of market value represents</w:t>
      </w:r>
      <w:r w:rsidRPr="005C051D">
        <w:rPr>
          <w:rFonts w:asciiTheme="majorHAnsi" w:hAnsiTheme="majorHAnsi" w:cstheme="majorHAnsi"/>
          <w:u w:val="single"/>
        </w:rPr>
        <w:t xml:space="preserve"> the </w:t>
      </w:r>
      <w:r w:rsidRPr="005C051D">
        <w:rPr>
          <w:rStyle w:val="Emphasis"/>
          <w:rFonts w:asciiTheme="majorHAnsi" w:hAnsiTheme="majorHAnsi" w:cstheme="majorHAnsi"/>
        </w:rPr>
        <w:t>sum</w:t>
      </w:r>
      <w:r w:rsidRPr="005C051D">
        <w:rPr>
          <w:rFonts w:asciiTheme="majorHAnsi" w:hAnsiTheme="majorHAnsi" w:cstheme="majorHAnsi"/>
          <w:u w:val="single"/>
        </w:rPr>
        <w:t xml:space="preserve"> of </w:t>
      </w:r>
      <w:r w:rsidRPr="005C051D">
        <w:rPr>
          <w:rFonts w:asciiTheme="majorHAnsi" w:hAnsiTheme="majorHAnsi" w:cstheme="majorHAnsi"/>
          <w:highlight w:val="green"/>
          <w:u w:val="single"/>
        </w:rPr>
        <w:t>transfers to workers and</w:t>
      </w:r>
      <w:r w:rsidRPr="005C051D">
        <w:rPr>
          <w:rFonts w:asciiTheme="majorHAnsi" w:hAnsiTheme="majorHAnsi" w:cstheme="majorHAnsi"/>
          <w:u w:val="single"/>
        </w:rPr>
        <w:t xml:space="preserve"> any other </w:t>
      </w:r>
      <w:r w:rsidRPr="005C051D">
        <w:rPr>
          <w:rStyle w:val="Emphasis"/>
          <w:rFonts w:asciiTheme="majorHAnsi" w:hAnsiTheme="majorHAnsi" w:cstheme="majorHAnsi"/>
          <w:highlight w:val="green"/>
        </w:rPr>
        <w:t>productivity</w:t>
      </w:r>
      <w:r w:rsidRPr="005C051D">
        <w:rPr>
          <w:rFonts w:asciiTheme="majorHAnsi" w:hAnsiTheme="majorHAnsi" w:cstheme="majorHAnsi"/>
          <w:highlight w:val="green"/>
          <w:u w:val="single"/>
        </w:rPr>
        <w:t xml:space="preserve"> </w:t>
      </w:r>
      <w:r w:rsidRPr="005C051D">
        <w:rPr>
          <w:rStyle w:val="Emphasis"/>
          <w:rFonts w:asciiTheme="majorHAnsi" w:hAnsiTheme="majorHAnsi" w:cstheme="majorHAnsi"/>
          <w:highlight w:val="green"/>
        </w:rPr>
        <w:t>impacts</w:t>
      </w:r>
      <w:r w:rsidRPr="005C051D">
        <w:rPr>
          <w:rFonts w:asciiTheme="majorHAnsi" w:hAnsiTheme="majorHAnsi" w:cstheme="majorHAnsi"/>
          <w:highlight w:val="green"/>
          <w:u w:val="single"/>
        </w:rPr>
        <w:t xml:space="preserve"> of </w:t>
      </w:r>
      <w:r w:rsidRPr="005C051D">
        <w:rPr>
          <w:rStyle w:val="Emphasis"/>
          <w:rFonts w:asciiTheme="majorHAnsi" w:hAnsiTheme="majorHAnsi" w:cstheme="majorHAnsi"/>
          <w:highlight w:val="green"/>
        </w:rPr>
        <w:t>unionization</w:t>
      </w:r>
      <w:r w:rsidRPr="005C051D">
        <w:rPr>
          <w:rFonts w:asciiTheme="majorHAnsi" w:hAnsiTheme="majorHAnsi" w:cstheme="majorHAnsi"/>
          <w:sz w:val="16"/>
        </w:rPr>
        <w:t xml:space="preserve"> this implies, for example, that if the true union compensation premium were greater than 10%, there would be positive productivity effects of unions. </w:t>
      </w:r>
      <w:r w:rsidRPr="005C051D">
        <w:rPr>
          <w:rFonts w:asciiTheme="majorHAnsi" w:hAnsiTheme="majorHAnsi" w:cstheme="majorHAnsi"/>
          <w:u w:val="single"/>
        </w:rPr>
        <w:t xml:space="preserve">The evidence supporting our </w:t>
      </w:r>
      <w:r w:rsidRPr="005C051D">
        <w:rPr>
          <w:rStyle w:val="Emphasis"/>
          <w:rFonts w:asciiTheme="majorHAnsi" w:hAnsiTheme="majorHAnsi" w:cstheme="majorHAnsi"/>
          <w:highlight w:val="green"/>
        </w:rPr>
        <w:t>event</w:t>
      </w:r>
      <w:r w:rsidRPr="005C051D">
        <w:rPr>
          <w:rFonts w:asciiTheme="majorHAnsi" w:hAnsiTheme="majorHAnsi" w:cstheme="majorHAnsi"/>
          <w:highlight w:val="green"/>
          <w:u w:val="single"/>
        </w:rPr>
        <w:t>-</w:t>
      </w:r>
      <w:r w:rsidRPr="005C051D">
        <w:rPr>
          <w:rStyle w:val="Emphasis"/>
          <w:rFonts w:asciiTheme="majorHAnsi" w:hAnsiTheme="majorHAnsi" w:cstheme="majorHAnsi"/>
          <w:highlight w:val="green"/>
        </w:rPr>
        <w:t>study</w:t>
      </w:r>
      <w:r w:rsidRPr="005C051D">
        <w:rPr>
          <w:rFonts w:asciiTheme="majorHAnsi" w:hAnsiTheme="majorHAnsi" w:cstheme="majorHAnsi"/>
          <w:highlight w:val="green"/>
          <w:u w:val="single"/>
        </w:rPr>
        <w:t xml:space="preserve"> estimates is </w:t>
      </w:r>
      <w:r w:rsidRPr="005C051D">
        <w:rPr>
          <w:rStyle w:val="Emphasis"/>
          <w:rFonts w:asciiTheme="majorHAnsi" w:hAnsiTheme="majorHAnsi" w:cstheme="majorHAnsi"/>
          <w:highlight w:val="green"/>
        </w:rPr>
        <w:t>compelling</w:t>
      </w:r>
      <w:r w:rsidRPr="005C051D">
        <w:rPr>
          <w:rFonts w:asciiTheme="majorHAnsi" w:hAnsiTheme="majorHAnsi" w:cstheme="majorHAnsi"/>
          <w:sz w:val="16"/>
        </w:rPr>
        <w:t xml:space="preserve">: we find that these </w:t>
      </w:r>
      <w:r w:rsidRPr="005C051D">
        <w:rPr>
          <w:rStyle w:val="Emphasis"/>
          <w:rFonts w:asciiTheme="majorHAnsi" w:hAnsiTheme="majorHAnsi" w:cstheme="majorHAnsi"/>
          <w:highlight w:val="green"/>
        </w:rPr>
        <w:t>firms’</w:t>
      </w:r>
      <w:r w:rsidRPr="005C051D">
        <w:rPr>
          <w:rFonts w:asciiTheme="majorHAnsi" w:hAnsiTheme="majorHAnsi" w:cstheme="majorHAnsi"/>
          <w:u w:val="single"/>
        </w:rPr>
        <w:t xml:space="preserve"> </w:t>
      </w:r>
      <w:r w:rsidRPr="005C051D">
        <w:rPr>
          <w:rStyle w:val="Emphasis"/>
          <w:rFonts w:asciiTheme="majorHAnsi" w:hAnsiTheme="majorHAnsi" w:cstheme="majorHAnsi"/>
        </w:rPr>
        <w:t>average</w:t>
      </w:r>
      <w:r w:rsidRPr="005C051D">
        <w:rPr>
          <w:rFonts w:asciiTheme="majorHAnsi" w:hAnsiTheme="majorHAnsi" w:cstheme="majorHAnsi"/>
          <w:u w:val="single"/>
        </w:rPr>
        <w:t xml:space="preserve"> </w:t>
      </w:r>
      <w:r w:rsidRPr="005C051D">
        <w:rPr>
          <w:rStyle w:val="Emphasis"/>
          <w:rFonts w:asciiTheme="majorHAnsi" w:hAnsiTheme="majorHAnsi" w:cstheme="majorHAnsi"/>
          <w:highlight w:val="green"/>
        </w:rPr>
        <w:t>returns</w:t>
      </w:r>
      <w:r w:rsidRPr="005C051D">
        <w:rPr>
          <w:rFonts w:asciiTheme="majorHAnsi" w:hAnsiTheme="majorHAnsi" w:cstheme="majorHAnsi"/>
          <w:sz w:val="16"/>
        </w:rPr>
        <w:t xml:space="preserve"> are quite close to the benchmark returns every month leading up to the election, but precisely at the time of the election, the actual and benchmark returns </w:t>
      </w:r>
      <w:r w:rsidRPr="005C051D">
        <w:rPr>
          <w:rStyle w:val="Emphasis"/>
          <w:rFonts w:asciiTheme="majorHAnsi" w:hAnsiTheme="majorHAnsi" w:cstheme="majorHAnsi"/>
        </w:rPr>
        <w:t>diverge</w:t>
      </w:r>
      <w:r w:rsidRPr="005C051D">
        <w:rPr>
          <w:rFonts w:asciiTheme="majorHAnsi" w:hAnsiTheme="majorHAnsi" w:cstheme="majorHAnsi"/>
          <w:sz w:val="16"/>
        </w:rPr>
        <w:t xml:space="preserve">. The results for these firms are robust to a number of different specifications. In the sample of firms where we know that the union is a small fraction of the workforce, we </w:t>
      </w:r>
      <w:proofErr w:type="spellStart"/>
      <w:r w:rsidRPr="005C051D">
        <w:rPr>
          <w:rFonts w:asciiTheme="majorHAnsi" w:hAnsiTheme="majorHAnsi" w:cstheme="majorHAnsi"/>
          <w:sz w:val="16"/>
        </w:rPr>
        <w:t>donot</w:t>
      </w:r>
      <w:proofErr w:type="spellEnd"/>
      <w:r w:rsidRPr="005C051D">
        <w:rPr>
          <w:rFonts w:asciiTheme="majorHAnsi" w:hAnsiTheme="majorHAnsi" w:cstheme="majorHAnsi"/>
          <w:sz w:val="16"/>
        </w:rPr>
        <w:t xml:space="preserve"> find a similar divergence of returns from the benchmark.</w:t>
      </w:r>
    </w:p>
    <w:p w14:paraId="2D4826A7" w14:textId="77777777" w:rsidR="00B46F43" w:rsidRPr="005C051D" w:rsidRDefault="00B46F43" w:rsidP="00B46F43">
      <w:pPr>
        <w:rPr>
          <w:rFonts w:asciiTheme="majorHAnsi" w:hAnsiTheme="majorHAnsi" w:cstheme="majorHAnsi"/>
          <w:sz w:val="16"/>
        </w:rPr>
      </w:pPr>
      <w:r w:rsidRPr="005C051D">
        <w:rPr>
          <w:rFonts w:asciiTheme="majorHAnsi" w:hAnsiTheme="majorHAnsi" w:cstheme="majorHAnsi"/>
          <w:sz w:val="16"/>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43FFA178" w14:textId="77777777" w:rsidR="00B46F43" w:rsidRPr="005C051D" w:rsidRDefault="00B46F43" w:rsidP="00B46F43">
      <w:pPr>
        <w:rPr>
          <w:rFonts w:asciiTheme="majorHAnsi" w:hAnsiTheme="majorHAnsi" w:cstheme="majorHAnsi"/>
          <w:sz w:val="16"/>
        </w:rPr>
      </w:pPr>
      <w:r w:rsidRPr="005C051D">
        <w:rPr>
          <w:rFonts w:asciiTheme="majorHAnsi" w:hAnsiTheme="majorHAnsi" w:cstheme="majorHAnsi"/>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5C051D">
        <w:rPr>
          <w:rFonts w:asciiTheme="majorHAnsi" w:hAnsiTheme="majorHAnsi" w:cstheme="majorHAnsi"/>
          <w:u w:val="single"/>
        </w:rPr>
        <w:t xml:space="preserve">the </w:t>
      </w:r>
      <w:r w:rsidRPr="005C051D">
        <w:rPr>
          <w:rStyle w:val="Emphasis"/>
          <w:rFonts w:asciiTheme="majorHAnsi" w:hAnsiTheme="majorHAnsi" w:cstheme="majorHAnsi"/>
        </w:rPr>
        <w:t>RD</w:t>
      </w:r>
      <w:r w:rsidRPr="005C051D">
        <w:rPr>
          <w:rFonts w:asciiTheme="majorHAnsi" w:hAnsiTheme="majorHAnsi" w:cstheme="majorHAnsi"/>
          <w:u w:val="single"/>
        </w:rPr>
        <w:t xml:space="preserve"> </w:t>
      </w:r>
      <w:r w:rsidRPr="005C051D">
        <w:rPr>
          <w:rStyle w:val="Emphasis"/>
          <w:rFonts w:asciiTheme="majorHAnsi" w:hAnsiTheme="majorHAnsi" w:cstheme="majorHAnsi"/>
        </w:rPr>
        <w:t>point</w:t>
      </w:r>
      <w:r w:rsidRPr="005C051D">
        <w:rPr>
          <w:rFonts w:asciiTheme="majorHAnsi" w:hAnsiTheme="majorHAnsi" w:cstheme="majorHAnsi"/>
          <w:u w:val="single"/>
        </w:rPr>
        <w:t xml:space="preserve"> </w:t>
      </w:r>
      <w:r w:rsidRPr="005C051D">
        <w:rPr>
          <w:rFonts w:asciiTheme="majorHAnsi" w:hAnsiTheme="majorHAnsi" w:cstheme="majorHAnsi"/>
          <w:highlight w:val="green"/>
          <w:u w:val="single"/>
        </w:rPr>
        <w:t>estimates</w:t>
      </w:r>
      <w:r w:rsidRPr="005C051D">
        <w:rPr>
          <w:rFonts w:asciiTheme="majorHAnsi" w:hAnsiTheme="majorHAnsi" w:cstheme="majorHAnsi"/>
          <w:u w:val="single"/>
        </w:rPr>
        <w:t xml:space="preserve"> show a </w:t>
      </w:r>
      <w:r w:rsidRPr="005C051D">
        <w:rPr>
          <w:rStyle w:val="Emphasis"/>
          <w:rFonts w:asciiTheme="majorHAnsi" w:hAnsiTheme="majorHAnsi" w:cstheme="majorHAnsi"/>
          <w:highlight w:val="green"/>
        </w:rPr>
        <w:t>4% positive</w:t>
      </w:r>
      <w:r w:rsidRPr="005C051D">
        <w:rPr>
          <w:rFonts w:asciiTheme="majorHAnsi" w:hAnsiTheme="majorHAnsi" w:cstheme="majorHAnsi"/>
          <w:sz w:val="16"/>
        </w:rPr>
        <w:t xml:space="preserve"> (though statistically insignificant) </w:t>
      </w:r>
      <w:r w:rsidRPr="005C051D">
        <w:rPr>
          <w:rStyle w:val="Emphasis"/>
          <w:rFonts w:asciiTheme="majorHAnsi" w:hAnsiTheme="majorHAnsi" w:cstheme="majorHAnsi"/>
          <w:highlight w:val="green"/>
        </w:rPr>
        <w:t>effect</w:t>
      </w:r>
      <w:r w:rsidRPr="005C051D">
        <w:rPr>
          <w:rFonts w:asciiTheme="majorHAnsi" w:hAnsiTheme="majorHAnsi" w:cstheme="majorHAnsi"/>
          <w:highlight w:val="green"/>
          <w:u w:val="single"/>
        </w:rPr>
        <w:t xml:space="preserve"> of </w:t>
      </w:r>
      <w:r w:rsidRPr="005C051D">
        <w:rPr>
          <w:rStyle w:val="Emphasis"/>
          <w:rFonts w:asciiTheme="majorHAnsi" w:hAnsiTheme="majorHAnsi" w:cstheme="majorHAnsi"/>
          <w:highlight w:val="green"/>
        </w:rPr>
        <w:t>union</w:t>
      </w:r>
      <w:r w:rsidRPr="005C051D">
        <w:rPr>
          <w:rFonts w:asciiTheme="majorHAnsi" w:hAnsiTheme="majorHAnsi" w:cstheme="majorHAnsi"/>
          <w:sz w:val="16"/>
        </w:rPr>
        <w:t xml:space="preserve"> certification (vis-`a-vis union </w:t>
      </w:r>
      <w:r w:rsidRPr="005C051D">
        <w:rPr>
          <w:rStyle w:val="Emphasis"/>
          <w:rFonts w:asciiTheme="majorHAnsi" w:hAnsiTheme="majorHAnsi" w:cstheme="majorHAnsi"/>
          <w:highlight w:val="green"/>
        </w:rPr>
        <w:t>defeat</w:t>
      </w:r>
      <w:r w:rsidRPr="005C051D">
        <w:rPr>
          <w:rFonts w:asciiTheme="majorHAnsi" w:hAnsiTheme="majorHAnsi" w:cstheme="majorHAnsi"/>
          <w:sz w:val="16"/>
        </w:rPr>
        <w:t>). The event-study estimates vary systematically by the observed vote share, with the largest negative abnormal returns for cases where the union won the election by a large margin.</w:t>
      </w:r>
    </w:p>
    <w:p w14:paraId="40E25967" w14:textId="77777777" w:rsidR="00B46F43" w:rsidRPr="005C051D" w:rsidRDefault="00B46F43" w:rsidP="00B46F43">
      <w:pPr>
        <w:pStyle w:val="Heading4"/>
        <w:rPr>
          <w:rFonts w:asciiTheme="majorHAnsi" w:hAnsiTheme="majorHAnsi" w:cstheme="majorHAnsi"/>
        </w:rPr>
      </w:pPr>
      <w:r w:rsidRPr="005C051D">
        <w:rPr>
          <w:rFonts w:asciiTheme="majorHAnsi" w:hAnsiTheme="majorHAnsi" w:cstheme="majorHAnsi"/>
        </w:rPr>
        <w:t xml:space="preserve">The next market crash causes economic collapse – conditions are </w:t>
      </w:r>
      <w:r w:rsidRPr="005C051D">
        <w:rPr>
          <w:rFonts w:asciiTheme="majorHAnsi" w:hAnsiTheme="majorHAnsi" w:cstheme="majorHAnsi"/>
          <w:u w:val="single"/>
        </w:rPr>
        <w:t>ripe</w:t>
      </w:r>
      <w:r w:rsidRPr="005C051D">
        <w:rPr>
          <w:rFonts w:asciiTheme="majorHAnsi" w:hAnsiTheme="majorHAnsi" w:cstheme="majorHAnsi"/>
        </w:rPr>
        <w:t xml:space="preserve"> for failure.</w:t>
      </w:r>
    </w:p>
    <w:p w14:paraId="468C91F8" w14:textId="77777777" w:rsidR="00B46F43" w:rsidRPr="005C051D" w:rsidRDefault="00B46F43" w:rsidP="00B46F43">
      <w:pPr>
        <w:rPr>
          <w:rFonts w:asciiTheme="majorHAnsi" w:hAnsiTheme="majorHAnsi" w:cstheme="majorHAnsi"/>
        </w:rPr>
      </w:pPr>
      <w:r w:rsidRPr="005C051D">
        <w:rPr>
          <w:rStyle w:val="Style13ptBold"/>
          <w:rFonts w:asciiTheme="majorHAnsi" w:hAnsiTheme="majorHAnsi" w:cstheme="majorHAnsi"/>
        </w:rPr>
        <w:t>Vallejo 10/4</w:t>
      </w:r>
      <w:r w:rsidRPr="005C051D">
        <w:rPr>
          <w:rFonts w:asciiTheme="majorHAnsi" w:hAnsiTheme="majorHAnsi" w:cstheme="majorHAnsi"/>
        </w:rPr>
        <w:t xml:space="preserve"> [Justin; 10/4/21; Citing personal finance expert Robert Kiyosaki; “‘Biggest crash in world history’: Personal finance expert Robert Kiyosaki predicts economic crisis in October,” Independent, </w:t>
      </w:r>
      <w:hyperlink r:id="rId13" w:history="1">
        <w:r w:rsidRPr="005C051D">
          <w:rPr>
            <w:rStyle w:val="Hyperlink"/>
            <w:rFonts w:asciiTheme="majorHAnsi" w:hAnsiTheme="majorHAnsi" w:cstheme="majorHAnsi"/>
          </w:rPr>
          <w:t>https://www.independent.co.uk/news/world/americas/us-politics/robert-kiyosaki-market-crash-october-b1930754.html</w:t>
        </w:r>
      </w:hyperlink>
      <w:r w:rsidRPr="005C051D">
        <w:rPr>
          <w:rFonts w:asciiTheme="majorHAnsi" w:hAnsiTheme="majorHAnsi" w:cstheme="majorHAnsi"/>
        </w:rPr>
        <w:t>] Justin</w:t>
      </w:r>
    </w:p>
    <w:p w14:paraId="19C8B0DC" w14:textId="77777777" w:rsidR="00B46F43" w:rsidRPr="005C051D" w:rsidRDefault="00B46F43" w:rsidP="00B46F43">
      <w:pPr>
        <w:rPr>
          <w:rFonts w:asciiTheme="majorHAnsi" w:hAnsiTheme="majorHAnsi" w:cstheme="majorHAnsi"/>
          <w:sz w:val="16"/>
        </w:rPr>
      </w:pPr>
      <w:r w:rsidRPr="005C051D">
        <w:rPr>
          <w:rFonts w:asciiTheme="majorHAnsi" w:hAnsiTheme="majorHAnsi" w:cstheme="majorHAnsi"/>
          <w:sz w:val="16"/>
        </w:rPr>
        <w:t>"</w:t>
      </w:r>
      <w:r w:rsidRPr="005C051D">
        <w:rPr>
          <w:rFonts w:asciiTheme="majorHAnsi" w:hAnsiTheme="majorHAnsi" w:cstheme="majorHAnsi"/>
          <w:highlight w:val="green"/>
          <w:u w:val="single"/>
        </w:rPr>
        <w:t xml:space="preserve">This is going to be the </w:t>
      </w:r>
      <w:r w:rsidRPr="005C051D">
        <w:rPr>
          <w:rStyle w:val="Emphasis"/>
          <w:rFonts w:asciiTheme="majorHAnsi" w:hAnsiTheme="majorHAnsi" w:cstheme="majorHAnsi"/>
          <w:highlight w:val="green"/>
        </w:rPr>
        <w:t>biggest crash in</w:t>
      </w:r>
      <w:r w:rsidRPr="005C051D">
        <w:rPr>
          <w:rStyle w:val="Emphasis"/>
          <w:rFonts w:asciiTheme="majorHAnsi" w:hAnsiTheme="majorHAnsi" w:cstheme="majorHAnsi"/>
        </w:rPr>
        <w:t xml:space="preserve"> world </w:t>
      </w:r>
      <w:r w:rsidRPr="005C051D">
        <w:rPr>
          <w:rStyle w:val="Emphasis"/>
          <w:rFonts w:asciiTheme="majorHAnsi" w:hAnsiTheme="majorHAnsi" w:cstheme="majorHAnsi"/>
          <w:highlight w:val="green"/>
        </w:rPr>
        <w:t>history</w:t>
      </w:r>
      <w:r w:rsidRPr="005C051D">
        <w:rPr>
          <w:rFonts w:asciiTheme="majorHAnsi" w:hAnsiTheme="majorHAnsi" w:cstheme="majorHAnsi"/>
          <w:highlight w:val="green"/>
          <w:u w:val="single"/>
        </w:rPr>
        <w:t xml:space="preserve">. We have never had </w:t>
      </w:r>
      <w:r w:rsidRPr="005C051D">
        <w:rPr>
          <w:rStyle w:val="Emphasis"/>
          <w:rFonts w:asciiTheme="majorHAnsi" w:hAnsiTheme="majorHAnsi" w:cstheme="majorHAnsi"/>
          <w:highlight w:val="green"/>
        </w:rPr>
        <w:t>this much debt</w:t>
      </w:r>
      <w:r w:rsidRPr="005C051D">
        <w:rPr>
          <w:rStyle w:val="Emphasis"/>
          <w:rFonts w:asciiTheme="majorHAnsi" w:hAnsiTheme="majorHAnsi" w:cstheme="majorHAnsi"/>
        </w:rPr>
        <w:t xml:space="preserve"> pumped up</w:t>
      </w:r>
      <w:r w:rsidRPr="005C051D">
        <w:rPr>
          <w:rFonts w:asciiTheme="majorHAnsi" w:hAnsiTheme="majorHAnsi" w:cstheme="majorHAnsi"/>
          <w:u w:val="single"/>
        </w:rPr>
        <w:t xml:space="preserve">… the </w:t>
      </w:r>
      <w:r w:rsidRPr="005C051D">
        <w:rPr>
          <w:rStyle w:val="Emphasis"/>
          <w:rFonts w:asciiTheme="majorHAnsi" w:hAnsiTheme="majorHAnsi" w:cstheme="majorHAnsi"/>
        </w:rPr>
        <w:t>debt to GDP ratio is out of sight</w:t>
      </w:r>
      <w:r w:rsidRPr="005C051D">
        <w:rPr>
          <w:rFonts w:asciiTheme="majorHAnsi" w:hAnsiTheme="majorHAnsi" w:cstheme="majorHAnsi"/>
          <w:sz w:val="16"/>
        </w:rPr>
        <w:t xml:space="preserve">," </w:t>
      </w:r>
      <w:proofErr w:type="spellStart"/>
      <w:r w:rsidRPr="005C051D">
        <w:rPr>
          <w:rFonts w:asciiTheme="majorHAnsi" w:hAnsiTheme="majorHAnsi" w:cstheme="majorHAnsi"/>
          <w:sz w:val="16"/>
        </w:rPr>
        <w:t>Mr</w:t>
      </w:r>
      <w:proofErr w:type="spellEnd"/>
      <w:r w:rsidRPr="005C051D">
        <w:rPr>
          <w:rFonts w:asciiTheme="majorHAnsi" w:hAnsiTheme="majorHAnsi" w:cstheme="majorHAnsi"/>
          <w:sz w:val="16"/>
        </w:rPr>
        <w:t xml:space="preserve"> Kiyosaki said. </w:t>
      </w:r>
      <w:proofErr w:type="spellStart"/>
      <w:r w:rsidRPr="005C051D">
        <w:rPr>
          <w:rFonts w:asciiTheme="majorHAnsi" w:hAnsiTheme="majorHAnsi" w:cstheme="majorHAnsi"/>
          <w:sz w:val="16"/>
        </w:rPr>
        <w:t>Mr</w:t>
      </w:r>
      <w:proofErr w:type="spellEnd"/>
      <w:r w:rsidRPr="005C051D">
        <w:rPr>
          <w:rFonts w:asciiTheme="majorHAnsi" w:hAnsiTheme="majorHAnsi" w:cstheme="majorHAnsi"/>
          <w:sz w:val="16"/>
        </w:rPr>
        <w:t xml:space="preserve"> Kiyosaki said </w:t>
      </w:r>
      <w:r w:rsidRPr="005C051D">
        <w:rPr>
          <w:rFonts w:asciiTheme="majorHAnsi" w:hAnsiTheme="majorHAnsi" w:cstheme="majorHAnsi"/>
          <w:highlight w:val="green"/>
          <w:u w:val="single"/>
        </w:rPr>
        <w:t>the stock market</w:t>
      </w:r>
      <w:r w:rsidRPr="005C051D">
        <w:rPr>
          <w:rFonts w:asciiTheme="majorHAnsi" w:hAnsiTheme="majorHAnsi" w:cstheme="majorHAnsi"/>
          <w:u w:val="single"/>
        </w:rPr>
        <w:t xml:space="preserve"> was being </w:t>
      </w:r>
      <w:r w:rsidRPr="005C051D">
        <w:rPr>
          <w:rStyle w:val="Emphasis"/>
          <w:rFonts w:asciiTheme="majorHAnsi" w:hAnsiTheme="majorHAnsi" w:cstheme="majorHAnsi"/>
          <w:highlight w:val="green"/>
        </w:rPr>
        <w:t>artificially inflated</w:t>
      </w:r>
      <w:r w:rsidRPr="005C051D">
        <w:rPr>
          <w:rStyle w:val="Emphasis"/>
          <w:rFonts w:asciiTheme="majorHAnsi" w:hAnsiTheme="majorHAnsi" w:cstheme="majorHAnsi"/>
        </w:rPr>
        <w:t xml:space="preserve"> by the Treasury Department and the Federal Reserve</w:t>
      </w:r>
      <w:r w:rsidRPr="005C051D">
        <w:rPr>
          <w:rFonts w:asciiTheme="majorHAnsi" w:hAnsiTheme="majorHAnsi" w:cstheme="majorHAnsi"/>
          <w:u w:val="single"/>
        </w:rPr>
        <w:t xml:space="preserve"> </w:t>
      </w:r>
      <w:r w:rsidRPr="005C051D">
        <w:rPr>
          <w:rFonts w:asciiTheme="majorHAnsi" w:hAnsiTheme="majorHAnsi" w:cstheme="majorHAnsi"/>
          <w:highlight w:val="green"/>
          <w:u w:val="single"/>
        </w:rPr>
        <w:t xml:space="preserve">with decisions </w:t>
      </w:r>
      <w:r w:rsidRPr="005C051D">
        <w:rPr>
          <w:rStyle w:val="Emphasis"/>
          <w:rFonts w:asciiTheme="majorHAnsi" w:hAnsiTheme="majorHAnsi" w:cstheme="majorHAnsi"/>
          <w:highlight w:val="green"/>
        </w:rPr>
        <w:t>disconnected</w:t>
      </w:r>
      <w:r w:rsidRPr="005C051D">
        <w:rPr>
          <w:rFonts w:asciiTheme="majorHAnsi" w:hAnsiTheme="majorHAnsi" w:cstheme="majorHAnsi"/>
          <w:u w:val="single"/>
        </w:rPr>
        <w:t xml:space="preserve"> from the realities of the current </w:t>
      </w:r>
      <w:r w:rsidRPr="005C051D">
        <w:rPr>
          <w:rStyle w:val="Emphasis"/>
          <w:rFonts w:asciiTheme="majorHAnsi" w:hAnsiTheme="majorHAnsi" w:cstheme="majorHAnsi"/>
        </w:rPr>
        <w:t>economy</w:t>
      </w:r>
      <w:r w:rsidRPr="005C051D">
        <w:rPr>
          <w:rFonts w:asciiTheme="majorHAnsi" w:hAnsiTheme="majorHAnsi" w:cstheme="majorHAnsi"/>
          <w:sz w:val="16"/>
        </w:rPr>
        <w:t xml:space="preserve"> in the United States. </w:t>
      </w:r>
      <w:r w:rsidRPr="005C051D">
        <w:rPr>
          <w:rFonts w:asciiTheme="majorHAnsi" w:hAnsiTheme="majorHAnsi" w:cstheme="majorHAnsi"/>
          <w:u w:val="single"/>
        </w:rPr>
        <w:t xml:space="preserve">The reason why </w:t>
      </w:r>
      <w:proofErr w:type="spellStart"/>
      <w:r w:rsidRPr="005C051D">
        <w:rPr>
          <w:rFonts w:asciiTheme="majorHAnsi" w:hAnsiTheme="majorHAnsi" w:cstheme="majorHAnsi"/>
          <w:u w:val="single"/>
        </w:rPr>
        <w:t>Ms</w:t>
      </w:r>
      <w:proofErr w:type="spellEnd"/>
      <w:r w:rsidRPr="005C051D">
        <w:rPr>
          <w:rFonts w:asciiTheme="majorHAnsi" w:hAnsiTheme="majorHAnsi" w:cstheme="majorHAnsi"/>
          <w:u w:val="single"/>
        </w:rPr>
        <w:t xml:space="preserve"> Yellen and </w:t>
      </w:r>
      <w:proofErr w:type="spellStart"/>
      <w:r w:rsidRPr="005C051D">
        <w:rPr>
          <w:rFonts w:asciiTheme="majorHAnsi" w:hAnsiTheme="majorHAnsi" w:cstheme="majorHAnsi"/>
          <w:u w:val="single"/>
        </w:rPr>
        <w:t>Mr</w:t>
      </w:r>
      <w:proofErr w:type="spellEnd"/>
      <w:r w:rsidRPr="005C051D">
        <w:rPr>
          <w:rFonts w:asciiTheme="majorHAnsi" w:hAnsiTheme="majorHAnsi" w:cstheme="majorHAnsi"/>
          <w:u w:val="single"/>
        </w:rPr>
        <w:t xml:space="preserve"> Powell are "scrambling", he said, is </w:t>
      </w:r>
      <w:r w:rsidRPr="005C051D">
        <w:rPr>
          <w:rFonts w:asciiTheme="majorHAnsi" w:hAnsiTheme="majorHAnsi" w:cstheme="majorHAnsi"/>
          <w:highlight w:val="green"/>
          <w:u w:val="single"/>
        </w:rPr>
        <w:t xml:space="preserve">they’ve </w:t>
      </w:r>
      <w:r w:rsidRPr="005C051D">
        <w:rPr>
          <w:rStyle w:val="Emphasis"/>
          <w:rFonts w:asciiTheme="majorHAnsi" w:hAnsiTheme="majorHAnsi" w:cstheme="majorHAnsi"/>
          <w:highlight w:val="green"/>
        </w:rPr>
        <w:t>expanded</w:t>
      </w:r>
      <w:r w:rsidRPr="005C051D">
        <w:rPr>
          <w:rStyle w:val="Emphasis"/>
          <w:rFonts w:asciiTheme="majorHAnsi" w:hAnsiTheme="majorHAnsi" w:cstheme="majorHAnsi"/>
        </w:rPr>
        <w:t xml:space="preserve"> the </w:t>
      </w:r>
      <w:r w:rsidRPr="005C051D">
        <w:rPr>
          <w:rStyle w:val="Emphasis"/>
          <w:rFonts w:asciiTheme="majorHAnsi" w:hAnsiTheme="majorHAnsi" w:cstheme="majorHAnsi"/>
          <w:highlight w:val="green"/>
        </w:rPr>
        <w:t xml:space="preserve">volume of money </w:t>
      </w:r>
      <w:r w:rsidRPr="005C051D">
        <w:rPr>
          <w:rFonts w:asciiTheme="majorHAnsi" w:hAnsiTheme="majorHAnsi" w:cstheme="majorHAnsi"/>
          <w:highlight w:val="green"/>
          <w:u w:val="single"/>
        </w:rPr>
        <w:t>while</w:t>
      </w:r>
      <w:r w:rsidRPr="005C051D">
        <w:rPr>
          <w:rFonts w:asciiTheme="majorHAnsi" w:hAnsiTheme="majorHAnsi" w:cstheme="majorHAnsi"/>
          <w:u w:val="single"/>
        </w:rPr>
        <w:t xml:space="preserve"> the </w:t>
      </w:r>
      <w:r w:rsidRPr="005C051D">
        <w:rPr>
          <w:rFonts w:asciiTheme="majorHAnsi" w:hAnsiTheme="majorHAnsi" w:cstheme="majorHAnsi"/>
          <w:highlight w:val="green"/>
          <w:u w:val="single"/>
        </w:rPr>
        <w:t xml:space="preserve">velocity of money is </w:t>
      </w:r>
      <w:r w:rsidRPr="005C051D">
        <w:rPr>
          <w:rStyle w:val="Emphasis"/>
          <w:rFonts w:asciiTheme="majorHAnsi" w:hAnsiTheme="majorHAnsi" w:cstheme="majorHAnsi"/>
          <w:highlight w:val="green"/>
        </w:rPr>
        <w:t>plummeting as no one spends and</w:t>
      </w:r>
      <w:r w:rsidRPr="005C051D">
        <w:rPr>
          <w:rStyle w:val="Emphasis"/>
          <w:rFonts w:asciiTheme="majorHAnsi" w:hAnsiTheme="majorHAnsi" w:cstheme="majorHAnsi"/>
        </w:rPr>
        <w:t xml:space="preserve"> their </w:t>
      </w:r>
      <w:r w:rsidRPr="005C051D">
        <w:rPr>
          <w:rStyle w:val="Emphasis"/>
          <w:rFonts w:asciiTheme="majorHAnsi" w:hAnsiTheme="majorHAnsi" w:cstheme="majorHAnsi"/>
          <w:highlight w:val="green"/>
        </w:rPr>
        <w:t>cash lingers</w:t>
      </w:r>
      <w:r w:rsidRPr="005C051D">
        <w:rPr>
          <w:rStyle w:val="Emphasis"/>
          <w:rFonts w:asciiTheme="majorHAnsi" w:hAnsiTheme="majorHAnsi" w:cstheme="majorHAnsi"/>
        </w:rPr>
        <w:t xml:space="preserve"> in savings</w:t>
      </w:r>
      <w:r w:rsidRPr="005C051D">
        <w:rPr>
          <w:rFonts w:asciiTheme="majorHAnsi" w:hAnsiTheme="majorHAnsi" w:cstheme="majorHAnsi"/>
          <w:sz w:val="16"/>
        </w:rPr>
        <w:t xml:space="preserve">. </w:t>
      </w:r>
      <w:proofErr w:type="spellStart"/>
      <w:r w:rsidRPr="005C051D">
        <w:rPr>
          <w:rFonts w:asciiTheme="majorHAnsi" w:hAnsiTheme="majorHAnsi" w:cstheme="majorHAnsi"/>
          <w:sz w:val="16"/>
        </w:rPr>
        <w:t>Mr</w:t>
      </w:r>
      <w:proofErr w:type="spellEnd"/>
      <w:r w:rsidRPr="005C051D">
        <w:rPr>
          <w:rFonts w:asciiTheme="majorHAnsi" w:hAnsiTheme="majorHAnsi" w:cstheme="majorHAnsi"/>
          <w:sz w:val="16"/>
        </w:rPr>
        <w:t xml:space="preserve"> Kiyosaki said people don’t have to go to Harvard University to understand that "</w:t>
      </w:r>
      <w:r w:rsidRPr="005C051D">
        <w:rPr>
          <w:rFonts w:asciiTheme="majorHAnsi" w:hAnsiTheme="majorHAnsi" w:cstheme="majorHAnsi"/>
          <w:u w:val="single"/>
        </w:rPr>
        <w:t xml:space="preserve">you </w:t>
      </w:r>
      <w:r w:rsidRPr="005C051D">
        <w:rPr>
          <w:rStyle w:val="Emphasis"/>
          <w:rFonts w:asciiTheme="majorHAnsi" w:hAnsiTheme="majorHAnsi" w:cstheme="majorHAnsi"/>
        </w:rPr>
        <w:t>can’t keep printing fake money</w:t>
      </w:r>
      <w:r w:rsidRPr="005C051D">
        <w:rPr>
          <w:rFonts w:asciiTheme="majorHAnsi" w:hAnsiTheme="majorHAnsi" w:cstheme="majorHAnsi"/>
          <w:u w:val="single"/>
        </w:rPr>
        <w:t xml:space="preserve"> … that’s not good</w:t>
      </w:r>
      <w:r w:rsidRPr="005C051D">
        <w:rPr>
          <w:rFonts w:asciiTheme="majorHAnsi" w:hAnsiTheme="majorHAnsi" w:cstheme="majorHAnsi"/>
          <w:sz w:val="16"/>
        </w:rPr>
        <w:t xml:space="preserve">". "So </w:t>
      </w:r>
      <w:r w:rsidRPr="005C051D">
        <w:rPr>
          <w:rFonts w:asciiTheme="majorHAnsi" w:hAnsiTheme="majorHAnsi" w:cstheme="majorHAnsi"/>
          <w:highlight w:val="green"/>
          <w:u w:val="single"/>
        </w:rPr>
        <w:t xml:space="preserve">they </w:t>
      </w:r>
      <w:r w:rsidRPr="005C051D">
        <w:rPr>
          <w:rStyle w:val="Emphasis"/>
          <w:rFonts w:asciiTheme="majorHAnsi" w:hAnsiTheme="majorHAnsi" w:cstheme="majorHAnsi"/>
          <w:highlight w:val="green"/>
        </w:rPr>
        <w:t>pump all this money</w:t>
      </w:r>
      <w:r w:rsidRPr="005C051D">
        <w:rPr>
          <w:rStyle w:val="Emphasis"/>
          <w:rFonts w:asciiTheme="majorHAnsi" w:hAnsiTheme="majorHAnsi" w:cstheme="majorHAnsi"/>
        </w:rPr>
        <w:t xml:space="preserve"> in, </w:t>
      </w:r>
      <w:r w:rsidRPr="005C051D">
        <w:rPr>
          <w:rStyle w:val="Emphasis"/>
          <w:rFonts w:asciiTheme="majorHAnsi" w:hAnsiTheme="majorHAnsi" w:cstheme="majorHAnsi"/>
          <w:highlight w:val="green"/>
        </w:rPr>
        <w:t>prices go up</w:t>
      </w:r>
      <w:r w:rsidRPr="005C051D">
        <w:rPr>
          <w:rFonts w:asciiTheme="majorHAnsi" w:hAnsiTheme="majorHAnsi" w:cstheme="majorHAnsi"/>
          <w:sz w:val="16"/>
        </w:rPr>
        <w:t xml:space="preserve">," he told </w:t>
      </w:r>
      <w:proofErr w:type="spellStart"/>
      <w:r w:rsidRPr="005C051D">
        <w:rPr>
          <w:rFonts w:asciiTheme="majorHAnsi" w:hAnsiTheme="majorHAnsi" w:cstheme="majorHAnsi"/>
          <w:sz w:val="16"/>
        </w:rPr>
        <w:t>Kitco</w:t>
      </w:r>
      <w:proofErr w:type="spellEnd"/>
      <w:r w:rsidRPr="005C051D">
        <w:rPr>
          <w:rFonts w:asciiTheme="majorHAnsi" w:hAnsiTheme="majorHAnsi" w:cstheme="majorHAnsi"/>
          <w:sz w:val="16"/>
        </w:rPr>
        <w:t xml:space="preserve"> News on Wednesday. "</w:t>
      </w:r>
      <w:r w:rsidRPr="005C051D">
        <w:rPr>
          <w:rFonts w:asciiTheme="majorHAnsi" w:hAnsiTheme="majorHAnsi" w:cstheme="majorHAnsi"/>
          <w:u w:val="single"/>
        </w:rPr>
        <w:t xml:space="preserve">So it is </w:t>
      </w:r>
      <w:r w:rsidRPr="005C051D">
        <w:rPr>
          <w:rFonts w:asciiTheme="majorHAnsi" w:hAnsiTheme="majorHAnsi" w:cstheme="majorHAnsi"/>
          <w:highlight w:val="green"/>
          <w:u w:val="single"/>
        </w:rPr>
        <w:t>transitory inflation</w:t>
      </w:r>
      <w:r w:rsidRPr="005C051D">
        <w:rPr>
          <w:rFonts w:asciiTheme="majorHAnsi" w:hAnsiTheme="majorHAnsi" w:cstheme="majorHAnsi"/>
          <w:u w:val="single"/>
        </w:rPr>
        <w:t xml:space="preserve">, but we’re </w:t>
      </w:r>
      <w:r w:rsidRPr="005C051D">
        <w:rPr>
          <w:rStyle w:val="Emphasis"/>
          <w:rFonts w:asciiTheme="majorHAnsi" w:hAnsiTheme="majorHAnsi" w:cstheme="majorHAnsi"/>
          <w:highlight w:val="green"/>
        </w:rPr>
        <w:t>stacked with</w:t>
      </w:r>
      <w:r w:rsidRPr="005C051D">
        <w:rPr>
          <w:rStyle w:val="Emphasis"/>
          <w:rFonts w:asciiTheme="majorHAnsi" w:hAnsiTheme="majorHAnsi" w:cstheme="majorHAnsi"/>
        </w:rPr>
        <w:t xml:space="preserve"> this </w:t>
      </w:r>
      <w:r w:rsidRPr="005C051D">
        <w:rPr>
          <w:rStyle w:val="Emphasis"/>
          <w:rFonts w:asciiTheme="majorHAnsi" w:hAnsiTheme="majorHAnsi" w:cstheme="majorHAnsi"/>
          <w:highlight w:val="green"/>
        </w:rPr>
        <w:t>massive debt and all it’s done is bump up the stock market</w:t>
      </w:r>
      <w:r w:rsidRPr="005C051D">
        <w:rPr>
          <w:rStyle w:val="Emphasis"/>
          <w:rFonts w:asciiTheme="majorHAnsi" w:hAnsiTheme="majorHAnsi" w:cstheme="majorHAnsi"/>
        </w:rPr>
        <w:t xml:space="preserve"> and real estate market</w:t>
      </w:r>
      <w:r w:rsidRPr="005C051D">
        <w:rPr>
          <w:rFonts w:asciiTheme="majorHAnsi" w:hAnsiTheme="majorHAnsi" w:cstheme="majorHAnsi"/>
          <w:sz w:val="16"/>
        </w:rPr>
        <w:t xml:space="preserve">." "The money has not gone into the economy, that’s the sad part. So the rich get richer, but the poor and middle class are getting poorer. It’s tragic what’s happening today." He added earlier that </w:t>
      </w:r>
      <w:r w:rsidRPr="005C051D">
        <w:rPr>
          <w:rFonts w:asciiTheme="majorHAnsi" w:hAnsiTheme="majorHAnsi" w:cstheme="majorHAnsi"/>
          <w:u w:val="single"/>
        </w:rPr>
        <w:t>the "</w:t>
      </w:r>
      <w:r w:rsidRPr="005C051D">
        <w:rPr>
          <w:rFonts w:asciiTheme="majorHAnsi" w:hAnsiTheme="majorHAnsi" w:cstheme="majorHAnsi"/>
          <w:highlight w:val="green"/>
          <w:u w:val="single"/>
        </w:rPr>
        <w:t>house of cards</w:t>
      </w:r>
      <w:r w:rsidRPr="005C051D">
        <w:rPr>
          <w:rFonts w:asciiTheme="majorHAnsi" w:hAnsiTheme="majorHAnsi" w:cstheme="majorHAnsi"/>
          <w:u w:val="single"/>
        </w:rPr>
        <w:t xml:space="preserve">" is </w:t>
      </w:r>
      <w:r w:rsidRPr="005C051D">
        <w:rPr>
          <w:rFonts w:asciiTheme="majorHAnsi" w:hAnsiTheme="majorHAnsi" w:cstheme="majorHAnsi"/>
          <w:highlight w:val="green"/>
          <w:u w:val="single"/>
        </w:rPr>
        <w:t>coming down and</w:t>
      </w:r>
      <w:r w:rsidRPr="005C051D">
        <w:rPr>
          <w:rFonts w:asciiTheme="majorHAnsi" w:hAnsiTheme="majorHAnsi" w:cstheme="majorHAnsi"/>
          <w:u w:val="single"/>
        </w:rPr>
        <w:t xml:space="preserve"> that </w:t>
      </w:r>
      <w:r w:rsidRPr="005C051D">
        <w:rPr>
          <w:rFonts w:asciiTheme="majorHAnsi" w:hAnsiTheme="majorHAnsi" w:cstheme="majorHAnsi"/>
          <w:highlight w:val="green"/>
          <w:u w:val="single"/>
        </w:rPr>
        <w:t xml:space="preserve">real estate would </w:t>
      </w:r>
      <w:r w:rsidRPr="005C051D">
        <w:rPr>
          <w:rStyle w:val="Emphasis"/>
          <w:rFonts w:asciiTheme="majorHAnsi" w:hAnsiTheme="majorHAnsi" w:cstheme="majorHAnsi"/>
          <w:highlight w:val="green"/>
        </w:rPr>
        <w:t>crash</w:t>
      </w:r>
      <w:r w:rsidRPr="005C051D">
        <w:rPr>
          <w:rStyle w:val="Emphasis"/>
          <w:rFonts w:asciiTheme="majorHAnsi" w:hAnsiTheme="majorHAnsi" w:cstheme="majorHAnsi"/>
        </w:rPr>
        <w:t xml:space="preserve"> with the stock market, while the impact</w:t>
      </w:r>
      <w:r w:rsidRPr="005C051D">
        <w:rPr>
          <w:rFonts w:asciiTheme="majorHAnsi" w:hAnsiTheme="majorHAnsi" w:cstheme="majorHAnsi"/>
          <w:sz w:val="16"/>
        </w:rPr>
        <w:t xml:space="preserve"> from China’s Evergrande Group implosion </w:t>
      </w:r>
      <w:r w:rsidRPr="005C051D">
        <w:rPr>
          <w:rFonts w:asciiTheme="majorHAnsi" w:hAnsiTheme="majorHAnsi" w:cstheme="majorHAnsi"/>
          <w:u w:val="single"/>
        </w:rPr>
        <w:t xml:space="preserve">would </w:t>
      </w:r>
      <w:r w:rsidRPr="005C051D">
        <w:rPr>
          <w:rStyle w:val="Emphasis"/>
          <w:rFonts w:asciiTheme="majorHAnsi" w:hAnsiTheme="majorHAnsi" w:cstheme="majorHAnsi"/>
        </w:rPr>
        <w:t>spread</w:t>
      </w:r>
      <w:r w:rsidRPr="005C051D">
        <w:rPr>
          <w:rFonts w:asciiTheme="majorHAnsi" w:hAnsiTheme="majorHAnsi" w:cstheme="majorHAnsi"/>
          <w:sz w:val="16"/>
        </w:rPr>
        <w:t xml:space="preserve"> to the United States. Evergrande, the second-largest developer in China, is on the brink of bankruptcy with more than $300bn in debt – the most indebted company in the world.</w:t>
      </w:r>
    </w:p>
    <w:p w14:paraId="43D3CA24" w14:textId="7DABF345" w:rsidR="00B46F43" w:rsidRPr="005C051D" w:rsidRDefault="00B46F43" w:rsidP="00B46F43">
      <w:pPr>
        <w:rPr>
          <w:rFonts w:asciiTheme="majorHAnsi" w:hAnsiTheme="majorHAnsi" w:cstheme="majorHAnsi"/>
        </w:rPr>
      </w:pPr>
    </w:p>
    <w:p w14:paraId="48A096C7" w14:textId="4FE10A5D" w:rsidR="003C619F" w:rsidRPr="005C051D" w:rsidRDefault="00DA3AA0" w:rsidP="003C619F">
      <w:pPr>
        <w:pStyle w:val="Heading3"/>
        <w:rPr>
          <w:rFonts w:asciiTheme="majorHAnsi" w:hAnsiTheme="majorHAnsi" w:cstheme="majorHAnsi"/>
        </w:rPr>
      </w:pPr>
      <w:r>
        <w:rPr>
          <w:rFonts w:asciiTheme="majorHAnsi" w:hAnsiTheme="majorHAnsi" w:cstheme="majorHAnsi"/>
        </w:rPr>
        <w:t>Impact</w:t>
      </w:r>
    </w:p>
    <w:p w14:paraId="5E4E65C8" w14:textId="77777777" w:rsidR="003F5A90" w:rsidRPr="005C051D" w:rsidRDefault="003F5A90" w:rsidP="003F5A90">
      <w:pPr>
        <w:pStyle w:val="Heading4"/>
        <w:rPr>
          <w:rFonts w:asciiTheme="majorHAnsi" w:hAnsiTheme="majorHAnsi" w:cstheme="majorHAnsi"/>
        </w:rPr>
      </w:pPr>
      <w:r w:rsidRPr="005C051D">
        <w:rPr>
          <w:rFonts w:asciiTheme="majorHAnsi" w:hAnsiTheme="majorHAnsi" w:cstheme="majorHAnsi"/>
        </w:rPr>
        <w:t xml:space="preserve">Economic Collapse goes </w:t>
      </w:r>
      <w:r w:rsidRPr="005C051D">
        <w:rPr>
          <w:rFonts w:asciiTheme="majorHAnsi" w:hAnsiTheme="majorHAnsi" w:cstheme="majorHAnsi"/>
          <w:u w:val="single"/>
        </w:rPr>
        <w:t>Nuclear</w:t>
      </w:r>
      <w:r w:rsidRPr="005C051D">
        <w:rPr>
          <w:rFonts w:asciiTheme="majorHAnsi" w:hAnsiTheme="majorHAnsi" w:cstheme="majorHAnsi"/>
        </w:rPr>
        <w:t>.</w:t>
      </w:r>
    </w:p>
    <w:p w14:paraId="00A39E66" w14:textId="77777777" w:rsidR="003F5A90" w:rsidRPr="005C051D" w:rsidRDefault="003F5A90" w:rsidP="003F5A90">
      <w:pPr>
        <w:rPr>
          <w:rFonts w:asciiTheme="majorHAnsi" w:hAnsiTheme="majorHAnsi" w:cstheme="majorHAnsi"/>
        </w:rPr>
      </w:pPr>
      <w:proofErr w:type="spellStart"/>
      <w:r w:rsidRPr="005C051D">
        <w:rPr>
          <w:rStyle w:val="Style13ptBold"/>
          <w:rFonts w:asciiTheme="majorHAnsi" w:hAnsiTheme="majorHAnsi" w:cstheme="majorHAnsi"/>
        </w:rPr>
        <w:t>Tønnesson</w:t>
      </w:r>
      <w:proofErr w:type="spellEnd"/>
      <w:r w:rsidRPr="005C051D">
        <w:rPr>
          <w:rStyle w:val="Style13ptBold"/>
          <w:rFonts w:asciiTheme="majorHAnsi" w:hAnsiTheme="majorHAnsi" w:cstheme="majorHAnsi"/>
        </w:rPr>
        <w:t xml:space="preserve"> 15</w:t>
      </w:r>
      <w:r w:rsidRPr="005C051D">
        <w:rPr>
          <w:rFonts w:asciiTheme="majorHAnsi" w:hAnsiTheme="majorHAnsi" w:cstheme="majorHAnsi"/>
        </w:rPr>
        <w:t>, Stein. "Deterrence, interdependence and Sino–US peace." International Area Studies Review 18.3 (2015): 297-311. (</w:t>
      </w:r>
      <w:proofErr w:type="gramStart"/>
      <w:r w:rsidRPr="005C051D">
        <w:rPr>
          <w:rFonts w:asciiTheme="majorHAnsi" w:hAnsiTheme="majorHAnsi" w:cstheme="majorHAnsi"/>
        </w:rPr>
        <w:t>the</w:t>
      </w:r>
      <w:proofErr w:type="gramEnd"/>
      <w:r w:rsidRPr="005C051D">
        <w:rPr>
          <w:rFonts w:asciiTheme="majorHAnsi" w:hAnsiTheme="majorHAnsi" w:cstheme="majorHAnsi"/>
        </w:rPr>
        <w:t xml:space="preserve"> Department of Peace and Conflict, Uppsala University, Sweden, and Peace research Institute Oslo (PRIO), Norway) </w:t>
      </w:r>
    </w:p>
    <w:p w14:paraId="20006262" w14:textId="77777777" w:rsidR="003F5A90" w:rsidRPr="005C051D" w:rsidRDefault="003F5A90" w:rsidP="003F5A90">
      <w:pPr>
        <w:rPr>
          <w:rFonts w:asciiTheme="majorHAnsi" w:hAnsiTheme="majorHAnsi" w:cstheme="majorHAnsi"/>
          <w:sz w:val="16"/>
        </w:rPr>
      </w:pPr>
      <w:r w:rsidRPr="005C051D">
        <w:rPr>
          <w:rFonts w:asciiTheme="majorHAnsi" w:hAnsiTheme="majorHAnsi" w:cstheme="majorHAnsi"/>
          <w:sz w:val="16"/>
        </w:rPr>
        <w:t xml:space="preserve">Several </w:t>
      </w:r>
      <w:r w:rsidRPr="005C051D">
        <w:rPr>
          <w:rStyle w:val="StyleUnderline"/>
          <w:rFonts w:asciiTheme="majorHAnsi" w:hAnsiTheme="majorHAnsi" w:cstheme="majorHAnsi"/>
          <w:sz w:val="24"/>
        </w:rPr>
        <w:t>recent works on China and Sino–US relations have made substantial contributions to</w:t>
      </w:r>
      <w:r w:rsidRPr="005C051D">
        <w:rPr>
          <w:rFonts w:asciiTheme="majorHAnsi" w:hAnsiTheme="majorHAnsi" w:cstheme="majorHAnsi"/>
          <w:sz w:val="16"/>
        </w:rPr>
        <w:t xml:space="preserve"> the </w:t>
      </w:r>
      <w:r w:rsidRPr="005C051D">
        <w:rPr>
          <w:rStyle w:val="StyleUnderline"/>
          <w:rFonts w:asciiTheme="majorHAnsi" w:hAnsiTheme="majorHAnsi" w:cstheme="majorHAnsi"/>
          <w:sz w:val="24"/>
        </w:rPr>
        <w:t>current understanding of how and under what circumstances a combination of nuclear deterrence and economic interdependence may reduce the risk of war between major powers</w:t>
      </w:r>
      <w:r w:rsidRPr="005C051D">
        <w:rPr>
          <w:rFonts w:asciiTheme="majorHAnsi" w:hAnsiTheme="majorHAnsi" w:cstheme="majorHAnsi"/>
          <w:sz w:val="16"/>
        </w:rPr>
        <w:t xml:space="preserve">. At least four conclusions can be drawn from the review above: first, </w:t>
      </w:r>
      <w:r w:rsidRPr="005C051D">
        <w:rPr>
          <w:rStyle w:val="StyleUnderline"/>
          <w:rFonts w:asciiTheme="majorHAnsi" w:hAnsiTheme="majorHAnsi" w:cstheme="majorHAnsi"/>
          <w:sz w:val="24"/>
        </w:rPr>
        <w:t>those who say that interdependence may both inhibit and drive conflict are righ</w:t>
      </w:r>
      <w:r w:rsidRPr="005C051D">
        <w:rPr>
          <w:rFonts w:asciiTheme="majorHAnsi" w:hAnsiTheme="majorHAnsi" w:cstheme="majorHAnsi"/>
          <w:sz w:val="16"/>
        </w:rPr>
        <w:t xml:space="preserve">t. </w:t>
      </w:r>
      <w:r w:rsidRPr="005C051D">
        <w:rPr>
          <w:rStyle w:val="StyleUnderline"/>
          <w:rFonts w:asciiTheme="majorHAnsi" w:hAnsiTheme="majorHAnsi" w:cstheme="majorHAnsi"/>
          <w:sz w:val="24"/>
        </w:rPr>
        <w:t xml:space="preserve">Interdependence raises the cost of conflict for all sides but </w:t>
      </w:r>
      <w:r w:rsidRPr="005C051D">
        <w:rPr>
          <w:rFonts w:asciiTheme="majorHAnsi" w:hAnsiTheme="majorHAnsi" w:cstheme="majorHAnsi"/>
          <w:sz w:val="16"/>
        </w:rPr>
        <w:t>asymmetrical or unbalanced dependencies and negative trade expectations may generate tensions leading to trade wars among inter-dependent states that in turn increase the risk of military conflict</w:t>
      </w:r>
      <w:r w:rsidRPr="005C051D">
        <w:rPr>
          <w:rStyle w:val="StyleUnderline"/>
          <w:rFonts w:asciiTheme="majorHAnsi" w:hAnsiTheme="majorHAnsi" w:cstheme="majorHAnsi"/>
          <w:sz w:val="24"/>
        </w:rPr>
        <w:t xml:space="preserve"> </w:t>
      </w:r>
      <w:r w:rsidRPr="005C051D">
        <w:rPr>
          <w:rFonts w:asciiTheme="majorHAnsi" w:hAnsiTheme="majorHAnsi" w:cstheme="majorHAnsi"/>
          <w:sz w:val="16"/>
        </w:rPr>
        <w:t xml:space="preserve">(Copeland, 2015: 1, 14, 437; Roach, 2014). The risk may increase if one of the interdependent countries is governed by an inward-looking socio-economic coalition (Solingen, 2015); second, the </w:t>
      </w:r>
      <w:r w:rsidRPr="005C051D">
        <w:rPr>
          <w:rStyle w:val="StyleUnderline"/>
          <w:rFonts w:asciiTheme="majorHAnsi" w:hAnsiTheme="majorHAnsi" w:cstheme="majorHAnsi"/>
          <w:sz w:val="24"/>
        </w:rPr>
        <w:t xml:space="preserve">risk of war between China and the US should not just be </w:t>
      </w:r>
      <w:proofErr w:type="spellStart"/>
      <w:r w:rsidRPr="005C051D">
        <w:rPr>
          <w:rStyle w:val="StyleUnderline"/>
          <w:rFonts w:asciiTheme="majorHAnsi" w:hAnsiTheme="majorHAnsi" w:cstheme="majorHAnsi"/>
          <w:sz w:val="24"/>
        </w:rPr>
        <w:t>analysed</w:t>
      </w:r>
      <w:proofErr w:type="spellEnd"/>
      <w:r w:rsidRPr="005C051D">
        <w:rPr>
          <w:rStyle w:val="StyleUnderline"/>
          <w:rFonts w:asciiTheme="majorHAnsi" w:hAnsiTheme="majorHAnsi" w:cstheme="majorHAnsi"/>
          <w:sz w:val="24"/>
        </w:rPr>
        <w:t xml:space="preserve"> bilaterally but include their allies and partners</w:t>
      </w:r>
      <w:r w:rsidRPr="005C051D">
        <w:rPr>
          <w:rFonts w:asciiTheme="majorHAnsi" w:hAnsiTheme="majorHAnsi" w:cstheme="majorHAnsi"/>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5C051D">
        <w:rPr>
          <w:rStyle w:val="Emphasis"/>
          <w:rFonts w:asciiTheme="majorHAnsi" w:hAnsiTheme="majorHAnsi" w:cstheme="majorHAnsi"/>
          <w:sz w:val="24"/>
          <w:highlight w:val="green"/>
        </w:rPr>
        <w:t>decisions</w:t>
      </w:r>
      <w:r w:rsidRPr="005C051D">
        <w:rPr>
          <w:rStyle w:val="Emphasis"/>
          <w:rFonts w:asciiTheme="majorHAnsi" w:hAnsiTheme="majorHAnsi" w:cstheme="majorHAnsi"/>
          <w:sz w:val="24"/>
        </w:rPr>
        <w:t xml:space="preserve"> </w:t>
      </w:r>
      <w:r w:rsidRPr="005C051D">
        <w:rPr>
          <w:rStyle w:val="Emphasis"/>
          <w:rFonts w:asciiTheme="majorHAnsi" w:hAnsiTheme="majorHAnsi" w:cstheme="majorHAnsi"/>
          <w:sz w:val="24"/>
          <w:highlight w:val="green"/>
        </w:rPr>
        <w:t>for</w:t>
      </w:r>
      <w:r w:rsidRPr="005C051D">
        <w:rPr>
          <w:rStyle w:val="Emphasis"/>
          <w:rFonts w:asciiTheme="majorHAnsi" w:hAnsiTheme="majorHAnsi" w:cstheme="majorHAnsi"/>
          <w:sz w:val="24"/>
        </w:rPr>
        <w:t xml:space="preserve"> </w:t>
      </w:r>
      <w:r w:rsidRPr="005C051D">
        <w:rPr>
          <w:rStyle w:val="Emphasis"/>
          <w:rFonts w:asciiTheme="majorHAnsi" w:hAnsiTheme="majorHAnsi" w:cstheme="majorHAnsi"/>
          <w:sz w:val="24"/>
          <w:highlight w:val="green"/>
        </w:rPr>
        <w:t>war</w:t>
      </w:r>
      <w:r w:rsidRPr="005C051D">
        <w:rPr>
          <w:rStyle w:val="Emphasis"/>
          <w:rFonts w:asciiTheme="majorHAnsi" w:hAnsiTheme="majorHAnsi" w:cstheme="majorHAnsi"/>
          <w:sz w:val="24"/>
        </w:rPr>
        <w:t xml:space="preserve"> and peace are </w:t>
      </w:r>
      <w:r w:rsidRPr="005C051D">
        <w:rPr>
          <w:rStyle w:val="Emphasis"/>
          <w:rFonts w:asciiTheme="majorHAnsi" w:hAnsiTheme="majorHAnsi" w:cstheme="majorHAnsi"/>
          <w:sz w:val="24"/>
          <w:highlight w:val="green"/>
        </w:rPr>
        <w:t>taken</w:t>
      </w:r>
      <w:r w:rsidRPr="005C051D">
        <w:rPr>
          <w:rStyle w:val="Emphasis"/>
          <w:rFonts w:asciiTheme="majorHAnsi" w:hAnsiTheme="majorHAnsi" w:cstheme="majorHAnsi"/>
          <w:sz w:val="24"/>
        </w:rPr>
        <w:t xml:space="preserve"> </w:t>
      </w:r>
      <w:r w:rsidRPr="005C051D">
        <w:rPr>
          <w:rStyle w:val="Emphasis"/>
          <w:rFonts w:asciiTheme="majorHAnsi" w:hAnsiTheme="majorHAnsi" w:cstheme="majorHAnsi"/>
          <w:sz w:val="24"/>
          <w:highlight w:val="green"/>
        </w:rPr>
        <w:t>by</w:t>
      </w:r>
      <w:r w:rsidRPr="005C051D">
        <w:rPr>
          <w:rStyle w:val="Emphasis"/>
          <w:rFonts w:asciiTheme="majorHAnsi" w:hAnsiTheme="majorHAnsi" w:cstheme="majorHAnsi"/>
          <w:sz w:val="24"/>
        </w:rPr>
        <w:t xml:space="preserve"> very </w:t>
      </w:r>
      <w:r w:rsidRPr="005C051D">
        <w:rPr>
          <w:rStyle w:val="Emphasis"/>
          <w:rFonts w:asciiTheme="majorHAnsi" w:hAnsiTheme="majorHAnsi" w:cstheme="majorHAnsi"/>
          <w:sz w:val="24"/>
          <w:highlight w:val="green"/>
        </w:rPr>
        <w:t>few people, who act on</w:t>
      </w:r>
      <w:r w:rsidRPr="005C051D">
        <w:rPr>
          <w:rStyle w:val="Emphasis"/>
          <w:rFonts w:asciiTheme="majorHAnsi" w:hAnsiTheme="majorHAnsi" w:cstheme="majorHAnsi"/>
          <w:sz w:val="24"/>
        </w:rPr>
        <w:t xml:space="preserve"> the basis of their </w:t>
      </w:r>
      <w:r w:rsidRPr="005C051D">
        <w:rPr>
          <w:rStyle w:val="Emphasis"/>
          <w:rFonts w:asciiTheme="majorHAnsi" w:hAnsiTheme="majorHAnsi" w:cstheme="majorHAnsi"/>
          <w:sz w:val="24"/>
          <w:highlight w:val="green"/>
        </w:rPr>
        <w:t>future</w:t>
      </w:r>
      <w:r w:rsidRPr="005C051D">
        <w:rPr>
          <w:rStyle w:val="Emphasis"/>
          <w:rFonts w:asciiTheme="majorHAnsi" w:hAnsiTheme="majorHAnsi" w:cstheme="majorHAnsi"/>
          <w:sz w:val="24"/>
        </w:rPr>
        <w:t xml:space="preserve"> </w:t>
      </w:r>
      <w:r w:rsidRPr="005C051D">
        <w:rPr>
          <w:rStyle w:val="Emphasis"/>
          <w:rFonts w:asciiTheme="majorHAnsi" w:hAnsiTheme="majorHAnsi" w:cstheme="majorHAnsi"/>
          <w:sz w:val="24"/>
          <w:highlight w:val="green"/>
        </w:rPr>
        <w:t>expectations</w:t>
      </w:r>
      <w:r w:rsidRPr="005C051D">
        <w:rPr>
          <w:rFonts w:asciiTheme="majorHAnsi" w:hAnsiTheme="majorHAnsi" w:cstheme="majorHAnsi"/>
          <w:sz w:val="16"/>
        </w:rPr>
        <w:t xml:space="preserve">. International relations theory must be supplemented by foreign policy analysis in order to assess the value attributed by national decision-makers to economic development and their assessments of risks and opportunities. </w:t>
      </w:r>
      <w:r w:rsidRPr="005C051D">
        <w:rPr>
          <w:rStyle w:val="StyleUnderline"/>
          <w:rFonts w:asciiTheme="majorHAnsi" w:hAnsiTheme="majorHAnsi" w:cstheme="majorHAnsi"/>
          <w:sz w:val="24"/>
          <w:highlight w:val="green"/>
        </w:rPr>
        <w:t>If</w:t>
      </w:r>
      <w:r w:rsidRPr="005C051D">
        <w:rPr>
          <w:rStyle w:val="StyleUnderline"/>
          <w:rFonts w:asciiTheme="majorHAnsi" w:hAnsiTheme="majorHAnsi" w:cstheme="majorHAnsi"/>
          <w:sz w:val="24"/>
        </w:rPr>
        <w:t xml:space="preserve"> </w:t>
      </w:r>
      <w:r w:rsidRPr="005C051D">
        <w:rPr>
          <w:rStyle w:val="StyleUnderline"/>
          <w:rFonts w:asciiTheme="majorHAnsi" w:hAnsiTheme="majorHAnsi" w:cstheme="majorHAnsi"/>
          <w:sz w:val="24"/>
          <w:highlight w:val="green"/>
        </w:rPr>
        <w:t>leaders</w:t>
      </w:r>
      <w:r w:rsidRPr="005C051D">
        <w:rPr>
          <w:rStyle w:val="StyleUnderline"/>
          <w:rFonts w:asciiTheme="majorHAnsi" w:hAnsiTheme="majorHAnsi" w:cstheme="majorHAnsi"/>
          <w:sz w:val="24"/>
        </w:rPr>
        <w:t xml:space="preserve"> on either side of the Atlantic begin to </w:t>
      </w:r>
      <w:r w:rsidRPr="005C051D">
        <w:rPr>
          <w:rStyle w:val="StyleUnderline"/>
          <w:rFonts w:asciiTheme="majorHAnsi" w:hAnsiTheme="majorHAnsi" w:cstheme="majorHAnsi"/>
          <w:sz w:val="24"/>
          <w:highlight w:val="green"/>
        </w:rPr>
        <w:t>seriously</w:t>
      </w:r>
      <w:r w:rsidRPr="005C051D">
        <w:rPr>
          <w:rStyle w:val="StyleUnderline"/>
          <w:rFonts w:asciiTheme="majorHAnsi" w:hAnsiTheme="majorHAnsi" w:cstheme="majorHAnsi"/>
          <w:sz w:val="24"/>
        </w:rPr>
        <w:t xml:space="preserve"> fear or </w:t>
      </w:r>
      <w:r w:rsidRPr="005C051D">
        <w:rPr>
          <w:rStyle w:val="StyleUnderline"/>
          <w:rFonts w:asciiTheme="majorHAnsi" w:hAnsiTheme="majorHAnsi" w:cstheme="majorHAnsi"/>
          <w:sz w:val="24"/>
          <w:highlight w:val="green"/>
        </w:rPr>
        <w:t>anticipate</w:t>
      </w:r>
      <w:r w:rsidRPr="005C051D">
        <w:rPr>
          <w:rStyle w:val="StyleUnderline"/>
          <w:rFonts w:asciiTheme="majorHAnsi" w:hAnsiTheme="majorHAnsi" w:cstheme="majorHAnsi"/>
          <w:sz w:val="24"/>
        </w:rPr>
        <w:t xml:space="preserve"> their own nation’s </w:t>
      </w:r>
      <w:r w:rsidRPr="005C051D">
        <w:rPr>
          <w:rStyle w:val="StyleUnderline"/>
          <w:rFonts w:asciiTheme="majorHAnsi" w:hAnsiTheme="majorHAnsi" w:cstheme="majorHAnsi"/>
          <w:sz w:val="24"/>
          <w:highlight w:val="green"/>
        </w:rPr>
        <w:t>decline</w:t>
      </w:r>
      <w:r w:rsidRPr="005C051D">
        <w:rPr>
          <w:rStyle w:val="StyleUnderline"/>
          <w:rFonts w:asciiTheme="majorHAnsi" w:hAnsiTheme="majorHAnsi" w:cstheme="majorHAnsi"/>
          <w:sz w:val="24"/>
        </w:rPr>
        <w:t xml:space="preserve"> </w:t>
      </w:r>
      <w:r w:rsidRPr="005C051D">
        <w:rPr>
          <w:rStyle w:val="StyleUnderline"/>
          <w:rFonts w:asciiTheme="majorHAnsi" w:hAnsiTheme="majorHAnsi" w:cstheme="majorHAnsi"/>
          <w:sz w:val="24"/>
          <w:highlight w:val="green"/>
        </w:rPr>
        <w:t>then</w:t>
      </w:r>
      <w:r w:rsidRPr="005C051D">
        <w:rPr>
          <w:rStyle w:val="StyleUnderline"/>
          <w:rFonts w:asciiTheme="majorHAnsi" w:hAnsiTheme="majorHAnsi" w:cstheme="majorHAnsi"/>
          <w:sz w:val="24"/>
        </w:rPr>
        <w:t xml:space="preserve"> </w:t>
      </w:r>
      <w:r w:rsidRPr="005C051D">
        <w:rPr>
          <w:rStyle w:val="StyleUnderline"/>
          <w:rFonts w:asciiTheme="majorHAnsi" w:hAnsiTheme="majorHAnsi" w:cstheme="majorHAnsi"/>
          <w:sz w:val="24"/>
          <w:highlight w:val="green"/>
        </w:rPr>
        <w:t xml:space="preserve">they may </w:t>
      </w:r>
      <w:r w:rsidRPr="005C051D">
        <w:rPr>
          <w:rStyle w:val="StyleUnderline"/>
          <w:rFonts w:asciiTheme="majorHAnsi" w:hAnsiTheme="majorHAnsi" w:cstheme="majorHAnsi"/>
          <w:sz w:val="24"/>
        </w:rPr>
        <w:t xml:space="preserve">blame </w:t>
      </w:r>
      <w:r w:rsidRPr="005C051D">
        <w:rPr>
          <w:rFonts w:asciiTheme="majorHAnsi" w:hAnsiTheme="majorHAnsi" w:cstheme="majorHAnsi"/>
          <w:sz w:val="16"/>
        </w:rPr>
        <w:t>this on external dependence, appeal to anti-foreign sentiments,</w:t>
      </w:r>
      <w:r w:rsidRPr="005C051D">
        <w:rPr>
          <w:rStyle w:val="StyleUnderline"/>
          <w:rFonts w:asciiTheme="majorHAnsi" w:hAnsiTheme="majorHAnsi" w:cstheme="majorHAnsi"/>
          <w:sz w:val="24"/>
        </w:rPr>
        <w:t xml:space="preserve"> </w:t>
      </w:r>
      <w:r w:rsidRPr="005C051D">
        <w:rPr>
          <w:rStyle w:val="StyleUnderline"/>
          <w:rFonts w:asciiTheme="majorHAnsi" w:hAnsiTheme="majorHAnsi" w:cstheme="majorHAnsi"/>
          <w:sz w:val="24"/>
          <w:highlight w:val="green"/>
        </w:rPr>
        <w:t>contemplate</w:t>
      </w:r>
      <w:r w:rsidRPr="005C051D">
        <w:rPr>
          <w:rStyle w:val="StyleUnderline"/>
          <w:rFonts w:asciiTheme="majorHAnsi" w:hAnsiTheme="majorHAnsi" w:cstheme="majorHAnsi"/>
          <w:sz w:val="24"/>
        </w:rPr>
        <w:t xml:space="preserve"> the </w:t>
      </w:r>
      <w:r w:rsidRPr="005C051D">
        <w:rPr>
          <w:rStyle w:val="StyleUnderline"/>
          <w:rFonts w:asciiTheme="majorHAnsi" w:hAnsiTheme="majorHAnsi" w:cstheme="majorHAnsi"/>
          <w:sz w:val="24"/>
          <w:highlight w:val="green"/>
        </w:rPr>
        <w:t>use of force to gain</w:t>
      </w:r>
      <w:r w:rsidRPr="005C051D">
        <w:rPr>
          <w:rStyle w:val="StyleUnderline"/>
          <w:rFonts w:asciiTheme="majorHAnsi" w:hAnsiTheme="majorHAnsi" w:cstheme="majorHAnsi"/>
          <w:sz w:val="24"/>
        </w:rPr>
        <w:t xml:space="preserve"> respect or </w:t>
      </w:r>
      <w:r w:rsidRPr="005C051D">
        <w:rPr>
          <w:rStyle w:val="StyleUnderline"/>
          <w:rFonts w:asciiTheme="majorHAnsi" w:hAnsiTheme="majorHAnsi" w:cstheme="majorHAnsi"/>
          <w:sz w:val="24"/>
          <w:highlight w:val="green"/>
        </w:rPr>
        <w:t>credibility</w:t>
      </w:r>
      <w:r w:rsidRPr="005C051D">
        <w:rPr>
          <w:rStyle w:val="StyleUnderline"/>
          <w:rFonts w:asciiTheme="majorHAnsi" w:hAnsiTheme="majorHAnsi" w:cstheme="majorHAnsi"/>
          <w:sz w:val="24"/>
        </w:rPr>
        <w:t xml:space="preserve">, adopt protectionist policies, </w:t>
      </w:r>
      <w:r w:rsidRPr="005C051D">
        <w:rPr>
          <w:rStyle w:val="StyleUnderline"/>
          <w:rFonts w:asciiTheme="majorHAnsi" w:hAnsiTheme="majorHAnsi" w:cstheme="majorHAnsi"/>
          <w:sz w:val="24"/>
          <w:highlight w:val="green"/>
        </w:rPr>
        <w:t>and</w:t>
      </w:r>
      <w:r w:rsidRPr="005C051D">
        <w:rPr>
          <w:rStyle w:val="StyleUnderline"/>
          <w:rFonts w:asciiTheme="majorHAnsi" w:hAnsiTheme="majorHAnsi" w:cstheme="majorHAnsi"/>
          <w:sz w:val="24"/>
        </w:rPr>
        <w:t xml:space="preserve"> ultimately </w:t>
      </w:r>
      <w:r w:rsidRPr="005C051D">
        <w:rPr>
          <w:rStyle w:val="StyleUnderline"/>
          <w:rFonts w:asciiTheme="majorHAnsi" w:hAnsiTheme="majorHAnsi" w:cstheme="majorHAnsi"/>
          <w:sz w:val="24"/>
          <w:highlight w:val="green"/>
        </w:rPr>
        <w:t>refuse to be deterred by</w:t>
      </w:r>
      <w:r w:rsidRPr="005C051D">
        <w:rPr>
          <w:rStyle w:val="StyleUnderline"/>
          <w:rFonts w:asciiTheme="majorHAnsi" w:hAnsiTheme="majorHAnsi" w:cstheme="majorHAnsi"/>
          <w:sz w:val="24"/>
        </w:rPr>
        <w:t xml:space="preserve"> either </w:t>
      </w:r>
      <w:r w:rsidRPr="005C051D">
        <w:rPr>
          <w:rStyle w:val="StyleUnderline"/>
          <w:rFonts w:asciiTheme="majorHAnsi" w:hAnsiTheme="majorHAnsi" w:cstheme="majorHAnsi"/>
          <w:sz w:val="24"/>
          <w:highlight w:val="green"/>
        </w:rPr>
        <w:t>nuclear</w:t>
      </w:r>
      <w:r w:rsidRPr="005C051D">
        <w:rPr>
          <w:rStyle w:val="StyleUnderline"/>
          <w:rFonts w:asciiTheme="majorHAnsi" w:hAnsiTheme="majorHAnsi" w:cstheme="majorHAnsi"/>
          <w:sz w:val="24"/>
        </w:rPr>
        <w:t xml:space="preserve"> </w:t>
      </w:r>
      <w:r w:rsidRPr="005C051D">
        <w:rPr>
          <w:rStyle w:val="StyleUnderline"/>
          <w:rFonts w:asciiTheme="majorHAnsi" w:hAnsiTheme="majorHAnsi" w:cstheme="majorHAnsi"/>
          <w:sz w:val="24"/>
          <w:highlight w:val="green"/>
        </w:rPr>
        <w:t>arms</w:t>
      </w:r>
      <w:r w:rsidRPr="005C051D">
        <w:rPr>
          <w:rStyle w:val="StyleUnderline"/>
          <w:rFonts w:asciiTheme="majorHAnsi" w:hAnsiTheme="majorHAnsi" w:cstheme="majorHAnsi"/>
          <w:sz w:val="24"/>
        </w:rPr>
        <w:t xml:space="preserve"> or prospects of socioeconomic calamities. </w:t>
      </w:r>
      <w:r w:rsidRPr="005C051D">
        <w:rPr>
          <w:rStyle w:val="Emphasis"/>
          <w:rFonts w:asciiTheme="majorHAnsi" w:hAnsiTheme="majorHAnsi" w:cstheme="majorHAnsi"/>
          <w:sz w:val="24"/>
        </w:rPr>
        <w:t xml:space="preserve">Such a </w:t>
      </w:r>
      <w:r w:rsidRPr="005C051D">
        <w:rPr>
          <w:rStyle w:val="Emphasis"/>
          <w:rFonts w:asciiTheme="majorHAnsi" w:hAnsiTheme="majorHAnsi" w:cstheme="majorHAnsi"/>
          <w:sz w:val="24"/>
          <w:highlight w:val="green"/>
        </w:rPr>
        <w:t>dangerous</w:t>
      </w:r>
      <w:r w:rsidRPr="005C051D">
        <w:rPr>
          <w:rStyle w:val="Emphasis"/>
          <w:rFonts w:asciiTheme="majorHAnsi" w:hAnsiTheme="majorHAnsi" w:cstheme="majorHAnsi"/>
          <w:sz w:val="24"/>
        </w:rPr>
        <w:t xml:space="preserve"> </w:t>
      </w:r>
      <w:r w:rsidRPr="005C051D">
        <w:rPr>
          <w:rStyle w:val="Emphasis"/>
          <w:rFonts w:asciiTheme="majorHAnsi" w:hAnsiTheme="majorHAnsi" w:cstheme="majorHAnsi"/>
          <w:sz w:val="24"/>
          <w:highlight w:val="green"/>
        </w:rPr>
        <w:t>shift</w:t>
      </w:r>
      <w:r w:rsidRPr="005C051D">
        <w:rPr>
          <w:rStyle w:val="Emphasis"/>
          <w:rFonts w:asciiTheme="majorHAnsi" w:hAnsiTheme="majorHAnsi" w:cstheme="majorHAnsi"/>
          <w:sz w:val="24"/>
        </w:rPr>
        <w:t xml:space="preserve"> </w:t>
      </w:r>
      <w:r w:rsidRPr="005C051D">
        <w:rPr>
          <w:rStyle w:val="Emphasis"/>
          <w:rFonts w:asciiTheme="majorHAnsi" w:hAnsiTheme="majorHAnsi" w:cstheme="majorHAnsi"/>
          <w:sz w:val="24"/>
          <w:highlight w:val="green"/>
        </w:rPr>
        <w:t>could</w:t>
      </w:r>
      <w:r w:rsidRPr="005C051D">
        <w:rPr>
          <w:rStyle w:val="Emphasis"/>
          <w:rFonts w:asciiTheme="majorHAnsi" w:hAnsiTheme="majorHAnsi" w:cstheme="majorHAnsi"/>
          <w:sz w:val="24"/>
        </w:rPr>
        <w:t xml:space="preserve"> </w:t>
      </w:r>
      <w:r w:rsidRPr="005C051D">
        <w:rPr>
          <w:rStyle w:val="Emphasis"/>
          <w:rFonts w:asciiTheme="majorHAnsi" w:hAnsiTheme="majorHAnsi" w:cstheme="majorHAnsi"/>
          <w:sz w:val="24"/>
          <w:highlight w:val="green"/>
        </w:rPr>
        <w:t>happen</w:t>
      </w:r>
      <w:r w:rsidRPr="005C051D">
        <w:rPr>
          <w:rStyle w:val="Emphasis"/>
          <w:rFonts w:asciiTheme="majorHAnsi" w:hAnsiTheme="majorHAnsi" w:cstheme="majorHAnsi"/>
          <w:sz w:val="24"/>
        </w:rPr>
        <w:t xml:space="preserve"> </w:t>
      </w:r>
      <w:r w:rsidRPr="005C051D">
        <w:rPr>
          <w:rStyle w:val="Emphasis"/>
          <w:rFonts w:asciiTheme="majorHAnsi" w:hAnsiTheme="majorHAnsi" w:cstheme="majorHAnsi"/>
          <w:sz w:val="24"/>
          <w:highlight w:val="green"/>
        </w:rPr>
        <w:t>abruptly</w:t>
      </w:r>
      <w:r w:rsidRPr="005C051D">
        <w:rPr>
          <w:rFonts w:asciiTheme="majorHAnsi" w:hAnsiTheme="majorHAnsi" w:cstheme="majorHAnsi"/>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5C051D">
        <w:rPr>
          <w:rStyle w:val="StyleUnderline"/>
          <w:rFonts w:asciiTheme="majorHAnsi" w:hAnsiTheme="majorHAnsi" w:cstheme="majorHAnsi"/>
          <w:sz w:val="24"/>
        </w:rPr>
        <w:t xml:space="preserve">The </w:t>
      </w:r>
      <w:r w:rsidRPr="005C051D">
        <w:rPr>
          <w:rStyle w:val="Emphasis"/>
          <w:rFonts w:asciiTheme="majorHAnsi" w:hAnsiTheme="majorHAnsi" w:cstheme="majorHAnsi"/>
          <w:sz w:val="24"/>
          <w:highlight w:val="green"/>
        </w:rPr>
        <w:t>greatest</w:t>
      </w:r>
      <w:r w:rsidRPr="005C051D">
        <w:rPr>
          <w:rStyle w:val="Emphasis"/>
          <w:rFonts w:asciiTheme="majorHAnsi" w:hAnsiTheme="majorHAnsi" w:cstheme="majorHAnsi"/>
          <w:sz w:val="24"/>
        </w:rPr>
        <w:t xml:space="preserve"> </w:t>
      </w:r>
      <w:r w:rsidRPr="005C051D">
        <w:rPr>
          <w:rStyle w:val="Emphasis"/>
          <w:rFonts w:asciiTheme="majorHAnsi" w:hAnsiTheme="majorHAnsi" w:cstheme="majorHAnsi"/>
          <w:sz w:val="24"/>
          <w:highlight w:val="green"/>
        </w:rPr>
        <w:t xml:space="preserve">risk is </w:t>
      </w:r>
      <w:r w:rsidRPr="005C051D">
        <w:rPr>
          <w:rStyle w:val="Emphasis"/>
          <w:rFonts w:asciiTheme="majorHAnsi" w:hAnsiTheme="majorHAnsi" w:cstheme="majorHAnsi"/>
          <w:sz w:val="24"/>
        </w:rPr>
        <w:t xml:space="preserve">not that a territorial dispute leads to war under present circumstances but that </w:t>
      </w:r>
      <w:r w:rsidRPr="005C051D">
        <w:rPr>
          <w:rStyle w:val="Emphasis"/>
          <w:rFonts w:asciiTheme="majorHAnsi" w:hAnsiTheme="majorHAnsi" w:cstheme="majorHAnsi"/>
          <w:sz w:val="24"/>
          <w:highlight w:val="green"/>
        </w:rPr>
        <w:t>changes</w:t>
      </w:r>
      <w:r w:rsidRPr="005C051D">
        <w:rPr>
          <w:rStyle w:val="Emphasis"/>
          <w:rFonts w:asciiTheme="majorHAnsi" w:hAnsiTheme="majorHAnsi" w:cstheme="majorHAnsi"/>
          <w:sz w:val="24"/>
        </w:rPr>
        <w:t xml:space="preserve"> </w:t>
      </w:r>
      <w:r w:rsidRPr="005C051D">
        <w:rPr>
          <w:rStyle w:val="Emphasis"/>
          <w:rFonts w:asciiTheme="majorHAnsi" w:hAnsiTheme="majorHAnsi" w:cstheme="majorHAnsi"/>
          <w:sz w:val="24"/>
          <w:highlight w:val="green"/>
        </w:rPr>
        <w:t>in</w:t>
      </w:r>
      <w:r w:rsidRPr="005C051D">
        <w:rPr>
          <w:rStyle w:val="Emphasis"/>
          <w:rFonts w:asciiTheme="majorHAnsi" w:hAnsiTheme="majorHAnsi" w:cstheme="majorHAnsi"/>
          <w:sz w:val="24"/>
        </w:rPr>
        <w:t xml:space="preserve"> the world </w:t>
      </w:r>
      <w:r w:rsidRPr="005C051D">
        <w:rPr>
          <w:rStyle w:val="Emphasis"/>
          <w:rFonts w:asciiTheme="majorHAnsi" w:hAnsiTheme="majorHAnsi" w:cstheme="majorHAnsi"/>
          <w:sz w:val="24"/>
          <w:highlight w:val="green"/>
        </w:rPr>
        <w:t>econ</w:t>
      </w:r>
      <w:r w:rsidRPr="005C051D">
        <w:rPr>
          <w:rStyle w:val="Emphasis"/>
          <w:rFonts w:asciiTheme="majorHAnsi" w:hAnsiTheme="majorHAnsi" w:cstheme="majorHAnsi"/>
          <w:sz w:val="24"/>
        </w:rPr>
        <w:t xml:space="preserve">omy </w:t>
      </w:r>
      <w:r w:rsidRPr="005C051D">
        <w:rPr>
          <w:rStyle w:val="StyleUnderline"/>
          <w:rFonts w:asciiTheme="majorHAnsi" w:hAnsiTheme="majorHAnsi" w:cstheme="majorHAnsi"/>
          <w:sz w:val="24"/>
        </w:rPr>
        <w:t>alter those circumstances in ways that render inter-state peace more precarious</w:t>
      </w:r>
      <w:r w:rsidRPr="005C051D">
        <w:rPr>
          <w:rFonts w:asciiTheme="majorHAnsi" w:hAnsiTheme="majorHAnsi" w:cstheme="majorHAnsi"/>
          <w:sz w:val="16"/>
        </w:rPr>
        <w:t xml:space="preserve">. If China and the US fail to rebalance their financial and trading relations (Roach, 2014) then </w:t>
      </w:r>
      <w:r w:rsidRPr="005C051D">
        <w:rPr>
          <w:rStyle w:val="StyleUnderline"/>
          <w:rFonts w:asciiTheme="majorHAnsi" w:hAnsiTheme="majorHAnsi" w:cstheme="majorHAnsi"/>
          <w:sz w:val="24"/>
        </w:rPr>
        <w:t>a trade war could</w:t>
      </w:r>
      <w:r w:rsidRPr="005C051D">
        <w:rPr>
          <w:rFonts w:asciiTheme="majorHAnsi" w:hAnsiTheme="majorHAnsi" w:cstheme="majorHAnsi"/>
          <w:sz w:val="16"/>
        </w:rPr>
        <w:t xml:space="preserve"> result, </w:t>
      </w:r>
      <w:r w:rsidRPr="005C051D">
        <w:rPr>
          <w:rStyle w:val="StyleUnderline"/>
          <w:rFonts w:asciiTheme="majorHAnsi" w:hAnsiTheme="majorHAnsi" w:cstheme="majorHAnsi"/>
          <w:sz w:val="24"/>
        </w:rPr>
        <w:t>interrupt</w:t>
      </w:r>
      <w:r w:rsidRPr="005C051D">
        <w:rPr>
          <w:rFonts w:asciiTheme="majorHAnsi" w:hAnsiTheme="majorHAnsi" w:cstheme="majorHAnsi"/>
          <w:sz w:val="16"/>
        </w:rPr>
        <w:t xml:space="preserve">ing </w:t>
      </w:r>
      <w:r w:rsidRPr="005C051D">
        <w:rPr>
          <w:rStyle w:val="StyleUnderline"/>
          <w:rFonts w:asciiTheme="majorHAnsi" w:hAnsiTheme="majorHAnsi" w:cstheme="majorHAnsi"/>
          <w:sz w:val="24"/>
        </w:rPr>
        <w:t>transnational production networks, provoking social distress, and exacerbating nationalist emotions.</w:t>
      </w:r>
      <w:r w:rsidRPr="005C051D">
        <w:rPr>
          <w:rFonts w:asciiTheme="majorHAnsi" w:hAnsiTheme="majorHAnsi" w:cstheme="majorHAnsi"/>
          <w:sz w:val="16"/>
        </w:rPr>
        <w:t xml:space="preserve"> </w:t>
      </w:r>
      <w:r w:rsidRPr="005C051D">
        <w:rPr>
          <w:rStyle w:val="StyleUnderline"/>
          <w:rFonts w:asciiTheme="majorHAnsi" w:hAnsiTheme="majorHAnsi" w:cstheme="majorHAnsi"/>
          <w:sz w:val="24"/>
        </w:rPr>
        <w:t xml:space="preserve">This could have </w:t>
      </w:r>
      <w:r w:rsidRPr="005C051D">
        <w:rPr>
          <w:rStyle w:val="StyleUnderline"/>
          <w:rFonts w:asciiTheme="majorHAnsi" w:hAnsiTheme="majorHAnsi" w:cstheme="majorHAnsi"/>
          <w:sz w:val="24"/>
          <w:highlight w:val="green"/>
        </w:rPr>
        <w:t xml:space="preserve">unforeseen consequences in the field of security, </w:t>
      </w:r>
      <w:r w:rsidRPr="005C051D">
        <w:rPr>
          <w:rStyle w:val="StyleUnderline"/>
          <w:rFonts w:asciiTheme="majorHAnsi" w:hAnsiTheme="majorHAnsi" w:cstheme="majorHAnsi"/>
          <w:bCs/>
          <w:sz w:val="24"/>
          <w:highlight w:val="green"/>
        </w:rPr>
        <w:t>with nuclear deterrence</w:t>
      </w:r>
      <w:r w:rsidRPr="005C051D">
        <w:rPr>
          <w:rStyle w:val="StyleUnderline"/>
          <w:rFonts w:asciiTheme="majorHAnsi" w:hAnsiTheme="majorHAnsi" w:cstheme="majorHAnsi"/>
          <w:sz w:val="24"/>
          <w:highlight w:val="green"/>
        </w:rPr>
        <w:t xml:space="preserve"> remaining</w:t>
      </w:r>
      <w:r w:rsidRPr="005C051D">
        <w:rPr>
          <w:rFonts w:asciiTheme="majorHAnsi" w:hAnsiTheme="majorHAnsi" w:cstheme="majorHAnsi"/>
          <w:sz w:val="16"/>
        </w:rPr>
        <w:t xml:space="preserve"> the only factor to protect the world from Armageddon, and </w:t>
      </w:r>
      <w:r w:rsidRPr="005C051D">
        <w:rPr>
          <w:rStyle w:val="StyleUnderline"/>
          <w:rFonts w:asciiTheme="majorHAnsi" w:hAnsiTheme="majorHAnsi" w:cstheme="majorHAnsi"/>
          <w:sz w:val="24"/>
        </w:rPr>
        <w:t>unreliably</w:t>
      </w:r>
      <w:r w:rsidRPr="005C051D">
        <w:rPr>
          <w:rFonts w:asciiTheme="majorHAnsi" w:hAnsiTheme="majorHAnsi" w:cstheme="majorHAnsi"/>
          <w:sz w:val="16"/>
        </w:rPr>
        <w:t xml:space="preserve"> so. Deterrence could lose its credibility: one of the two </w:t>
      </w:r>
      <w:r w:rsidRPr="005C051D">
        <w:rPr>
          <w:rStyle w:val="StyleUnderline"/>
          <w:rFonts w:asciiTheme="majorHAnsi" w:hAnsiTheme="majorHAnsi" w:cstheme="majorHAnsi"/>
          <w:sz w:val="24"/>
          <w:highlight w:val="green"/>
        </w:rPr>
        <w:t>great powers might gamble</w:t>
      </w:r>
      <w:r w:rsidRPr="005C051D">
        <w:rPr>
          <w:rStyle w:val="StyleUnderline"/>
          <w:rFonts w:asciiTheme="majorHAnsi" w:hAnsiTheme="majorHAnsi" w:cstheme="majorHAnsi"/>
          <w:sz w:val="24"/>
        </w:rPr>
        <w:t xml:space="preserve"> that the other</w:t>
      </w:r>
      <w:r w:rsidRPr="005C051D">
        <w:rPr>
          <w:rFonts w:asciiTheme="majorHAnsi" w:hAnsiTheme="majorHAnsi" w:cstheme="majorHAnsi"/>
          <w:sz w:val="16"/>
        </w:rPr>
        <w:t xml:space="preserve"> </w:t>
      </w:r>
      <w:r w:rsidRPr="005C051D">
        <w:rPr>
          <w:rStyle w:val="StyleUnderline"/>
          <w:rFonts w:asciiTheme="majorHAnsi" w:hAnsiTheme="majorHAnsi" w:cstheme="majorHAnsi"/>
          <w:sz w:val="24"/>
        </w:rPr>
        <w:t>yield in a cyber-war or conventional limited war,</w:t>
      </w:r>
      <w:r w:rsidRPr="005C051D">
        <w:rPr>
          <w:rFonts w:asciiTheme="majorHAnsi" w:hAnsiTheme="majorHAnsi" w:cstheme="majorHAnsi"/>
          <w:sz w:val="16"/>
        </w:rPr>
        <w:t xml:space="preserve"> </w:t>
      </w:r>
      <w:r w:rsidRPr="005C051D">
        <w:rPr>
          <w:rStyle w:val="StyleUnderline"/>
          <w:rFonts w:asciiTheme="majorHAnsi" w:hAnsiTheme="majorHAnsi" w:cstheme="majorHAnsi"/>
          <w:sz w:val="24"/>
        </w:rPr>
        <w:t xml:space="preserve">or </w:t>
      </w:r>
      <w:r w:rsidRPr="005C051D">
        <w:rPr>
          <w:rStyle w:val="StyleUnderline"/>
          <w:rFonts w:asciiTheme="majorHAnsi" w:hAnsiTheme="majorHAnsi" w:cstheme="majorHAnsi"/>
          <w:sz w:val="24"/>
          <w:highlight w:val="green"/>
        </w:rPr>
        <w:t>third party countries might engage</w:t>
      </w:r>
      <w:r w:rsidRPr="005C051D">
        <w:rPr>
          <w:rFonts w:asciiTheme="majorHAnsi" w:hAnsiTheme="majorHAnsi" w:cstheme="majorHAnsi"/>
          <w:sz w:val="16"/>
        </w:rPr>
        <w:t xml:space="preserve"> in conflict with each other, </w:t>
      </w:r>
      <w:r w:rsidRPr="005C051D">
        <w:rPr>
          <w:rStyle w:val="StyleUnderline"/>
          <w:rFonts w:asciiTheme="majorHAnsi" w:hAnsiTheme="majorHAnsi" w:cstheme="majorHAnsi"/>
          <w:sz w:val="24"/>
        </w:rPr>
        <w:t xml:space="preserve">with a view to </w:t>
      </w:r>
      <w:r w:rsidRPr="005C051D">
        <w:rPr>
          <w:rStyle w:val="StyleUnderline"/>
          <w:rFonts w:asciiTheme="majorHAnsi" w:hAnsiTheme="majorHAnsi" w:cstheme="majorHAnsi"/>
          <w:bCs/>
          <w:sz w:val="24"/>
          <w:highlight w:val="green"/>
          <w:bdr w:val="single" w:sz="4" w:space="0" w:color="auto"/>
        </w:rPr>
        <w:t>obliging</w:t>
      </w:r>
      <w:r w:rsidRPr="005C051D">
        <w:rPr>
          <w:rStyle w:val="StyleUnderline"/>
          <w:rFonts w:asciiTheme="majorHAnsi" w:hAnsiTheme="majorHAnsi" w:cstheme="majorHAnsi"/>
          <w:bCs/>
          <w:sz w:val="24"/>
          <w:bdr w:val="single" w:sz="4" w:space="0" w:color="auto"/>
        </w:rPr>
        <w:t xml:space="preserve"> </w:t>
      </w:r>
      <w:r w:rsidRPr="005C051D">
        <w:rPr>
          <w:rStyle w:val="StyleUnderline"/>
          <w:rFonts w:asciiTheme="majorHAnsi" w:hAnsiTheme="majorHAnsi" w:cstheme="majorHAnsi"/>
          <w:bCs/>
          <w:sz w:val="24"/>
          <w:highlight w:val="green"/>
          <w:bdr w:val="single" w:sz="4" w:space="0" w:color="auto"/>
        </w:rPr>
        <w:t>Washington</w:t>
      </w:r>
      <w:r w:rsidRPr="005C051D">
        <w:rPr>
          <w:rStyle w:val="StyleUnderline"/>
          <w:rFonts w:asciiTheme="majorHAnsi" w:hAnsiTheme="majorHAnsi" w:cstheme="majorHAnsi"/>
          <w:bCs/>
          <w:sz w:val="24"/>
          <w:bdr w:val="single" w:sz="4" w:space="0" w:color="auto"/>
        </w:rPr>
        <w:t xml:space="preserve"> or Beijing </w:t>
      </w:r>
      <w:r w:rsidRPr="005C051D">
        <w:rPr>
          <w:rStyle w:val="StyleUnderline"/>
          <w:rFonts w:asciiTheme="majorHAnsi" w:hAnsiTheme="majorHAnsi" w:cstheme="majorHAnsi"/>
          <w:bCs/>
          <w:sz w:val="24"/>
          <w:highlight w:val="green"/>
          <w:bdr w:val="single" w:sz="4" w:space="0" w:color="auto"/>
        </w:rPr>
        <w:t>to</w:t>
      </w:r>
      <w:r w:rsidRPr="005C051D">
        <w:rPr>
          <w:rStyle w:val="StyleUnderline"/>
          <w:rFonts w:asciiTheme="majorHAnsi" w:hAnsiTheme="majorHAnsi" w:cstheme="majorHAnsi"/>
          <w:bCs/>
          <w:sz w:val="24"/>
          <w:bdr w:val="single" w:sz="4" w:space="0" w:color="auto"/>
        </w:rPr>
        <w:t xml:space="preserve"> </w:t>
      </w:r>
      <w:r w:rsidRPr="005C051D">
        <w:rPr>
          <w:rStyle w:val="StyleUnderline"/>
          <w:rFonts w:asciiTheme="majorHAnsi" w:hAnsiTheme="majorHAnsi" w:cstheme="majorHAnsi"/>
          <w:bCs/>
          <w:sz w:val="24"/>
          <w:highlight w:val="green"/>
          <w:bdr w:val="single" w:sz="4" w:space="0" w:color="auto"/>
        </w:rPr>
        <w:t>intervene</w:t>
      </w:r>
      <w:r w:rsidRPr="005C051D">
        <w:rPr>
          <w:rFonts w:asciiTheme="majorHAnsi" w:hAnsiTheme="majorHAnsi" w:cstheme="majorHAnsi"/>
          <w:sz w:val="16"/>
        </w:rPr>
        <w:t xml:space="preserve">. </w:t>
      </w:r>
    </w:p>
    <w:p w14:paraId="63B25F3B" w14:textId="04E3B6C8" w:rsidR="003F5A90" w:rsidRPr="005C051D" w:rsidRDefault="003F5A90" w:rsidP="003F5A90">
      <w:pPr>
        <w:rPr>
          <w:rFonts w:asciiTheme="majorHAnsi" w:hAnsiTheme="majorHAnsi" w:cstheme="majorHAnsi"/>
        </w:rPr>
      </w:pPr>
    </w:p>
    <w:p w14:paraId="46E77EB0" w14:textId="38F0482D" w:rsidR="00AB428C" w:rsidRPr="005C051D" w:rsidRDefault="00AB428C" w:rsidP="00AB428C">
      <w:pPr>
        <w:pStyle w:val="Heading2"/>
        <w:rPr>
          <w:rFonts w:asciiTheme="majorHAnsi" w:hAnsiTheme="majorHAnsi" w:cstheme="majorHAnsi"/>
        </w:rPr>
      </w:pPr>
      <w:r w:rsidRPr="005C051D">
        <w:rPr>
          <w:rFonts w:asciiTheme="majorHAnsi" w:hAnsiTheme="majorHAnsi" w:cstheme="majorHAnsi"/>
        </w:rPr>
        <w:t xml:space="preserve">Contention </w:t>
      </w:r>
      <w:r w:rsidR="003F5A90" w:rsidRPr="005C051D">
        <w:rPr>
          <w:rFonts w:asciiTheme="majorHAnsi" w:hAnsiTheme="majorHAnsi" w:cstheme="majorHAnsi"/>
        </w:rPr>
        <w:t>2</w:t>
      </w:r>
      <w:r w:rsidR="004553A2">
        <w:rPr>
          <w:rFonts w:asciiTheme="majorHAnsi" w:hAnsiTheme="majorHAnsi" w:cstheme="majorHAnsi"/>
        </w:rPr>
        <w:t>: I</w:t>
      </w:r>
      <w:r w:rsidR="003F5A90" w:rsidRPr="005C051D">
        <w:rPr>
          <w:rFonts w:asciiTheme="majorHAnsi" w:hAnsiTheme="majorHAnsi" w:cstheme="majorHAnsi"/>
        </w:rPr>
        <w:t>nnovation</w:t>
      </w:r>
    </w:p>
    <w:p w14:paraId="7D7CDC67" w14:textId="77777777" w:rsidR="003F5A90" w:rsidRPr="005C051D" w:rsidRDefault="003F5A90" w:rsidP="003F5A90">
      <w:pPr>
        <w:pStyle w:val="Heading4"/>
        <w:rPr>
          <w:rFonts w:asciiTheme="majorHAnsi" w:hAnsiTheme="majorHAnsi" w:cstheme="majorHAnsi"/>
        </w:rPr>
      </w:pPr>
      <w:r w:rsidRPr="005C051D">
        <w:rPr>
          <w:rFonts w:asciiTheme="majorHAnsi" w:hAnsiTheme="majorHAnsi" w:cstheme="majorHAnsi"/>
        </w:rPr>
        <w:t xml:space="preserve">Violent strike efforts are </w:t>
      </w:r>
      <w:r w:rsidRPr="005C051D">
        <w:rPr>
          <w:rFonts w:asciiTheme="majorHAnsi" w:hAnsiTheme="majorHAnsi" w:cstheme="majorHAnsi"/>
          <w:u w:val="single"/>
        </w:rPr>
        <w:t>increasing</w:t>
      </w:r>
      <w:r w:rsidRPr="005C051D">
        <w:rPr>
          <w:rFonts w:asciiTheme="majorHAnsi" w:hAnsiTheme="majorHAnsi" w:cstheme="majorHAnsi"/>
        </w:rPr>
        <w:t xml:space="preserve"> – they </w:t>
      </w:r>
      <w:r w:rsidRPr="005C051D">
        <w:rPr>
          <w:rFonts w:asciiTheme="majorHAnsi" w:hAnsiTheme="majorHAnsi" w:cstheme="majorHAnsi"/>
          <w:u w:val="single"/>
        </w:rPr>
        <w:t>slow</w:t>
      </w:r>
      <w:r w:rsidRPr="005C051D">
        <w:rPr>
          <w:rFonts w:asciiTheme="majorHAnsi" w:hAnsiTheme="majorHAnsi" w:cstheme="majorHAnsi"/>
        </w:rPr>
        <w:t xml:space="preserve"> innovation, </w:t>
      </w:r>
      <w:r w:rsidRPr="005C051D">
        <w:rPr>
          <w:rFonts w:asciiTheme="majorHAnsi" w:hAnsiTheme="majorHAnsi" w:cstheme="majorHAnsi"/>
          <w:u w:val="single"/>
        </w:rPr>
        <w:t>specifically</w:t>
      </w:r>
      <w:r w:rsidRPr="005C051D">
        <w:rPr>
          <w:rFonts w:asciiTheme="majorHAnsi" w:hAnsiTheme="majorHAnsi" w:cstheme="majorHAnsi"/>
        </w:rPr>
        <w:t xml:space="preserve"> in the tech sector.</w:t>
      </w:r>
    </w:p>
    <w:p w14:paraId="3A204465" w14:textId="77777777" w:rsidR="003F5A90" w:rsidRPr="005C051D" w:rsidRDefault="003F5A90" w:rsidP="003F5A90">
      <w:pPr>
        <w:rPr>
          <w:rFonts w:asciiTheme="majorHAnsi" w:hAnsiTheme="majorHAnsi" w:cstheme="majorHAnsi"/>
        </w:rPr>
      </w:pPr>
      <w:proofErr w:type="spellStart"/>
      <w:r w:rsidRPr="005C051D">
        <w:rPr>
          <w:rStyle w:val="Style13ptBold"/>
          <w:rFonts w:asciiTheme="majorHAnsi" w:hAnsiTheme="majorHAnsi" w:cstheme="majorHAnsi"/>
        </w:rPr>
        <w:t>Hanasoge</w:t>
      </w:r>
      <w:proofErr w:type="spellEnd"/>
      <w:r w:rsidRPr="005C051D">
        <w:rPr>
          <w:rStyle w:val="Style13ptBold"/>
          <w:rFonts w:asciiTheme="majorHAnsi" w:hAnsiTheme="majorHAnsi" w:cstheme="majorHAnsi"/>
        </w:rPr>
        <w:t xml:space="preserve"> 16</w:t>
      </w:r>
      <w:r w:rsidRPr="005C051D">
        <w:rPr>
          <w:rFonts w:asciiTheme="majorHAnsi" w:hAnsiTheme="majorHAnsi" w:cstheme="majorHAnsi"/>
        </w:rPr>
        <w:t xml:space="preserve"> [</w:t>
      </w:r>
      <w:proofErr w:type="spellStart"/>
      <w:r w:rsidRPr="005C051D">
        <w:rPr>
          <w:rFonts w:asciiTheme="majorHAnsi" w:hAnsiTheme="majorHAnsi" w:cstheme="majorHAnsi"/>
        </w:rPr>
        <w:t>Chaithra</w:t>
      </w:r>
      <w:proofErr w:type="spellEnd"/>
      <w:r w:rsidRPr="005C051D">
        <w:rPr>
          <w:rFonts w:asciiTheme="majorHAnsi" w:hAnsiTheme="majorHAnsi" w:cstheme="majorHAnsi"/>
        </w:rPr>
        <w:t xml:space="preserve">; Senior Research Analyst, Market Researcher, Consumer Insights, Strategy Consulting; “The Union Strikes: The Good, the Bad and the Ugly,” Supply Wisdom; April/June 2016 (Doesn’t specifically say but this is the most recent event is cites); </w:t>
      </w:r>
      <w:hyperlink r:id="rId14" w:history="1">
        <w:r w:rsidRPr="005C051D">
          <w:rPr>
            <w:rStyle w:val="Hyperlink"/>
            <w:rFonts w:asciiTheme="majorHAnsi" w:hAnsiTheme="majorHAnsi" w:cstheme="majorHAnsi"/>
          </w:rPr>
          <w:t>https://www.supplywisdom.com/resources/the-union-strikes-the-good-the-bad-and-the-ugly/</w:t>
        </w:r>
      </w:hyperlink>
      <w:r w:rsidRPr="005C051D">
        <w:rPr>
          <w:rFonts w:asciiTheme="majorHAnsi" w:hAnsiTheme="majorHAnsi" w:cstheme="majorHAnsi"/>
        </w:rPr>
        <w:t>] Justin</w:t>
      </w:r>
    </w:p>
    <w:p w14:paraId="02EC9C9B" w14:textId="77777777" w:rsidR="003F5A90" w:rsidRPr="005C051D" w:rsidRDefault="003F5A90" w:rsidP="003F5A90">
      <w:pPr>
        <w:rPr>
          <w:rFonts w:asciiTheme="majorHAnsi" w:hAnsiTheme="majorHAnsi" w:cstheme="majorHAnsi"/>
          <w:sz w:val="16"/>
        </w:rPr>
      </w:pPr>
      <w:r w:rsidRPr="005C051D">
        <w:rPr>
          <w:rFonts w:asciiTheme="majorHAnsi" w:hAnsiTheme="majorHAnsi" w:cstheme="majorHAnsi"/>
          <w:sz w:val="16"/>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4A40857A" w14:textId="77777777" w:rsidR="003F5A90" w:rsidRPr="005C051D" w:rsidRDefault="003F5A90" w:rsidP="003F5A90">
      <w:pPr>
        <w:rPr>
          <w:rFonts w:asciiTheme="majorHAnsi" w:hAnsiTheme="majorHAnsi" w:cstheme="majorHAnsi"/>
          <w:u w:val="single"/>
        </w:rPr>
      </w:pPr>
      <w:r w:rsidRPr="005C051D">
        <w:rPr>
          <w:rFonts w:asciiTheme="majorHAnsi" w:hAnsiTheme="majorHAnsi" w:cstheme="majorHAnsi"/>
          <w:sz w:val="16"/>
        </w:rPr>
        <w:t>The repercussion: </w:t>
      </w:r>
      <w:r w:rsidRPr="005C051D">
        <w:rPr>
          <w:rFonts w:asciiTheme="majorHAnsi" w:hAnsiTheme="majorHAnsi" w:cstheme="majorHAnsi"/>
          <w:u w:val="single"/>
        </w:rPr>
        <w:t xml:space="preserve">The </w:t>
      </w:r>
      <w:r w:rsidRPr="005C051D">
        <w:rPr>
          <w:rFonts w:asciiTheme="majorHAnsi" w:hAnsiTheme="majorHAnsi" w:cstheme="majorHAnsi"/>
          <w:highlight w:val="green"/>
          <w:u w:val="single"/>
        </w:rPr>
        <w:t xml:space="preserve">strike witnessed </w:t>
      </w:r>
      <w:r w:rsidRPr="005C051D">
        <w:rPr>
          <w:rStyle w:val="Emphasis"/>
          <w:rFonts w:asciiTheme="majorHAnsi" w:hAnsiTheme="majorHAnsi" w:cstheme="majorHAnsi"/>
        </w:rPr>
        <w:t>several instances</w:t>
      </w:r>
      <w:r w:rsidRPr="005C051D">
        <w:rPr>
          <w:rFonts w:asciiTheme="majorHAnsi" w:hAnsiTheme="majorHAnsi" w:cstheme="majorHAnsi"/>
          <w:u w:val="single"/>
        </w:rPr>
        <w:t xml:space="preserve"> of </w:t>
      </w:r>
      <w:r w:rsidRPr="005C051D">
        <w:rPr>
          <w:rStyle w:val="Emphasis"/>
          <w:rFonts w:asciiTheme="majorHAnsi" w:hAnsiTheme="majorHAnsi" w:cstheme="majorHAnsi"/>
        </w:rPr>
        <w:t xml:space="preserve">social </w:t>
      </w:r>
      <w:r w:rsidRPr="005C051D">
        <w:rPr>
          <w:rStyle w:val="Emphasis"/>
          <w:rFonts w:asciiTheme="majorHAnsi" w:hAnsiTheme="majorHAnsi" w:cstheme="majorHAnsi"/>
          <w:highlight w:val="green"/>
        </w:rPr>
        <w:t>disorder</w:t>
      </w:r>
      <w:r w:rsidRPr="005C051D">
        <w:rPr>
          <w:rFonts w:asciiTheme="majorHAnsi" w:hAnsiTheme="majorHAnsi" w:cstheme="majorHAnsi"/>
          <w:highlight w:val="green"/>
          <w:u w:val="single"/>
        </w:rPr>
        <w:t xml:space="preserve">, </w:t>
      </w:r>
      <w:r w:rsidRPr="005C051D">
        <w:rPr>
          <w:rStyle w:val="Emphasis"/>
          <w:rFonts w:asciiTheme="majorHAnsi" w:hAnsiTheme="majorHAnsi" w:cstheme="majorHAnsi"/>
          <w:highlight w:val="green"/>
        </w:rPr>
        <w:t>violence</w:t>
      </w:r>
      <w:r w:rsidRPr="005C051D">
        <w:rPr>
          <w:rFonts w:asciiTheme="majorHAnsi" w:hAnsiTheme="majorHAnsi" w:cstheme="majorHAnsi"/>
          <w:u w:val="single"/>
        </w:rPr>
        <w:t xml:space="preserve"> and </w:t>
      </w:r>
      <w:r w:rsidRPr="005C051D">
        <w:rPr>
          <w:rStyle w:val="Emphasis"/>
          <w:rFonts w:asciiTheme="majorHAnsi" w:hAnsiTheme="majorHAnsi" w:cstheme="majorHAnsi"/>
          <w:highlight w:val="green"/>
        </w:rPr>
        <w:t>clashes</w:t>
      </w:r>
      <w:r w:rsidRPr="005C051D">
        <w:rPr>
          <w:rFonts w:asciiTheme="majorHAnsi" w:hAnsiTheme="majorHAnsi" w:cstheme="majorHAnsi"/>
          <w:sz w:val="16"/>
        </w:rPr>
        <w:t xml:space="preserve">, ultimately calling for third party intervention (Secretary of Labor – Thomas Perez) to initiate negotiations between the parties. Also, </w:t>
      </w:r>
      <w:r w:rsidRPr="005C051D">
        <w:rPr>
          <w:rFonts w:asciiTheme="majorHAnsi" w:hAnsiTheme="majorHAnsi" w:cstheme="majorHAnsi"/>
          <w:u w:val="single"/>
        </w:rPr>
        <w:t xml:space="preserve">as a result of the strike, </w:t>
      </w:r>
      <w:r w:rsidRPr="005C051D">
        <w:rPr>
          <w:rFonts w:asciiTheme="majorHAnsi" w:hAnsiTheme="majorHAnsi" w:cstheme="majorHAnsi"/>
          <w:highlight w:val="green"/>
          <w:u w:val="single"/>
        </w:rPr>
        <w:t xml:space="preserve">Verizon reported </w:t>
      </w:r>
      <w:r w:rsidRPr="005C051D">
        <w:rPr>
          <w:rStyle w:val="Emphasis"/>
          <w:rFonts w:asciiTheme="majorHAnsi" w:hAnsiTheme="majorHAnsi" w:cstheme="majorHAnsi"/>
          <w:highlight w:val="green"/>
        </w:rPr>
        <w:t>lower</w:t>
      </w:r>
      <w:r w:rsidRPr="005C051D">
        <w:rPr>
          <w:rFonts w:asciiTheme="majorHAnsi" w:hAnsiTheme="majorHAnsi" w:cstheme="majorHAnsi"/>
          <w:u w:val="single"/>
        </w:rPr>
        <w:t xml:space="preserve"> than </w:t>
      </w:r>
      <w:r w:rsidRPr="005C051D">
        <w:rPr>
          <w:rStyle w:val="Emphasis"/>
          <w:rFonts w:asciiTheme="majorHAnsi" w:hAnsiTheme="majorHAnsi" w:cstheme="majorHAnsi"/>
        </w:rPr>
        <w:t xml:space="preserve">expected </w:t>
      </w:r>
      <w:r w:rsidRPr="005C051D">
        <w:rPr>
          <w:rStyle w:val="Emphasis"/>
          <w:rFonts w:asciiTheme="majorHAnsi" w:hAnsiTheme="majorHAnsi" w:cstheme="majorHAnsi"/>
          <w:highlight w:val="green"/>
        </w:rPr>
        <w:t>revenues</w:t>
      </w:r>
      <w:r w:rsidRPr="005C051D">
        <w:rPr>
          <w:rFonts w:asciiTheme="majorHAnsi" w:hAnsiTheme="majorHAnsi" w:cstheme="majorHAnsi"/>
          <w:u w:val="single"/>
        </w:rPr>
        <w:t xml:space="preserve"> in the </w:t>
      </w:r>
      <w:r w:rsidRPr="005C051D">
        <w:rPr>
          <w:rStyle w:val="Emphasis"/>
          <w:rFonts w:asciiTheme="majorHAnsi" w:hAnsiTheme="majorHAnsi" w:cstheme="majorHAnsi"/>
        </w:rPr>
        <w:t>second quarter of 2016</w:t>
      </w:r>
      <w:r w:rsidRPr="005C051D">
        <w:rPr>
          <w:rFonts w:asciiTheme="majorHAnsi" w:hAnsiTheme="majorHAnsi" w:cstheme="majorHAnsi"/>
          <w:u w:val="single"/>
        </w:rPr>
        <w:t>.</w:t>
      </w:r>
    </w:p>
    <w:p w14:paraId="284D88BE" w14:textId="77777777" w:rsidR="003F5A90" w:rsidRPr="005C051D" w:rsidRDefault="003F5A90" w:rsidP="003F5A90">
      <w:pPr>
        <w:rPr>
          <w:rFonts w:asciiTheme="majorHAnsi" w:hAnsiTheme="majorHAnsi" w:cstheme="majorHAnsi"/>
          <w:sz w:val="16"/>
        </w:rPr>
      </w:pPr>
      <w:r w:rsidRPr="005C051D">
        <w:rPr>
          <w:rFonts w:asciiTheme="majorHAnsi" w:hAnsiTheme="majorHAnsi" w:cstheme="majorHAnsi"/>
          <w:sz w:val="16"/>
        </w:rPr>
        <w:t xml:space="preserve">Trade unions/ labor unions aren’t just this millennia’s product and has been in vogue since times immemorial. </w:t>
      </w:r>
      <w:r w:rsidRPr="005C051D">
        <w:rPr>
          <w:rStyle w:val="Emphasis"/>
          <w:rFonts w:asciiTheme="majorHAnsi" w:hAnsiTheme="majorHAnsi" w:cstheme="majorHAnsi"/>
          <w:highlight w:val="green"/>
        </w:rPr>
        <w:t>Unions</w:t>
      </w:r>
      <w:r w:rsidRPr="005C051D">
        <w:rPr>
          <w:rFonts w:asciiTheme="majorHAnsi" w:hAnsiTheme="majorHAnsi" w:cstheme="majorHAnsi"/>
          <w:u w:val="single"/>
        </w:rPr>
        <w:t xml:space="preserve">, to </w:t>
      </w:r>
      <w:r w:rsidRPr="005C051D">
        <w:rPr>
          <w:rStyle w:val="Emphasis"/>
          <w:rFonts w:asciiTheme="majorHAnsi" w:hAnsiTheme="majorHAnsi" w:cstheme="majorHAnsi"/>
        </w:rPr>
        <w:t>ensure fairness</w:t>
      </w:r>
      <w:r w:rsidRPr="005C051D">
        <w:rPr>
          <w:rFonts w:asciiTheme="majorHAnsi" w:hAnsiTheme="majorHAnsi" w:cstheme="majorHAnsi"/>
          <w:u w:val="single"/>
        </w:rPr>
        <w:t xml:space="preserve"> to the working class, have </w:t>
      </w:r>
      <w:r w:rsidRPr="005C051D">
        <w:rPr>
          <w:rStyle w:val="Emphasis"/>
          <w:rFonts w:asciiTheme="majorHAnsi" w:hAnsiTheme="majorHAnsi" w:cstheme="majorHAnsi"/>
          <w:highlight w:val="green"/>
        </w:rPr>
        <w:t>gone on strike</w:t>
      </w:r>
      <w:r w:rsidRPr="005C051D">
        <w:rPr>
          <w:rStyle w:val="Emphasis"/>
          <w:rFonts w:asciiTheme="majorHAnsi" w:hAnsiTheme="majorHAnsi" w:cstheme="majorHAnsi"/>
        </w:rPr>
        <w:t xml:space="preserve"> for better working conditions</w:t>
      </w:r>
      <w:r w:rsidRPr="005C051D">
        <w:rPr>
          <w:rFonts w:asciiTheme="majorHAnsi" w:hAnsiTheme="majorHAnsi" w:cstheme="majorHAnsi"/>
          <w:u w:val="single"/>
        </w:rPr>
        <w:t xml:space="preserve"> and employee benefits </w:t>
      </w:r>
      <w:r w:rsidRPr="005C051D">
        <w:rPr>
          <w:rFonts w:asciiTheme="majorHAnsi" w:hAnsiTheme="majorHAnsi" w:cstheme="majorHAnsi"/>
          <w:highlight w:val="green"/>
          <w:u w:val="single"/>
        </w:rPr>
        <w:t>since</w:t>
      </w:r>
      <w:r w:rsidRPr="005C051D">
        <w:rPr>
          <w:rFonts w:asciiTheme="majorHAnsi" w:hAnsiTheme="majorHAnsi" w:cstheme="majorHAnsi"/>
          <w:u w:val="single"/>
        </w:rPr>
        <w:t xml:space="preserve"> the </w:t>
      </w:r>
      <w:r w:rsidRPr="005C051D">
        <w:rPr>
          <w:rStyle w:val="Emphasis"/>
          <w:rFonts w:asciiTheme="majorHAnsi" w:hAnsiTheme="majorHAnsi" w:cstheme="majorHAnsi"/>
        </w:rPr>
        <w:t>industrial revolution</w:t>
      </w:r>
      <w:r w:rsidRPr="005C051D">
        <w:rPr>
          <w:rFonts w:asciiTheme="majorHAnsi" w:hAnsiTheme="majorHAnsi" w:cstheme="majorHAnsi"/>
          <w:u w:val="single"/>
        </w:rPr>
        <w:t xml:space="preserve"> and are as strong today as they were last century. With the </w:t>
      </w:r>
      <w:r w:rsidRPr="005C051D">
        <w:rPr>
          <w:rStyle w:val="Emphasis"/>
          <w:rFonts w:asciiTheme="majorHAnsi" w:hAnsiTheme="majorHAnsi" w:cstheme="majorHAnsi"/>
        </w:rPr>
        <w:t xml:space="preserve">advent of technology and </w:t>
      </w:r>
      <w:r w:rsidRPr="005C051D">
        <w:rPr>
          <w:rStyle w:val="Emphasis"/>
          <w:rFonts w:asciiTheme="majorHAnsi" w:hAnsiTheme="majorHAnsi" w:cstheme="majorHAnsi"/>
          <w:highlight w:val="green"/>
        </w:rPr>
        <w:t>advancement in a</w:t>
      </w:r>
      <w:r w:rsidRPr="005C051D">
        <w:rPr>
          <w:rStyle w:val="Emphasis"/>
          <w:rFonts w:asciiTheme="majorHAnsi" w:hAnsiTheme="majorHAnsi" w:cstheme="majorHAnsi"/>
        </w:rPr>
        <w:t xml:space="preserve">rtificial </w:t>
      </w:r>
      <w:r w:rsidRPr="005C051D">
        <w:rPr>
          <w:rStyle w:val="Emphasis"/>
          <w:rFonts w:asciiTheme="majorHAnsi" w:hAnsiTheme="majorHAnsi" w:cstheme="majorHAnsi"/>
          <w:highlight w:val="green"/>
        </w:rPr>
        <w:t>i</w:t>
      </w:r>
      <w:r w:rsidRPr="005C051D">
        <w:rPr>
          <w:rStyle w:val="Emphasis"/>
          <w:rFonts w:asciiTheme="majorHAnsi" w:hAnsiTheme="majorHAnsi" w:cstheme="majorHAnsi"/>
        </w:rPr>
        <w:t>ntelligence</w:t>
      </w:r>
      <w:r w:rsidRPr="005C051D">
        <w:rPr>
          <w:rFonts w:asciiTheme="majorHAnsi" w:hAnsiTheme="majorHAnsi" w:cstheme="majorHAnsi"/>
          <w:sz w:val="16"/>
        </w:rPr>
        <w:t>, machines are grabbing the jobs which were once the bastion of the humans. So, questions that arise here are, what relevance do unions have in today’s work scenario? And, are the strikes organized by them avoidable?</w:t>
      </w:r>
    </w:p>
    <w:p w14:paraId="4183AF53" w14:textId="77777777" w:rsidR="003F5A90" w:rsidRPr="005C051D" w:rsidRDefault="003F5A90" w:rsidP="003F5A90">
      <w:pPr>
        <w:rPr>
          <w:rFonts w:asciiTheme="majorHAnsi" w:hAnsiTheme="majorHAnsi" w:cstheme="majorHAnsi"/>
          <w:u w:val="single"/>
        </w:rPr>
      </w:pPr>
      <w:r w:rsidRPr="005C051D">
        <w:rPr>
          <w:rFonts w:asciiTheme="majorHAnsi" w:hAnsiTheme="majorHAnsi" w:cstheme="majorHAnsi"/>
          <w:sz w:val="16"/>
        </w:rPr>
        <w:t xml:space="preserve">As long as the concept of labor exists and employees feel that they are not receiving their fair share of dues, unions will exist and thrive. Union protests in most cases cause work stoppages, and in certain cases, disruption of law and order. Like in March 2016, public servants at </w:t>
      </w:r>
      <w:r w:rsidRPr="005C051D">
        <w:rPr>
          <w:rFonts w:asciiTheme="majorHAnsi" w:hAnsiTheme="majorHAnsi" w:cstheme="majorHAnsi"/>
          <w:u w:val="single"/>
        </w:rPr>
        <w:t xml:space="preserve">Federal Government </w:t>
      </w:r>
      <w:r w:rsidRPr="005C051D">
        <w:rPr>
          <w:rStyle w:val="Emphasis"/>
          <w:rFonts w:asciiTheme="majorHAnsi" w:hAnsiTheme="majorHAnsi" w:cstheme="majorHAnsi"/>
        </w:rPr>
        <w:t>departments across Australia</w:t>
      </w:r>
      <w:r w:rsidRPr="005C051D">
        <w:rPr>
          <w:rFonts w:asciiTheme="majorHAnsi" w:hAnsiTheme="majorHAnsi" w:cstheme="majorHAnsi"/>
          <w:u w:val="single"/>
        </w:rPr>
        <w:t xml:space="preserve"> went on a series of </w:t>
      </w:r>
      <w:r w:rsidRPr="005C051D">
        <w:rPr>
          <w:rStyle w:val="Emphasis"/>
          <w:rFonts w:asciiTheme="majorHAnsi" w:hAnsiTheme="majorHAnsi" w:cstheme="majorHAnsi"/>
          <w:highlight w:val="green"/>
        </w:rPr>
        <w:t>strikes</w:t>
      </w:r>
      <w:r w:rsidRPr="005C051D">
        <w:rPr>
          <w:rFonts w:asciiTheme="majorHAnsi" w:hAnsiTheme="majorHAnsi" w:cstheme="majorHAnsi"/>
          <w:u w:val="single"/>
        </w:rPr>
        <w:t xml:space="preserve"> over failed pay negotiations</w:t>
      </w:r>
      <w:r w:rsidRPr="005C051D">
        <w:rPr>
          <w:rFonts w:asciiTheme="majorHAnsi" w:hAnsiTheme="majorHAnsi" w:cstheme="majorHAnsi"/>
          <w:sz w:val="16"/>
        </w:rPr>
        <w:t xml:space="preserve">, </w:t>
      </w:r>
      <w:r w:rsidRPr="005C051D">
        <w:rPr>
          <w:rStyle w:val="Emphasis"/>
          <w:rFonts w:asciiTheme="majorHAnsi" w:hAnsiTheme="majorHAnsi" w:cstheme="majorHAnsi"/>
          <w:highlight w:val="green"/>
        </w:rPr>
        <w:t>disrupt</w:t>
      </w:r>
      <w:r w:rsidRPr="005C051D">
        <w:rPr>
          <w:rStyle w:val="Emphasis"/>
          <w:rFonts w:asciiTheme="majorHAnsi" w:hAnsiTheme="majorHAnsi" w:cstheme="majorHAnsi"/>
        </w:rPr>
        <w:t xml:space="preserve">ing </w:t>
      </w:r>
      <w:r w:rsidRPr="005C051D">
        <w:rPr>
          <w:rStyle w:val="Emphasis"/>
          <w:rFonts w:asciiTheme="majorHAnsi" w:hAnsiTheme="majorHAnsi" w:cstheme="majorHAnsi"/>
          <w:highlight w:val="green"/>
        </w:rPr>
        <w:t>operations</w:t>
      </w:r>
      <w:r w:rsidRPr="005C051D">
        <w:rPr>
          <w:rFonts w:asciiTheme="majorHAnsi" w:hAnsiTheme="majorHAnsi" w:cstheme="majorHAnsi"/>
          <w:highlight w:val="green"/>
          <w:u w:val="single"/>
        </w:rPr>
        <w:t xml:space="preserve"> </w:t>
      </w:r>
      <w:r w:rsidRPr="005C051D">
        <w:rPr>
          <w:rFonts w:asciiTheme="majorHAnsi" w:hAnsiTheme="majorHAnsi" w:cstheme="majorHAnsi"/>
          <w:u w:val="single"/>
        </w:rPr>
        <w:t xml:space="preserve">of many </w:t>
      </w:r>
      <w:r w:rsidRPr="005C051D">
        <w:rPr>
          <w:rStyle w:val="Emphasis"/>
          <w:rFonts w:asciiTheme="majorHAnsi" w:hAnsiTheme="majorHAnsi" w:cstheme="majorHAnsi"/>
        </w:rPr>
        <w:t>government departments</w:t>
      </w:r>
      <w:r w:rsidRPr="005C051D">
        <w:rPr>
          <w:rFonts w:asciiTheme="majorHAnsi" w:hAnsiTheme="majorHAnsi" w:cstheme="majorHAnsi"/>
          <w:sz w:val="16"/>
        </w:rPr>
        <w:t xml:space="preserve"> for a few days.  </w:t>
      </w:r>
      <w:r w:rsidRPr="005C051D">
        <w:rPr>
          <w:rFonts w:asciiTheme="majorHAnsi" w:hAnsiTheme="majorHAnsi" w:cstheme="majorHAnsi"/>
          <w:u w:val="single"/>
        </w:rPr>
        <w:t>Besides such direct effects</w:t>
      </w:r>
      <w:r w:rsidRPr="005C051D">
        <w:rPr>
          <w:rFonts w:asciiTheme="majorHAnsi" w:hAnsiTheme="majorHAnsi" w:cstheme="majorHAnsi"/>
          <w:sz w:val="16"/>
        </w:rPr>
        <w:t xml:space="preserve">, </w:t>
      </w:r>
      <w:r w:rsidRPr="005C051D">
        <w:rPr>
          <w:rFonts w:asciiTheme="majorHAnsi" w:hAnsiTheme="majorHAnsi" w:cstheme="majorHAnsi"/>
          <w:u w:val="single"/>
        </w:rPr>
        <w:t xml:space="preserve">there are many </w:t>
      </w:r>
      <w:r w:rsidRPr="005C051D">
        <w:rPr>
          <w:rStyle w:val="Emphasis"/>
          <w:rFonts w:asciiTheme="majorHAnsi" w:hAnsiTheme="majorHAnsi" w:cstheme="majorHAnsi"/>
        </w:rPr>
        <w:t xml:space="preserve">indirect </w:t>
      </w:r>
      <w:r w:rsidRPr="005C051D">
        <w:rPr>
          <w:rStyle w:val="Emphasis"/>
          <w:rFonts w:asciiTheme="majorHAnsi" w:hAnsiTheme="majorHAnsi" w:cstheme="majorHAnsi"/>
          <w:highlight w:val="green"/>
        </w:rPr>
        <w:t>effects</w:t>
      </w:r>
      <w:r w:rsidRPr="005C051D">
        <w:rPr>
          <w:rFonts w:asciiTheme="majorHAnsi" w:hAnsiTheme="majorHAnsi" w:cstheme="majorHAnsi"/>
          <w:highlight w:val="green"/>
          <w:u w:val="single"/>
        </w:rPr>
        <w:t xml:space="preserve"> as well</w:t>
      </w:r>
      <w:r w:rsidRPr="005C051D">
        <w:rPr>
          <w:rFonts w:asciiTheme="majorHAnsi" w:hAnsiTheme="majorHAnsi" w:cstheme="majorHAnsi"/>
          <w:u w:val="single"/>
        </w:rPr>
        <w:t xml:space="preserve"> such </w:t>
      </w:r>
      <w:r w:rsidRPr="005C051D">
        <w:rPr>
          <w:rFonts w:asciiTheme="majorHAnsi" w:hAnsiTheme="majorHAnsi" w:cstheme="majorHAnsi"/>
          <w:highlight w:val="green"/>
          <w:u w:val="single"/>
        </w:rPr>
        <w:t xml:space="preserve">as </w:t>
      </w:r>
      <w:r w:rsidRPr="005C051D">
        <w:rPr>
          <w:rStyle w:val="Emphasis"/>
          <w:rFonts w:asciiTheme="majorHAnsi" w:hAnsiTheme="majorHAnsi" w:cstheme="majorHAnsi"/>
          <w:highlight w:val="green"/>
        </w:rPr>
        <w:t>strained</w:t>
      </w:r>
      <w:r w:rsidRPr="005C051D">
        <w:rPr>
          <w:rStyle w:val="Emphasis"/>
          <w:rFonts w:asciiTheme="majorHAnsi" w:hAnsiTheme="majorHAnsi" w:cstheme="majorHAnsi"/>
        </w:rPr>
        <w:t xml:space="preserve"> employee </w:t>
      </w:r>
      <w:r w:rsidRPr="005C051D">
        <w:rPr>
          <w:rStyle w:val="Emphasis"/>
          <w:rFonts w:asciiTheme="majorHAnsi" w:hAnsiTheme="majorHAnsi" w:cstheme="majorHAnsi"/>
          <w:highlight w:val="green"/>
        </w:rPr>
        <w:t>relations</w:t>
      </w:r>
      <w:r w:rsidRPr="005C051D">
        <w:rPr>
          <w:rFonts w:asciiTheme="majorHAnsi" w:hAnsiTheme="majorHAnsi" w:cstheme="majorHAnsi"/>
          <w:highlight w:val="green"/>
          <w:u w:val="single"/>
        </w:rPr>
        <w:t xml:space="preserve">, </w:t>
      </w:r>
      <w:r w:rsidRPr="005C051D">
        <w:rPr>
          <w:rStyle w:val="Emphasis"/>
          <w:rFonts w:asciiTheme="majorHAnsi" w:hAnsiTheme="majorHAnsi" w:cstheme="majorHAnsi"/>
          <w:highlight w:val="green"/>
        </w:rPr>
        <w:t>slower</w:t>
      </w:r>
      <w:r w:rsidRPr="005C051D">
        <w:rPr>
          <w:rStyle w:val="Emphasis"/>
          <w:rFonts w:asciiTheme="majorHAnsi" w:hAnsiTheme="majorHAnsi" w:cstheme="majorHAnsi"/>
        </w:rPr>
        <w:t xml:space="preserve"> work </w:t>
      </w:r>
      <w:r w:rsidRPr="005C051D">
        <w:rPr>
          <w:rStyle w:val="Emphasis"/>
          <w:rFonts w:asciiTheme="majorHAnsi" w:hAnsiTheme="majorHAnsi" w:cstheme="majorHAnsi"/>
          <w:highlight w:val="green"/>
        </w:rPr>
        <w:t>processes</w:t>
      </w:r>
      <w:r w:rsidRPr="005C051D">
        <w:rPr>
          <w:rFonts w:asciiTheme="majorHAnsi" w:hAnsiTheme="majorHAnsi" w:cstheme="majorHAnsi"/>
          <w:highlight w:val="green"/>
          <w:u w:val="single"/>
        </w:rPr>
        <w:t xml:space="preserve">, </w:t>
      </w:r>
      <w:r w:rsidRPr="005C051D">
        <w:rPr>
          <w:rStyle w:val="Emphasis"/>
          <w:rFonts w:asciiTheme="majorHAnsi" w:hAnsiTheme="majorHAnsi" w:cstheme="majorHAnsi"/>
          <w:highlight w:val="green"/>
        </w:rPr>
        <w:t>lesser productivity</w:t>
      </w:r>
      <w:r w:rsidRPr="005C051D">
        <w:rPr>
          <w:rFonts w:asciiTheme="majorHAnsi" w:hAnsiTheme="majorHAnsi" w:cstheme="majorHAnsi"/>
          <w:highlight w:val="green"/>
          <w:u w:val="single"/>
        </w:rPr>
        <w:t xml:space="preserve"> and </w:t>
      </w:r>
      <w:r w:rsidRPr="005C051D">
        <w:rPr>
          <w:rStyle w:val="Emphasis"/>
          <w:rFonts w:asciiTheme="majorHAnsi" w:hAnsiTheme="majorHAnsi" w:cstheme="majorHAnsi"/>
        </w:rPr>
        <w:t xml:space="preserve">unnecessary legal </w:t>
      </w:r>
      <w:r w:rsidRPr="005C051D">
        <w:rPr>
          <w:rStyle w:val="Emphasis"/>
          <w:rFonts w:asciiTheme="majorHAnsi" w:hAnsiTheme="majorHAnsi" w:cstheme="majorHAnsi"/>
          <w:highlight w:val="green"/>
        </w:rPr>
        <w:t>hassles</w:t>
      </w:r>
      <w:r w:rsidRPr="005C051D">
        <w:rPr>
          <w:rFonts w:asciiTheme="majorHAnsi" w:hAnsiTheme="majorHAnsi" w:cstheme="majorHAnsi"/>
          <w:u w:val="single"/>
        </w:rPr>
        <w:t>.</w:t>
      </w:r>
    </w:p>
    <w:p w14:paraId="73E9D5DF" w14:textId="77777777" w:rsidR="003F5A90" w:rsidRPr="005C051D" w:rsidRDefault="003F5A90" w:rsidP="003F5A90">
      <w:pPr>
        <w:rPr>
          <w:rFonts w:asciiTheme="majorHAnsi" w:hAnsiTheme="majorHAnsi" w:cstheme="majorHAnsi"/>
          <w:sz w:val="16"/>
        </w:rPr>
      </w:pPr>
      <w:r w:rsidRPr="005C051D">
        <w:rPr>
          <w:rFonts w:asciiTheme="majorHAnsi" w:hAnsiTheme="majorHAnsi" w:cstheme="majorHAnsi"/>
          <w:sz w:val="16"/>
        </w:rPr>
        <w:t xml:space="preserve">Also, </w:t>
      </w:r>
      <w:r w:rsidRPr="005C051D">
        <w:rPr>
          <w:rFonts w:asciiTheme="majorHAnsi" w:hAnsiTheme="majorHAnsi" w:cstheme="majorHAnsi"/>
          <w:u w:val="single"/>
        </w:rPr>
        <w:t xml:space="preserve">union strikes can </w:t>
      </w:r>
      <w:r w:rsidRPr="005C051D">
        <w:rPr>
          <w:rStyle w:val="Emphasis"/>
          <w:rFonts w:asciiTheme="majorHAnsi" w:hAnsiTheme="majorHAnsi" w:cstheme="majorHAnsi"/>
        </w:rPr>
        <w:t>never be taken too lightly</w:t>
      </w:r>
      <w:r w:rsidRPr="005C051D">
        <w:rPr>
          <w:rFonts w:asciiTheme="majorHAnsi" w:hAnsiTheme="majorHAnsi" w:cstheme="majorHAnsi"/>
          <w:sz w:val="16"/>
        </w:rPr>
        <w:t xml:space="preserve"> as they have prompted major overturn of decisions, on a few occasions. Besides </w:t>
      </w:r>
      <w:r w:rsidRPr="005C051D">
        <w:rPr>
          <w:rFonts w:asciiTheme="majorHAnsi" w:hAnsiTheme="majorHAnsi" w:cstheme="majorHAnsi"/>
          <w:u w:val="single"/>
        </w:rPr>
        <w:t xml:space="preserve">the </w:t>
      </w:r>
      <w:r w:rsidRPr="005C051D">
        <w:rPr>
          <w:rStyle w:val="Emphasis"/>
          <w:rFonts w:asciiTheme="majorHAnsi" w:hAnsiTheme="majorHAnsi" w:cstheme="majorHAnsi"/>
          <w:highlight w:val="green"/>
        </w:rPr>
        <w:t>Verizon</w:t>
      </w:r>
      <w:r w:rsidRPr="005C051D">
        <w:rPr>
          <w:rStyle w:val="Emphasis"/>
          <w:rFonts w:asciiTheme="majorHAnsi" w:hAnsiTheme="majorHAnsi" w:cstheme="majorHAnsi"/>
        </w:rPr>
        <w:t xml:space="preserve"> incident</w:t>
      </w:r>
      <w:r w:rsidRPr="005C051D">
        <w:rPr>
          <w:rFonts w:asciiTheme="majorHAnsi" w:hAnsiTheme="majorHAnsi" w:cstheme="majorHAnsi"/>
          <w:u w:val="single"/>
        </w:rPr>
        <w:t xml:space="preserve"> that </w:t>
      </w:r>
      <w:r w:rsidRPr="005C051D">
        <w:rPr>
          <w:rFonts w:asciiTheme="majorHAnsi" w:hAnsiTheme="majorHAnsi" w:cstheme="majorHAnsi"/>
          <w:highlight w:val="green"/>
          <w:u w:val="single"/>
        </w:rPr>
        <w:t xml:space="preserve">was a </w:t>
      </w:r>
      <w:r w:rsidRPr="005C051D">
        <w:rPr>
          <w:rStyle w:val="Emphasis"/>
          <w:rFonts w:asciiTheme="majorHAnsi" w:hAnsiTheme="majorHAnsi" w:cstheme="majorHAnsi"/>
          <w:highlight w:val="green"/>
        </w:rPr>
        <w:t>crucial example</w:t>
      </w:r>
      <w:r w:rsidRPr="005C051D">
        <w:rPr>
          <w:rFonts w:asciiTheme="majorHAnsi" w:hAnsiTheme="majorHAnsi" w:cstheme="majorHAnsi"/>
          <w:u w:val="single"/>
        </w:rPr>
        <w:t xml:space="preserve"> of this</w:t>
      </w:r>
      <w:r w:rsidRPr="005C051D">
        <w:rPr>
          <w:rFonts w:asciiTheme="majorHAnsi" w:hAnsiTheme="majorHAnsi" w:cstheme="majorHAnsi"/>
          <w:sz w:val="1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6CBEBA3B" w14:textId="77777777" w:rsidR="003F5A90" w:rsidRPr="005C051D" w:rsidRDefault="003F5A90" w:rsidP="003F5A90">
      <w:pPr>
        <w:rPr>
          <w:rFonts w:asciiTheme="majorHAnsi" w:hAnsiTheme="majorHAnsi" w:cstheme="majorHAnsi"/>
          <w:sz w:val="16"/>
        </w:rPr>
      </w:pPr>
      <w:r w:rsidRPr="005C051D">
        <w:rPr>
          <w:rFonts w:asciiTheme="majorHAnsi" w:hAnsiTheme="majorHAnsi" w:cstheme="majorHAnsi"/>
          <w:sz w:val="16"/>
        </w:rPr>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6BFB4AC3" w14:textId="77777777" w:rsidR="003F5A90" w:rsidRPr="005C051D" w:rsidRDefault="003F5A90" w:rsidP="003F5A90">
      <w:pPr>
        <w:rPr>
          <w:rFonts w:asciiTheme="majorHAnsi" w:hAnsiTheme="majorHAnsi" w:cstheme="majorHAnsi"/>
          <w:sz w:val="16"/>
        </w:rPr>
      </w:pPr>
      <w:r w:rsidRPr="005C051D">
        <w:rPr>
          <w:rFonts w:asciiTheme="majorHAnsi" w:hAnsiTheme="majorHAnsi" w:cstheme="majorHAnsi"/>
          <w:sz w:val="16"/>
        </w:rPr>
        <w:t xml:space="preserve">Interestingly, </w:t>
      </w:r>
      <w:r w:rsidRPr="005C051D">
        <w:rPr>
          <w:rFonts w:asciiTheme="majorHAnsi" w:hAnsiTheme="majorHAnsi" w:cstheme="majorHAnsi"/>
          <w:highlight w:val="green"/>
          <w:u w:val="single"/>
        </w:rPr>
        <w:t xml:space="preserve">unions have </w:t>
      </w:r>
      <w:r w:rsidRPr="005C051D">
        <w:rPr>
          <w:rStyle w:val="Emphasis"/>
          <w:rFonts w:asciiTheme="majorHAnsi" w:hAnsiTheme="majorHAnsi" w:cstheme="majorHAnsi"/>
          <w:highlight w:val="green"/>
        </w:rPr>
        <w:t xml:space="preserve">not </w:t>
      </w:r>
      <w:r w:rsidRPr="005C051D">
        <w:rPr>
          <w:rStyle w:val="Emphasis"/>
          <w:rFonts w:asciiTheme="majorHAnsi" w:hAnsiTheme="majorHAnsi" w:cstheme="majorHAnsi"/>
        </w:rPr>
        <w:t xml:space="preserve">been able to </w:t>
      </w:r>
      <w:r w:rsidRPr="005C051D">
        <w:rPr>
          <w:rStyle w:val="Emphasis"/>
          <w:rFonts w:asciiTheme="majorHAnsi" w:hAnsiTheme="majorHAnsi" w:cstheme="majorHAnsi"/>
          <w:highlight w:val="green"/>
        </w:rPr>
        <w:t xml:space="preserve">gain a </w:t>
      </w:r>
      <w:r w:rsidRPr="005C051D">
        <w:rPr>
          <w:rStyle w:val="Emphasis"/>
          <w:rFonts w:asciiTheme="majorHAnsi" w:hAnsiTheme="majorHAnsi" w:cstheme="majorHAnsi"/>
        </w:rPr>
        <w:t xml:space="preserve">strong </w:t>
      </w:r>
      <w:r w:rsidRPr="005C051D">
        <w:rPr>
          <w:rStyle w:val="Emphasis"/>
          <w:rFonts w:asciiTheme="majorHAnsi" w:hAnsiTheme="majorHAnsi" w:cstheme="majorHAnsi"/>
          <w:highlight w:val="green"/>
        </w:rPr>
        <w:t>foothold</w:t>
      </w:r>
      <w:r w:rsidRPr="005C051D">
        <w:rPr>
          <w:rFonts w:asciiTheme="majorHAnsi" w:hAnsiTheme="majorHAnsi" w:cstheme="majorHAnsi"/>
          <w:highlight w:val="green"/>
          <w:u w:val="single"/>
        </w:rPr>
        <w:t xml:space="preserve"> in the </w:t>
      </w:r>
      <w:r w:rsidRPr="005C051D">
        <w:rPr>
          <w:rStyle w:val="Emphasis"/>
          <w:rFonts w:asciiTheme="majorHAnsi" w:hAnsiTheme="majorHAnsi" w:cstheme="majorHAnsi"/>
          <w:highlight w:val="green"/>
        </w:rPr>
        <w:t>IT</w:t>
      </w:r>
      <w:r w:rsidRPr="005C051D">
        <w:rPr>
          <w:rStyle w:val="Emphasis"/>
          <w:rFonts w:asciiTheme="majorHAnsi" w:hAnsiTheme="majorHAnsi" w:cstheme="majorHAnsi"/>
        </w:rPr>
        <w:t xml:space="preserve">-BPO </w:t>
      </w:r>
      <w:r w:rsidRPr="005C051D">
        <w:rPr>
          <w:rStyle w:val="Emphasis"/>
          <w:rFonts w:asciiTheme="majorHAnsi" w:hAnsiTheme="majorHAnsi" w:cstheme="majorHAnsi"/>
          <w:highlight w:val="green"/>
        </w:rPr>
        <w:t>industry</w:t>
      </w:r>
      <w:r w:rsidRPr="005C051D">
        <w:rPr>
          <w:rFonts w:asciiTheme="majorHAnsi" w:hAnsiTheme="majorHAnsi" w:cstheme="majorHAnsi"/>
          <w:u w:val="single"/>
        </w:rPr>
        <w:t>.</w:t>
      </w:r>
      <w:r w:rsidRPr="005C051D">
        <w:rPr>
          <w:rFonts w:asciiTheme="majorHAnsi" w:hAnsiTheme="majorHAnsi" w:cstheme="majorHAnsi"/>
          <w:sz w:val="16"/>
        </w:rPr>
        <w:t xml:space="preserve"> While many countries do have a separate union to represent workers from the sector, </w:t>
      </w:r>
      <w:r w:rsidRPr="005C051D">
        <w:rPr>
          <w:rFonts w:asciiTheme="majorHAnsi" w:hAnsiTheme="majorHAnsi" w:cstheme="majorHAnsi"/>
          <w:u w:val="single"/>
        </w:rPr>
        <w:t xml:space="preserve">incidents of </w:t>
      </w:r>
      <w:r w:rsidRPr="005C051D">
        <w:rPr>
          <w:rFonts w:asciiTheme="majorHAnsi" w:hAnsiTheme="majorHAnsi" w:cstheme="majorHAnsi"/>
          <w:highlight w:val="green"/>
          <w:u w:val="single"/>
        </w:rPr>
        <w:t>strikes</w:t>
      </w:r>
      <w:r w:rsidRPr="005C051D">
        <w:rPr>
          <w:rFonts w:asciiTheme="majorHAnsi" w:hAnsiTheme="majorHAnsi" w:cstheme="majorHAnsi"/>
          <w:u w:val="single"/>
        </w:rPr>
        <w:t xml:space="preserve"> like Verizon </w:t>
      </w:r>
      <w:r w:rsidRPr="005C051D">
        <w:rPr>
          <w:rStyle w:val="Emphasis"/>
          <w:rFonts w:asciiTheme="majorHAnsi" w:hAnsiTheme="majorHAnsi" w:cstheme="majorHAnsi"/>
          <w:highlight w:val="green"/>
        </w:rPr>
        <w:t>have been</w:t>
      </w:r>
      <w:r w:rsidRPr="005C051D">
        <w:rPr>
          <w:rStyle w:val="Emphasis"/>
          <w:rFonts w:asciiTheme="majorHAnsi" w:hAnsiTheme="majorHAnsi" w:cstheme="majorHAnsi"/>
        </w:rPr>
        <w:t xml:space="preserve"> relatively </w:t>
      </w:r>
      <w:r w:rsidRPr="005C051D">
        <w:rPr>
          <w:rStyle w:val="Emphasis"/>
          <w:rFonts w:asciiTheme="majorHAnsi" w:hAnsiTheme="majorHAnsi" w:cstheme="majorHAnsi"/>
          <w:highlight w:val="green"/>
        </w:rPr>
        <w:t>lo</w:t>
      </w:r>
      <w:r w:rsidRPr="005C051D">
        <w:rPr>
          <w:rFonts w:asciiTheme="majorHAnsi" w:hAnsiTheme="majorHAnsi" w:cstheme="majorHAnsi"/>
          <w:highlight w:val="green"/>
          <w:u w:val="single"/>
        </w:rPr>
        <w:t>w</w:t>
      </w:r>
      <w:r w:rsidRPr="005C051D">
        <w:rPr>
          <w:rFonts w:asciiTheme="majorHAnsi" w:hAnsiTheme="majorHAnsi" w:cstheme="majorHAnsi"/>
          <w:sz w:val="16"/>
        </w:rPr>
        <w:t xml:space="preserve">.  However, workplace regulations, in addition to other factors mentioned could be a trigger for such incidents, even if on a smaller scale. </w:t>
      </w:r>
      <w:r w:rsidRPr="005C051D">
        <w:rPr>
          <w:rFonts w:asciiTheme="majorHAnsi" w:hAnsiTheme="majorHAnsi" w:cstheme="majorHAnsi"/>
          <w:u w:val="single"/>
        </w:rPr>
        <w:t xml:space="preserve">For example, a recent survey that </w:t>
      </w:r>
      <w:r w:rsidRPr="005C051D">
        <w:rPr>
          <w:rStyle w:val="Emphasis"/>
          <w:rFonts w:asciiTheme="majorHAnsi" w:hAnsiTheme="majorHAnsi" w:cstheme="majorHAnsi"/>
        </w:rPr>
        <w:t>interviewed several BPO employees</w:t>
      </w:r>
      <w:r w:rsidRPr="005C051D">
        <w:rPr>
          <w:rFonts w:asciiTheme="majorHAnsi" w:hAnsiTheme="majorHAnsi" w:cstheme="majorHAnsi"/>
          <w:u w:val="single"/>
        </w:rPr>
        <w:t xml:space="preserve"> in India revealed that</w:t>
      </w:r>
      <w:r w:rsidRPr="005C051D">
        <w:rPr>
          <w:rFonts w:asciiTheme="majorHAnsi" w:hAnsiTheme="majorHAnsi" w:cstheme="majorHAnsi"/>
          <w:sz w:val="16"/>
        </w:rPr>
        <w:t xml:space="preserve"> while </w:t>
      </w:r>
      <w:r w:rsidRPr="005C051D">
        <w:rPr>
          <w:rStyle w:val="Emphasis"/>
          <w:rFonts w:asciiTheme="majorHAnsi" w:hAnsiTheme="majorHAnsi" w:cstheme="majorHAnsi"/>
        </w:rPr>
        <w:t>forming a union</w:t>
      </w:r>
      <w:r w:rsidRPr="005C051D">
        <w:rPr>
          <w:rFonts w:asciiTheme="majorHAnsi" w:hAnsiTheme="majorHAnsi" w:cstheme="majorHAnsi"/>
          <w:u w:val="single"/>
        </w:rPr>
        <w:t xml:space="preserve"> in the BPO sector was </w:t>
      </w:r>
      <w:r w:rsidRPr="005C051D">
        <w:rPr>
          <w:rStyle w:val="Emphasis"/>
          <w:rFonts w:asciiTheme="majorHAnsi" w:hAnsiTheme="majorHAnsi" w:cstheme="majorHAnsi"/>
        </w:rPr>
        <w:t>difficult</w:t>
      </w:r>
      <w:r w:rsidRPr="005C051D">
        <w:rPr>
          <w:rFonts w:asciiTheme="majorHAnsi" w:hAnsiTheme="majorHAnsi" w:cstheme="majorHAnsi"/>
          <w:sz w:val="16"/>
        </w:rPr>
        <w:t>, irksome workplace regulations such as constant surveillance, irregular timings and incentives have prompted employees to express their resentment in smaller ways such as corruption of internal servers and so on.  Such risks are further enhanced in a city like Kolkata, which carries a strong trade union culture.</w:t>
      </w:r>
    </w:p>
    <w:p w14:paraId="04AE3FD8" w14:textId="77777777" w:rsidR="003F5A90" w:rsidRPr="005C051D" w:rsidRDefault="003F5A90" w:rsidP="003F5A90">
      <w:pPr>
        <w:pStyle w:val="Heading4"/>
        <w:rPr>
          <w:rFonts w:asciiTheme="majorHAnsi" w:hAnsiTheme="majorHAnsi" w:cstheme="majorHAnsi"/>
        </w:rPr>
      </w:pPr>
      <w:r w:rsidRPr="005C051D">
        <w:rPr>
          <w:rFonts w:asciiTheme="majorHAnsi" w:hAnsiTheme="majorHAnsi" w:cstheme="majorHAnsi"/>
        </w:rPr>
        <w:t xml:space="preserve">Technological innovation solves </w:t>
      </w:r>
      <w:r w:rsidRPr="005C051D">
        <w:rPr>
          <w:rFonts w:asciiTheme="majorHAnsi" w:hAnsiTheme="majorHAnsi" w:cstheme="majorHAnsi"/>
          <w:u w:val="single"/>
        </w:rPr>
        <w:t>every existential threat</w:t>
      </w:r>
      <w:r w:rsidRPr="005C051D">
        <w:rPr>
          <w:rFonts w:asciiTheme="majorHAnsi" w:hAnsiTheme="majorHAnsi" w:cstheme="majorHAnsi"/>
        </w:rPr>
        <w:t xml:space="preserve"> – which </w:t>
      </w:r>
      <w:r w:rsidRPr="005C051D">
        <w:rPr>
          <w:rFonts w:asciiTheme="majorHAnsi" w:hAnsiTheme="majorHAnsi" w:cstheme="majorHAnsi"/>
          <w:u w:val="single"/>
        </w:rPr>
        <w:t>outweighs</w:t>
      </w:r>
      <w:r w:rsidRPr="005C051D">
        <w:rPr>
          <w:rFonts w:asciiTheme="majorHAnsi" w:hAnsiTheme="majorHAnsi" w:cstheme="majorHAnsi"/>
        </w:rPr>
        <w:t>.</w:t>
      </w:r>
    </w:p>
    <w:p w14:paraId="2BD3EF07" w14:textId="77777777" w:rsidR="003F5A90" w:rsidRPr="005C051D" w:rsidRDefault="003F5A90" w:rsidP="003F5A90">
      <w:pPr>
        <w:rPr>
          <w:rFonts w:asciiTheme="majorHAnsi" w:hAnsiTheme="majorHAnsi" w:cstheme="majorHAnsi"/>
        </w:rPr>
      </w:pPr>
      <w:r w:rsidRPr="005C051D">
        <w:rPr>
          <w:rStyle w:val="Style13ptBold"/>
          <w:rFonts w:asciiTheme="majorHAnsi" w:hAnsiTheme="majorHAnsi" w:cstheme="majorHAnsi"/>
        </w:rPr>
        <w:t>Matthews 18</w:t>
      </w:r>
      <w:r w:rsidRPr="005C051D">
        <w:rPr>
          <w:rFonts w:asciiTheme="majorHAnsi" w:hAnsiTheme="majorHAnsi" w:cstheme="majorHAnsi"/>
        </w:rPr>
        <w:t xml:space="preserve"> Dylan. Co-founder of Vox, citing Nick </w:t>
      </w:r>
      <w:proofErr w:type="spellStart"/>
      <w:r w:rsidRPr="005C051D">
        <w:rPr>
          <w:rFonts w:asciiTheme="majorHAnsi" w:hAnsiTheme="majorHAnsi" w:cstheme="majorHAnsi"/>
        </w:rPr>
        <w:t>Beckstead</w:t>
      </w:r>
      <w:proofErr w:type="spellEnd"/>
      <w:r w:rsidRPr="005C051D">
        <w:rPr>
          <w:rFonts w:asciiTheme="majorHAnsi" w:hAnsiTheme="majorHAnsi" w:cstheme="majorHAnsi"/>
        </w:rPr>
        <w:t xml:space="preserve"> @ Rutgers University. 10-26-2018. "How to help people millions of years from now." Vox. https://www.vox.com/future-perfect/2018/10/26/18023366/far-future-effective-altruism-existential-risk-doing-good</w:t>
      </w:r>
    </w:p>
    <w:p w14:paraId="7C85A3CD" w14:textId="77777777" w:rsidR="003F5A90" w:rsidRPr="005C051D" w:rsidRDefault="003F5A90" w:rsidP="003F5A90">
      <w:pPr>
        <w:rPr>
          <w:rFonts w:asciiTheme="majorHAnsi" w:hAnsiTheme="majorHAnsi" w:cstheme="majorHAnsi"/>
          <w:b/>
          <w:iCs/>
          <w:u w:val="single"/>
        </w:rPr>
      </w:pPr>
      <w:r w:rsidRPr="005C051D">
        <w:rPr>
          <w:rFonts w:asciiTheme="majorHAnsi" w:hAnsiTheme="majorHAnsi" w:cstheme="majorHAnsi"/>
          <w:sz w:val="16"/>
        </w:rPr>
        <w:t xml:space="preserve">If you care about improving human lives, you should overwhelmingly care about those quadrillions of lives rather than the comparatively small number of people alive today. </w:t>
      </w:r>
      <w:r w:rsidRPr="005C051D">
        <w:rPr>
          <w:rStyle w:val="StyleUnderline"/>
          <w:rFonts w:asciiTheme="majorHAnsi" w:hAnsiTheme="majorHAnsi" w:cstheme="majorHAnsi"/>
        </w:rPr>
        <w:t xml:space="preserve">The </w:t>
      </w:r>
      <w:r w:rsidRPr="005C051D">
        <w:rPr>
          <w:rStyle w:val="StyleUnderline"/>
          <w:rFonts w:asciiTheme="majorHAnsi" w:hAnsiTheme="majorHAnsi" w:cstheme="majorHAnsi"/>
          <w:highlight w:val="green"/>
        </w:rPr>
        <w:t>7.6 billion</w:t>
      </w:r>
      <w:r w:rsidRPr="005C051D">
        <w:rPr>
          <w:rStyle w:val="StyleUnderline"/>
          <w:rFonts w:asciiTheme="majorHAnsi" w:hAnsiTheme="majorHAnsi" w:cstheme="majorHAnsi"/>
        </w:rPr>
        <w:t xml:space="preserve"> people now living</w:t>
      </w:r>
      <w:r w:rsidRPr="005C051D">
        <w:rPr>
          <w:rFonts w:asciiTheme="majorHAnsi" w:hAnsiTheme="majorHAnsi" w:cstheme="majorHAnsi"/>
          <w:sz w:val="16"/>
        </w:rPr>
        <w:t xml:space="preserve">, after all, </w:t>
      </w:r>
      <w:r w:rsidRPr="005C051D">
        <w:rPr>
          <w:rStyle w:val="StyleUnderline"/>
          <w:rFonts w:asciiTheme="majorHAnsi" w:hAnsiTheme="majorHAnsi" w:cstheme="majorHAnsi"/>
        </w:rPr>
        <w:t xml:space="preserve">amount to less than 0.003 percent of the population that will live in the </w:t>
      </w:r>
      <w:r w:rsidRPr="005C051D">
        <w:rPr>
          <w:rStyle w:val="Emphasis"/>
          <w:rFonts w:asciiTheme="majorHAnsi" w:hAnsiTheme="majorHAnsi" w:cstheme="majorHAnsi"/>
        </w:rPr>
        <w:t>future</w:t>
      </w:r>
      <w:r w:rsidRPr="005C051D">
        <w:rPr>
          <w:rFonts w:asciiTheme="majorHAnsi" w:hAnsiTheme="majorHAnsi" w:cstheme="majorHAnsi"/>
          <w:sz w:val="16"/>
        </w:rPr>
        <w:t xml:space="preserve">. It’s reasonable to suggest that those </w:t>
      </w:r>
      <w:r w:rsidRPr="005C051D">
        <w:rPr>
          <w:rStyle w:val="Emphasis"/>
          <w:rFonts w:asciiTheme="majorHAnsi" w:hAnsiTheme="majorHAnsi" w:cstheme="majorHAnsi"/>
        </w:rPr>
        <w:t>quadrillions</w:t>
      </w:r>
      <w:r w:rsidRPr="005C051D">
        <w:rPr>
          <w:rFonts w:asciiTheme="majorHAnsi" w:hAnsiTheme="majorHAnsi" w:cstheme="majorHAnsi"/>
          <w:sz w:val="16"/>
        </w:rPr>
        <w:t xml:space="preserve"> </w:t>
      </w:r>
      <w:r w:rsidRPr="005C051D">
        <w:rPr>
          <w:rStyle w:val="StyleUnderline"/>
          <w:rFonts w:asciiTheme="majorHAnsi" w:hAnsiTheme="majorHAnsi" w:cstheme="majorHAnsi"/>
        </w:rPr>
        <w:t xml:space="preserve">of </w:t>
      </w:r>
      <w:r w:rsidRPr="005C051D">
        <w:rPr>
          <w:rStyle w:val="StyleUnderline"/>
          <w:rFonts w:asciiTheme="majorHAnsi" w:hAnsiTheme="majorHAnsi" w:cstheme="majorHAnsi"/>
          <w:highlight w:val="green"/>
        </w:rPr>
        <w:t>future people have</w:t>
      </w:r>
      <w:r w:rsidRPr="005C051D">
        <w:rPr>
          <w:rFonts w:asciiTheme="majorHAnsi" w:hAnsiTheme="majorHAnsi" w:cstheme="majorHAnsi"/>
          <w:sz w:val="16"/>
        </w:rPr>
        <w:t xml:space="preserve">, accordingly, </w:t>
      </w:r>
      <w:r w:rsidRPr="005C051D">
        <w:rPr>
          <w:rStyle w:val="Emphasis"/>
          <w:rFonts w:asciiTheme="majorHAnsi" w:hAnsiTheme="majorHAnsi" w:cstheme="majorHAnsi"/>
          <w:highlight w:val="green"/>
        </w:rPr>
        <w:t>hundreds of thousands of times</w:t>
      </w:r>
      <w:r w:rsidRPr="005C051D">
        <w:rPr>
          <w:rFonts w:asciiTheme="majorHAnsi" w:hAnsiTheme="majorHAnsi" w:cstheme="majorHAnsi"/>
          <w:sz w:val="16"/>
          <w:highlight w:val="green"/>
        </w:rPr>
        <w:t xml:space="preserve"> </w:t>
      </w:r>
      <w:r w:rsidRPr="005C051D">
        <w:rPr>
          <w:rStyle w:val="StyleUnderline"/>
          <w:rFonts w:asciiTheme="majorHAnsi" w:hAnsiTheme="majorHAnsi" w:cstheme="majorHAnsi"/>
          <w:highlight w:val="green"/>
        </w:rPr>
        <w:t>more moral weight</w:t>
      </w:r>
      <w:r w:rsidRPr="005C051D">
        <w:rPr>
          <w:rStyle w:val="StyleUnderline"/>
          <w:rFonts w:asciiTheme="majorHAnsi" w:hAnsiTheme="majorHAnsi" w:cstheme="majorHAnsi"/>
        </w:rPr>
        <w:t xml:space="preserve"> than those of us living here </w:t>
      </w:r>
      <w:r w:rsidRPr="005C051D">
        <w:rPr>
          <w:rStyle w:val="Emphasis"/>
          <w:rFonts w:asciiTheme="majorHAnsi" w:hAnsiTheme="majorHAnsi" w:cstheme="majorHAnsi"/>
        </w:rPr>
        <w:t>today</w:t>
      </w:r>
      <w:r w:rsidRPr="005C051D">
        <w:rPr>
          <w:rStyle w:val="StyleUnderline"/>
          <w:rFonts w:asciiTheme="majorHAnsi" w:hAnsiTheme="majorHAnsi" w:cstheme="majorHAnsi"/>
        </w:rPr>
        <w:t xml:space="preserve"> do</w:t>
      </w:r>
      <w:r w:rsidRPr="005C051D">
        <w:rPr>
          <w:rFonts w:asciiTheme="majorHAnsi" w:hAnsiTheme="majorHAnsi" w:cstheme="majorHAnsi"/>
          <w:sz w:val="16"/>
        </w:rPr>
        <w:t xml:space="preserve">. That’s the basic argument behind Nick </w:t>
      </w:r>
      <w:proofErr w:type="spellStart"/>
      <w:r w:rsidRPr="005C051D">
        <w:rPr>
          <w:rFonts w:asciiTheme="majorHAnsi" w:hAnsiTheme="majorHAnsi" w:cstheme="majorHAnsi"/>
          <w:sz w:val="16"/>
        </w:rPr>
        <w:t>Beckstead’s</w:t>
      </w:r>
      <w:proofErr w:type="spellEnd"/>
      <w:r w:rsidRPr="005C051D">
        <w:rPr>
          <w:rFonts w:asciiTheme="majorHAnsi" w:hAnsiTheme="majorHAnsi" w:cstheme="majorHAnsi"/>
          <w:sz w:val="16"/>
        </w:rPr>
        <w:t xml:space="preserve"> 2013 Rutgers philosophy dissertation, “On the overwhelming importance of shaping the far future.” It’s a glorious mindfuck of a thesis, not least because </w:t>
      </w:r>
      <w:proofErr w:type="spellStart"/>
      <w:r w:rsidRPr="005C051D">
        <w:rPr>
          <w:rFonts w:asciiTheme="majorHAnsi" w:hAnsiTheme="majorHAnsi" w:cstheme="majorHAnsi"/>
          <w:sz w:val="16"/>
        </w:rPr>
        <w:t>Beckstead</w:t>
      </w:r>
      <w:proofErr w:type="spellEnd"/>
      <w:r w:rsidRPr="005C051D">
        <w:rPr>
          <w:rFonts w:asciiTheme="majorHAnsi" w:hAnsiTheme="majorHAnsi" w:cstheme="majorHAnsi"/>
          <w:sz w:val="16"/>
        </w:rPr>
        <w:t xml:space="preserve"> shows very convincingly that this is a conclusion any plausible moral view would reach. It’s not just something that weird </w:t>
      </w:r>
      <w:proofErr w:type="spellStart"/>
      <w:r w:rsidRPr="005C051D">
        <w:rPr>
          <w:rFonts w:asciiTheme="majorHAnsi" w:hAnsiTheme="majorHAnsi" w:cstheme="majorHAnsi"/>
          <w:sz w:val="16"/>
        </w:rPr>
        <w:t>utilitarians</w:t>
      </w:r>
      <w:proofErr w:type="spellEnd"/>
      <w:r w:rsidRPr="005C051D">
        <w:rPr>
          <w:rFonts w:asciiTheme="majorHAnsi" w:hAnsiTheme="majorHAnsi" w:cstheme="majorHAnsi"/>
          <w:sz w:val="16"/>
        </w:rPr>
        <w:t xml:space="preserve"> have to deal with. And </w:t>
      </w:r>
      <w:proofErr w:type="spellStart"/>
      <w:r w:rsidRPr="005C051D">
        <w:rPr>
          <w:rFonts w:asciiTheme="majorHAnsi" w:hAnsiTheme="majorHAnsi" w:cstheme="majorHAnsi"/>
          <w:sz w:val="16"/>
        </w:rPr>
        <w:t>Beckstead</w:t>
      </w:r>
      <w:proofErr w:type="spellEnd"/>
      <w:r w:rsidRPr="005C051D">
        <w:rPr>
          <w:rFonts w:asciiTheme="majorHAnsi" w:hAnsiTheme="majorHAnsi" w:cstheme="majorHAnsi"/>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5C051D">
        <w:rPr>
          <w:rFonts w:asciiTheme="majorHAnsi" w:hAnsiTheme="majorHAnsi" w:cstheme="majorHAnsi"/>
          <w:sz w:val="16"/>
        </w:rPr>
        <w:t>prioritizing</w:t>
      </w:r>
      <w:proofErr w:type="gramEnd"/>
      <w:r w:rsidRPr="005C051D">
        <w:rPr>
          <w:rFonts w:asciiTheme="majorHAnsi" w:hAnsiTheme="majorHAnsi" w:cstheme="majorHAnsi"/>
          <w:sz w:val="16"/>
        </w:rPr>
        <w:t xml:space="preserve"> the far future even mean? </w:t>
      </w:r>
      <w:r w:rsidRPr="005C051D">
        <w:rPr>
          <w:rStyle w:val="StyleUnderline"/>
          <w:rFonts w:asciiTheme="majorHAnsi" w:hAnsiTheme="majorHAnsi" w:cstheme="majorHAnsi"/>
        </w:rPr>
        <w:t xml:space="preserve">The most </w:t>
      </w:r>
      <w:r w:rsidRPr="005C051D">
        <w:rPr>
          <w:rStyle w:val="Emphasis"/>
          <w:rFonts w:asciiTheme="majorHAnsi" w:hAnsiTheme="majorHAnsi" w:cstheme="majorHAnsi"/>
        </w:rPr>
        <w:t>literal</w:t>
      </w:r>
      <w:r w:rsidRPr="005C051D">
        <w:rPr>
          <w:rFonts w:asciiTheme="majorHAnsi" w:hAnsiTheme="majorHAnsi" w:cstheme="majorHAnsi"/>
          <w:sz w:val="16"/>
        </w:rPr>
        <w:t xml:space="preserve"> </w:t>
      </w:r>
      <w:r w:rsidRPr="005C051D">
        <w:rPr>
          <w:rStyle w:val="StyleUnderline"/>
          <w:rFonts w:asciiTheme="majorHAnsi" w:hAnsiTheme="majorHAnsi" w:cstheme="majorHAnsi"/>
        </w:rPr>
        <w:t xml:space="preserve">thing it could mean is preventing human </w:t>
      </w:r>
      <w:r w:rsidRPr="005C051D">
        <w:rPr>
          <w:rStyle w:val="Emphasis"/>
          <w:rFonts w:asciiTheme="majorHAnsi" w:hAnsiTheme="majorHAnsi" w:cstheme="majorHAnsi"/>
        </w:rPr>
        <w:t>extinction</w:t>
      </w:r>
      <w:r w:rsidRPr="005C051D">
        <w:rPr>
          <w:rFonts w:asciiTheme="majorHAnsi" w:hAnsiTheme="majorHAnsi" w:cstheme="majorHAnsi"/>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5C051D">
        <w:rPr>
          <w:rStyle w:val="StyleUnderline"/>
          <w:rFonts w:asciiTheme="majorHAnsi" w:hAnsiTheme="majorHAnsi" w:cstheme="majorHAnsi"/>
        </w:rPr>
        <w:t>But</w:t>
      </w:r>
      <w:r w:rsidRPr="005C051D">
        <w:rPr>
          <w:rFonts w:asciiTheme="majorHAnsi" w:hAnsiTheme="majorHAnsi" w:cstheme="majorHAnsi"/>
          <w:sz w:val="16"/>
        </w:rPr>
        <w:t xml:space="preserve"> in a set of slides he made in 2013, </w:t>
      </w:r>
      <w:proofErr w:type="spellStart"/>
      <w:r w:rsidRPr="005C051D">
        <w:rPr>
          <w:rFonts w:asciiTheme="majorHAnsi" w:hAnsiTheme="majorHAnsi" w:cstheme="majorHAnsi"/>
          <w:sz w:val="16"/>
        </w:rPr>
        <w:t>Beckstead</w:t>
      </w:r>
      <w:proofErr w:type="spellEnd"/>
      <w:r w:rsidRPr="005C051D">
        <w:rPr>
          <w:rFonts w:asciiTheme="majorHAnsi" w:hAnsiTheme="majorHAnsi" w:cstheme="majorHAnsi"/>
          <w:sz w:val="16"/>
        </w:rPr>
        <w:t xml:space="preserve"> makes a compelling case that </w:t>
      </w:r>
      <w:r w:rsidRPr="005C051D">
        <w:rPr>
          <w:rStyle w:val="StyleUnderline"/>
          <w:rFonts w:asciiTheme="majorHAnsi" w:hAnsiTheme="majorHAnsi" w:cstheme="majorHAnsi"/>
        </w:rPr>
        <w:t xml:space="preserve">while that’s certainly </w:t>
      </w:r>
      <w:r w:rsidRPr="005C051D">
        <w:rPr>
          <w:rStyle w:val="Emphasis"/>
          <w:rFonts w:asciiTheme="majorHAnsi" w:hAnsiTheme="majorHAnsi" w:cstheme="majorHAnsi"/>
        </w:rPr>
        <w:t>part</w:t>
      </w:r>
      <w:r w:rsidRPr="005C051D">
        <w:rPr>
          <w:rFonts w:asciiTheme="majorHAnsi" w:hAnsiTheme="majorHAnsi" w:cstheme="majorHAnsi"/>
          <w:sz w:val="16"/>
        </w:rPr>
        <w:t xml:space="preserve"> </w:t>
      </w:r>
      <w:r w:rsidRPr="005C051D">
        <w:rPr>
          <w:rStyle w:val="StyleUnderline"/>
          <w:rFonts w:asciiTheme="majorHAnsi" w:hAnsiTheme="majorHAnsi" w:cstheme="majorHAnsi"/>
        </w:rPr>
        <w:t xml:space="preserve">of what caring about the far future entails, approaches that address </w:t>
      </w:r>
      <w:r w:rsidRPr="005C051D">
        <w:rPr>
          <w:rStyle w:val="Emphasis"/>
          <w:rFonts w:asciiTheme="majorHAnsi" w:hAnsiTheme="majorHAnsi" w:cstheme="majorHAnsi"/>
        </w:rPr>
        <w:t>specific threats</w:t>
      </w:r>
      <w:r w:rsidRPr="005C051D">
        <w:rPr>
          <w:rFonts w:asciiTheme="majorHAnsi" w:hAnsiTheme="majorHAnsi" w:cstheme="majorHAnsi"/>
          <w:sz w:val="16"/>
        </w:rPr>
        <w:t xml:space="preserve"> </w:t>
      </w:r>
      <w:r w:rsidRPr="005C051D">
        <w:rPr>
          <w:rStyle w:val="StyleUnderline"/>
          <w:rFonts w:asciiTheme="majorHAnsi" w:hAnsiTheme="majorHAnsi" w:cstheme="majorHAnsi"/>
        </w:rPr>
        <w:t>to humanity</w:t>
      </w:r>
      <w:r w:rsidRPr="005C051D">
        <w:rPr>
          <w:rFonts w:asciiTheme="majorHAnsi" w:hAnsiTheme="majorHAnsi" w:cstheme="majorHAnsi"/>
          <w:sz w:val="16"/>
        </w:rPr>
        <w:t xml:space="preserve"> (which he calls “</w:t>
      </w:r>
      <w:r w:rsidRPr="005C051D">
        <w:rPr>
          <w:rStyle w:val="Emphasis"/>
          <w:rFonts w:asciiTheme="majorHAnsi" w:hAnsiTheme="majorHAnsi" w:cstheme="majorHAnsi"/>
        </w:rPr>
        <w:t>targeted</w:t>
      </w:r>
      <w:r w:rsidRPr="005C051D">
        <w:rPr>
          <w:rFonts w:asciiTheme="majorHAnsi" w:hAnsiTheme="majorHAnsi" w:cstheme="majorHAnsi"/>
          <w:sz w:val="16"/>
        </w:rPr>
        <w:t xml:space="preserve">” </w:t>
      </w:r>
      <w:r w:rsidRPr="005C051D">
        <w:rPr>
          <w:rStyle w:val="StyleUnderline"/>
          <w:rFonts w:asciiTheme="majorHAnsi" w:hAnsiTheme="majorHAnsi" w:cstheme="majorHAnsi"/>
        </w:rPr>
        <w:t>approaches</w:t>
      </w:r>
      <w:r w:rsidRPr="005C051D">
        <w:rPr>
          <w:rFonts w:asciiTheme="majorHAnsi" w:hAnsiTheme="majorHAnsi" w:cstheme="majorHAnsi"/>
          <w:sz w:val="16"/>
        </w:rPr>
        <w:t xml:space="preserve"> to the far future) </w:t>
      </w:r>
      <w:r w:rsidRPr="005C051D">
        <w:rPr>
          <w:rStyle w:val="StyleUnderline"/>
          <w:rFonts w:asciiTheme="majorHAnsi" w:hAnsiTheme="majorHAnsi" w:cstheme="majorHAnsi"/>
        </w:rPr>
        <w:t xml:space="preserve">have to </w:t>
      </w:r>
      <w:r w:rsidRPr="005C051D">
        <w:rPr>
          <w:rStyle w:val="Emphasis"/>
          <w:rFonts w:asciiTheme="majorHAnsi" w:hAnsiTheme="majorHAnsi" w:cstheme="majorHAnsi"/>
        </w:rPr>
        <w:t>complement</w:t>
      </w:r>
      <w:r w:rsidRPr="005C051D">
        <w:rPr>
          <w:rFonts w:asciiTheme="majorHAnsi" w:hAnsiTheme="majorHAnsi" w:cstheme="majorHAnsi"/>
          <w:sz w:val="16"/>
        </w:rPr>
        <w:t xml:space="preserve"> “</w:t>
      </w:r>
      <w:r w:rsidRPr="005C051D">
        <w:rPr>
          <w:rStyle w:val="Emphasis"/>
          <w:rFonts w:asciiTheme="majorHAnsi" w:hAnsiTheme="majorHAnsi" w:cstheme="majorHAnsi"/>
        </w:rPr>
        <w:t>broad</w:t>
      </w:r>
      <w:r w:rsidRPr="005C051D">
        <w:rPr>
          <w:rFonts w:asciiTheme="majorHAnsi" w:hAnsiTheme="majorHAnsi" w:cstheme="majorHAnsi"/>
          <w:sz w:val="16"/>
        </w:rPr>
        <w:t xml:space="preserve">” </w:t>
      </w:r>
      <w:r w:rsidRPr="005C051D">
        <w:rPr>
          <w:rStyle w:val="StyleUnderline"/>
          <w:rFonts w:asciiTheme="majorHAnsi" w:hAnsiTheme="majorHAnsi" w:cstheme="majorHAnsi"/>
        </w:rPr>
        <w:t xml:space="preserve">approaches, where instead of trying to </w:t>
      </w:r>
      <w:r w:rsidRPr="005C051D">
        <w:rPr>
          <w:rStyle w:val="Emphasis"/>
          <w:rFonts w:asciiTheme="majorHAnsi" w:hAnsiTheme="majorHAnsi" w:cstheme="majorHAnsi"/>
        </w:rPr>
        <w:t>predict</w:t>
      </w:r>
      <w:r w:rsidRPr="005C051D">
        <w:rPr>
          <w:rStyle w:val="StyleUnderline"/>
          <w:rFonts w:asciiTheme="majorHAnsi" w:hAnsiTheme="majorHAnsi" w:cstheme="majorHAnsi"/>
        </w:rPr>
        <w:t xml:space="preserve"> what’s going to kill us all, </w:t>
      </w:r>
      <w:r w:rsidRPr="005C051D">
        <w:rPr>
          <w:rStyle w:val="StyleUnderline"/>
          <w:rFonts w:asciiTheme="majorHAnsi" w:hAnsiTheme="majorHAnsi" w:cstheme="majorHAnsi"/>
          <w:highlight w:val="green"/>
        </w:rPr>
        <w:t>you</w:t>
      </w:r>
      <w:r w:rsidRPr="005C051D">
        <w:rPr>
          <w:rStyle w:val="StyleUnderline"/>
          <w:rFonts w:asciiTheme="majorHAnsi" w:hAnsiTheme="majorHAnsi" w:cstheme="majorHAnsi"/>
        </w:rPr>
        <w:t xml:space="preserve"> just </w:t>
      </w:r>
      <w:r w:rsidRPr="005C051D">
        <w:rPr>
          <w:rStyle w:val="Emphasis"/>
          <w:rFonts w:asciiTheme="majorHAnsi" w:hAnsiTheme="majorHAnsi" w:cstheme="majorHAnsi"/>
        </w:rPr>
        <w:t xml:space="preserve">generally </w:t>
      </w:r>
      <w:r w:rsidRPr="005C051D">
        <w:rPr>
          <w:rStyle w:val="Emphasis"/>
          <w:rFonts w:asciiTheme="majorHAnsi" w:hAnsiTheme="majorHAnsi" w:cstheme="majorHAnsi"/>
          <w:highlight w:val="green"/>
        </w:rPr>
        <w:t xml:space="preserve">try to keep </w:t>
      </w:r>
      <w:r w:rsidRPr="005C051D">
        <w:rPr>
          <w:rStyle w:val="Emphasis"/>
          <w:rFonts w:asciiTheme="majorHAnsi" w:hAnsiTheme="majorHAnsi" w:cstheme="majorHAnsi"/>
        </w:rPr>
        <w:t>civilization running as best it can</w:t>
      </w:r>
      <w:r w:rsidRPr="005C051D">
        <w:rPr>
          <w:rStyle w:val="StyleUnderline"/>
          <w:rFonts w:asciiTheme="majorHAnsi" w:hAnsiTheme="majorHAnsi" w:cstheme="majorHAnsi"/>
        </w:rPr>
        <w:t xml:space="preserve">, so that it is, as a whole, </w:t>
      </w:r>
      <w:r w:rsidRPr="005C051D">
        <w:rPr>
          <w:rStyle w:val="StyleUnderline"/>
          <w:rFonts w:asciiTheme="majorHAnsi" w:hAnsiTheme="majorHAnsi" w:cstheme="majorHAnsi"/>
          <w:highlight w:val="green"/>
        </w:rPr>
        <w:t xml:space="preserve">well-equipped to deal with </w:t>
      </w:r>
      <w:r w:rsidRPr="005C051D">
        <w:rPr>
          <w:rStyle w:val="Emphasis"/>
          <w:rFonts w:asciiTheme="majorHAnsi" w:hAnsiTheme="majorHAnsi" w:cstheme="majorHAnsi"/>
        </w:rPr>
        <w:t>potential</w:t>
      </w:r>
      <w:r w:rsidRPr="005C051D">
        <w:rPr>
          <w:rStyle w:val="StyleUnderline"/>
          <w:rFonts w:asciiTheme="majorHAnsi" w:hAnsiTheme="majorHAnsi" w:cstheme="majorHAnsi"/>
        </w:rPr>
        <w:t xml:space="preserve"> </w:t>
      </w:r>
      <w:r w:rsidRPr="005C051D">
        <w:rPr>
          <w:rStyle w:val="StyleUnderline"/>
          <w:rFonts w:asciiTheme="majorHAnsi" w:hAnsiTheme="majorHAnsi" w:cstheme="majorHAnsi"/>
          <w:highlight w:val="green"/>
        </w:rPr>
        <w:t xml:space="preserve">extinction events </w:t>
      </w:r>
      <w:r w:rsidRPr="005C051D">
        <w:rPr>
          <w:rStyle w:val="StyleUnderline"/>
          <w:rFonts w:asciiTheme="majorHAnsi" w:hAnsiTheme="majorHAnsi" w:cstheme="majorHAnsi"/>
        </w:rPr>
        <w:t xml:space="preserve">in the </w:t>
      </w:r>
      <w:r w:rsidRPr="005C051D">
        <w:rPr>
          <w:rStyle w:val="Emphasis"/>
          <w:rFonts w:asciiTheme="majorHAnsi" w:hAnsiTheme="majorHAnsi" w:cstheme="majorHAnsi"/>
        </w:rPr>
        <w:t>future</w:t>
      </w:r>
      <w:r w:rsidRPr="005C051D">
        <w:rPr>
          <w:rFonts w:asciiTheme="majorHAnsi" w:hAnsiTheme="majorHAnsi" w:cstheme="majorHAnsi"/>
          <w:sz w:val="16"/>
        </w:rPr>
        <w:t xml:space="preserve">, not just in 2030 or 2040 but in 3500 or 95000 or even 37 million. </w:t>
      </w:r>
      <w:r w:rsidRPr="005C051D">
        <w:rPr>
          <w:rStyle w:val="StyleUnderline"/>
          <w:rFonts w:asciiTheme="majorHAnsi" w:hAnsiTheme="majorHAnsi" w:cstheme="majorHAnsi"/>
        </w:rPr>
        <w:t xml:space="preserve">In other words, caring about the far future </w:t>
      </w:r>
      <w:r w:rsidRPr="005C051D">
        <w:rPr>
          <w:rStyle w:val="Emphasis"/>
          <w:rFonts w:asciiTheme="majorHAnsi" w:hAnsiTheme="majorHAnsi" w:cstheme="majorHAnsi"/>
        </w:rPr>
        <w:t>doesn’t mean just paying attention to low-probability risks of total annihilation</w:t>
      </w:r>
      <w:r w:rsidRPr="005C051D">
        <w:rPr>
          <w:rStyle w:val="StyleUnderline"/>
          <w:rFonts w:asciiTheme="majorHAnsi" w:hAnsiTheme="majorHAnsi" w:cstheme="majorHAnsi"/>
        </w:rPr>
        <w:t xml:space="preserve">; </w:t>
      </w:r>
      <w:r w:rsidRPr="005C051D">
        <w:rPr>
          <w:rStyle w:val="StyleUnderline"/>
          <w:rFonts w:asciiTheme="majorHAnsi" w:hAnsiTheme="majorHAnsi" w:cstheme="majorHAnsi"/>
          <w:highlight w:val="green"/>
        </w:rPr>
        <w:t>it</w:t>
      </w:r>
      <w:r w:rsidRPr="005C051D">
        <w:rPr>
          <w:rStyle w:val="StyleUnderline"/>
          <w:rFonts w:asciiTheme="majorHAnsi" w:hAnsiTheme="majorHAnsi" w:cstheme="majorHAnsi"/>
        </w:rPr>
        <w:t xml:space="preserve"> also </w:t>
      </w:r>
      <w:r w:rsidRPr="005C051D">
        <w:rPr>
          <w:rStyle w:val="StyleUnderline"/>
          <w:rFonts w:asciiTheme="majorHAnsi" w:hAnsiTheme="majorHAnsi" w:cstheme="majorHAnsi"/>
          <w:highlight w:val="green"/>
        </w:rPr>
        <w:t xml:space="preserve">means </w:t>
      </w:r>
      <w:r w:rsidRPr="005C051D">
        <w:rPr>
          <w:rStyle w:val="Emphasis"/>
          <w:rFonts w:asciiTheme="majorHAnsi" w:hAnsiTheme="majorHAnsi" w:cstheme="majorHAnsi"/>
          <w:highlight w:val="green"/>
        </w:rPr>
        <w:t xml:space="preserve">acting on pressing needs </w:t>
      </w:r>
      <w:r w:rsidRPr="005C051D">
        <w:rPr>
          <w:rStyle w:val="Emphasis"/>
          <w:rFonts w:asciiTheme="majorHAnsi" w:hAnsiTheme="majorHAnsi" w:cstheme="majorHAnsi"/>
        </w:rPr>
        <w:t>now</w:t>
      </w:r>
      <w:r w:rsidRPr="005C051D">
        <w:rPr>
          <w:rFonts w:asciiTheme="majorHAnsi" w:hAnsiTheme="majorHAnsi" w:cstheme="majorHAnsi"/>
          <w:sz w:val="16"/>
        </w:rPr>
        <w:t xml:space="preserve">. For example: </w:t>
      </w:r>
      <w:r w:rsidRPr="005C051D">
        <w:rPr>
          <w:rStyle w:val="StyleUnderline"/>
          <w:rFonts w:asciiTheme="majorHAnsi" w:hAnsiTheme="majorHAnsi" w:cstheme="majorHAnsi"/>
        </w:rPr>
        <w:t xml:space="preserve">We’re </w:t>
      </w:r>
      <w:r w:rsidRPr="005C051D">
        <w:rPr>
          <w:rStyle w:val="StyleUnderline"/>
          <w:rFonts w:asciiTheme="majorHAnsi" w:hAnsiTheme="majorHAnsi" w:cstheme="majorHAnsi"/>
          <w:highlight w:val="green"/>
        </w:rPr>
        <w:t>going to</w:t>
      </w:r>
      <w:r w:rsidRPr="005C051D">
        <w:rPr>
          <w:rStyle w:val="StyleUnderline"/>
          <w:rFonts w:asciiTheme="majorHAnsi" w:hAnsiTheme="majorHAnsi" w:cstheme="majorHAnsi"/>
        </w:rPr>
        <w:t xml:space="preserve"> be </w:t>
      </w:r>
      <w:r w:rsidRPr="005C051D">
        <w:rPr>
          <w:rStyle w:val="Emphasis"/>
          <w:rFonts w:asciiTheme="majorHAnsi" w:hAnsiTheme="majorHAnsi" w:cstheme="majorHAnsi"/>
        </w:rPr>
        <w:t>better prepared</w:t>
      </w:r>
      <w:r w:rsidRPr="005C051D">
        <w:rPr>
          <w:rStyle w:val="StyleUnderline"/>
          <w:rFonts w:asciiTheme="majorHAnsi" w:hAnsiTheme="majorHAnsi" w:cstheme="majorHAnsi"/>
        </w:rPr>
        <w:t xml:space="preserve"> to </w:t>
      </w:r>
      <w:r w:rsidRPr="005C051D">
        <w:rPr>
          <w:rStyle w:val="StyleUnderline"/>
          <w:rFonts w:asciiTheme="majorHAnsi" w:hAnsiTheme="majorHAnsi" w:cstheme="majorHAnsi"/>
          <w:highlight w:val="green"/>
        </w:rPr>
        <w:t xml:space="preserve">prevent extinction from </w:t>
      </w:r>
      <w:r w:rsidRPr="005C051D">
        <w:rPr>
          <w:rStyle w:val="Emphasis"/>
          <w:rFonts w:asciiTheme="majorHAnsi" w:hAnsiTheme="majorHAnsi" w:cstheme="majorHAnsi"/>
          <w:highlight w:val="green"/>
        </w:rPr>
        <w:t>AI</w:t>
      </w:r>
      <w:r w:rsidRPr="005C051D">
        <w:rPr>
          <w:rStyle w:val="StyleUnderline"/>
          <w:rFonts w:asciiTheme="majorHAnsi" w:hAnsiTheme="majorHAnsi" w:cstheme="majorHAnsi"/>
        </w:rPr>
        <w:t xml:space="preserve"> or a </w:t>
      </w:r>
      <w:proofErr w:type="spellStart"/>
      <w:r w:rsidRPr="005C051D">
        <w:rPr>
          <w:rStyle w:val="Emphasis"/>
          <w:rFonts w:asciiTheme="majorHAnsi" w:hAnsiTheme="majorHAnsi" w:cstheme="majorHAnsi"/>
          <w:highlight w:val="green"/>
        </w:rPr>
        <w:t>supervirus</w:t>
      </w:r>
      <w:proofErr w:type="spellEnd"/>
      <w:r w:rsidRPr="005C051D">
        <w:rPr>
          <w:rStyle w:val="StyleUnderline"/>
          <w:rFonts w:asciiTheme="majorHAnsi" w:hAnsiTheme="majorHAnsi" w:cstheme="majorHAnsi"/>
          <w:highlight w:val="green"/>
        </w:rPr>
        <w:t xml:space="preserve"> or</w:t>
      </w:r>
      <w:r w:rsidRPr="005C051D">
        <w:rPr>
          <w:rStyle w:val="StyleUnderline"/>
          <w:rFonts w:asciiTheme="majorHAnsi" w:hAnsiTheme="majorHAnsi" w:cstheme="majorHAnsi"/>
        </w:rPr>
        <w:t xml:space="preserve"> </w:t>
      </w:r>
      <w:r w:rsidRPr="005C051D">
        <w:rPr>
          <w:rStyle w:val="Emphasis"/>
          <w:rFonts w:asciiTheme="majorHAnsi" w:hAnsiTheme="majorHAnsi" w:cstheme="majorHAnsi"/>
        </w:rPr>
        <w:t xml:space="preserve">global </w:t>
      </w:r>
      <w:r w:rsidRPr="005C051D">
        <w:rPr>
          <w:rStyle w:val="Emphasis"/>
          <w:rFonts w:asciiTheme="majorHAnsi" w:hAnsiTheme="majorHAnsi" w:cstheme="majorHAnsi"/>
          <w:highlight w:val="green"/>
        </w:rPr>
        <w:t>warming</w:t>
      </w:r>
      <w:r w:rsidRPr="005C051D">
        <w:rPr>
          <w:rStyle w:val="StyleUnderline"/>
          <w:rFonts w:asciiTheme="majorHAnsi" w:hAnsiTheme="majorHAnsi" w:cstheme="majorHAnsi"/>
          <w:highlight w:val="green"/>
        </w:rPr>
        <w:t xml:space="preserve"> if society</w:t>
      </w:r>
      <w:r w:rsidRPr="005C051D">
        <w:rPr>
          <w:rStyle w:val="StyleUnderline"/>
          <w:rFonts w:asciiTheme="majorHAnsi" w:hAnsiTheme="majorHAnsi" w:cstheme="majorHAnsi"/>
        </w:rPr>
        <w:t xml:space="preserve"> as a whole </w:t>
      </w:r>
      <w:r w:rsidRPr="005C051D">
        <w:rPr>
          <w:rStyle w:val="StyleUnderline"/>
          <w:rFonts w:asciiTheme="majorHAnsi" w:hAnsiTheme="majorHAnsi" w:cstheme="majorHAnsi"/>
          <w:highlight w:val="green"/>
        </w:rPr>
        <w:t>makes</w:t>
      </w:r>
      <w:r w:rsidRPr="005C051D">
        <w:rPr>
          <w:rStyle w:val="StyleUnderline"/>
          <w:rFonts w:asciiTheme="majorHAnsi" w:hAnsiTheme="majorHAnsi" w:cstheme="majorHAnsi"/>
        </w:rPr>
        <w:t xml:space="preserve"> </w:t>
      </w:r>
      <w:r w:rsidRPr="005C051D">
        <w:rPr>
          <w:rStyle w:val="Emphasis"/>
          <w:rFonts w:asciiTheme="majorHAnsi" w:hAnsiTheme="majorHAnsi" w:cstheme="majorHAnsi"/>
        </w:rPr>
        <w:t xml:space="preserve">a lot of </w:t>
      </w:r>
      <w:r w:rsidRPr="005C051D">
        <w:rPr>
          <w:rStyle w:val="Emphasis"/>
          <w:rFonts w:asciiTheme="majorHAnsi" w:hAnsiTheme="majorHAnsi" w:cstheme="majorHAnsi"/>
          <w:highlight w:val="green"/>
        </w:rPr>
        <w:t>scientific progress</w:t>
      </w:r>
      <w:r w:rsidRPr="005C051D">
        <w:rPr>
          <w:rFonts w:asciiTheme="majorHAnsi" w:hAnsiTheme="majorHAnsi" w:cstheme="majorHAnsi"/>
          <w:sz w:val="16"/>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5C051D">
        <w:rPr>
          <w:rStyle w:val="StyleUnderline"/>
          <w:rFonts w:asciiTheme="majorHAnsi" w:hAnsiTheme="majorHAnsi" w:cstheme="majorHAnsi"/>
        </w:rPr>
        <w:t xml:space="preserve">So maybe one of </w:t>
      </w:r>
      <w:r w:rsidRPr="005C051D">
        <w:rPr>
          <w:rStyle w:val="StyleUnderline"/>
          <w:rFonts w:asciiTheme="majorHAnsi" w:hAnsiTheme="majorHAnsi" w:cstheme="majorHAnsi"/>
          <w:highlight w:val="green"/>
        </w:rPr>
        <w:t xml:space="preserve">the </w:t>
      </w:r>
      <w:r w:rsidRPr="005C051D">
        <w:rPr>
          <w:rStyle w:val="Emphasis"/>
          <w:rFonts w:asciiTheme="majorHAnsi" w:hAnsiTheme="majorHAnsi" w:cstheme="majorHAnsi"/>
          <w:highlight w:val="green"/>
        </w:rPr>
        <w:t>best thing</w:t>
      </w:r>
      <w:r w:rsidRPr="005C051D">
        <w:rPr>
          <w:rStyle w:val="StyleUnderline"/>
          <w:rFonts w:asciiTheme="majorHAnsi" w:hAnsiTheme="majorHAnsi" w:cstheme="majorHAnsi"/>
        </w:rPr>
        <w:t>s we can do for the</w:t>
      </w:r>
      <w:r w:rsidRPr="005C051D">
        <w:rPr>
          <w:rFonts w:asciiTheme="majorHAnsi" w:hAnsiTheme="majorHAnsi" w:cstheme="majorHAnsi"/>
          <w:sz w:val="16"/>
        </w:rPr>
        <w:t xml:space="preserve"> </w:t>
      </w:r>
      <w:r w:rsidRPr="005C051D">
        <w:rPr>
          <w:rStyle w:val="Emphasis"/>
          <w:rFonts w:asciiTheme="majorHAnsi" w:hAnsiTheme="majorHAnsi" w:cstheme="majorHAnsi"/>
        </w:rPr>
        <w:t>far future</w:t>
      </w:r>
      <w:r w:rsidRPr="005C051D">
        <w:rPr>
          <w:rFonts w:asciiTheme="majorHAnsi" w:hAnsiTheme="majorHAnsi" w:cstheme="majorHAnsi"/>
          <w:sz w:val="16"/>
        </w:rPr>
        <w:t xml:space="preserve"> </w:t>
      </w:r>
      <w:r w:rsidRPr="005C051D">
        <w:rPr>
          <w:rStyle w:val="StyleUnderline"/>
          <w:rFonts w:asciiTheme="majorHAnsi" w:hAnsiTheme="majorHAnsi" w:cstheme="majorHAnsi"/>
          <w:highlight w:val="green"/>
        </w:rPr>
        <w:t>is to</w:t>
      </w:r>
      <w:r w:rsidRPr="005C051D">
        <w:rPr>
          <w:rFonts w:asciiTheme="majorHAnsi" w:hAnsiTheme="majorHAnsi" w:cstheme="majorHAnsi"/>
          <w:sz w:val="16"/>
        </w:rPr>
        <w:t xml:space="preserve"> improve school systems — here and now — to </w:t>
      </w:r>
      <w:r w:rsidRPr="005C051D">
        <w:rPr>
          <w:rStyle w:val="StyleUnderline"/>
          <w:rFonts w:asciiTheme="majorHAnsi" w:hAnsiTheme="majorHAnsi" w:cstheme="majorHAnsi"/>
          <w:highlight w:val="green"/>
        </w:rPr>
        <w:t>harness</w:t>
      </w:r>
      <w:r w:rsidRPr="005C051D">
        <w:rPr>
          <w:rFonts w:asciiTheme="majorHAnsi" w:hAnsiTheme="majorHAnsi" w:cstheme="majorHAnsi"/>
          <w:sz w:val="16"/>
        </w:rPr>
        <w:t xml:space="preserve"> the group economist Raj Chetty calls “lost </w:t>
      </w:r>
      <w:proofErr w:type="spellStart"/>
      <w:r w:rsidRPr="005C051D">
        <w:rPr>
          <w:rFonts w:asciiTheme="majorHAnsi" w:hAnsiTheme="majorHAnsi" w:cstheme="majorHAnsi"/>
          <w:sz w:val="16"/>
        </w:rPr>
        <w:t>Einsteins</w:t>
      </w:r>
      <w:proofErr w:type="spellEnd"/>
      <w:r w:rsidRPr="005C051D">
        <w:rPr>
          <w:rFonts w:asciiTheme="majorHAnsi" w:hAnsiTheme="majorHAnsi" w:cstheme="majorHAnsi"/>
          <w:sz w:val="16"/>
        </w:rPr>
        <w:t>” (</w:t>
      </w:r>
      <w:r w:rsidRPr="005C051D">
        <w:rPr>
          <w:rStyle w:val="Emphasis"/>
          <w:rFonts w:asciiTheme="majorHAnsi" w:hAnsiTheme="majorHAnsi" w:cstheme="majorHAnsi"/>
        </w:rPr>
        <w:t xml:space="preserve">potential </w:t>
      </w:r>
      <w:r w:rsidRPr="005C051D">
        <w:rPr>
          <w:rStyle w:val="Emphasis"/>
          <w:rFonts w:asciiTheme="majorHAnsi" w:hAnsiTheme="majorHAnsi" w:cstheme="majorHAnsi"/>
          <w:highlight w:val="green"/>
        </w:rPr>
        <w:t>innovators</w:t>
      </w:r>
      <w:r w:rsidRPr="005C051D">
        <w:rPr>
          <w:rFonts w:asciiTheme="majorHAnsi" w:hAnsiTheme="majorHAnsi" w:cstheme="majorHAnsi"/>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5C051D">
        <w:rPr>
          <w:rFonts w:asciiTheme="majorHAnsi" w:hAnsiTheme="majorHAnsi" w:cstheme="majorHAnsi"/>
          <w:sz w:val="16"/>
        </w:rPr>
        <w:t>Beckstead</w:t>
      </w:r>
      <w:proofErr w:type="spellEnd"/>
      <w:r w:rsidRPr="005C051D">
        <w:rPr>
          <w:rFonts w:asciiTheme="majorHAnsi" w:hAnsiTheme="majorHAnsi" w:cstheme="majorHAnsi"/>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5C051D">
        <w:rPr>
          <w:rStyle w:val="StyleUnderline"/>
          <w:rFonts w:asciiTheme="majorHAnsi" w:hAnsiTheme="majorHAnsi" w:cstheme="majorHAnsi"/>
          <w:highlight w:val="green"/>
        </w:rPr>
        <w:t>improve</w:t>
      </w:r>
      <w:r w:rsidRPr="005C051D">
        <w:rPr>
          <w:rFonts w:asciiTheme="majorHAnsi" w:hAnsiTheme="majorHAnsi" w:cstheme="majorHAnsi"/>
          <w:sz w:val="16"/>
          <w:highlight w:val="green"/>
        </w:rPr>
        <w:t xml:space="preserve"> </w:t>
      </w:r>
      <w:r w:rsidRPr="005C051D">
        <w:rPr>
          <w:rStyle w:val="Emphasis"/>
          <w:rFonts w:asciiTheme="majorHAnsi" w:hAnsiTheme="majorHAnsi" w:cstheme="majorHAnsi"/>
        </w:rPr>
        <w:t>incentives</w:t>
      </w:r>
      <w:r w:rsidRPr="005C051D">
        <w:rPr>
          <w:rFonts w:asciiTheme="majorHAnsi" w:hAnsiTheme="majorHAnsi" w:cstheme="majorHAnsi"/>
          <w:sz w:val="16"/>
        </w:rPr>
        <w:t xml:space="preserve"> </w:t>
      </w:r>
      <w:r w:rsidRPr="005C051D">
        <w:rPr>
          <w:rStyle w:val="StyleUnderline"/>
          <w:rFonts w:asciiTheme="majorHAnsi" w:hAnsiTheme="majorHAnsi" w:cstheme="majorHAnsi"/>
        </w:rPr>
        <w:t>and</w:t>
      </w:r>
      <w:r w:rsidRPr="005C051D">
        <w:rPr>
          <w:rFonts w:asciiTheme="majorHAnsi" w:hAnsiTheme="majorHAnsi" w:cstheme="majorHAnsi"/>
          <w:sz w:val="16"/>
        </w:rPr>
        <w:t xml:space="preserve"> </w:t>
      </w:r>
      <w:r w:rsidRPr="005C051D">
        <w:rPr>
          <w:rStyle w:val="Emphasis"/>
          <w:rFonts w:asciiTheme="majorHAnsi" w:hAnsiTheme="majorHAnsi" w:cstheme="majorHAnsi"/>
          <w:highlight w:val="green"/>
        </w:rPr>
        <w:t>norms</w:t>
      </w:r>
      <w:r w:rsidRPr="005C051D">
        <w:rPr>
          <w:rFonts w:asciiTheme="majorHAnsi" w:hAnsiTheme="majorHAnsi" w:cstheme="majorHAnsi"/>
          <w:sz w:val="16"/>
        </w:rPr>
        <w:t xml:space="preserve"> </w:t>
      </w:r>
      <w:r w:rsidRPr="005C051D">
        <w:rPr>
          <w:rStyle w:val="StyleUnderline"/>
          <w:rFonts w:asciiTheme="majorHAnsi" w:hAnsiTheme="majorHAnsi" w:cstheme="majorHAnsi"/>
        </w:rPr>
        <w:t>in</w:t>
      </w:r>
      <w:r w:rsidRPr="005C051D">
        <w:rPr>
          <w:rFonts w:asciiTheme="majorHAnsi" w:hAnsiTheme="majorHAnsi" w:cstheme="majorHAnsi"/>
          <w:sz w:val="16"/>
        </w:rPr>
        <w:t xml:space="preserve"> </w:t>
      </w:r>
      <w:r w:rsidRPr="005C051D">
        <w:rPr>
          <w:rStyle w:val="Emphasis"/>
          <w:rFonts w:asciiTheme="majorHAnsi" w:hAnsiTheme="majorHAnsi" w:cstheme="majorHAnsi"/>
        </w:rPr>
        <w:t>academic work</w:t>
      </w:r>
      <w:r w:rsidRPr="005C051D">
        <w:rPr>
          <w:rFonts w:asciiTheme="majorHAnsi" w:hAnsiTheme="majorHAnsi" w:cstheme="majorHAnsi"/>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5C051D">
        <w:rPr>
          <w:rFonts w:asciiTheme="majorHAnsi" w:hAnsiTheme="majorHAnsi" w:cstheme="majorHAnsi"/>
          <w:sz w:val="16"/>
        </w:rPr>
        <w:t>Beckstead</w:t>
      </w:r>
      <w:proofErr w:type="spellEnd"/>
      <w:r w:rsidRPr="005C051D">
        <w:rPr>
          <w:rFonts w:asciiTheme="majorHAnsi" w:hAnsiTheme="majorHAnsi" w:cstheme="majorHAnsi"/>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5C051D">
        <w:rPr>
          <w:rStyle w:val="StyleUnderline"/>
          <w:rFonts w:asciiTheme="majorHAnsi" w:hAnsiTheme="majorHAnsi" w:cstheme="majorHAnsi"/>
        </w:rPr>
        <w:t xml:space="preserve">If the far future is what matters, and generally trying to make the world work better is among the best ways to help the far future, then effective altruism just becomes plain </w:t>
      </w:r>
      <w:proofErr w:type="spellStart"/>
      <w:r w:rsidRPr="005C051D">
        <w:rPr>
          <w:rStyle w:val="StyleUnderline"/>
          <w:rFonts w:asciiTheme="majorHAnsi" w:hAnsiTheme="majorHAnsi" w:cstheme="majorHAnsi"/>
        </w:rPr>
        <w:t>ol</w:t>
      </w:r>
      <w:proofErr w:type="spellEnd"/>
      <w:r w:rsidRPr="005C051D">
        <w:rPr>
          <w:rStyle w:val="StyleUnderline"/>
          <w:rFonts w:asciiTheme="majorHAnsi" w:hAnsiTheme="majorHAnsi" w:cstheme="majorHAnsi"/>
        </w:rPr>
        <w:t>’ do-</w:t>
      </w:r>
      <w:proofErr w:type="spellStart"/>
      <w:r w:rsidRPr="005C051D">
        <w:rPr>
          <w:rStyle w:val="StyleUnderline"/>
          <w:rFonts w:asciiTheme="majorHAnsi" w:hAnsiTheme="majorHAnsi" w:cstheme="majorHAnsi"/>
        </w:rPr>
        <w:t>goodery</w:t>
      </w:r>
      <w:proofErr w:type="spellEnd"/>
      <w:r w:rsidRPr="005C051D">
        <w:rPr>
          <w:rStyle w:val="StyleUnderline"/>
          <w:rFonts w:asciiTheme="majorHAnsi" w:hAnsiTheme="majorHAnsi" w:cstheme="majorHAnsi"/>
        </w:rPr>
        <w:t>.</w:t>
      </w:r>
    </w:p>
    <w:p w14:paraId="2F71D9EA" w14:textId="77777777" w:rsidR="00AB428C" w:rsidRPr="005C051D" w:rsidRDefault="00AB428C" w:rsidP="00AB428C">
      <w:pPr>
        <w:rPr>
          <w:rFonts w:asciiTheme="majorHAnsi" w:hAnsiTheme="majorHAnsi" w:cstheme="majorHAnsi"/>
        </w:rPr>
      </w:pPr>
    </w:p>
    <w:sectPr w:rsidR="00AB428C" w:rsidRPr="005C051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eator" w:val="?"/>
    <w:docVar w:name="RibbonPointer" w:val="2052062154656"/>
    <w:docVar w:name="VerbatimMac" w:val="True"/>
    <w:docVar w:name="VerbatimVersion" w:val="5.0"/>
  </w:docVars>
  <w:rsids>
    <w:rsidRoot w:val="003B48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5B27"/>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873"/>
    <w:rsid w:val="003C5F4C"/>
    <w:rsid w:val="003C619F"/>
    <w:rsid w:val="003D5EA8"/>
    <w:rsid w:val="003D7B28"/>
    <w:rsid w:val="003E305E"/>
    <w:rsid w:val="003E34DB"/>
    <w:rsid w:val="003E5302"/>
    <w:rsid w:val="003E5BF1"/>
    <w:rsid w:val="003F2452"/>
    <w:rsid w:val="003F41EA"/>
    <w:rsid w:val="003F5A90"/>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3A2"/>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51D"/>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431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148"/>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28C"/>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6F43"/>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AA0"/>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66"/>
    <w:rsid w:val="00F601E6"/>
    <w:rsid w:val="00F73954"/>
    <w:rsid w:val="00F94060"/>
    <w:rsid w:val="00FA56F6"/>
    <w:rsid w:val="00FB329D"/>
    <w:rsid w:val="00FB5F27"/>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C388A0"/>
  <w14:defaultImageDpi w14:val="300"/>
  <w15:docId w15:val="{A52C2938-99F5-E849-A8A3-8BD530B44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15B2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15B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15B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15B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9"/>
    <w:unhideWhenUsed/>
    <w:qFormat/>
    <w:rsid w:val="00215B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15B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5B27"/>
  </w:style>
  <w:style w:type="character" w:customStyle="1" w:styleId="Heading1Char">
    <w:name w:val="Heading 1 Char"/>
    <w:aliases w:val="Pocket Char"/>
    <w:basedOn w:val="DefaultParagraphFont"/>
    <w:link w:val="Heading1"/>
    <w:uiPriority w:val="9"/>
    <w:rsid w:val="00215B2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15B2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15B2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215B2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215B27"/>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215B27"/>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215B2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15B27"/>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215B27"/>
    <w:rPr>
      <w:color w:val="auto"/>
      <w:u w:val="none"/>
    </w:rPr>
  </w:style>
  <w:style w:type="paragraph" w:styleId="DocumentMap">
    <w:name w:val="Document Map"/>
    <w:basedOn w:val="Normal"/>
    <w:link w:val="DocumentMapChar"/>
    <w:uiPriority w:val="99"/>
    <w:semiHidden/>
    <w:unhideWhenUsed/>
    <w:rsid w:val="00215B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15B27"/>
    <w:rPr>
      <w:rFonts w:ascii="Lucida Grande" w:hAnsi="Lucida Grande" w:cs="Lucida Grande"/>
    </w:rPr>
  </w:style>
  <w:style w:type="paragraph" w:customStyle="1" w:styleId="textbold">
    <w:name w:val="text bold"/>
    <w:basedOn w:val="Normal"/>
    <w:link w:val="Emphasis"/>
    <w:uiPriority w:val="20"/>
    <w:qFormat/>
    <w:rsid w:val="003F5A90"/>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3F5A9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dependent.co.uk/news/world/americas/us-politics/robert-kiyosaki-market-crash-october-b1930754.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cademic.oup.com/qje/article-abstract/127/1/333/1834007?redirectedFrom=fulltex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rdsauto.com/ideaxchange/strikes-hurt-everybod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fas.org/irp/threat/terrorism/sup2.pdf" TargetMode="External"/><Relationship Id="rId4" Type="http://schemas.openxmlformats.org/officeDocument/2006/relationships/customXml" Target="../customXml/item4.xml"/><Relationship Id="rId9" Type="http://schemas.openxmlformats.org/officeDocument/2006/relationships/hyperlink" Target="https://papers.ssrn.com/sol3/papers.cfm?abstract_id=896185" TargetMode="External"/><Relationship Id="rId14" Type="http://schemas.openxmlformats.org/officeDocument/2006/relationships/hyperlink" Target="https://www.supplywisdom.com/resources/the-union-strikes-the-good-the-bad-and-the-ugl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ksheelaile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AD5774-384B-4BDE-BE51-34D994E90F3E}">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7475</Words>
  <Characters>42613</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49989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taksheel aileni</cp:lastModifiedBy>
  <cp:revision>2</cp:revision>
  <dcterms:created xsi:type="dcterms:W3CDTF">2021-11-13T18:12:00Z</dcterms:created>
  <dcterms:modified xsi:type="dcterms:W3CDTF">2021-11-13T18:12:00Z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