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FF63E" w14:textId="4C38164D" w:rsidR="00EC4C3C" w:rsidRDefault="00EC4C3C" w:rsidP="00EC4C3C">
      <w:pPr>
        <w:pStyle w:val="Heading2"/>
      </w:pPr>
      <w:r>
        <w:t>1</w:t>
      </w:r>
    </w:p>
    <w:p w14:paraId="3B3AE329" w14:textId="77777777" w:rsidR="00EC4C3C" w:rsidRPr="00C02579" w:rsidRDefault="00EC4C3C" w:rsidP="00EC4C3C">
      <w:pPr>
        <w:keepNext/>
        <w:keepLines/>
        <w:pageBreakBefore/>
        <w:spacing w:before="40" w:after="0"/>
        <w:jc w:val="center"/>
        <w:outlineLvl w:val="2"/>
        <w:rPr>
          <w:rFonts w:asciiTheme="majorHAnsi" w:eastAsiaTheme="majorEastAsia" w:hAnsiTheme="majorHAnsi" w:cstheme="majorHAnsi"/>
          <w:b/>
          <w:sz w:val="32"/>
          <w:u w:val="single"/>
        </w:rPr>
      </w:pPr>
      <w:r w:rsidRPr="00C02579">
        <w:rPr>
          <w:rFonts w:asciiTheme="majorHAnsi" w:eastAsiaTheme="majorEastAsia" w:hAnsiTheme="majorHAnsi" w:cstheme="majorHAnsi"/>
          <w:b/>
          <w:sz w:val="32"/>
          <w:u w:val="single"/>
        </w:rPr>
        <w:lastRenderedPageBreak/>
        <w:t>1NC – Production CP</w:t>
      </w:r>
    </w:p>
    <w:p w14:paraId="172406AD" w14:textId="14F4804A" w:rsidR="00EC4C3C" w:rsidRPr="00047B0D" w:rsidRDefault="00EC4C3C" w:rsidP="00047B0D">
      <w:pPr>
        <w:pStyle w:val="Heading4"/>
      </w:pPr>
      <w:r w:rsidRPr="00047B0D">
        <w:t>The United States federal government should:</w:t>
      </w:r>
    </w:p>
    <w:p w14:paraId="71673A05" w14:textId="52DD7594" w:rsidR="00EC4C3C" w:rsidRPr="00047B0D" w:rsidRDefault="00EC4C3C" w:rsidP="00047B0D">
      <w:pPr>
        <w:pStyle w:val="Heading4"/>
      </w:pPr>
      <w:r w:rsidRPr="00047B0D">
        <w:t xml:space="preserve">-   reduce intellectual property protections for medicines except for vaccines. </w:t>
      </w:r>
    </w:p>
    <w:p w14:paraId="2029CAE7" w14:textId="77777777" w:rsidR="00EC4C3C" w:rsidRPr="00C02579" w:rsidRDefault="00EC4C3C" w:rsidP="00EC4C3C">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substantially increase production and global distribution of the COVID-19 Vaccine, </w:t>
      </w:r>
      <w:r w:rsidRPr="00C02579">
        <w:rPr>
          <w:rFonts w:asciiTheme="majorHAnsi" w:eastAsiaTheme="majorEastAsia" w:hAnsiTheme="majorHAnsi" w:cstheme="majorHAnsi"/>
          <w:b/>
          <w:iCs/>
          <w:color w:val="000000"/>
          <w:sz w:val="26"/>
        </w:rPr>
        <w:t>specifically providing all necessary vaccines to India and South Africa, and</w:t>
      </w:r>
    </w:p>
    <w:p w14:paraId="7E59C7C5" w14:textId="77777777" w:rsidR="00EC4C3C" w:rsidRPr="00C02579" w:rsidRDefault="00EC4C3C" w:rsidP="00EC4C3C">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cooperate with allies to achieve increased production and global distribution of the COVID-19 Vaccine.</w:t>
      </w:r>
    </w:p>
    <w:p w14:paraId="5551D830" w14:textId="77777777" w:rsidR="00EC4C3C" w:rsidRPr="00C02579" w:rsidRDefault="00EC4C3C" w:rsidP="00EC4C3C">
      <w:pPr>
        <w:rPr>
          <w:rFonts w:asciiTheme="majorHAnsi" w:hAnsiTheme="majorHAnsi" w:cstheme="majorHAnsi"/>
        </w:rPr>
      </w:pPr>
    </w:p>
    <w:p w14:paraId="3FDF7A96" w14:textId="77777777" w:rsidR="00EC4C3C" w:rsidRPr="00C02579" w:rsidRDefault="00EC4C3C" w:rsidP="00EC4C3C">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That comparatively solves better – IP rights don’t hinder vaccine cooperation,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manufacturing capacity </w:t>
      </w:r>
      <w:r w:rsidRPr="00C02579">
        <w:rPr>
          <w:rFonts w:asciiTheme="majorHAnsi" w:eastAsiaTheme="majorEastAsia" w:hAnsiTheme="majorHAnsi" w:cstheme="majorHAnsi"/>
          <w:b/>
          <w:iCs/>
          <w:sz w:val="26"/>
          <w:u w:val="single"/>
        </w:rPr>
        <w:t>is</w:t>
      </w:r>
      <w:r w:rsidRPr="00C02579">
        <w:rPr>
          <w:rFonts w:asciiTheme="majorHAnsi" w:eastAsiaTheme="majorEastAsia" w:hAnsiTheme="majorHAnsi" w:cstheme="majorHAnsi"/>
          <w:b/>
          <w:iCs/>
          <w:sz w:val="26"/>
        </w:rPr>
        <w:t xml:space="preserve"> the current constraint.</w:t>
      </w:r>
    </w:p>
    <w:p w14:paraId="7B6E9B77" w14:textId="77777777" w:rsidR="00EC4C3C" w:rsidRPr="00C02579" w:rsidRDefault="00EC4C3C" w:rsidP="00EC4C3C">
      <w:pPr>
        <w:rPr>
          <w:rFonts w:asciiTheme="majorHAnsi" w:hAnsiTheme="majorHAnsi" w:cstheme="majorHAnsi"/>
        </w:rPr>
      </w:pPr>
      <w:r w:rsidRPr="00C02579">
        <w:rPr>
          <w:rFonts w:asciiTheme="majorHAnsi" w:hAnsiTheme="majorHAnsi" w:cstheme="majorHAnsi"/>
        </w:rPr>
        <w:t xml:space="preserve">Hans </w:t>
      </w:r>
      <w:r w:rsidRPr="00C02579">
        <w:rPr>
          <w:rFonts w:asciiTheme="majorHAnsi" w:hAnsiTheme="majorHAnsi" w:cstheme="majorHAnsi"/>
          <w:b/>
          <w:bCs/>
          <w:sz w:val="26"/>
        </w:rPr>
        <w:t>Sauer 6-17</w:t>
      </w:r>
      <w:r w:rsidRPr="00C02579">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5D4F0F4D" w14:textId="77777777" w:rsidR="00EC4C3C" w:rsidRPr="00C02579" w:rsidRDefault="00EC4C3C" w:rsidP="00EC4C3C">
      <w:pPr>
        <w:rPr>
          <w:rFonts w:asciiTheme="majorHAnsi" w:hAnsiTheme="majorHAnsi" w:cstheme="majorHAnsi"/>
          <w:sz w:val="14"/>
        </w:rPr>
      </w:pPr>
      <w:r w:rsidRPr="00C02579">
        <w:rPr>
          <w:rFonts w:asciiTheme="majorHAnsi" w:hAnsiTheme="majorHAnsi" w:cstheme="majorHAnsi"/>
          <w:sz w:val="14"/>
        </w:rPr>
        <w:t xml:space="preserve">But contrary to what Lori said, </w:t>
      </w:r>
      <w:r w:rsidRPr="00C02579">
        <w:rPr>
          <w:rFonts w:asciiTheme="majorHAnsi" w:hAnsiTheme="majorHAnsi" w:cstheme="majorHAnsi"/>
          <w:b/>
          <w:bCs/>
          <w:u w:val="single"/>
        </w:rPr>
        <w:t xml:space="preserve">there are genuine </w:t>
      </w:r>
      <w:r w:rsidRPr="005D0A78">
        <w:rPr>
          <w:rFonts w:asciiTheme="majorHAnsi" w:hAnsiTheme="majorHAnsi" w:cstheme="majorHAnsi"/>
          <w:b/>
          <w:bCs/>
          <w:highlight w:val="green"/>
          <w:u w:val="single"/>
        </w:rPr>
        <w:t>real problems in the supply chain</w:t>
      </w:r>
      <w:r w:rsidRPr="00C02579">
        <w:rPr>
          <w:rFonts w:asciiTheme="majorHAnsi" w:hAnsiTheme="majorHAnsi" w:cstheme="majorHAnsi"/>
          <w:sz w:val="14"/>
        </w:rPr>
        <w:t xml:space="preserve"> that are </w:t>
      </w:r>
      <w:r w:rsidRPr="005D0A78">
        <w:rPr>
          <w:rFonts w:asciiTheme="majorHAnsi" w:hAnsiTheme="majorHAnsi" w:cstheme="majorHAnsi"/>
          <w:b/>
          <w:bCs/>
          <w:highlight w:val="green"/>
          <w:u w:val="single"/>
        </w:rPr>
        <w:t>not caused by</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patents</w:t>
      </w:r>
      <w:r w:rsidRPr="00C02579">
        <w:rPr>
          <w:rFonts w:asciiTheme="majorHAnsi" w:hAnsiTheme="majorHAnsi" w:cstheme="majorHAnsi"/>
          <w:sz w:val="14"/>
        </w:rPr>
        <w:t>, that are simply cau</w:t>
      </w:r>
      <w:r w:rsidRPr="00C02579">
        <w:rPr>
          <w:rFonts w:asciiTheme="majorHAnsi" w:hAnsiTheme="majorHAnsi" w:cstheme="majorHAnsi"/>
          <w:u w:val="single"/>
        </w:rPr>
        <w:t>sed by the unavailability and the constraints on existing capacity.</w:t>
      </w:r>
      <w:r w:rsidRPr="00C02579">
        <w:rPr>
          <w:rFonts w:asciiTheme="majorHAnsi" w:hAnsiTheme="majorHAnsi" w:cstheme="majorHAnsi"/>
          <w:sz w:val="14"/>
        </w:rPr>
        <w:t xml:space="preserve"> There is in this world such a thing as maxed-out capacity that just can’t be increased on a dime. </w:t>
      </w:r>
      <w:r w:rsidRPr="00C02579">
        <w:rPr>
          <w:rFonts w:asciiTheme="majorHAnsi" w:hAnsiTheme="majorHAnsi" w:cstheme="majorHAnsi"/>
          <w:u w:val="single"/>
        </w:rPr>
        <w:t>It’s not all due to intellectual property</w:t>
      </w:r>
      <w:r w:rsidRPr="00C02579">
        <w:rPr>
          <w:rFonts w:asciiTheme="majorHAnsi" w:hAnsiTheme="majorHAnsi" w:cstheme="majorHAnsi"/>
          <w:sz w:val="14"/>
        </w:rPr>
        <w:t xml:space="preserve">. This is true for existing vaccines as well as for vaccine raw materials. </w:t>
      </w:r>
      <w:r w:rsidRPr="005D0A78">
        <w:rPr>
          <w:rFonts w:asciiTheme="majorHAnsi" w:hAnsiTheme="majorHAnsi" w:cstheme="majorHAnsi"/>
          <w:highlight w:val="green"/>
          <w:u w:val="single"/>
        </w:rPr>
        <w:t>There are trade barriers. There are export restrictions</w:t>
      </w:r>
      <w:r w:rsidRPr="00C02579">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C02579">
        <w:rPr>
          <w:rFonts w:asciiTheme="majorHAnsi" w:hAnsiTheme="majorHAnsi" w:cstheme="majorHAnsi"/>
          <w:sz w:val="14"/>
        </w:rPr>
        <w:t>actually very</w:t>
      </w:r>
      <w:proofErr w:type="gramEnd"/>
      <w:r w:rsidRPr="00C02579">
        <w:rPr>
          <w:rFonts w:asciiTheme="majorHAnsi" w:hAnsiTheme="majorHAnsi" w:cstheme="majorHAnsi"/>
          <w:sz w:val="14"/>
        </w:rPr>
        <w:t xml:space="preserve"> indecisive, very unsure about how to address the COVID problem, which has so many dimensions. Vaccines are only one of those. But </w:t>
      </w:r>
      <w:r w:rsidRPr="00C02579">
        <w:rPr>
          <w:rFonts w:asciiTheme="majorHAnsi" w:hAnsiTheme="majorHAnsi" w:cstheme="majorHAnsi"/>
          <w:u w:val="single"/>
        </w:rPr>
        <w:t xml:space="preserve">with respect to vaccines, </w:t>
      </w:r>
      <w:r w:rsidRPr="005D0A78">
        <w:rPr>
          <w:rFonts w:asciiTheme="majorHAnsi" w:hAnsiTheme="majorHAnsi" w:cstheme="majorHAnsi"/>
          <w:highlight w:val="green"/>
          <w:u w:val="single"/>
        </w:rPr>
        <w:t>not many governments took decisive action</w:t>
      </w:r>
      <w:r w:rsidRPr="00C02579">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C02579">
        <w:rPr>
          <w:rFonts w:asciiTheme="majorHAnsi" w:hAnsiTheme="majorHAnsi" w:cstheme="majorHAnsi"/>
          <w:sz w:val="14"/>
        </w:rPr>
        <w:t>really good</w:t>
      </w:r>
      <w:proofErr w:type="gramEnd"/>
      <w:r w:rsidRPr="00C02579">
        <w:rPr>
          <w:rFonts w:asciiTheme="majorHAnsi" w:hAnsiTheme="majorHAnsi" w:cstheme="majorHAnsi"/>
          <w:sz w:val="14"/>
        </w:rPr>
        <w:t xml:space="preserve"> and, with hindsight, predictable explanation of how we got to this place, and I think it teaches us something about how to fix the problem going forward. </w:t>
      </w:r>
      <w:r w:rsidRPr="00C02579">
        <w:rPr>
          <w:rFonts w:asciiTheme="majorHAnsi" w:hAnsiTheme="majorHAnsi" w:cstheme="majorHAnsi"/>
          <w:b/>
          <w:bCs/>
          <w:u w:val="single"/>
        </w:rPr>
        <w:t xml:space="preserve">So why will </w:t>
      </w:r>
      <w:r w:rsidRPr="005D0A78">
        <w:rPr>
          <w:rFonts w:asciiTheme="majorHAnsi" w:hAnsiTheme="majorHAnsi" w:cstheme="majorHAnsi"/>
          <w:b/>
          <w:bCs/>
          <w:highlight w:val="green"/>
          <w:u w:val="single"/>
        </w:rPr>
        <w:t>the waiver not work</w:t>
      </w:r>
      <w:r w:rsidRPr="00C02579">
        <w:rPr>
          <w:rFonts w:asciiTheme="majorHAnsi" w:hAnsiTheme="majorHAnsi" w:cstheme="majorHAnsi"/>
          <w:sz w:val="14"/>
        </w:rPr>
        <w:t xml:space="preserve">? Well, </w:t>
      </w:r>
      <w:proofErr w:type="gramStart"/>
      <w:r w:rsidRPr="00C02579">
        <w:rPr>
          <w:rFonts w:asciiTheme="majorHAnsi" w:hAnsiTheme="majorHAnsi" w:cstheme="majorHAnsi"/>
          <w:sz w:val="14"/>
        </w:rPr>
        <w:t>first of all</w:t>
      </w:r>
      <w:proofErr w:type="gramEnd"/>
      <w:r w:rsidRPr="00C02579">
        <w:rPr>
          <w:rFonts w:asciiTheme="majorHAnsi" w:hAnsiTheme="majorHAnsi" w:cstheme="majorHAnsi"/>
          <w:sz w:val="14"/>
        </w:rPr>
        <w:t xml:space="preserve">, </w:t>
      </w:r>
      <w:r w:rsidRPr="005D0A78">
        <w:rPr>
          <w:rFonts w:asciiTheme="majorHAnsi" w:hAnsiTheme="majorHAnsi" w:cstheme="majorHAnsi"/>
          <w:highlight w:val="green"/>
          <w:u w:val="single"/>
        </w:rPr>
        <w:t>with</w:t>
      </w:r>
      <w:r w:rsidRPr="00C02579">
        <w:rPr>
          <w:rFonts w:asciiTheme="majorHAnsi" w:hAnsiTheme="majorHAnsi" w:cstheme="majorHAnsi"/>
          <w:u w:val="single"/>
        </w:rPr>
        <w:t xml:space="preserve"> complex technology like</w:t>
      </w:r>
      <w:r w:rsidRPr="00C02579">
        <w:rPr>
          <w:rFonts w:asciiTheme="majorHAnsi" w:hAnsiTheme="majorHAnsi" w:cstheme="majorHAnsi"/>
          <w:sz w:val="14"/>
        </w:rPr>
        <w:t xml:space="preserve"> vaccines, Lori touched on it, </w:t>
      </w:r>
      <w:r w:rsidRPr="005D0A78">
        <w:rPr>
          <w:rFonts w:asciiTheme="majorHAnsi" w:hAnsiTheme="majorHAnsi" w:cstheme="majorHAnsi"/>
          <w:highlight w:val="green"/>
          <w:u w:val="single"/>
        </w:rPr>
        <w:t>reverse engineering</w:t>
      </w:r>
      <w:r w:rsidRPr="00C02579">
        <w:rPr>
          <w:rFonts w:asciiTheme="majorHAnsi" w:hAnsiTheme="majorHAnsi" w:cstheme="majorHAnsi"/>
          <w:u w:val="single"/>
        </w:rPr>
        <w:t>, like you would for a small molecule drug</w:t>
      </w:r>
      <w:r w:rsidRPr="005D0A78">
        <w:rPr>
          <w:rFonts w:asciiTheme="majorHAnsi" w:hAnsiTheme="majorHAnsi" w:cstheme="majorHAnsi"/>
          <w:highlight w:val="green"/>
          <w:u w:val="single"/>
        </w:rPr>
        <w:t>, is much more difficult if not impossible</w:t>
      </w:r>
      <w:r w:rsidRPr="00C02579">
        <w:rPr>
          <w:rFonts w:asciiTheme="majorHAnsi" w:hAnsiTheme="majorHAnsi" w:cstheme="majorHAnsi"/>
          <w:sz w:val="14"/>
        </w:rPr>
        <w:t xml:space="preserve">. </w:t>
      </w:r>
      <w:r w:rsidRPr="00C02579">
        <w:rPr>
          <w:rFonts w:asciiTheme="majorHAnsi" w:hAnsiTheme="majorHAnsi" w:cstheme="majorHAnsi"/>
          <w:u w:val="single"/>
        </w:rPr>
        <w:t>But it depends very much more than small molecule drugs on cooperation</w:t>
      </w:r>
      <w:r w:rsidRPr="00C02579">
        <w:rPr>
          <w:rFonts w:asciiTheme="majorHAnsi" w:hAnsiTheme="majorHAnsi" w:cstheme="majorHAnsi"/>
          <w:sz w:val="14"/>
        </w:rPr>
        <w:t xml:space="preserve">, on voluntary transfer of technology, and on mutual assistance. </w:t>
      </w:r>
      <w:r w:rsidRPr="00C02579">
        <w:rPr>
          <w:rFonts w:asciiTheme="majorHAnsi" w:hAnsiTheme="majorHAnsi" w:cstheme="majorHAnsi"/>
          <w:u w:val="single"/>
        </w:rPr>
        <w:t xml:space="preserve">We have seen as part of the pandemic response an unprecedented level of collaborations </w:t>
      </w:r>
      <w:r w:rsidRPr="00C02579">
        <w:rPr>
          <w:rFonts w:asciiTheme="majorHAnsi" w:hAnsiTheme="majorHAnsi" w:cstheme="majorHAnsi"/>
          <w:sz w:val="14"/>
        </w:rPr>
        <w:t xml:space="preserve">and cooperation </w:t>
      </w:r>
      <w:r w:rsidRPr="00C02579">
        <w:rPr>
          <w:rFonts w:asciiTheme="majorHAnsi" w:hAnsiTheme="majorHAnsi" w:cstheme="majorHAnsi"/>
          <w:u w:val="single"/>
        </w:rPr>
        <w:t>and no indication that IP has stood in the way of the pandemic response</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The waiver proponents</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have found zero credible examples of where IP has</w:t>
      </w:r>
      <w:r w:rsidRPr="00C02579">
        <w:rPr>
          <w:rFonts w:asciiTheme="majorHAnsi" w:hAnsiTheme="majorHAnsi" w:cstheme="majorHAnsi"/>
          <w:b/>
          <w:bCs/>
          <w:u w:val="single"/>
        </w:rPr>
        <w:t xml:space="preserve"> </w:t>
      </w:r>
      <w:proofErr w:type="gramStart"/>
      <w:r w:rsidRPr="00C02579">
        <w:rPr>
          <w:rFonts w:asciiTheme="majorHAnsi" w:hAnsiTheme="majorHAnsi" w:cstheme="majorHAnsi"/>
          <w:b/>
          <w:bCs/>
          <w:u w:val="single"/>
        </w:rPr>
        <w:t xml:space="preserve">actually </w:t>
      </w:r>
      <w:r w:rsidRPr="005D0A78">
        <w:rPr>
          <w:rFonts w:asciiTheme="majorHAnsi" w:hAnsiTheme="majorHAnsi" w:cstheme="majorHAnsi"/>
          <w:b/>
          <w:bCs/>
          <w:highlight w:val="green"/>
          <w:u w:val="single"/>
        </w:rPr>
        <w:t>been</w:t>
      </w:r>
      <w:proofErr w:type="gramEnd"/>
      <w:r w:rsidRPr="005D0A78">
        <w:rPr>
          <w:rFonts w:asciiTheme="majorHAnsi" w:hAnsiTheme="majorHAnsi" w:cstheme="majorHAnsi"/>
          <w:b/>
          <w:bCs/>
          <w:highlight w:val="green"/>
          <w:u w:val="single"/>
        </w:rPr>
        <w:t xml:space="preserve"> an obstacle</w:t>
      </w:r>
      <w:r w:rsidRPr="00C02579">
        <w:rPr>
          <w:rFonts w:asciiTheme="majorHAnsi" w:hAnsiTheme="majorHAnsi" w:cstheme="majorHAnsi"/>
          <w:b/>
          <w:bCs/>
          <w:u w:val="single"/>
        </w:rPr>
        <w:t xml:space="preserve">, </w:t>
      </w:r>
      <w:r w:rsidRPr="00C02579">
        <w:rPr>
          <w:rFonts w:asciiTheme="majorHAnsi" w:hAnsiTheme="majorHAnsi" w:cstheme="majorHAnsi"/>
          <w:sz w:val="14"/>
        </w:rPr>
        <w:t xml:space="preserve">where somebody has tried to block somebody else from developing a COVID vaccine or other COVID countermeasure, right? It’s not there. </w:t>
      </w:r>
      <w:r w:rsidRPr="00C02579">
        <w:rPr>
          <w:rFonts w:asciiTheme="majorHAnsi" w:hAnsiTheme="majorHAnsi" w:cstheme="majorHAnsi"/>
          <w:b/>
          <w:bCs/>
          <w:u w:val="single"/>
        </w:rPr>
        <w:t xml:space="preserve">Second, the myth of this vast global </w:t>
      </w:r>
      <w:r w:rsidRPr="005D0A78">
        <w:rPr>
          <w:rFonts w:asciiTheme="majorHAnsi" w:hAnsiTheme="majorHAnsi" w:cstheme="majorHAnsi"/>
          <w:b/>
          <w:bCs/>
          <w:highlight w:val="green"/>
          <w:u w:val="single"/>
        </w:rPr>
        <w:t>capacity to manufacture COVID vaccines</w:t>
      </w:r>
      <w:r w:rsidRPr="00C02579">
        <w:rPr>
          <w:rFonts w:asciiTheme="majorHAnsi" w:hAnsiTheme="majorHAnsi" w:cstheme="majorHAnsi"/>
          <w:b/>
          <w:bCs/>
          <w:u w:val="single"/>
        </w:rPr>
        <w:t xml:space="preserve"> that somehow exists</w:t>
      </w:r>
      <w:r w:rsidRPr="00C02579">
        <w:rPr>
          <w:rFonts w:asciiTheme="majorHAnsi" w:hAnsiTheme="majorHAnsi" w:cstheme="majorHAnsi"/>
          <w:sz w:val="14"/>
        </w:rPr>
        <w:t xml:space="preserve"> </w:t>
      </w:r>
      <w:r w:rsidRPr="00C02579">
        <w:rPr>
          <w:rFonts w:asciiTheme="majorHAnsi" w:hAnsiTheme="majorHAnsi" w:cstheme="majorHAnsi"/>
          <w:b/>
          <w:bCs/>
          <w:u w:val="single"/>
        </w:rPr>
        <w:t>out there is unsubstantiated</w:t>
      </w:r>
      <w:r w:rsidRPr="00C02579">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C02579">
        <w:rPr>
          <w:rFonts w:asciiTheme="majorHAnsi" w:hAnsiTheme="majorHAnsi" w:cstheme="majorHAnsi"/>
          <w:u w:val="single"/>
        </w:rPr>
        <w:t xml:space="preserve">. This capacity </w:t>
      </w:r>
      <w:r w:rsidRPr="005D0A78">
        <w:rPr>
          <w:rFonts w:asciiTheme="majorHAnsi" w:hAnsiTheme="majorHAnsi" w:cstheme="majorHAnsi"/>
          <w:highlight w:val="green"/>
          <w:u w:val="single"/>
        </w:rPr>
        <w:t>needs to be buil</w:t>
      </w:r>
      <w:r w:rsidRPr="00C02579">
        <w:rPr>
          <w:rFonts w:asciiTheme="majorHAnsi" w:hAnsiTheme="majorHAnsi" w:cstheme="majorHAnsi"/>
          <w:u w:val="single"/>
        </w:rPr>
        <w:t>t; it needs to be established</w:t>
      </w:r>
      <w:r w:rsidRPr="00C02579">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C02579">
        <w:rPr>
          <w:rFonts w:asciiTheme="majorHAnsi" w:hAnsiTheme="majorHAnsi" w:cstheme="majorHAnsi"/>
          <w:u w:val="single"/>
        </w:rPr>
        <w:t xml:space="preserve">we </w:t>
      </w:r>
      <w:proofErr w:type="gramStart"/>
      <w:r w:rsidRPr="00C02579">
        <w:rPr>
          <w:rFonts w:asciiTheme="majorHAnsi" w:hAnsiTheme="majorHAnsi" w:cstheme="majorHAnsi"/>
          <w:u w:val="single"/>
        </w:rPr>
        <w:t>definitely have</w:t>
      </w:r>
      <w:proofErr w:type="gramEnd"/>
      <w:r w:rsidRPr="00C02579">
        <w:rPr>
          <w:rFonts w:asciiTheme="majorHAnsi" w:hAnsiTheme="majorHAnsi" w:cstheme="majorHAnsi"/>
          <w:u w:val="single"/>
        </w:rPr>
        <w:t xml:space="preserve"> </w:t>
      </w:r>
      <w:r w:rsidRPr="00C02579">
        <w:rPr>
          <w:rFonts w:asciiTheme="majorHAnsi" w:hAnsiTheme="majorHAnsi" w:cstheme="majorHAnsi"/>
          <w:u w:val="single"/>
        </w:rPr>
        <w:lastRenderedPageBreak/>
        <w:t>to take global capacity-building more seriously than we did in the past.</w:t>
      </w:r>
      <w:r w:rsidRPr="00C02579">
        <w:rPr>
          <w:rFonts w:asciiTheme="majorHAnsi" w:hAnsiTheme="majorHAnsi" w:cstheme="majorHAnsi"/>
          <w:sz w:val="14"/>
        </w:rPr>
        <w:t xml:space="preserve"> That is true for the global North, as well as for middle-income countries — all of whom </w:t>
      </w:r>
      <w:proofErr w:type="gramStart"/>
      <w:r w:rsidRPr="00C02579">
        <w:rPr>
          <w:rFonts w:asciiTheme="majorHAnsi" w:hAnsiTheme="majorHAnsi" w:cstheme="majorHAnsi"/>
          <w:sz w:val="14"/>
        </w:rPr>
        <w:t>have to</w:t>
      </w:r>
      <w:proofErr w:type="gramEnd"/>
      <w:r w:rsidRPr="00C02579">
        <w:rPr>
          <w:rFonts w:asciiTheme="majorHAnsi" w:hAnsiTheme="majorHAnsi" w:cstheme="majorHAns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5D0A78">
        <w:rPr>
          <w:rFonts w:asciiTheme="majorHAnsi" w:hAnsiTheme="majorHAnsi" w:cstheme="majorHAnsi"/>
          <w:highlight w:val="green"/>
          <w:u w:val="single"/>
        </w:rPr>
        <w:t>will need to reduce export restrictions</w:t>
      </w:r>
      <w:r w:rsidRPr="00C02579">
        <w:rPr>
          <w:rFonts w:asciiTheme="majorHAnsi" w:hAnsiTheme="majorHAnsi" w:cstheme="majorHAnsi"/>
          <w:sz w:val="14"/>
        </w:rPr>
        <w:t xml:space="preserve">, and we will need to rededicate ourselves to preparing for the next pandemic. As far as this pandemic goes, </w:t>
      </w:r>
      <w:r w:rsidRPr="005D0A78">
        <w:rPr>
          <w:rFonts w:asciiTheme="majorHAnsi" w:hAnsiTheme="majorHAnsi" w:cstheme="majorHAnsi"/>
          <w:b/>
          <w:bCs/>
          <w:highlight w:val="green"/>
          <w:u w:val="single"/>
        </w:rPr>
        <w:t>there are 11 vaccines</w:t>
      </w:r>
      <w:r w:rsidRPr="00C02579">
        <w:rPr>
          <w:rFonts w:asciiTheme="majorHAnsi" w:hAnsiTheme="majorHAnsi" w:cstheme="majorHAnsi"/>
          <w:b/>
          <w:bCs/>
          <w:u w:val="single"/>
        </w:rPr>
        <w:t xml:space="preserve"> around the world that are already being shot into arms, only four of which come from the global North. </w:t>
      </w:r>
      <w:r w:rsidRPr="005D0A78">
        <w:rPr>
          <w:rFonts w:asciiTheme="majorHAnsi" w:hAnsiTheme="majorHAnsi" w:cstheme="majorHAnsi"/>
          <w:b/>
          <w:bCs/>
          <w:highlight w:val="green"/>
          <w:u w:val="single"/>
        </w:rPr>
        <w:t>How many more</w:t>
      </w:r>
      <w:r w:rsidRPr="00C02579">
        <w:rPr>
          <w:rFonts w:asciiTheme="majorHAnsi" w:hAnsiTheme="majorHAnsi" w:cstheme="majorHAnsi"/>
          <w:b/>
          <w:bCs/>
          <w:u w:val="single"/>
        </w:rPr>
        <w:t xml:space="preserve"> vaccines </w:t>
      </w:r>
      <w:r w:rsidRPr="005D0A78">
        <w:rPr>
          <w:rFonts w:asciiTheme="majorHAnsi" w:hAnsiTheme="majorHAnsi" w:cstheme="majorHAnsi"/>
          <w:b/>
          <w:bCs/>
          <w:highlight w:val="green"/>
          <w:u w:val="single"/>
        </w:rPr>
        <w:t>do we want</w:t>
      </w:r>
      <w:r w:rsidRPr="00C02579">
        <w:rPr>
          <w:rFonts w:asciiTheme="majorHAnsi" w:hAnsiTheme="majorHAnsi" w:cstheme="majorHAnsi"/>
          <w:b/>
          <w:bCs/>
          <w:u w:val="single"/>
        </w:rPr>
        <w:t>?</w:t>
      </w:r>
      <w:r w:rsidRPr="00C02579">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C02579">
        <w:rPr>
          <w:rFonts w:asciiTheme="majorHAnsi" w:hAnsiTheme="majorHAnsi" w:cstheme="majorHAnsi"/>
          <w:b/>
          <w:bCs/>
          <w:u w:val="single"/>
        </w:rPr>
        <w:t>So</w:t>
      </w:r>
      <w:proofErr w:type="gramEnd"/>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let’s make more of those.</w:t>
      </w:r>
      <w:r w:rsidRPr="00C02579">
        <w:rPr>
          <w:rFonts w:asciiTheme="majorHAnsi" w:hAnsiTheme="majorHAnsi" w:cstheme="majorHAnsi"/>
          <w:b/>
          <w:bCs/>
          <w:u w:val="single"/>
        </w:rPr>
        <w:t xml:space="preserve"> I think that’s going to be the more practical and realistic answer to solving the problem</w:t>
      </w:r>
      <w:r w:rsidRPr="00C02579">
        <w:rPr>
          <w:rFonts w:asciiTheme="majorHAnsi" w:hAnsiTheme="majorHAnsi" w:cstheme="majorHAnsi"/>
          <w:sz w:val="14"/>
        </w:rPr>
        <w:t>. And we need to lean on governments to stop export controls and to dedicate themselves to more global equity.</w:t>
      </w:r>
    </w:p>
    <w:p w14:paraId="55F645C2" w14:textId="3B467695" w:rsidR="00EC4C3C" w:rsidRDefault="00EC4C3C" w:rsidP="00EC4C3C">
      <w:pPr>
        <w:pStyle w:val="Heading2"/>
      </w:pPr>
      <w:r>
        <w:lastRenderedPageBreak/>
        <w:t>2</w:t>
      </w:r>
    </w:p>
    <w:p w14:paraId="17B109B1" w14:textId="656B06F1" w:rsidR="00EC4C3C" w:rsidRPr="00C02579" w:rsidRDefault="00EC4C3C" w:rsidP="00EC4C3C">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US dominance is secured in biotech now, but China’s closing the gap fast – that allows geopolitical and economic advantages</w:t>
      </w:r>
    </w:p>
    <w:p w14:paraId="7DCD794E" w14:textId="77777777" w:rsidR="00EC4C3C" w:rsidRPr="00C02579" w:rsidRDefault="00EC4C3C" w:rsidP="00EC4C3C">
      <w:pPr>
        <w:rPr>
          <w:rFonts w:asciiTheme="majorHAnsi" w:hAnsiTheme="majorHAnsi" w:cstheme="majorHAnsi"/>
        </w:rPr>
      </w:pPr>
      <w:r w:rsidRPr="00C02579">
        <w:rPr>
          <w:rFonts w:asciiTheme="majorHAnsi" w:hAnsiTheme="majorHAnsi" w:cstheme="majorHAnsi"/>
        </w:rPr>
        <w:t xml:space="preserve">Scott </w:t>
      </w:r>
      <w:r w:rsidRPr="00C02579">
        <w:rPr>
          <w:rFonts w:asciiTheme="majorHAnsi" w:hAnsiTheme="majorHAnsi" w:cstheme="majorHAnsi"/>
          <w:b/>
          <w:bCs/>
        </w:rPr>
        <w:t>Moore</w:t>
      </w:r>
      <w:r w:rsidRPr="00C02579">
        <w:rPr>
          <w:rFonts w:asciiTheme="majorHAnsi" w:hAnsiTheme="majorHAnsi" w:cstheme="majorHAnsi"/>
        </w:rPr>
        <w:t xml:space="preserve"> </w:t>
      </w:r>
      <w:r w:rsidRPr="00C02579">
        <w:rPr>
          <w:rFonts w:asciiTheme="majorHAnsi" w:hAnsiTheme="majorHAnsi" w:cstheme="majorHAnsi"/>
          <w:b/>
          <w:bCs/>
        </w:rPr>
        <w:t xml:space="preserve">2020 </w:t>
      </w:r>
      <w:r w:rsidRPr="00C02579">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sidRPr="00C02579">
        <w:rPr>
          <w:rFonts w:asciiTheme="majorHAnsi" w:hAnsiTheme="majorHAnsi" w:cstheme="majorHAnsi"/>
        </w:rPr>
        <w:t>https://www.brookings.edu/wp-content/uploads/2020/04/FP_20200427_china_biotechnology_moore.pdf]TDI</w:t>
      </w:r>
      <w:proofErr w:type="gramEnd"/>
    </w:p>
    <w:p w14:paraId="4EB39368" w14:textId="77777777" w:rsidR="00EC4C3C" w:rsidRPr="00C02579" w:rsidRDefault="00EC4C3C" w:rsidP="00EC4C3C">
      <w:pPr>
        <w:rPr>
          <w:rFonts w:asciiTheme="majorHAnsi" w:hAnsiTheme="majorHAnsi" w:cstheme="majorHAnsi"/>
          <w:sz w:val="14"/>
        </w:rPr>
      </w:pPr>
      <w:r w:rsidRPr="00C02579">
        <w:rPr>
          <w:rFonts w:asciiTheme="majorHAnsi" w:hAnsiTheme="majorHAnsi" w:cstheme="majorHAnsi"/>
          <w:sz w:val="14"/>
        </w:rPr>
        <w:t xml:space="preserve">EXECUTIVE SUMMARY Even by the standards of emerging technologies, </w:t>
      </w:r>
      <w:r w:rsidRPr="005D0A78">
        <w:rPr>
          <w:rFonts w:asciiTheme="majorHAnsi" w:hAnsiTheme="majorHAnsi" w:cstheme="majorHAnsi"/>
          <w:b/>
          <w:bCs/>
          <w:highlight w:val="green"/>
          <w:u w:val="single"/>
        </w:rPr>
        <w:t>biotech</w:t>
      </w:r>
      <w:r w:rsidRPr="00C02579">
        <w:rPr>
          <w:rFonts w:asciiTheme="majorHAnsi" w:hAnsiTheme="majorHAnsi" w:cstheme="majorHAnsi"/>
          <w:b/>
          <w:bCs/>
          <w:u w:val="single"/>
        </w:rPr>
        <w:t xml:space="preserve">nology </w:t>
      </w:r>
      <w:r w:rsidRPr="005D0A78">
        <w:rPr>
          <w:rFonts w:asciiTheme="majorHAnsi" w:hAnsiTheme="majorHAnsi" w:cstheme="majorHAnsi"/>
          <w:b/>
          <w:bCs/>
          <w:highlight w:val="green"/>
          <w:u w:val="single"/>
        </w:rPr>
        <w:t>has</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potential to utterly transform geopolitics, economics</w:t>
      </w:r>
      <w:r w:rsidRPr="00C02579">
        <w:rPr>
          <w:rFonts w:asciiTheme="majorHAnsi" w:hAnsiTheme="majorHAnsi" w:cstheme="majorHAnsi"/>
          <w:sz w:val="14"/>
        </w:rPr>
        <w:t xml:space="preserve">, and society in the 21st century. </w:t>
      </w:r>
      <w:r w:rsidRPr="00C02579">
        <w:rPr>
          <w:rFonts w:asciiTheme="majorHAnsi" w:hAnsiTheme="majorHAnsi" w:cstheme="majorHAnsi"/>
          <w:u w:val="single"/>
        </w:rPr>
        <w:t>Yet while the U</w:t>
      </w:r>
      <w:r w:rsidRPr="00C02579">
        <w:rPr>
          <w:rFonts w:asciiTheme="majorHAnsi" w:hAnsiTheme="majorHAnsi" w:cstheme="majorHAnsi"/>
          <w:sz w:val="14"/>
        </w:rPr>
        <w:t xml:space="preserve">nited </w:t>
      </w:r>
      <w:r w:rsidRPr="00C02579">
        <w:rPr>
          <w:rFonts w:asciiTheme="majorHAnsi" w:hAnsiTheme="majorHAnsi" w:cstheme="majorHAnsi"/>
          <w:u w:val="single"/>
        </w:rPr>
        <w:t>S</w:t>
      </w:r>
      <w:r w:rsidRPr="00C02579">
        <w:rPr>
          <w:rFonts w:asciiTheme="majorHAnsi" w:hAnsiTheme="majorHAnsi" w:cstheme="majorHAnsi"/>
          <w:sz w:val="14"/>
        </w:rPr>
        <w:t xml:space="preserve">tates </w:t>
      </w:r>
      <w:r w:rsidRPr="00C02579">
        <w:rPr>
          <w:rFonts w:asciiTheme="majorHAnsi" w:hAnsiTheme="majorHAnsi" w:cstheme="majorHAnsi"/>
          <w:u w:val="single"/>
        </w:rPr>
        <w:t xml:space="preserve">has long been the world leader in most segments of the global biotechnology sector, </w:t>
      </w:r>
      <w:r w:rsidRPr="005D0A78">
        <w:rPr>
          <w:rFonts w:asciiTheme="majorHAnsi" w:hAnsiTheme="majorHAnsi" w:cstheme="majorHAnsi"/>
          <w:b/>
          <w:bCs/>
          <w:highlight w:val="green"/>
          <w:u w:val="single"/>
        </w:rPr>
        <w:t>China</w:t>
      </w:r>
      <w:r w:rsidRPr="00C02579">
        <w:rPr>
          <w:rFonts w:asciiTheme="majorHAnsi" w:hAnsiTheme="majorHAnsi" w:cstheme="majorHAnsi"/>
          <w:b/>
          <w:bCs/>
          <w:u w:val="single"/>
        </w:rPr>
        <w:t xml:space="preserve"> is fast </w:t>
      </w:r>
      <w:r w:rsidRPr="005D0A78">
        <w:rPr>
          <w:rFonts w:asciiTheme="majorHAnsi" w:hAnsiTheme="majorHAnsi" w:cstheme="majorHAnsi"/>
          <w:b/>
          <w:bCs/>
          <w:highlight w:val="green"/>
          <w:u w:val="single"/>
        </w:rPr>
        <w:t>becoming a significant playe</w:t>
      </w:r>
      <w:r w:rsidRPr="00C02579">
        <w:rPr>
          <w:rFonts w:asciiTheme="majorHAnsi" w:hAnsiTheme="majorHAnsi" w:cstheme="majorHAnsi"/>
          <w:b/>
          <w:bCs/>
          <w:u w:val="single"/>
        </w:rPr>
        <w:t>r</w:t>
      </w:r>
      <w:r w:rsidRPr="00C02579">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C02579">
        <w:rPr>
          <w:rFonts w:asciiTheme="majorHAnsi" w:hAnsiTheme="majorHAnsi" w:cstheme="majorHAnsi"/>
          <w:u w:val="single"/>
        </w:rPr>
        <w:t xml:space="preserve">On current trends </w:t>
      </w:r>
      <w:r w:rsidRPr="005D0A78">
        <w:rPr>
          <w:rFonts w:asciiTheme="majorHAnsi" w:hAnsiTheme="majorHAnsi" w:cstheme="majorHAnsi"/>
          <w:highlight w:val="green"/>
          <w:u w:val="single"/>
        </w:rPr>
        <w:t>the 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tates is likely to remain the world leader in most biotechnology areas</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However, the </w:t>
      </w:r>
      <w:r w:rsidRPr="005D0A78">
        <w:rPr>
          <w:rFonts w:asciiTheme="majorHAnsi" w:hAnsiTheme="majorHAnsi" w:cstheme="majorHAnsi"/>
          <w:b/>
          <w:bCs/>
          <w:highlight w:val="green"/>
          <w:u w:val="single"/>
        </w:rPr>
        <w:t>gap between China and the U.S. is narrowing</w:t>
      </w:r>
      <w:r w:rsidRPr="00C02579">
        <w:rPr>
          <w:rFonts w:asciiTheme="majorHAnsi" w:hAnsiTheme="majorHAnsi" w:cstheme="majorHAnsi"/>
          <w:b/>
          <w:bCs/>
          <w:u w:val="single"/>
        </w:rPr>
        <w:t xml:space="preserve"> in the biotechnology sector,</w:t>
      </w:r>
      <w:r w:rsidRPr="00C02579">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C02579">
        <w:rPr>
          <w:rFonts w:asciiTheme="majorHAnsi" w:hAnsiTheme="majorHAnsi" w:cstheme="majorHAnsi"/>
          <w:u w:val="single"/>
        </w:rPr>
        <w:t>Thanks to extensive government funding for biomedical research</w:t>
      </w:r>
      <w:r w:rsidRPr="00C02579">
        <w:rPr>
          <w:rFonts w:asciiTheme="majorHAnsi" w:hAnsiTheme="majorHAnsi" w:cstheme="majorHAnsi"/>
          <w:sz w:val="14"/>
        </w:rPr>
        <w:t xml:space="preserve">, an unparalleled ability to translate basic research into commercial products and applications, and strong intellectual property protections, </w:t>
      </w:r>
      <w:r w:rsidRPr="00C02579">
        <w:rPr>
          <w:rFonts w:asciiTheme="majorHAnsi" w:hAnsiTheme="majorHAnsi" w:cstheme="majorHAnsi"/>
          <w:u w:val="single"/>
        </w:rPr>
        <w:t xml:space="preserve">the United States has been the dominant global player in </w:t>
      </w:r>
      <w:r w:rsidRPr="00C02579">
        <w:rPr>
          <w:rFonts w:asciiTheme="majorHAnsi" w:hAnsiTheme="majorHAnsi" w:cstheme="majorHAnsi"/>
          <w:sz w:val="14"/>
        </w:rPr>
        <w:t xml:space="preserve">developing and commercializing </w:t>
      </w:r>
      <w:r w:rsidRPr="00C02579">
        <w:rPr>
          <w:rFonts w:asciiTheme="majorHAnsi" w:hAnsiTheme="majorHAnsi" w:cstheme="majorHAnsi"/>
          <w:u w:val="single"/>
        </w:rPr>
        <w:t>biotechnology for decades</w:t>
      </w:r>
      <w:r w:rsidRPr="00C02579">
        <w:rPr>
          <w:rFonts w:asciiTheme="majorHAnsi" w:hAnsiTheme="majorHAnsi" w:cstheme="majorHAnsi"/>
          <w:sz w:val="14"/>
        </w:rPr>
        <w:t xml:space="preserve">.1 This dominance is reflected in the fact that </w:t>
      </w:r>
      <w:r w:rsidRPr="005D0A78">
        <w:rPr>
          <w:rFonts w:asciiTheme="majorHAnsi" w:hAnsiTheme="majorHAnsi" w:cstheme="majorHAnsi"/>
          <w:highlight w:val="green"/>
          <w:u w:val="single"/>
        </w:rPr>
        <w:t>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 xml:space="preserve">tates </w:t>
      </w:r>
      <w:r w:rsidRPr="005D0A78">
        <w:rPr>
          <w:rFonts w:asciiTheme="majorHAnsi" w:hAnsiTheme="majorHAnsi" w:cstheme="majorHAnsi"/>
          <w:highlight w:val="green"/>
          <w:u w:val="single"/>
        </w:rPr>
        <w:t>accounted for almost half of all biotec</w:t>
      </w:r>
      <w:r w:rsidRPr="00C02579">
        <w:rPr>
          <w:rFonts w:asciiTheme="majorHAnsi" w:hAnsiTheme="majorHAnsi" w:cstheme="majorHAnsi"/>
          <w:u w:val="single"/>
        </w:rPr>
        <w:t xml:space="preserve">hnology </w:t>
      </w:r>
      <w:r w:rsidRPr="005D0A78">
        <w:rPr>
          <w:rFonts w:asciiTheme="majorHAnsi" w:hAnsiTheme="majorHAnsi" w:cstheme="majorHAnsi"/>
          <w:highlight w:val="green"/>
          <w:u w:val="single"/>
        </w:rPr>
        <w:t>patents</w:t>
      </w:r>
      <w:r w:rsidRPr="00C02579">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C02579">
        <w:rPr>
          <w:rFonts w:asciiTheme="majorHAnsi" w:hAnsiTheme="majorHAnsi" w:cstheme="majorHAnsi"/>
          <w:u w:val="single"/>
        </w:rPr>
        <w:t>The determination of China’s one-party state to become a leading player in biotechnology is reflected by</w:t>
      </w:r>
      <w:r w:rsidRPr="00C02579">
        <w:rPr>
          <w:rFonts w:asciiTheme="majorHAnsi" w:hAnsiTheme="majorHAnsi" w:cstheme="majorHAnsi"/>
          <w:sz w:val="14"/>
        </w:rPr>
        <w:t xml:space="preserve"> the </w:t>
      </w:r>
      <w:r w:rsidRPr="00C02579">
        <w:rPr>
          <w:rFonts w:asciiTheme="majorHAnsi" w:hAnsiTheme="majorHAnsi" w:cstheme="majorHAnsi"/>
          <w:u w:val="single"/>
        </w:rPr>
        <w:t>rapid growth in investment in the sector</w:t>
      </w:r>
      <w:r w:rsidRPr="00C02579">
        <w:rPr>
          <w:rFonts w:asciiTheme="majorHAnsi" w:hAnsiTheme="majorHAnsi" w:cstheme="majorHAnsi"/>
          <w:sz w:val="14"/>
        </w:rPr>
        <w:t xml:space="preserve">. Some estimates claim that collectively, </w:t>
      </w:r>
      <w:r w:rsidRPr="005D0A78">
        <w:rPr>
          <w:rFonts w:asciiTheme="majorHAnsi" w:hAnsiTheme="majorHAnsi" w:cstheme="majorHAnsi"/>
          <w:b/>
          <w:bCs/>
          <w:highlight w:val="green"/>
          <w:u w:val="single"/>
        </w:rPr>
        <w:t>China’s</w:t>
      </w:r>
      <w:r w:rsidRPr="00C02579">
        <w:rPr>
          <w:rFonts w:asciiTheme="majorHAnsi" w:hAnsiTheme="majorHAnsi" w:cstheme="majorHAnsi"/>
          <w:sz w:val="14"/>
        </w:rPr>
        <w:t xml:space="preserve"> central, local, and provincial </w:t>
      </w:r>
      <w:r w:rsidRPr="005D0A78">
        <w:rPr>
          <w:rFonts w:asciiTheme="majorHAnsi" w:hAnsiTheme="majorHAnsi" w:cstheme="majorHAnsi"/>
          <w:b/>
          <w:bCs/>
          <w:highlight w:val="green"/>
          <w:u w:val="single"/>
        </w:rPr>
        <w:t>gov</w:t>
      </w:r>
      <w:r w:rsidRPr="00C02579">
        <w:rPr>
          <w:rFonts w:asciiTheme="majorHAnsi" w:hAnsiTheme="majorHAnsi" w:cstheme="majorHAnsi"/>
          <w:b/>
          <w:bCs/>
          <w:u w:val="single"/>
        </w:rPr>
        <w:t xml:space="preserve">ernments have </w:t>
      </w:r>
      <w:r w:rsidRPr="005D0A78">
        <w:rPr>
          <w:rFonts w:asciiTheme="majorHAnsi" w:hAnsiTheme="majorHAnsi" w:cstheme="majorHAnsi"/>
          <w:b/>
          <w:bCs/>
          <w:highlight w:val="green"/>
          <w:u w:val="single"/>
        </w:rPr>
        <w:t>invested over $100</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billion in life sciences</w:t>
      </w:r>
      <w:r w:rsidRPr="00C02579">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C02579">
        <w:rPr>
          <w:rFonts w:asciiTheme="majorHAnsi" w:hAnsiTheme="majorHAnsi" w:cstheme="majorHAnsi"/>
          <w:u w:val="single"/>
        </w:rPr>
        <w:t>China will inevitably become an increasingly important player in the global biotechnology sector,</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with </w:t>
      </w:r>
      <w:r w:rsidRPr="005D0A78">
        <w:rPr>
          <w:rFonts w:asciiTheme="majorHAnsi" w:hAnsiTheme="majorHAnsi" w:cstheme="majorHAnsi"/>
          <w:b/>
          <w:bCs/>
          <w:highlight w:val="green"/>
          <w:u w:val="single"/>
        </w:rPr>
        <w:t>implications for national security, economic competitiveness, and regulatio</w:t>
      </w:r>
      <w:r w:rsidRPr="00C02579">
        <w:rPr>
          <w:rFonts w:asciiTheme="majorHAnsi" w:hAnsiTheme="majorHAnsi" w:cstheme="majorHAnsi"/>
          <w:b/>
          <w:bCs/>
          <w:u w:val="single"/>
        </w:rPr>
        <w:t>n</w:t>
      </w:r>
      <w:r w:rsidRPr="00C02579">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w:t>
      </w:r>
      <w:proofErr w:type="spellStart"/>
      <w:r w:rsidRPr="00C02579">
        <w:rPr>
          <w:rFonts w:asciiTheme="majorHAnsi" w:hAnsiTheme="majorHAnsi" w:cstheme="majorHAnsi"/>
          <w:sz w:val="14"/>
        </w:rPr>
        <w:t>biorevolution</w:t>
      </w:r>
      <w:proofErr w:type="spellEnd"/>
      <w:r w:rsidRPr="00C02579">
        <w:rPr>
          <w:rFonts w:asciiTheme="majorHAnsi" w:hAnsiTheme="majorHAnsi" w:cstheme="majorHAnsi"/>
          <w:sz w:val="14"/>
        </w:rPr>
        <w:t xml:space="preserve">… and they are building the infrastructure, the talent pipeline, the regulatory system, and the financial system they need to do that.”7 The CEO of European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AstraZeneca has similarly opined that “Much of [China’s] innovation in the last three to four years has been ‘me too,’ but now on the horizon we can see </w:t>
      </w:r>
      <w:proofErr w:type="spellStart"/>
      <w:r w:rsidRPr="00C02579">
        <w:rPr>
          <w:rFonts w:asciiTheme="majorHAnsi" w:hAnsiTheme="majorHAnsi" w:cstheme="majorHAnsi"/>
          <w:sz w:val="14"/>
        </w:rPr>
        <w:t>firstin</w:t>
      </w:r>
      <w:proofErr w:type="spellEnd"/>
      <w:r w:rsidRPr="00C02579">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C02579">
        <w:rPr>
          <w:rFonts w:asciiTheme="majorHAnsi" w:hAnsiTheme="majorHAnsi" w:cstheme="majorHAnsi"/>
          <w:u w:val="single"/>
        </w:rPr>
        <w:t>the COVID-19 crisis underscores both the importance of continued investment in biotechnology</w:t>
      </w:r>
      <w:r w:rsidRPr="00C02579">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5A2AD02D" w14:textId="77777777" w:rsidR="00EC4C3C" w:rsidRPr="00C02579" w:rsidRDefault="00EC4C3C" w:rsidP="00EC4C3C">
      <w:pPr>
        <w:rPr>
          <w:rFonts w:asciiTheme="majorHAnsi" w:hAnsiTheme="majorHAnsi" w:cstheme="majorHAnsi"/>
        </w:rPr>
      </w:pPr>
    </w:p>
    <w:p w14:paraId="37812E8E" w14:textId="77777777" w:rsidR="00EC4C3C" w:rsidRPr="00C02579" w:rsidRDefault="00EC4C3C" w:rsidP="00EC4C3C">
      <w:pPr>
        <w:rPr>
          <w:rFonts w:asciiTheme="majorHAnsi" w:hAnsiTheme="majorHAnsi" w:cstheme="majorHAnsi"/>
        </w:rPr>
      </w:pPr>
    </w:p>
    <w:p w14:paraId="71E3E01D" w14:textId="77777777" w:rsidR="00EC4C3C" w:rsidRPr="00C02579" w:rsidRDefault="00EC4C3C" w:rsidP="00EC4C3C">
      <w:pPr>
        <w:rPr>
          <w:rFonts w:asciiTheme="majorHAnsi" w:hAnsiTheme="majorHAnsi" w:cstheme="majorHAnsi"/>
        </w:rPr>
      </w:pPr>
    </w:p>
    <w:p w14:paraId="4E19B344" w14:textId="77777777" w:rsidR="00EC4C3C" w:rsidRPr="00C02579" w:rsidRDefault="00EC4C3C" w:rsidP="00EC4C3C">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The </w:t>
      </w:r>
      <w:proofErr w:type="spellStart"/>
      <w:r w:rsidRPr="00C02579">
        <w:rPr>
          <w:rFonts w:asciiTheme="majorHAnsi" w:eastAsiaTheme="majorEastAsia" w:hAnsiTheme="majorHAnsi" w:cstheme="majorHAnsi"/>
          <w:b/>
          <w:iCs/>
          <w:sz w:val="26"/>
        </w:rPr>
        <w:t>aff’s</w:t>
      </w:r>
      <w:proofErr w:type="spellEnd"/>
      <w:r w:rsidRPr="00C02579">
        <w:rPr>
          <w:rFonts w:asciiTheme="majorHAnsi" w:eastAsiaTheme="majorEastAsia" w:hAnsiTheme="majorHAnsi" w:cstheme="majorHAnsi"/>
          <w:b/>
          <w:iCs/>
          <w:sz w:val="26"/>
        </w:rPr>
        <w:t xml:space="preserve"> waiving of IP doesn’t solve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it does give away sensitive national security information that allows China to lead ahead in biotech</w:t>
      </w:r>
    </w:p>
    <w:p w14:paraId="4AFF25EC" w14:textId="77777777" w:rsidR="00EC4C3C" w:rsidRPr="00C02579" w:rsidRDefault="00EC4C3C" w:rsidP="00EC4C3C">
      <w:pPr>
        <w:rPr>
          <w:rFonts w:asciiTheme="majorHAnsi" w:hAnsiTheme="majorHAnsi" w:cstheme="majorHAnsi"/>
        </w:rPr>
      </w:pPr>
      <w:r w:rsidRPr="00C02579">
        <w:rPr>
          <w:rFonts w:asciiTheme="majorHAnsi" w:hAnsiTheme="majorHAnsi" w:cstheme="majorHAnsi"/>
        </w:rPr>
        <w:t xml:space="preserve">Josh </w:t>
      </w:r>
      <w:proofErr w:type="spellStart"/>
      <w:r w:rsidRPr="00C02579">
        <w:rPr>
          <w:rFonts w:asciiTheme="majorHAnsi" w:hAnsiTheme="majorHAnsi" w:cstheme="majorHAnsi"/>
          <w:b/>
          <w:bCs/>
          <w:sz w:val="26"/>
        </w:rPr>
        <w:t>Rogin</w:t>
      </w:r>
      <w:proofErr w:type="spellEnd"/>
      <w:r w:rsidRPr="00C02579">
        <w:rPr>
          <w:rFonts w:asciiTheme="majorHAnsi" w:hAnsiTheme="majorHAnsi" w:cstheme="majorHAnsi"/>
          <w:b/>
          <w:bCs/>
          <w:sz w:val="26"/>
        </w:rPr>
        <w:t xml:space="preserve"> 4-8</w:t>
      </w:r>
      <w:r w:rsidRPr="00C02579">
        <w:rPr>
          <w:rFonts w:asciiTheme="majorHAnsi" w:hAnsiTheme="majorHAnsi" w:cstheme="majorHAnsi"/>
        </w:rPr>
        <w:t xml:space="preserve">. [(Washington Post Columnist covering National Security Issues.) “Opinion: The wrong way to fight vaccine nationalism” </w:t>
      </w:r>
      <w:proofErr w:type="gramStart"/>
      <w:r w:rsidRPr="00C02579">
        <w:rPr>
          <w:rFonts w:asciiTheme="majorHAnsi" w:hAnsiTheme="majorHAnsi" w:cstheme="majorHAnsi"/>
        </w:rPr>
        <w:t>https://www.washingtonpost.com/opinions/global-opinions/the-wrong-way-to-fight-vaccine-nationalism/2021/04/08/9a65e15e-98a8-11eb-962b-78c1d8228819_story.html ]</w:t>
      </w:r>
      <w:proofErr w:type="gramEnd"/>
      <w:r w:rsidRPr="00C02579">
        <w:rPr>
          <w:rFonts w:asciiTheme="majorHAnsi" w:hAnsiTheme="majorHAnsi" w:cstheme="majorHAnsi"/>
        </w:rPr>
        <w:t xml:space="preserve"> TDI</w:t>
      </w:r>
    </w:p>
    <w:p w14:paraId="395EAFFE" w14:textId="77777777" w:rsidR="00EC4C3C" w:rsidRPr="00C02579" w:rsidRDefault="00EC4C3C" w:rsidP="00EC4C3C">
      <w:pPr>
        <w:rPr>
          <w:rFonts w:asciiTheme="majorHAnsi" w:hAnsiTheme="majorHAnsi" w:cstheme="majorHAnsi"/>
          <w:b/>
          <w:bCs/>
          <w:u w:val="single"/>
        </w:rPr>
      </w:pPr>
      <w:r w:rsidRPr="00C02579">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C02579">
        <w:rPr>
          <w:rFonts w:asciiTheme="majorHAnsi" w:hAnsiTheme="majorHAnsi" w:cstheme="majorHAnsi"/>
          <w:u w:val="single"/>
        </w:rPr>
        <w:t>the simplest solutions are rarely the correct ones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and some </w:t>
      </w:r>
      <w:r w:rsidRPr="005D0A78">
        <w:rPr>
          <w:rFonts w:asciiTheme="majorHAnsi" w:hAnsiTheme="majorHAnsi" w:cstheme="majorHAnsi"/>
          <w:b/>
          <w:bCs/>
          <w:highlight w:val="green"/>
          <w:u w:val="single"/>
        </w:rPr>
        <w:t>countries are using</w:t>
      </w:r>
      <w:r w:rsidRPr="00C02579">
        <w:rPr>
          <w:rFonts w:asciiTheme="majorHAnsi" w:hAnsiTheme="majorHAnsi" w:cstheme="majorHAnsi"/>
          <w:b/>
          <w:bCs/>
          <w:u w:val="single"/>
        </w:rPr>
        <w:t xml:space="preserve"> the issue </w:t>
      </w:r>
      <w:r w:rsidRPr="005D0A78">
        <w:rPr>
          <w:rFonts w:asciiTheme="majorHAnsi" w:hAnsiTheme="majorHAnsi" w:cstheme="majorHAnsi"/>
          <w:b/>
          <w:bCs/>
          <w:highlight w:val="green"/>
          <w:u w:val="single"/>
        </w:rPr>
        <w:t>to advance</w:t>
      </w:r>
      <w:r w:rsidRPr="00C02579">
        <w:rPr>
          <w:rFonts w:asciiTheme="majorHAnsi" w:hAnsiTheme="majorHAnsi" w:cstheme="majorHAnsi"/>
          <w:b/>
          <w:bCs/>
          <w:u w:val="single"/>
        </w:rPr>
        <w:t xml:space="preserve"> their </w:t>
      </w:r>
      <w:r w:rsidRPr="005D0A78">
        <w:rPr>
          <w:rFonts w:asciiTheme="majorHAnsi" w:hAnsiTheme="majorHAnsi" w:cstheme="majorHAnsi"/>
          <w:b/>
          <w:bCs/>
          <w:highlight w:val="green"/>
          <w:u w:val="single"/>
        </w:rPr>
        <w:t>own strategic interests</w:t>
      </w:r>
      <w:r w:rsidRPr="00C02579">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C02579">
        <w:rPr>
          <w:rFonts w:asciiTheme="majorHAnsi" w:hAnsiTheme="majorHAnsi" w:cstheme="majorHAnsi"/>
          <w:u w:val="single"/>
        </w:rPr>
        <w:t>50 developing countries</w:t>
      </w:r>
      <w:r w:rsidRPr="00C02579">
        <w:rPr>
          <w:rFonts w:asciiTheme="majorHAnsi" w:hAnsiTheme="majorHAnsi" w:cstheme="majorHAnsi"/>
          <w:sz w:val="12"/>
        </w:rPr>
        <w:t xml:space="preserve"> led by India and South Africa is </w:t>
      </w:r>
      <w:r w:rsidRPr="00C02579">
        <w:rPr>
          <w:rFonts w:asciiTheme="majorHAnsi" w:hAnsiTheme="majorHAnsi" w:cstheme="majorHAnsi"/>
          <w:u w:val="single"/>
        </w:rPr>
        <w:t>pushing</w:t>
      </w:r>
      <w:r w:rsidRPr="00C02579">
        <w:rPr>
          <w:rFonts w:asciiTheme="majorHAnsi" w:hAnsiTheme="majorHAnsi" w:cstheme="majorHAnsi"/>
          <w:sz w:val="12"/>
        </w:rPr>
        <w:t xml:space="preserve"> the World Trade Organization </w:t>
      </w:r>
      <w:r w:rsidRPr="00C02579">
        <w:rPr>
          <w:rFonts w:asciiTheme="majorHAnsi" w:hAnsiTheme="majorHAnsi" w:cstheme="majorHAnsi"/>
          <w:u w:val="single"/>
        </w:rPr>
        <w:t>to dissolve</w:t>
      </w:r>
      <w:r w:rsidRPr="00C02579">
        <w:rPr>
          <w:rFonts w:asciiTheme="majorHAnsi" w:hAnsiTheme="majorHAnsi" w:cstheme="majorHAnsi"/>
          <w:sz w:val="12"/>
        </w:rPr>
        <w:t xml:space="preserve"> all international </w:t>
      </w:r>
      <w:r w:rsidRPr="00C02579">
        <w:rPr>
          <w:rFonts w:asciiTheme="majorHAnsi" w:hAnsiTheme="majorHAnsi" w:cstheme="majorHAnsi"/>
          <w:u w:val="single"/>
        </w:rPr>
        <w:t>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protections </w:t>
      </w:r>
      <w:r w:rsidRPr="00C02579">
        <w:rPr>
          <w:rFonts w:asciiTheme="majorHAnsi" w:hAnsiTheme="majorHAnsi" w:cstheme="majorHAnsi"/>
          <w:u w:val="single"/>
        </w:rPr>
        <w:t>for pandemic-related products</w:t>
      </w:r>
      <w:r w:rsidRPr="00C02579">
        <w:rPr>
          <w:rFonts w:asciiTheme="majorHAnsi" w:hAnsiTheme="majorHAnsi" w:cstheme="majorHAnsi"/>
          <w:sz w:val="12"/>
        </w:rPr>
        <w:t xml:space="preserve">, </w:t>
      </w:r>
      <w:r w:rsidRPr="00C02579">
        <w:rPr>
          <w:rFonts w:asciiTheme="majorHAnsi" w:hAnsiTheme="majorHAnsi" w:cstheme="majorHAnsi"/>
          <w:u w:val="single"/>
        </w:rPr>
        <w:t>which would include vaccine research patents, manufacturing designs and technological know-how</w:t>
      </w:r>
      <w:r w:rsidRPr="00C02579">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C02579">
        <w:rPr>
          <w:rFonts w:asciiTheme="majorHAnsi" w:hAnsiTheme="majorHAnsi" w:cstheme="majorHAnsi"/>
          <w:b/>
          <w:bCs/>
          <w:u w:val="single"/>
        </w:rPr>
        <w:t xml:space="preserve">the </w:t>
      </w:r>
      <w:r w:rsidRPr="005D0A78">
        <w:rPr>
          <w:rFonts w:asciiTheme="majorHAnsi" w:hAnsiTheme="majorHAnsi" w:cstheme="majorHAnsi"/>
          <w:b/>
          <w:bCs/>
          <w:highlight w:val="green"/>
          <w:u w:val="single"/>
        </w:rPr>
        <w:t>move would result in</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U</w:t>
      </w:r>
      <w:r w:rsidRPr="00C02579">
        <w:rPr>
          <w:rFonts w:asciiTheme="majorHAnsi" w:hAnsiTheme="majorHAnsi" w:cstheme="majorHAnsi"/>
          <w:b/>
          <w:bCs/>
          <w:u w:val="single"/>
        </w:rPr>
        <w:t xml:space="preserve">nited </w:t>
      </w:r>
      <w:r w:rsidRPr="005D0A78">
        <w:rPr>
          <w:rFonts w:asciiTheme="majorHAnsi" w:hAnsiTheme="majorHAnsi" w:cstheme="majorHAnsi"/>
          <w:b/>
          <w:bCs/>
          <w:highlight w:val="green"/>
          <w:u w:val="single"/>
        </w:rPr>
        <w:t>S</w:t>
      </w:r>
      <w:r w:rsidRPr="00C02579">
        <w:rPr>
          <w:rFonts w:asciiTheme="majorHAnsi" w:hAnsiTheme="majorHAnsi" w:cstheme="majorHAnsi"/>
          <w:b/>
          <w:bCs/>
          <w:u w:val="single"/>
        </w:rPr>
        <w:t xml:space="preserve">tates </w:t>
      </w:r>
      <w:r w:rsidRPr="005D0A78">
        <w:rPr>
          <w:rFonts w:asciiTheme="majorHAnsi" w:hAnsiTheme="majorHAnsi" w:cstheme="majorHAnsi"/>
          <w:b/>
          <w:bCs/>
          <w:highlight w:val="green"/>
          <w:u w:val="single"/>
        </w:rPr>
        <w:t>handing over a generation of</w:t>
      </w:r>
      <w:r w:rsidRPr="00C02579">
        <w:rPr>
          <w:rFonts w:asciiTheme="majorHAnsi" w:hAnsiTheme="majorHAnsi" w:cstheme="majorHAnsi"/>
          <w:b/>
          <w:bCs/>
          <w:u w:val="single"/>
        </w:rPr>
        <w:t xml:space="preserve"> advanced </w:t>
      </w:r>
      <w:r w:rsidRPr="005D0A78">
        <w:rPr>
          <w:rFonts w:asciiTheme="majorHAnsi" w:hAnsiTheme="majorHAnsi" w:cstheme="majorHAnsi"/>
          <w:b/>
          <w:bCs/>
          <w:highlight w:val="green"/>
          <w:u w:val="single"/>
        </w:rPr>
        <w:t>research</w:t>
      </w:r>
      <w:r w:rsidRPr="00C02579">
        <w:rPr>
          <w:rFonts w:asciiTheme="majorHAnsi" w:hAnsiTheme="majorHAnsi" w:cstheme="majorHAnsi"/>
          <w:sz w:val="12"/>
        </w:rPr>
        <w:t xml:space="preserve"> — much of it funded by the U.S. taxpayer — </w:t>
      </w:r>
      <w:r w:rsidRPr="005D0A78">
        <w:rPr>
          <w:rFonts w:asciiTheme="majorHAnsi" w:hAnsiTheme="majorHAnsi" w:cstheme="majorHAnsi"/>
          <w:b/>
          <w:bCs/>
          <w:highlight w:val="green"/>
          <w:u w:val="single"/>
        </w:rPr>
        <w:t>to</w:t>
      </w:r>
      <w:r w:rsidRPr="00C02579">
        <w:rPr>
          <w:rFonts w:asciiTheme="majorHAnsi" w:hAnsiTheme="majorHAnsi" w:cstheme="majorHAnsi"/>
          <w:sz w:val="12"/>
        </w:rPr>
        <w:t xml:space="preserve"> our country’s greatest competitors, above all </w:t>
      </w:r>
      <w:r w:rsidRPr="005D0A78">
        <w:rPr>
          <w:rFonts w:asciiTheme="majorHAnsi" w:hAnsiTheme="majorHAnsi" w:cstheme="majorHAnsi"/>
          <w:b/>
          <w:bCs/>
          <w:highlight w:val="green"/>
          <w:u w:val="single"/>
        </w:rPr>
        <w:t>China</w:t>
      </w:r>
      <w:r w:rsidRPr="00C02579">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C02579">
        <w:rPr>
          <w:rFonts w:asciiTheme="majorHAnsi" w:hAnsiTheme="majorHAnsi" w:cstheme="majorHAnsi"/>
          <w:u w:val="single"/>
        </w:rPr>
        <w:t>Countries</w:t>
      </w:r>
      <w:r w:rsidRPr="00C02579">
        <w:rPr>
          <w:rFonts w:asciiTheme="majorHAnsi" w:hAnsiTheme="majorHAnsi" w:cstheme="majorHAnsi"/>
          <w:sz w:val="12"/>
        </w:rPr>
        <w:t xml:space="preserve"> such as India and South Africa </w:t>
      </w:r>
      <w:r w:rsidRPr="00C02579">
        <w:rPr>
          <w:rFonts w:asciiTheme="majorHAnsi" w:hAnsiTheme="majorHAnsi" w:cstheme="majorHAnsi"/>
          <w:u w:val="single"/>
        </w:rPr>
        <w:t>have been trying to weaken WTO intellectual property protections for decades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The mRNA technology that underpins the Pfizer and </w:t>
      </w:r>
      <w:proofErr w:type="spellStart"/>
      <w:r w:rsidRPr="00C02579">
        <w:rPr>
          <w:rFonts w:asciiTheme="majorHAnsi" w:hAnsiTheme="majorHAnsi" w:cstheme="majorHAnsi"/>
          <w:b/>
          <w:bCs/>
          <w:u w:val="single"/>
        </w:rPr>
        <w:t>Moderna</w:t>
      </w:r>
      <w:proofErr w:type="spellEnd"/>
      <w:r w:rsidRPr="00C02579">
        <w:rPr>
          <w:rFonts w:asciiTheme="majorHAnsi" w:hAnsiTheme="majorHAnsi" w:cstheme="majorHAnsi"/>
          <w:b/>
          <w:bCs/>
          <w:u w:val="single"/>
        </w:rPr>
        <w:t xml:space="preserve"> vaccines was funded initially by the Defense Advanced Research Projects Agency and has national security implications. </w:t>
      </w:r>
      <w:r w:rsidRPr="00C02579">
        <w:rPr>
          <w:rFonts w:asciiTheme="majorHAnsi" w:hAnsiTheme="majorHAnsi" w:cstheme="majorHAnsi"/>
          <w:sz w:val="12"/>
        </w:rPr>
        <w:t xml:space="preserve">Inside the Biden administration, the </w:t>
      </w:r>
      <w:r w:rsidRPr="00C02579">
        <w:rPr>
          <w:rFonts w:asciiTheme="majorHAnsi" w:hAnsiTheme="majorHAnsi" w:cstheme="majorHAnsi"/>
          <w:u w:val="single"/>
        </w:rPr>
        <w:t xml:space="preserve">National Security Council has </w:t>
      </w:r>
      <w:r w:rsidRPr="00C02579">
        <w:rPr>
          <w:rFonts w:asciiTheme="majorHAnsi" w:hAnsiTheme="majorHAnsi" w:cstheme="majorHAnsi"/>
          <w:sz w:val="12"/>
        </w:rPr>
        <w:t xml:space="preserve">already </w:t>
      </w:r>
      <w:r w:rsidRPr="00C02579">
        <w:rPr>
          <w:rFonts w:asciiTheme="majorHAnsi" w:hAnsiTheme="majorHAnsi" w:cstheme="majorHAnsi"/>
          <w:u w:val="single"/>
        </w:rPr>
        <w:t>convened several meetings on the issue</w:t>
      </w:r>
      <w:r w:rsidRPr="00C02579">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C02579">
        <w:rPr>
          <w:rFonts w:asciiTheme="majorHAnsi" w:hAnsiTheme="majorHAnsi" w:cstheme="majorHAnsi"/>
          <w:sz w:val="12"/>
        </w:rPr>
        <w:t>Okonjo</w:t>
      </w:r>
      <w:proofErr w:type="spellEnd"/>
      <w:r w:rsidRPr="00C02579">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sidRPr="00C02579">
        <w:rPr>
          <w:rFonts w:asciiTheme="majorHAnsi" w:hAnsiTheme="majorHAnsi" w:cstheme="majorHAnsi"/>
          <w:sz w:val="12"/>
        </w:rPr>
        <w:t>If and when</w:t>
      </w:r>
      <w:proofErr w:type="gramEnd"/>
      <w:r w:rsidRPr="00C02579">
        <w:rPr>
          <w:rFonts w:asciiTheme="majorHAnsi" w:hAnsiTheme="majorHAnsi" w:cstheme="majorHAnsi"/>
          <w:sz w:val="12"/>
        </w:rPr>
        <w:t xml:space="preserve"> this does get to Biden’s desk, he will also hear from </w:t>
      </w:r>
      <w:r w:rsidRPr="00C02579">
        <w:rPr>
          <w:rFonts w:asciiTheme="majorHAnsi" w:hAnsiTheme="majorHAnsi" w:cstheme="majorHAnsi"/>
          <w:u w:val="single"/>
        </w:rPr>
        <w:t>national security officials</w:t>
      </w:r>
      <w:r w:rsidRPr="00C02579">
        <w:rPr>
          <w:rFonts w:asciiTheme="majorHAnsi" w:hAnsiTheme="majorHAnsi" w:cstheme="majorHAnsi"/>
          <w:sz w:val="12"/>
        </w:rPr>
        <w:t xml:space="preserve"> who </w:t>
      </w:r>
      <w:r w:rsidRPr="00C02579">
        <w:rPr>
          <w:rFonts w:asciiTheme="majorHAnsi" w:hAnsiTheme="majorHAnsi" w:cstheme="majorHAnsi"/>
          <w:u w:val="single"/>
        </w:rPr>
        <w:t>believe</w:t>
      </w:r>
      <w:r w:rsidRPr="00C02579">
        <w:rPr>
          <w:rFonts w:asciiTheme="majorHAnsi" w:hAnsiTheme="majorHAnsi" w:cstheme="majorHAnsi"/>
          <w:sz w:val="12"/>
        </w:rPr>
        <w:t xml:space="preserve"> that </w:t>
      </w:r>
      <w:r w:rsidRPr="00C02579">
        <w:rPr>
          <w:rFonts w:asciiTheme="majorHAnsi" w:hAnsiTheme="majorHAnsi" w:cstheme="majorHAnsi"/>
          <w:u w:val="single"/>
        </w:rPr>
        <w:t>waiving TRIPS would result in the forced transfer of national security-sensitive</w:t>
      </w:r>
      <w:r w:rsidRPr="00C02579">
        <w:rPr>
          <w:rFonts w:asciiTheme="majorHAnsi" w:hAnsiTheme="majorHAnsi" w:cstheme="majorHAnsi"/>
          <w:sz w:val="12"/>
        </w:rPr>
        <w:t xml:space="preserve"> </w:t>
      </w:r>
      <w:r w:rsidRPr="00C02579">
        <w:rPr>
          <w:rFonts w:asciiTheme="majorHAnsi" w:hAnsiTheme="majorHAnsi" w:cstheme="majorHAnsi"/>
          <w:u w:val="single"/>
        </w:rPr>
        <w:t>technology to China</w:t>
      </w:r>
      <w:r w:rsidRPr="00C02579">
        <w:rPr>
          <w:rFonts w:asciiTheme="majorHAnsi" w:hAnsiTheme="majorHAnsi" w:cstheme="majorHAnsi"/>
          <w:sz w:val="12"/>
        </w:rPr>
        <w:t xml:space="preserve">, </w:t>
      </w:r>
      <w:r w:rsidRPr="00C02579">
        <w:rPr>
          <w:rFonts w:asciiTheme="majorHAnsi" w:hAnsiTheme="majorHAnsi" w:cstheme="majorHAnsi"/>
          <w:b/>
          <w:bCs/>
          <w:u w:val="single"/>
        </w:rPr>
        <w:t>a country that strives to dominate the biotechnology</w:t>
      </w:r>
      <w:r w:rsidRPr="00C02579">
        <w:rPr>
          <w:rFonts w:asciiTheme="majorHAnsi" w:hAnsiTheme="majorHAnsi" w:cstheme="majorHAnsi"/>
          <w:sz w:val="12"/>
        </w:rPr>
        <w:t xml:space="preserve"> </w:t>
      </w:r>
      <w:r w:rsidRPr="00C02579">
        <w:rPr>
          <w:rFonts w:asciiTheme="majorHAnsi" w:hAnsiTheme="majorHAnsi" w:cstheme="majorHAnsi"/>
          <w:b/>
          <w:bCs/>
          <w:i/>
          <w:iCs/>
          <w:u w:val="single"/>
        </w:rPr>
        <w:t>field</w:t>
      </w:r>
      <w:r w:rsidRPr="00C02579">
        <w:rPr>
          <w:rFonts w:asciiTheme="majorHAnsi" w:hAnsiTheme="majorHAnsi" w:cstheme="majorHAnsi"/>
          <w:sz w:val="12"/>
        </w:rPr>
        <w:t xml:space="preserve"> </w:t>
      </w:r>
      <w:r w:rsidRPr="00C02579">
        <w:rPr>
          <w:rFonts w:asciiTheme="majorHAnsi" w:hAnsiTheme="majorHAnsi" w:cstheme="majorHAnsi"/>
          <w:u w:val="single"/>
        </w:rPr>
        <w:t>as part of its Made in China 2025 strategy.</w:t>
      </w:r>
      <w:r w:rsidRPr="00C02579">
        <w:rPr>
          <w:rFonts w:asciiTheme="majorHAnsi" w:hAnsiTheme="majorHAnsi" w:cstheme="majorHAnsi"/>
          <w:sz w:val="12"/>
        </w:rPr>
        <w:t xml:space="preserve"> </w:t>
      </w:r>
      <w:r w:rsidRPr="005D0A78">
        <w:rPr>
          <w:rFonts w:asciiTheme="majorHAnsi" w:hAnsiTheme="majorHAnsi" w:cstheme="majorHAnsi"/>
          <w:b/>
          <w:bCs/>
          <w:highlight w:val="green"/>
          <w:u w:val="single"/>
        </w:rPr>
        <w:t>Once</w:t>
      </w:r>
      <w:r w:rsidRPr="00C02579">
        <w:rPr>
          <w:rFonts w:asciiTheme="majorHAnsi" w:hAnsiTheme="majorHAnsi" w:cstheme="majorHAnsi"/>
          <w:b/>
          <w:bCs/>
          <w:u w:val="single"/>
        </w:rPr>
        <w:t xml:space="preserve"> countries such as </w:t>
      </w:r>
      <w:r w:rsidRPr="005D0A78">
        <w:rPr>
          <w:rFonts w:asciiTheme="majorHAnsi" w:hAnsiTheme="majorHAnsi" w:cstheme="majorHAnsi"/>
          <w:b/>
          <w:bCs/>
          <w:highlight w:val="green"/>
          <w:u w:val="single"/>
        </w:rPr>
        <w:t>China have</w:t>
      </w:r>
      <w:r w:rsidRPr="00C02579">
        <w:rPr>
          <w:rFonts w:asciiTheme="majorHAnsi" w:hAnsiTheme="majorHAnsi" w:cstheme="majorHAnsi"/>
          <w:b/>
          <w:bCs/>
          <w:u w:val="single"/>
        </w:rPr>
        <w:t xml:space="preserve"> this </w:t>
      </w:r>
      <w:r w:rsidRPr="005D0A78">
        <w:rPr>
          <w:rFonts w:asciiTheme="majorHAnsi" w:hAnsiTheme="majorHAnsi" w:cstheme="majorHAnsi"/>
          <w:b/>
          <w:bCs/>
          <w:highlight w:val="green"/>
          <w:u w:val="single"/>
        </w:rPr>
        <w:t>technology</w:t>
      </w:r>
      <w:r w:rsidRPr="00C02579">
        <w:rPr>
          <w:rFonts w:asciiTheme="majorHAnsi" w:hAnsiTheme="majorHAnsi" w:cstheme="majorHAnsi"/>
          <w:b/>
          <w:bCs/>
          <w:u w:val="single"/>
        </w:rPr>
        <w:t xml:space="preserve">, they will </w:t>
      </w:r>
      <w:r w:rsidRPr="005D0A78">
        <w:rPr>
          <w:rFonts w:asciiTheme="majorHAnsi" w:hAnsiTheme="majorHAnsi" w:cstheme="majorHAnsi"/>
          <w:b/>
          <w:bCs/>
          <w:highlight w:val="green"/>
          <w:u w:val="single"/>
        </w:rPr>
        <w:t>apply their mercantilist</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industrial models to</w:t>
      </w:r>
      <w:r w:rsidRPr="00C02579">
        <w:rPr>
          <w:rFonts w:asciiTheme="majorHAnsi" w:hAnsiTheme="majorHAnsi" w:cstheme="majorHAnsi"/>
          <w:b/>
          <w:bCs/>
          <w:u w:val="single"/>
        </w:rPr>
        <w:t xml:space="preserve"> ensure </w:t>
      </w:r>
      <w:r w:rsidRPr="005D0A78">
        <w:rPr>
          <w:rFonts w:asciiTheme="majorHAnsi" w:hAnsiTheme="majorHAnsi" w:cstheme="majorHAnsi"/>
          <w:b/>
          <w:bCs/>
          <w:highlight w:val="green"/>
          <w:u w:val="single"/>
        </w:rPr>
        <w:t>their companies dominate</w:t>
      </w:r>
      <w:r w:rsidRPr="00C02579">
        <w:rPr>
          <w:rFonts w:asciiTheme="majorHAnsi" w:hAnsiTheme="majorHAnsi" w:cstheme="majorHAnsi"/>
          <w:b/>
          <w:bCs/>
          <w:u w:val="single"/>
        </w:rPr>
        <w:t xml:space="preserve"> these strategically important industries, potentially erasing thousands of U.S. jobs. </w:t>
      </w:r>
      <w:r w:rsidRPr="00C02579">
        <w:rPr>
          <w:rFonts w:asciiTheme="majorHAnsi" w:hAnsiTheme="majorHAnsi" w:cstheme="majorHAnsi"/>
          <w:sz w:val="12"/>
        </w:rPr>
        <w:t>“</w:t>
      </w:r>
      <w:r w:rsidRPr="00C02579">
        <w:rPr>
          <w:rFonts w:asciiTheme="majorHAnsi" w:hAnsiTheme="majorHAnsi" w:cstheme="majorHAnsi"/>
          <w:u w:val="single"/>
        </w:rPr>
        <w:t>We would be delivering a competitive advantage to countries that are increasingly viewed as our adversaries</w:t>
      </w:r>
      <w:r w:rsidRPr="00C02579">
        <w:rPr>
          <w:rFonts w:asciiTheme="majorHAnsi" w:hAnsiTheme="majorHAnsi" w:cstheme="majorHAnsi"/>
          <w:sz w:val="12"/>
        </w:rPr>
        <w:t xml:space="preserve">, at taxpayer expense, when there are other ways of doing this,” said Mark Cohen, senior fellow at the University of California at Berkeley Law School. </w:t>
      </w:r>
      <w:r w:rsidRPr="00C02579">
        <w:rPr>
          <w:rFonts w:asciiTheme="majorHAnsi" w:hAnsiTheme="majorHAnsi" w:cstheme="majorHAnsi"/>
          <w:b/>
          <w:bCs/>
          <w:u w:val="single"/>
        </w:rPr>
        <w:t>A preferable approach would be to build more vaccine-manufacturing capacity</w:t>
      </w:r>
      <w:r w:rsidRPr="00C02579">
        <w:rPr>
          <w:rFonts w:asciiTheme="majorHAnsi" w:hAnsiTheme="majorHAnsi" w:cstheme="majorHAnsi"/>
          <w:sz w:val="12"/>
        </w:rPr>
        <w:t xml:space="preserve"> </w:t>
      </w:r>
      <w:r w:rsidRPr="00C02579">
        <w:rPr>
          <w:rFonts w:asciiTheme="majorHAnsi" w:hAnsiTheme="majorHAnsi" w:cstheme="majorHAnsi"/>
          <w:u w:val="single"/>
        </w:rPr>
        <w:t>in the U</w:t>
      </w:r>
      <w:r w:rsidRPr="00C02579">
        <w:rPr>
          <w:rFonts w:asciiTheme="majorHAnsi" w:hAnsiTheme="majorHAnsi" w:cstheme="majorHAnsi"/>
          <w:sz w:val="12"/>
        </w:rPr>
        <w:t xml:space="preserve">nited </w:t>
      </w:r>
      <w:r w:rsidRPr="00C02579">
        <w:rPr>
          <w:rFonts w:asciiTheme="majorHAnsi" w:hAnsiTheme="majorHAnsi" w:cstheme="majorHAnsi"/>
          <w:u w:val="single"/>
        </w:rPr>
        <w:t>S</w:t>
      </w:r>
      <w:r w:rsidRPr="00C02579">
        <w:rPr>
          <w:rFonts w:asciiTheme="majorHAnsi" w:hAnsiTheme="majorHAnsi" w:cstheme="majorHAnsi"/>
          <w:sz w:val="12"/>
        </w:rPr>
        <w:t xml:space="preserve">tates and </w:t>
      </w:r>
      <w:r w:rsidRPr="00C02579">
        <w:rPr>
          <w:rFonts w:asciiTheme="majorHAnsi" w:hAnsiTheme="majorHAnsi" w:cstheme="majorHAnsi"/>
          <w:u w:val="single"/>
        </w:rPr>
        <w:t>then give those vaccines to countries in need</w:t>
      </w:r>
      <w:r w:rsidRPr="00C02579">
        <w:rPr>
          <w:rFonts w:asciiTheme="majorHAnsi" w:hAnsiTheme="majorHAnsi" w:cstheme="majorHAnsi"/>
          <w:sz w:val="12"/>
        </w:rPr>
        <w:t xml:space="preserve">, said Cohen. The U.S. pharmaceutical industry would surely benefit, but </w:t>
      </w:r>
      <w:r w:rsidRPr="00C02579">
        <w:rPr>
          <w:rFonts w:asciiTheme="majorHAnsi" w:hAnsiTheme="majorHAnsi" w:cstheme="majorHAnsi"/>
          <w:b/>
          <w:bCs/>
          <w:u w:val="single"/>
        </w:rPr>
        <w:t xml:space="preserve">that’s preferable to being dependent on other countries when the next pandemic hits. </w:t>
      </w:r>
      <w:r w:rsidRPr="00C02579">
        <w:rPr>
          <w:rFonts w:asciiTheme="majorHAnsi" w:hAnsiTheme="majorHAnsi" w:cstheme="majorHAnsi"/>
          <w:sz w:val="12"/>
        </w:rPr>
        <w:t>“</w:t>
      </w:r>
      <w:r w:rsidRPr="00C02579">
        <w:rPr>
          <w:rFonts w:asciiTheme="majorHAnsi" w:hAnsiTheme="majorHAnsi" w:cstheme="majorHAnsi"/>
          <w:u w:val="single"/>
        </w:rPr>
        <w:t xml:space="preserve">If there’s anything that the pandemic has taught us, it’s that </w:t>
      </w:r>
      <w:r w:rsidRPr="005D0A78">
        <w:rPr>
          <w:rFonts w:asciiTheme="majorHAnsi" w:hAnsiTheme="majorHAnsi" w:cstheme="majorHAnsi"/>
          <w:highlight w:val="green"/>
          <w:u w:val="single"/>
        </w:rPr>
        <w:t>we need to have a robust supply chain</w:t>
      </w:r>
      <w:r w:rsidRPr="00C02579">
        <w:rPr>
          <w:rFonts w:asciiTheme="majorHAnsi" w:hAnsiTheme="majorHAnsi" w:cstheme="majorHAnsi"/>
          <w:u w:val="single"/>
        </w:rPr>
        <w:t xml:space="preserve">, for ourselves </w:t>
      </w:r>
      <w:r w:rsidRPr="005D0A78">
        <w:rPr>
          <w:rFonts w:asciiTheme="majorHAnsi" w:hAnsiTheme="majorHAnsi" w:cstheme="majorHAnsi"/>
          <w:highlight w:val="green"/>
          <w:u w:val="single"/>
        </w:rPr>
        <w:t>and for the world</w:t>
      </w:r>
      <w:r w:rsidRPr="00C02579">
        <w:rPr>
          <w:rFonts w:asciiTheme="majorHAnsi" w:hAnsiTheme="majorHAnsi" w:cstheme="majorHAnsi"/>
          <w:u w:val="single"/>
        </w:rPr>
        <w:t xml:space="preserve"> generally</w:t>
      </w:r>
      <w:r w:rsidRPr="00C02579">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C02579">
        <w:rPr>
          <w:rFonts w:asciiTheme="majorHAnsi" w:hAnsiTheme="majorHAnsi" w:cstheme="majorHAnsi"/>
          <w:sz w:val="12"/>
        </w:rPr>
        <w:lastRenderedPageBreak/>
        <w:t xml:space="preserve">developing world. Vaccine equity is a real </w:t>
      </w:r>
      <w:proofErr w:type="gramStart"/>
      <w:r w:rsidRPr="00C02579">
        <w:rPr>
          <w:rFonts w:asciiTheme="majorHAnsi" w:hAnsiTheme="majorHAnsi" w:cstheme="majorHAnsi"/>
          <w:sz w:val="12"/>
        </w:rPr>
        <w:t>problem, but</w:t>
      </w:r>
      <w:proofErr w:type="gramEnd"/>
      <w:r w:rsidRPr="00C02579">
        <w:rPr>
          <w:rFonts w:asciiTheme="majorHAnsi" w:hAnsiTheme="majorHAnsi" w:cstheme="majorHAnsi"/>
          <w:sz w:val="12"/>
        </w:rPr>
        <w:t xml:space="preserve"> </w:t>
      </w:r>
      <w:r w:rsidRPr="00C02579">
        <w:rPr>
          <w:rFonts w:asciiTheme="majorHAnsi" w:hAnsiTheme="majorHAnsi" w:cstheme="majorHAnsi"/>
          <w:u w:val="single"/>
        </w:rPr>
        <w:t>waiving 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rights </w:t>
      </w:r>
      <w:r w:rsidRPr="00C02579">
        <w:rPr>
          <w:rFonts w:asciiTheme="majorHAnsi" w:hAnsiTheme="majorHAnsi" w:cstheme="majorHAnsi"/>
          <w:u w:val="single"/>
        </w:rPr>
        <w:t>is not the solution</w:t>
      </w:r>
      <w:r w:rsidRPr="00C02579">
        <w:rPr>
          <w:rFonts w:asciiTheme="majorHAnsi" w:hAnsiTheme="majorHAnsi" w:cstheme="majorHAnsi"/>
          <w:sz w:val="12"/>
        </w:rPr>
        <w:t xml:space="preserve">. If the current system is not getting shots into the arms of people in poor countries, we must fix that for their sake and ours. </w:t>
      </w:r>
      <w:r w:rsidRPr="00C02579">
        <w:rPr>
          <w:rFonts w:asciiTheme="majorHAnsi" w:hAnsiTheme="majorHAnsi" w:cstheme="majorHAnsi"/>
          <w:u w:val="single"/>
        </w:rPr>
        <w:t>But the pandemic and our responses to it have geopolitical implications,</w:t>
      </w:r>
      <w:r w:rsidRPr="00C02579">
        <w:rPr>
          <w:rFonts w:asciiTheme="majorHAnsi" w:hAnsiTheme="majorHAnsi" w:cstheme="majorHAnsi"/>
          <w:sz w:val="12"/>
        </w:rPr>
        <w:t xml:space="preserve"> whether we like it or not. </w:t>
      </w:r>
      <w:r w:rsidRPr="00C02579">
        <w:rPr>
          <w:rFonts w:asciiTheme="majorHAnsi" w:hAnsiTheme="majorHAnsi" w:cstheme="majorHAnsi"/>
          <w:b/>
          <w:bCs/>
          <w:u w:val="single"/>
        </w:rPr>
        <w:t>That means helping the world and thinking about our strategic interests at the same time.</w:t>
      </w:r>
    </w:p>
    <w:p w14:paraId="00927446" w14:textId="77777777" w:rsidR="00EC4C3C" w:rsidRPr="00C02579" w:rsidRDefault="00EC4C3C" w:rsidP="00EC4C3C">
      <w:pPr>
        <w:rPr>
          <w:rFonts w:asciiTheme="majorHAnsi" w:hAnsiTheme="majorHAnsi" w:cstheme="majorHAnsi"/>
        </w:rPr>
      </w:pPr>
    </w:p>
    <w:p w14:paraId="0D836279" w14:textId="77777777" w:rsidR="00EC4C3C" w:rsidRPr="00C02579" w:rsidRDefault="00EC4C3C" w:rsidP="00EC4C3C">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China will convert biotechnology gains to military advantages, undermining US primacy – specifically true in the context of vaccines</w:t>
      </w:r>
    </w:p>
    <w:p w14:paraId="0465628D" w14:textId="77777777" w:rsidR="00EC4C3C" w:rsidRPr="00C02579" w:rsidRDefault="00EC4C3C" w:rsidP="00EC4C3C">
      <w:pPr>
        <w:rPr>
          <w:rFonts w:asciiTheme="majorHAnsi" w:hAnsiTheme="majorHAnsi" w:cstheme="majorHAnsi"/>
        </w:rPr>
      </w:pPr>
      <w:r w:rsidRPr="00C02579">
        <w:rPr>
          <w:rFonts w:asciiTheme="majorHAnsi" w:hAnsiTheme="majorHAnsi" w:cstheme="majorHAnsi"/>
        </w:rPr>
        <w:t xml:space="preserve">Mercy A. </w:t>
      </w:r>
      <w:proofErr w:type="spellStart"/>
      <w:r w:rsidRPr="00C02579">
        <w:rPr>
          <w:rFonts w:asciiTheme="majorHAnsi" w:hAnsiTheme="majorHAnsi" w:cstheme="majorHAnsi"/>
          <w:b/>
          <w:bCs/>
          <w:sz w:val="26"/>
        </w:rPr>
        <w:t>Kuo</w:t>
      </w:r>
      <w:proofErr w:type="spellEnd"/>
      <w:r w:rsidRPr="00C02579">
        <w:rPr>
          <w:rFonts w:asciiTheme="majorHAnsi" w:hAnsiTheme="majorHAnsi" w:cstheme="majorHAnsi"/>
          <w:b/>
          <w:bCs/>
          <w:sz w:val="26"/>
        </w:rPr>
        <w:t xml:space="preserve"> 2017</w:t>
      </w:r>
      <w:r w:rsidRPr="00C02579">
        <w:rPr>
          <w:rFonts w:asciiTheme="majorHAnsi" w:hAnsiTheme="majorHAnsi" w:cstheme="majorHAnsi"/>
        </w:rPr>
        <w:t xml:space="preserve"> [(Executive Vice President at Pamir Consulting.) “The Great US-China Biotechnology and Artificial Intelligence Race” </w:t>
      </w:r>
      <w:hyperlink r:id="rId9" w:history="1">
        <w:r w:rsidRPr="00C02579">
          <w:rPr>
            <w:rFonts w:asciiTheme="majorHAnsi" w:hAnsiTheme="majorHAnsi" w:cstheme="majorHAnsi"/>
          </w:rPr>
          <w:t>https://thediplomat.com/2017/08/the-great-us-china-biotechnology-and-artificial-intelligence-race/</w:t>
        </w:r>
      </w:hyperlink>
      <w:r w:rsidRPr="00C02579">
        <w:rPr>
          <w:rFonts w:asciiTheme="majorHAnsi" w:hAnsiTheme="majorHAnsi" w:cstheme="majorHAnsi"/>
        </w:rPr>
        <w:t>] TDI</w:t>
      </w:r>
    </w:p>
    <w:p w14:paraId="408268BE" w14:textId="77777777" w:rsidR="00EC4C3C" w:rsidRPr="00C02579" w:rsidRDefault="00EC4C3C" w:rsidP="00EC4C3C">
      <w:pPr>
        <w:rPr>
          <w:rFonts w:asciiTheme="majorHAnsi" w:hAnsiTheme="majorHAnsi" w:cstheme="majorHAnsi"/>
          <w:sz w:val="14"/>
        </w:rPr>
      </w:pPr>
      <w:r w:rsidRPr="00C02579">
        <w:rPr>
          <w:rFonts w:asciiTheme="majorHAnsi" w:hAnsiTheme="majorHAnsi" w:cstheme="majorHAnsi"/>
          <w:sz w:val="14"/>
        </w:rPr>
        <w:t xml:space="preserve">Trans-Pacific View </w:t>
      </w:r>
      <w:proofErr w:type="gramStart"/>
      <w:r w:rsidRPr="00C02579">
        <w:rPr>
          <w:rFonts w:asciiTheme="majorHAnsi" w:hAnsiTheme="majorHAnsi" w:cstheme="majorHAnsi"/>
          <w:sz w:val="14"/>
        </w:rPr>
        <w:t>author</w:t>
      </w:r>
      <w:proofErr w:type="gramEnd"/>
      <w:r w:rsidRPr="00C02579">
        <w:rPr>
          <w:rFonts w:asciiTheme="majorHAnsi" w:hAnsiTheme="majorHAnsi" w:cstheme="majorHAnsi"/>
          <w:sz w:val="14"/>
        </w:rPr>
        <w:t xml:space="preserve"> Mercy </w:t>
      </w:r>
      <w:proofErr w:type="spellStart"/>
      <w:r w:rsidRPr="00C02579">
        <w:rPr>
          <w:rFonts w:asciiTheme="majorHAnsi" w:hAnsiTheme="majorHAnsi" w:cstheme="majorHAnsi"/>
          <w:sz w:val="14"/>
        </w:rPr>
        <w:t>Kuo</w:t>
      </w:r>
      <w:proofErr w:type="spellEnd"/>
      <w:r w:rsidRPr="00C02579">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5D0A78">
        <w:rPr>
          <w:rFonts w:asciiTheme="majorHAnsi" w:hAnsiTheme="majorHAnsi" w:cstheme="majorHAnsi"/>
          <w:highlight w:val="green"/>
          <w:u w:val="single"/>
        </w:rPr>
        <w:t>China plans to become</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the next AI-Genomics powerhouse</w:t>
      </w:r>
      <w:r w:rsidRPr="00C02579">
        <w:rPr>
          <w:rFonts w:asciiTheme="majorHAnsi" w:hAnsiTheme="majorHAnsi" w:cstheme="majorHAnsi"/>
          <w:sz w:val="14"/>
        </w:rPr>
        <w:t xml:space="preserve">, which indicates that these technologies will soon converge in China. </w:t>
      </w:r>
      <w:r w:rsidRPr="00C02579">
        <w:rPr>
          <w:rFonts w:asciiTheme="majorHAnsi" w:hAnsiTheme="majorHAnsi" w:cstheme="majorHAnsi"/>
          <w:u w:val="single"/>
        </w:rPr>
        <w:t>China’s ambition is to lead the global market for precision medicine</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which </w:t>
      </w:r>
      <w:r w:rsidRPr="005D0A78">
        <w:rPr>
          <w:rFonts w:asciiTheme="majorHAnsi" w:hAnsiTheme="majorHAnsi" w:cstheme="majorHAnsi"/>
          <w:b/>
          <w:bCs/>
          <w:highlight w:val="green"/>
          <w:u w:val="single"/>
        </w:rPr>
        <w:t>necessitates acquiring strategic tec</w:t>
      </w:r>
      <w:r w:rsidRPr="00C02579">
        <w:rPr>
          <w:rFonts w:asciiTheme="majorHAnsi" w:hAnsiTheme="majorHAnsi" w:cstheme="majorHAnsi"/>
          <w:b/>
          <w:bCs/>
          <w:u w:val="single"/>
        </w:rPr>
        <w:t>h</w:t>
      </w:r>
      <w:r w:rsidRPr="00C02579">
        <w:rPr>
          <w:rFonts w:asciiTheme="majorHAnsi" w:hAnsiTheme="majorHAnsi" w:cstheme="majorHAnsi"/>
          <w:sz w:val="14"/>
        </w:rPr>
        <w:t xml:space="preserve">nological and human capital </w:t>
      </w:r>
      <w:r w:rsidRPr="00C02579">
        <w:rPr>
          <w:rFonts w:asciiTheme="majorHAnsi" w:hAnsiTheme="majorHAnsi" w:cstheme="majorHAnsi"/>
          <w:u w:val="single"/>
        </w:rPr>
        <w:t>in both genomics and AI</w:t>
      </w:r>
      <w:r w:rsidRPr="00C02579">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C02579">
        <w:rPr>
          <w:rFonts w:asciiTheme="majorHAnsi" w:hAnsiTheme="majorHAnsi" w:cstheme="majorHAnsi"/>
          <w:u w:val="single"/>
        </w:rPr>
        <w:t xml:space="preserve">There are </w:t>
      </w:r>
      <w:r w:rsidRPr="005D0A78">
        <w:rPr>
          <w:rFonts w:asciiTheme="majorHAnsi" w:hAnsiTheme="majorHAnsi" w:cstheme="majorHAnsi"/>
          <w:highlight w:val="green"/>
          <w:u w:val="single"/>
        </w:rPr>
        <w:t>significant economic incentives behind China’s</w:t>
      </w:r>
      <w:r w:rsidRPr="00C02579">
        <w:rPr>
          <w:rFonts w:asciiTheme="majorHAnsi" w:hAnsiTheme="majorHAnsi" w:cstheme="majorHAnsi"/>
          <w:u w:val="single"/>
        </w:rPr>
        <w:t xml:space="preserve"> heavy </w:t>
      </w:r>
      <w:r w:rsidRPr="005D0A78">
        <w:rPr>
          <w:rFonts w:asciiTheme="majorHAnsi" w:hAnsiTheme="majorHAnsi" w:cstheme="majorHAnsi"/>
          <w:highlight w:val="green"/>
          <w:u w:val="single"/>
        </w:rPr>
        <w:t>investment</w:t>
      </w:r>
      <w:r w:rsidRPr="00C02579">
        <w:rPr>
          <w:rFonts w:asciiTheme="majorHAnsi" w:hAnsiTheme="majorHAnsi" w:cstheme="majorHAnsi"/>
          <w:sz w:val="14"/>
        </w:rPr>
        <w:t xml:space="preserve"> in the increasing convergence of AI and genomics. </w:t>
      </w:r>
      <w:r w:rsidRPr="00C02579">
        <w:rPr>
          <w:rFonts w:asciiTheme="majorHAnsi" w:hAnsiTheme="majorHAnsi" w:cstheme="majorHAnsi"/>
          <w:u w:val="single"/>
        </w:rPr>
        <w:t>This</w:t>
      </w:r>
      <w:r w:rsidRPr="00C02579">
        <w:rPr>
          <w:rFonts w:asciiTheme="majorHAnsi" w:hAnsiTheme="majorHAnsi" w:cstheme="majorHAnsi"/>
          <w:sz w:val="14"/>
        </w:rPr>
        <w:t xml:space="preserve"> golden </w:t>
      </w:r>
      <w:r w:rsidRPr="00C02579">
        <w:rPr>
          <w:rFonts w:asciiTheme="majorHAnsi" w:hAnsiTheme="majorHAnsi" w:cstheme="majorHAnsi"/>
          <w:u w:val="single"/>
        </w:rPr>
        <w:t>combination will drive precision medicine to new</w:t>
      </w:r>
      <w:r w:rsidRPr="00C02579">
        <w:rPr>
          <w:rFonts w:asciiTheme="majorHAnsi" w:hAnsiTheme="majorHAnsi" w:cstheme="majorHAnsi"/>
          <w:sz w:val="14"/>
        </w:rPr>
        <w:t xml:space="preserve"> </w:t>
      </w:r>
      <w:r w:rsidRPr="00C02579">
        <w:rPr>
          <w:rFonts w:asciiTheme="majorHAnsi" w:hAnsiTheme="majorHAnsi" w:cstheme="majorHAnsi"/>
          <w:u w:val="single"/>
        </w:rPr>
        <w:t>heights</w:t>
      </w:r>
      <w:r w:rsidRPr="00C02579">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of Shenzhen’s decision to invest US$100 million in U.S.-company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relative to AI and genomic data collection.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is a pioneer in AI software that learns to recognize useful relationships between large amounts of individuals’ biological, medical, </w:t>
      </w:r>
      <w:proofErr w:type="gramStart"/>
      <w:r w:rsidRPr="00C02579">
        <w:rPr>
          <w:rFonts w:asciiTheme="majorHAnsi" w:hAnsiTheme="majorHAnsi" w:cstheme="majorHAnsi"/>
          <w:sz w:val="14"/>
        </w:rPr>
        <w:t>behavioral</w:t>
      </w:r>
      <w:proofErr w:type="gramEnd"/>
      <w:r w:rsidRPr="00C02579">
        <w:rPr>
          <w:rFonts w:asciiTheme="majorHAnsi" w:hAnsiTheme="majorHAnsi" w:cstheme="majorHAnsi"/>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C02579">
        <w:rPr>
          <w:rFonts w:asciiTheme="majorHAnsi" w:hAnsiTheme="majorHAnsi" w:cstheme="majorHAnsi"/>
          <w:sz w:val="14"/>
        </w:rPr>
        <w:t>chronic</w:t>
      </w:r>
      <w:proofErr w:type="gramEnd"/>
      <w:r w:rsidRPr="00C02579">
        <w:rPr>
          <w:rFonts w:asciiTheme="majorHAnsi" w:hAnsiTheme="majorHAnsi" w:cstheme="majorHAnsi"/>
          <w:sz w:val="14"/>
        </w:rPr>
        <w:t xml:space="preserve"> and mental illnesses. In 2017,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invested $100 million in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one of the wealthiest healthcare companies in China and beyond. The risk factor is that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5D0A78">
        <w:rPr>
          <w:rFonts w:asciiTheme="majorHAnsi" w:hAnsiTheme="majorHAnsi" w:cstheme="majorHAnsi"/>
          <w:b/>
          <w:bCs/>
          <w:highlight w:val="green"/>
          <w:u w:val="single"/>
        </w:rPr>
        <w:t>Genomics</w:t>
      </w:r>
      <w:r w:rsidRPr="00C02579">
        <w:rPr>
          <w:rFonts w:asciiTheme="majorHAnsi" w:hAnsiTheme="majorHAnsi" w:cstheme="majorHAnsi"/>
          <w:sz w:val="14"/>
        </w:rPr>
        <w:t xml:space="preserve"> and computing research</w:t>
      </w:r>
      <w:r w:rsidRPr="00C02579">
        <w:rPr>
          <w:rFonts w:asciiTheme="majorHAnsi" w:hAnsiTheme="majorHAnsi" w:cstheme="majorHAnsi"/>
          <w:b/>
          <w:bCs/>
          <w:u w:val="single"/>
        </w:rPr>
        <w:t xml:space="preserve"> </w:t>
      </w:r>
      <w:proofErr w:type="gramStart"/>
      <w:r w:rsidRPr="005D0A78">
        <w:rPr>
          <w:rFonts w:asciiTheme="majorHAnsi" w:hAnsiTheme="majorHAnsi" w:cstheme="majorHAnsi"/>
          <w:b/>
          <w:bCs/>
          <w:highlight w:val="green"/>
          <w:u w:val="single"/>
        </w:rPr>
        <w:t>is</w:t>
      </w:r>
      <w:proofErr w:type="gramEnd"/>
      <w:r w:rsidRPr="00C02579">
        <w:rPr>
          <w:rFonts w:asciiTheme="majorHAnsi" w:hAnsiTheme="majorHAnsi" w:cstheme="majorHAnsi"/>
          <w:b/>
          <w:bCs/>
          <w:u w:val="single"/>
        </w:rPr>
        <w:t xml:space="preserve"> inherently </w:t>
      </w:r>
      <w:r w:rsidRPr="005D0A78">
        <w:rPr>
          <w:rFonts w:asciiTheme="majorHAnsi" w:hAnsiTheme="majorHAnsi" w:cstheme="majorHAnsi"/>
          <w:b/>
          <w:bCs/>
          <w:highlight w:val="green"/>
          <w:u w:val="single"/>
        </w:rPr>
        <w:t>dual-use</w:t>
      </w:r>
      <w:r w:rsidRPr="00C02579">
        <w:rPr>
          <w:rFonts w:asciiTheme="majorHAnsi" w:hAnsiTheme="majorHAnsi" w:cstheme="majorHAnsi"/>
          <w:b/>
          <w:bCs/>
          <w:u w:val="single"/>
        </w:rPr>
        <w:t xml:space="preserve">, therefore a strategic advantage in a nation’s security arsenal. </w:t>
      </w:r>
      <w:r w:rsidRPr="00C02579">
        <w:rPr>
          <w:rFonts w:asciiTheme="majorHAnsi" w:hAnsiTheme="majorHAnsi" w:cstheme="majorHAnsi"/>
          <w:u w:val="single"/>
        </w:rPr>
        <w:t xml:space="preserve">Using </w:t>
      </w:r>
      <w:r w:rsidRPr="005D0A78">
        <w:rPr>
          <w:rFonts w:asciiTheme="majorHAnsi" w:hAnsiTheme="majorHAnsi" w:cstheme="majorHAnsi"/>
          <w:highlight w:val="green"/>
          <w:u w:val="single"/>
        </w:rPr>
        <w:t>AI systems to</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understand</w:t>
      </w:r>
      <w:r w:rsidRPr="00C02579">
        <w:rPr>
          <w:rFonts w:asciiTheme="majorHAnsi" w:hAnsiTheme="majorHAnsi" w:cstheme="majorHAnsi"/>
          <w:sz w:val="14"/>
        </w:rPr>
        <w:t xml:space="preserve"> how the functioning of our </w:t>
      </w:r>
      <w:r w:rsidRPr="005D0A78">
        <w:rPr>
          <w:rFonts w:asciiTheme="majorHAnsi" w:hAnsiTheme="majorHAnsi" w:cstheme="majorHAnsi"/>
          <w:highlight w:val="green"/>
          <w:u w:val="single"/>
        </w:rPr>
        <w:t>genomes</w:t>
      </w:r>
      <w:r w:rsidRPr="00C02579">
        <w:rPr>
          <w:rFonts w:asciiTheme="majorHAnsi" w:hAnsiTheme="majorHAnsi" w:cstheme="majorHAnsi"/>
          <w:u w:val="single"/>
        </w:rPr>
        <w:t xml:space="preserve"> impacts</w:t>
      </w:r>
      <w:r w:rsidRPr="00C02579">
        <w:rPr>
          <w:rFonts w:asciiTheme="majorHAnsi" w:hAnsiTheme="majorHAnsi" w:cstheme="majorHAnsi"/>
          <w:sz w:val="14"/>
        </w:rPr>
        <w:t xml:space="preserve"> our health </w:t>
      </w:r>
      <w:r w:rsidRPr="005D0A78">
        <w:rPr>
          <w:rFonts w:asciiTheme="majorHAnsi" w:hAnsiTheme="majorHAnsi" w:cstheme="majorHAnsi"/>
          <w:b/>
          <w:bCs/>
          <w:highlight w:val="green"/>
          <w:u w:val="single"/>
        </w:rPr>
        <w:t>is of strategic importance</w:t>
      </w:r>
      <w:r w:rsidRPr="00C02579">
        <w:rPr>
          <w:rFonts w:asciiTheme="majorHAnsi" w:hAnsiTheme="majorHAnsi" w:cstheme="majorHAnsi"/>
          <w:b/>
          <w:bCs/>
          <w:u w:val="single"/>
        </w:rPr>
        <w:t xml:space="preserve"> for biodefense.</w:t>
      </w:r>
      <w:r w:rsidRPr="00C02579">
        <w:rPr>
          <w:rFonts w:asciiTheme="majorHAnsi" w:hAnsiTheme="majorHAnsi" w:cstheme="majorHAnsi"/>
          <w:sz w:val="14"/>
        </w:rPr>
        <w:t xml:space="preserve"> </w:t>
      </w:r>
      <w:r w:rsidRPr="00C02579">
        <w:rPr>
          <w:rFonts w:asciiTheme="majorHAnsi" w:hAnsiTheme="majorHAnsi" w:cstheme="majorHAnsi"/>
          <w:u w:val="single"/>
        </w:rPr>
        <w:t xml:space="preserve">This </w:t>
      </w:r>
      <w:r w:rsidRPr="005D0A78">
        <w:rPr>
          <w:rFonts w:asciiTheme="majorHAnsi" w:hAnsiTheme="majorHAnsi" w:cstheme="majorHAnsi"/>
          <w:highlight w:val="green"/>
          <w:u w:val="single"/>
        </w:rPr>
        <w:t>knowledge</w:t>
      </w:r>
      <w:r w:rsidRPr="00C02579">
        <w:rPr>
          <w:rFonts w:asciiTheme="majorHAnsi" w:hAnsiTheme="majorHAnsi" w:cstheme="majorHAnsi"/>
          <w:u w:val="single"/>
        </w:rPr>
        <w:t xml:space="preserve"> will </w:t>
      </w:r>
      <w:r w:rsidRPr="005D0A78">
        <w:rPr>
          <w:rFonts w:asciiTheme="majorHAnsi" w:hAnsiTheme="majorHAnsi" w:cstheme="majorHAnsi"/>
          <w:highlight w:val="green"/>
          <w:u w:val="single"/>
        </w:rPr>
        <w:t>lead to</w:t>
      </w:r>
      <w:r w:rsidRPr="00C02579">
        <w:rPr>
          <w:rFonts w:asciiTheme="majorHAnsi" w:hAnsiTheme="majorHAnsi" w:cstheme="majorHAnsi"/>
          <w:u w:val="single"/>
        </w:rPr>
        <w:t xml:space="preserve"> increasing </w:t>
      </w:r>
      <w:r w:rsidRPr="005D0A78">
        <w:rPr>
          <w:rFonts w:asciiTheme="majorHAnsi" w:hAnsiTheme="majorHAnsi" w:cstheme="majorHAnsi"/>
          <w:highlight w:val="green"/>
          <w:u w:val="single"/>
        </w:rPr>
        <w:t>developments</w:t>
      </w:r>
      <w:r w:rsidRPr="00C02579">
        <w:rPr>
          <w:rFonts w:asciiTheme="majorHAnsi" w:hAnsiTheme="majorHAnsi" w:cstheme="majorHAnsi"/>
          <w:u w:val="single"/>
        </w:rPr>
        <w:t xml:space="preserve"> at the forefront of medical countermeasures</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including vaccines</w:t>
      </w:r>
      <w:r w:rsidRPr="00C02579">
        <w:rPr>
          <w:rFonts w:asciiTheme="majorHAnsi" w:hAnsiTheme="majorHAnsi" w:cstheme="majorHAnsi"/>
          <w:sz w:val="14"/>
        </w:rPr>
        <w:t xml:space="preserve">, antibiotics, and targeted treatments relying on virus-engineering and microbiome research. </w:t>
      </w:r>
      <w:r w:rsidRPr="00C02579">
        <w:rPr>
          <w:rFonts w:asciiTheme="majorHAnsi" w:hAnsiTheme="majorHAnsi" w:cstheme="majorHAnsi"/>
          <w:u w:val="single"/>
        </w:rPr>
        <w:t>Applying deep learning</w:t>
      </w:r>
      <w:r w:rsidRPr="00C02579">
        <w:rPr>
          <w:rFonts w:asciiTheme="majorHAnsi" w:hAnsiTheme="majorHAnsi" w:cstheme="majorHAnsi"/>
          <w:sz w:val="14"/>
        </w:rPr>
        <w:t xml:space="preserve"> to genomics </w:t>
      </w:r>
      <w:proofErr w:type="gramStart"/>
      <w:r w:rsidRPr="00C02579">
        <w:rPr>
          <w:rFonts w:asciiTheme="majorHAnsi" w:hAnsiTheme="majorHAnsi" w:cstheme="majorHAnsi"/>
          <w:sz w:val="14"/>
        </w:rPr>
        <w:t>data-sets</w:t>
      </w:r>
      <w:proofErr w:type="gramEnd"/>
      <w:r w:rsidRPr="00C02579">
        <w:rPr>
          <w:rFonts w:asciiTheme="majorHAnsi" w:hAnsiTheme="majorHAnsi" w:cstheme="majorHAnsi"/>
          <w:sz w:val="14"/>
        </w:rPr>
        <w:t xml:space="preserve"> </w:t>
      </w:r>
      <w:r w:rsidRPr="00C02579">
        <w:rPr>
          <w:rFonts w:asciiTheme="majorHAnsi" w:hAnsiTheme="majorHAnsi" w:cstheme="majorHAnsi"/>
          <w:u w:val="single"/>
        </w:rPr>
        <w:t>could help</w:t>
      </w:r>
      <w:r w:rsidRPr="00C02579">
        <w:rPr>
          <w:rFonts w:asciiTheme="majorHAnsi" w:hAnsiTheme="majorHAnsi" w:cstheme="majorHAnsi"/>
          <w:sz w:val="14"/>
        </w:rPr>
        <w:t xml:space="preserve"> geneticists learn how to use genome-editing (CRISPR) to efficiently engineer living systems, but also </w:t>
      </w:r>
      <w:r w:rsidRPr="00C02579">
        <w:rPr>
          <w:rFonts w:asciiTheme="majorHAnsi" w:hAnsiTheme="majorHAnsi" w:cstheme="majorHAnsi"/>
          <w:u w:val="single"/>
        </w:rPr>
        <w:t>to treat and, even “optimize,” human health</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with potential applications in military enhancement</w:t>
      </w:r>
      <w:r w:rsidRPr="005D0A78">
        <w:rPr>
          <w:rFonts w:asciiTheme="majorHAnsi" w:hAnsiTheme="majorHAnsi" w:cstheme="majorHAnsi"/>
          <w:b/>
          <w:bCs/>
          <w:sz w:val="14"/>
          <w:highlight w:val="green"/>
        </w:rPr>
        <w:t>s</w:t>
      </w:r>
      <w:r w:rsidRPr="005D0A78">
        <w:rPr>
          <w:rFonts w:asciiTheme="majorHAnsi" w:hAnsiTheme="majorHAnsi" w:cstheme="majorHAnsi"/>
          <w:sz w:val="14"/>
          <w:highlight w:val="green"/>
        </w:rPr>
        <w:t>.</w:t>
      </w:r>
      <w:r w:rsidRPr="00C02579">
        <w:rPr>
          <w:rFonts w:asciiTheme="majorHAnsi" w:hAnsiTheme="majorHAnsi" w:cstheme="majorHAnsi"/>
          <w:sz w:val="14"/>
        </w:rPr>
        <w:t xml:space="preserve"> A $15 million partnership between a U.S. company, Gingko </w:t>
      </w:r>
      <w:proofErr w:type="spellStart"/>
      <w:r w:rsidRPr="00C02579">
        <w:rPr>
          <w:rFonts w:asciiTheme="majorHAnsi" w:hAnsiTheme="majorHAnsi" w:cstheme="majorHAnsi"/>
          <w:sz w:val="14"/>
        </w:rPr>
        <w:t>Bioworks</w:t>
      </w:r>
      <w:proofErr w:type="spellEnd"/>
      <w:r w:rsidRPr="00C02579">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C02579">
        <w:rPr>
          <w:rFonts w:asciiTheme="majorHAnsi" w:hAnsiTheme="majorHAnsi" w:cstheme="majorHAnsi"/>
          <w:sz w:val="14"/>
        </w:rPr>
        <w:t>patent</w:t>
      </w:r>
      <w:proofErr w:type="gramEnd"/>
      <w:r w:rsidRPr="00C02579">
        <w:rPr>
          <w:rFonts w:asciiTheme="majorHAnsi" w:hAnsiTheme="majorHAnsi" w:cstheme="majorHAnsi"/>
          <w:sz w:val="14"/>
        </w:rPr>
        <w:t xml:space="preserve"> and manufacture tailored cancer immunotherapies in high demand in the United States. Yet, what if Chinese efforts venture into understanding how to impact key genomics health determinants relevant to the U.S. population? </w:t>
      </w:r>
      <w:r w:rsidRPr="005D0A78">
        <w:rPr>
          <w:rFonts w:asciiTheme="majorHAnsi" w:hAnsiTheme="majorHAnsi" w:cstheme="majorHAnsi"/>
          <w:b/>
          <w:bCs/>
          <w:highlight w:val="green"/>
          <w:u w:val="single"/>
        </w:rPr>
        <w:t>Gaining access to</w:t>
      </w:r>
      <w:r w:rsidRPr="00C02579">
        <w:rPr>
          <w:rFonts w:asciiTheme="majorHAnsi" w:hAnsiTheme="majorHAnsi" w:cstheme="majorHAnsi"/>
          <w:b/>
          <w:bCs/>
          <w:u w:val="single"/>
        </w:rPr>
        <w:t xml:space="preserve"> increasingly large </w:t>
      </w:r>
      <w:r w:rsidRPr="005D0A78">
        <w:rPr>
          <w:rFonts w:asciiTheme="majorHAnsi" w:hAnsiTheme="majorHAnsi" w:cstheme="majorHAnsi"/>
          <w:b/>
          <w:bCs/>
          <w:highlight w:val="green"/>
          <w:u w:val="single"/>
        </w:rPr>
        <w:t>U.S. genomic</w:t>
      </w:r>
      <w:r w:rsidRPr="00C02579">
        <w:rPr>
          <w:rFonts w:asciiTheme="majorHAnsi" w:hAnsiTheme="majorHAnsi" w:cstheme="majorHAnsi"/>
          <w:b/>
          <w:bCs/>
          <w:u w:val="single"/>
        </w:rPr>
        <w:t xml:space="preserve"> </w:t>
      </w:r>
      <w:proofErr w:type="gramStart"/>
      <w:r w:rsidRPr="005D0A78">
        <w:rPr>
          <w:rFonts w:asciiTheme="majorHAnsi" w:hAnsiTheme="majorHAnsi" w:cstheme="majorHAnsi"/>
          <w:b/>
          <w:bCs/>
          <w:highlight w:val="green"/>
          <w:u w:val="single"/>
        </w:rPr>
        <w:t>data-sets</w:t>
      </w:r>
      <w:proofErr w:type="gramEnd"/>
      <w:r w:rsidRPr="005D0A78">
        <w:rPr>
          <w:rFonts w:asciiTheme="majorHAnsi" w:hAnsiTheme="majorHAnsi" w:cstheme="majorHAnsi"/>
          <w:b/>
          <w:bCs/>
          <w:highlight w:val="green"/>
          <w:u w:val="single"/>
        </w:rPr>
        <w:t xml:space="preserve"> gives China a knowledge advantage</w:t>
      </w:r>
      <w:r w:rsidRPr="00C02579">
        <w:rPr>
          <w:rFonts w:asciiTheme="majorHAnsi" w:hAnsiTheme="majorHAnsi" w:cstheme="majorHAnsi"/>
          <w:b/>
          <w:bCs/>
          <w:u w:val="single"/>
        </w:rPr>
        <w:t xml:space="preserve"> into leading the next steps in bio-military research.</w:t>
      </w:r>
      <w:r w:rsidRPr="00C02579">
        <w:rPr>
          <w:rFonts w:asciiTheme="majorHAnsi" w:hAnsiTheme="majorHAnsi" w:cstheme="majorHAnsi"/>
          <w:sz w:val="14"/>
        </w:rPr>
        <w:t xml:space="preserve"> Could biomedical data be used to develop bioweapons? Explain. </w:t>
      </w:r>
      <w:r w:rsidRPr="00C02579">
        <w:rPr>
          <w:rFonts w:asciiTheme="majorHAnsi" w:hAnsiTheme="majorHAnsi" w:cstheme="majorHAnsi"/>
          <w:u w:val="single"/>
        </w:rPr>
        <w:t xml:space="preserve">Personalized medicine advances mean that </w:t>
      </w:r>
      <w:r w:rsidRPr="005D0A78">
        <w:rPr>
          <w:rFonts w:asciiTheme="majorHAnsi" w:hAnsiTheme="majorHAnsi" w:cstheme="majorHAnsi"/>
          <w:highlight w:val="green"/>
          <w:u w:val="single"/>
        </w:rPr>
        <w:t>personalized bio-attacks are increasingly possible</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combination of AI with biomedical data and genome-editing technologies will help us predict genes most important to </w:t>
      </w:r>
      <w:proofErr w:type="gramStart"/>
      <w:r w:rsidRPr="00C02579">
        <w:rPr>
          <w:rFonts w:asciiTheme="majorHAnsi" w:hAnsiTheme="majorHAnsi" w:cstheme="majorHAnsi"/>
          <w:sz w:val="14"/>
        </w:rPr>
        <w:t>particular functions</w:t>
      </w:r>
      <w:proofErr w:type="gramEnd"/>
      <w:r w:rsidRPr="00C02579">
        <w:rPr>
          <w:rFonts w:asciiTheme="majorHAnsi" w:hAnsiTheme="majorHAnsi" w:cstheme="majorHAnsi"/>
          <w:sz w:val="14"/>
        </w:rPr>
        <w:t xml:space="preserve">. </w:t>
      </w:r>
      <w:r w:rsidRPr="00C02579">
        <w:rPr>
          <w:rFonts w:asciiTheme="majorHAnsi" w:hAnsiTheme="majorHAnsi" w:cstheme="majorHAnsi"/>
          <w:u w:val="single"/>
        </w:rPr>
        <w:t xml:space="preserve">Such insights will contribute to </w:t>
      </w:r>
      <w:r w:rsidRPr="00C02579">
        <w:rPr>
          <w:rFonts w:asciiTheme="majorHAnsi" w:hAnsiTheme="majorHAnsi" w:cstheme="majorHAnsi"/>
          <w:u w:val="single"/>
        </w:rPr>
        <w:lastRenderedPageBreak/>
        <w:t>knowing how a particular disease occurs,</w:t>
      </w:r>
      <w:r w:rsidRPr="00C02579">
        <w:rPr>
          <w:rFonts w:asciiTheme="majorHAnsi" w:hAnsiTheme="majorHAnsi" w:cstheme="majorHAnsi"/>
          <w:sz w:val="14"/>
        </w:rPr>
        <w:t xml:space="preserve"> how a </w:t>
      </w:r>
      <w:proofErr w:type="gramStart"/>
      <w:r w:rsidRPr="00C02579">
        <w:rPr>
          <w:rFonts w:asciiTheme="majorHAnsi" w:hAnsiTheme="majorHAnsi" w:cstheme="majorHAnsi"/>
          <w:sz w:val="14"/>
        </w:rPr>
        <w:t>newly-discovered</w:t>
      </w:r>
      <w:proofErr w:type="gramEnd"/>
      <w:r w:rsidRPr="00C02579">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sidRPr="005D0A78">
        <w:rPr>
          <w:rFonts w:asciiTheme="majorHAnsi" w:hAnsiTheme="majorHAnsi" w:cstheme="majorHAnsi"/>
          <w:b/>
          <w:bCs/>
          <w:highlight w:val="green"/>
          <w:u w:val="single"/>
        </w:rPr>
        <w:t>malicious actors could engineer pathogens that are tailored</w:t>
      </w:r>
      <w:r w:rsidRPr="00C02579">
        <w:rPr>
          <w:rFonts w:asciiTheme="majorHAnsi" w:hAnsiTheme="majorHAnsi" w:cstheme="majorHAnsi"/>
          <w:b/>
          <w:bCs/>
          <w:u w:val="single"/>
        </w:rPr>
        <w:t xml:space="preserve"> to overcome the immune system or the microbiome of specific populations. </w:t>
      </w:r>
    </w:p>
    <w:p w14:paraId="65F914FB" w14:textId="77777777" w:rsidR="00EC4C3C" w:rsidRPr="00C02579" w:rsidRDefault="00EC4C3C" w:rsidP="00EC4C3C">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Maintenance of the ILO is key to </w:t>
      </w:r>
      <w:r w:rsidRPr="00C02579">
        <w:rPr>
          <w:rFonts w:asciiTheme="majorHAnsi" w:eastAsiaTheme="majorEastAsia" w:hAnsiTheme="majorHAnsi" w:cstheme="majorHAnsi"/>
          <w:b/>
          <w:iCs/>
          <w:sz w:val="26"/>
          <w:u w:val="single"/>
        </w:rPr>
        <w:t>reduce</w:t>
      </w:r>
      <w:r w:rsidRPr="00C02579">
        <w:rPr>
          <w:rFonts w:asciiTheme="majorHAnsi" w:eastAsiaTheme="majorEastAsia" w:hAnsiTheme="majorHAnsi" w:cstheme="majorHAnsi"/>
          <w:b/>
          <w:iCs/>
          <w:sz w:val="26"/>
        </w:rPr>
        <w:t xml:space="preserve"> a </w:t>
      </w:r>
      <w:r w:rsidRPr="00C02579">
        <w:rPr>
          <w:rFonts w:asciiTheme="majorHAnsi" w:eastAsiaTheme="majorEastAsia" w:hAnsiTheme="majorHAnsi" w:cstheme="majorHAnsi"/>
          <w:b/>
          <w:iCs/>
          <w:sz w:val="26"/>
          <w:u w:val="single"/>
        </w:rPr>
        <w:t>host of existential</w:t>
      </w:r>
      <w:r w:rsidRPr="00C02579">
        <w:rPr>
          <w:rFonts w:asciiTheme="majorHAnsi" w:eastAsiaTheme="majorEastAsia" w:hAnsiTheme="majorHAnsi" w:cstheme="majorHAnsi"/>
          <w:b/>
          <w:iCs/>
          <w:sz w:val="26"/>
        </w:rPr>
        <w:t xml:space="preserve"> threats – establishes great-power peace.</w:t>
      </w:r>
    </w:p>
    <w:p w14:paraId="1FA6BC26" w14:textId="77777777" w:rsidR="00EC4C3C" w:rsidRPr="00C02579" w:rsidRDefault="00EC4C3C" w:rsidP="00EC4C3C">
      <w:pPr>
        <w:rPr>
          <w:rFonts w:asciiTheme="majorHAnsi" w:hAnsiTheme="majorHAnsi" w:cstheme="majorHAnsi"/>
        </w:rPr>
      </w:pPr>
      <w:r w:rsidRPr="00C02579">
        <w:rPr>
          <w:rFonts w:asciiTheme="majorHAnsi" w:hAnsiTheme="majorHAnsi" w:cstheme="majorHAnsi"/>
          <w:b/>
          <w:bCs/>
          <w:sz w:val="26"/>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5A8CC4E9" w14:textId="77777777" w:rsidR="00EC4C3C" w:rsidRPr="00C02579" w:rsidRDefault="00EC4C3C" w:rsidP="00EC4C3C">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w:t>
      </w:r>
      <w:proofErr w:type="gramStart"/>
      <w:r w:rsidRPr="00C02579">
        <w:rPr>
          <w:rFonts w:asciiTheme="majorHAnsi" w:hAnsiTheme="majorHAnsi" w:cstheme="majorHAnsi"/>
          <w:sz w:val="16"/>
        </w:rPr>
        <w:t>poverty</w:t>
      </w:r>
      <w:proofErr w:type="gramEnd"/>
      <w:r w:rsidRPr="00C02579">
        <w:rPr>
          <w:rFonts w:asciiTheme="majorHAnsi" w:hAnsiTheme="majorHAnsi" w:cstheme="majorHAnsi"/>
          <w:sz w:val="16"/>
        </w:rPr>
        <w:t xml:space="preserve">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5D0A78">
        <w:rPr>
          <w:rFonts w:asciiTheme="majorHAnsi" w:hAnsiTheme="majorHAnsi" w:cstheme="majorHAnsi"/>
          <w:highlight w:val="green"/>
          <w:u w:val="single"/>
        </w:rPr>
        <w:t>human rights</w:t>
      </w:r>
      <w:r w:rsidRPr="00C02579">
        <w:rPr>
          <w:rFonts w:asciiTheme="majorHAnsi" w:hAnsiTheme="majorHAnsi" w:cstheme="majorHAnsi"/>
          <w:u w:val="single"/>
        </w:rPr>
        <w:t xml:space="preserve"> has</w:t>
      </w:r>
      <w:r w:rsidRPr="00C02579">
        <w:rPr>
          <w:rFonts w:asciiTheme="majorHAnsi" w:hAnsiTheme="majorHAnsi" w:cstheme="majorHAnsi"/>
          <w:sz w:val="16"/>
        </w:rPr>
        <w:t xml:space="preserve"> also </w:t>
      </w:r>
      <w:r w:rsidRPr="00C02579">
        <w:rPr>
          <w:rFonts w:asciiTheme="majorHAnsi" w:hAnsiTheme="majorHAnsi" w:cstheme="majorHAnsi"/>
          <w:u w:val="single"/>
        </w:rPr>
        <w:t xml:space="preserve">reached </w:t>
      </w:r>
      <w:r w:rsidRPr="005D0A78">
        <w:rPr>
          <w:rFonts w:asciiTheme="majorHAnsi" w:hAnsiTheme="majorHAnsi" w:cstheme="majorHAnsi"/>
          <w:b/>
          <w:iCs/>
          <w:highlight w:val="green"/>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C02579">
        <w:rPr>
          <w:rFonts w:asciiTheme="majorHAnsi" w:hAnsiTheme="majorHAnsi" w:cstheme="majorHAnsi"/>
          <w:sz w:val="16"/>
        </w:rPr>
        <w:t>Chile</w:t>
      </w:r>
      <w:proofErr w:type="gramEnd"/>
      <w:r w:rsidRPr="00C02579">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has </w:t>
      </w:r>
      <w:r w:rsidRPr="005D0A78">
        <w:rPr>
          <w:rFonts w:asciiTheme="majorHAnsi" w:hAnsiTheme="majorHAnsi" w:cstheme="majorHAnsi"/>
          <w:b/>
          <w:iCs/>
          <w:highlight w:val="green"/>
          <w:u w:val="single"/>
        </w:rPr>
        <w:t>generally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enlisted</w:t>
      </w:r>
      <w:r w:rsidRPr="00C02579">
        <w:rPr>
          <w:rFonts w:asciiTheme="majorHAnsi" w:hAnsiTheme="majorHAnsi" w:cstheme="majorHAnsi"/>
          <w:u w:val="single"/>
        </w:rPr>
        <w:t xml:space="preserve"> its power in the </w:t>
      </w:r>
      <w:r w:rsidRPr="005D0A78">
        <w:rPr>
          <w:rFonts w:asciiTheme="majorHAnsi" w:hAnsiTheme="majorHAnsi" w:cstheme="majorHAnsi"/>
          <w:b/>
          <w:iCs/>
          <w:highlight w:val="green"/>
          <w:u w:val="single"/>
        </w:rPr>
        <w:t>service</w:t>
      </w:r>
      <w:r w:rsidRPr="005D0A78">
        <w:rPr>
          <w:rFonts w:asciiTheme="majorHAnsi" w:hAnsiTheme="majorHAnsi" w:cstheme="majorHAnsi"/>
          <w:highlight w:val="green"/>
          <w:u w:val="single"/>
        </w:rPr>
        <w:t xml:space="preserve"> of </w:t>
      </w:r>
      <w:r w:rsidRPr="005D0A78">
        <w:rPr>
          <w:rFonts w:asciiTheme="majorHAnsi" w:hAnsiTheme="majorHAnsi" w:cstheme="majorHAnsi"/>
          <w:b/>
          <w:iCs/>
          <w:highlight w:val="green"/>
          <w:u w:val="single"/>
        </w:rPr>
        <w:t>universal values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such as </w:t>
      </w:r>
      <w:r w:rsidRPr="00C02579">
        <w:rPr>
          <w:rFonts w:asciiTheme="majorHAnsi" w:hAnsiTheme="majorHAnsi" w:cstheme="majorHAnsi"/>
          <w:b/>
          <w:iCs/>
          <w:u w:val="single"/>
        </w:rPr>
        <w:t>democracy</w:t>
      </w:r>
      <w:r w:rsidRPr="00C02579">
        <w:rPr>
          <w:rFonts w:asciiTheme="majorHAnsi" w:hAnsiTheme="majorHAnsi" w:cstheme="majorHAnsi"/>
          <w:u w:val="single"/>
        </w:rPr>
        <w:t xml:space="preserve"> and </w:t>
      </w:r>
      <w:r w:rsidRPr="00C02579">
        <w:rPr>
          <w:rFonts w:asciiTheme="majorHAnsi" w:hAnsiTheme="majorHAnsi" w:cstheme="majorHAnsi"/>
          <w:b/>
          <w:iCs/>
          <w:u w:val="single"/>
        </w:rPr>
        <w:t>human rights</w:t>
      </w:r>
      <w:r w:rsidRPr="00C02579">
        <w:rPr>
          <w:rFonts w:asciiTheme="majorHAnsi" w:hAnsiTheme="majorHAnsi" w:cstheme="majorHAnsi"/>
          <w:u w:val="single"/>
        </w:rPr>
        <w:t xml:space="preserve">; it has, </w:t>
      </w:r>
      <w:proofErr w:type="gramStart"/>
      <w:r w:rsidRPr="00C02579">
        <w:rPr>
          <w:rFonts w:asciiTheme="majorHAnsi" w:hAnsiTheme="majorHAnsi" w:cstheme="majorHAnsi"/>
          <w:u w:val="single"/>
        </w:rPr>
        <w:t>more often than not</w:t>
      </w:r>
      <w:proofErr w:type="gramEnd"/>
      <w:r w:rsidRPr="00C02579">
        <w:rPr>
          <w:rFonts w:asciiTheme="majorHAnsi" w:hAnsiTheme="majorHAnsi" w:cstheme="majorHAnsi"/>
          <w:u w:val="single"/>
        </w:rPr>
        <w:t xml:space="preserve">, promoted </w:t>
      </w:r>
      <w:r w:rsidRPr="00C02579">
        <w:rPr>
          <w:rFonts w:asciiTheme="majorHAnsi" w:hAnsiTheme="majorHAnsi" w:cstheme="majorHAnsi"/>
          <w:b/>
          <w:iCs/>
          <w:u w:val="single"/>
        </w:rPr>
        <w:t>a positive-sum</w:t>
      </w:r>
      <w:r w:rsidRPr="00C02579">
        <w:rPr>
          <w:rFonts w:asciiTheme="majorHAnsi" w:hAnsiTheme="majorHAnsi" w:cstheme="majorHAnsi"/>
          <w:sz w:val="16"/>
        </w:rPr>
        <w:t xml:space="preserve"> </w:t>
      </w:r>
      <w:r w:rsidRPr="00C02579">
        <w:rPr>
          <w:rFonts w:asciiTheme="majorHAnsi" w:hAnsiTheme="majorHAnsi" w:cstheme="majorHAnsi"/>
          <w:u w:val="single"/>
        </w:rPr>
        <w:t xml:space="preserve">international system in which </w:t>
      </w:r>
      <w:r w:rsidRPr="00C02579">
        <w:rPr>
          <w:rFonts w:asciiTheme="majorHAnsi" w:hAnsiTheme="majorHAnsi" w:cstheme="majorHAnsi"/>
          <w:b/>
          <w:iCs/>
          <w:u w:val="single"/>
        </w:rPr>
        <w:t>like-minded</w:t>
      </w:r>
      <w:r w:rsidRPr="00C02579">
        <w:rPr>
          <w:rFonts w:asciiTheme="majorHAnsi" w:hAnsiTheme="majorHAnsi" w:cstheme="majorHAnsi"/>
          <w:u w:val="single"/>
        </w:rPr>
        <w:t xml:space="preserve"> nations can be </w:t>
      </w:r>
      <w:r w:rsidRPr="00C02579">
        <w:rPr>
          <w:rFonts w:asciiTheme="majorHAnsi" w:hAnsiTheme="majorHAnsi" w:cstheme="majorHAnsi"/>
          <w:b/>
          <w:iCs/>
          <w:u w:val="single"/>
        </w:rPr>
        <w:t>secure</w:t>
      </w:r>
      <w:r w:rsidRPr="00C02579">
        <w:rPr>
          <w:rFonts w:asciiTheme="majorHAnsi" w:hAnsiTheme="majorHAnsi" w:cstheme="majorHAnsi"/>
          <w:u w:val="single"/>
        </w:rPr>
        <w:t xml:space="preserve"> and </w:t>
      </w:r>
      <w:r w:rsidRPr="00C02579">
        <w:rPr>
          <w:rFonts w:asciiTheme="majorHAnsi" w:hAnsiTheme="majorHAnsi" w:cstheme="majorHAnsi"/>
          <w:b/>
          <w:iCs/>
          <w:u w:val="single"/>
        </w:rPr>
        <w:t>wealthy</w:t>
      </w:r>
      <w:r w:rsidRPr="00C02579">
        <w:rPr>
          <w:rFonts w:asciiTheme="majorHAnsi" w:hAnsiTheme="majorHAnsi" w:cstheme="majorHAnsi"/>
          <w:u w:val="single"/>
        </w:rPr>
        <w:t>.</w:t>
      </w:r>
      <w:r w:rsidRPr="00C02579">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lastRenderedPageBreak/>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p>
    <w:p w14:paraId="3B79479C" w14:textId="34AB2C4C" w:rsidR="00E42E4C" w:rsidRDefault="00E42E4C" w:rsidP="00F601E6"/>
    <w:p w14:paraId="25CF3494" w14:textId="443B94F7" w:rsidR="00EC4C3C" w:rsidRDefault="00EC4C3C" w:rsidP="00EC4C3C">
      <w:pPr>
        <w:pStyle w:val="Heading2"/>
      </w:pPr>
      <w:r>
        <w:lastRenderedPageBreak/>
        <w:t>Case</w:t>
      </w:r>
    </w:p>
    <w:p w14:paraId="3CCE9EDF" w14:textId="77777777" w:rsidR="00EC4C3C" w:rsidRPr="008F5337" w:rsidRDefault="00EC4C3C" w:rsidP="00EC4C3C">
      <w:pPr>
        <w:pStyle w:val="Heading4"/>
      </w:pPr>
      <w:r w:rsidRPr="008F5337">
        <w:t>Moral uncertainty means preventing extinction should be our highest priority.</w:t>
      </w:r>
    </w:p>
    <w:p w14:paraId="5DB1B45D" w14:textId="77777777" w:rsidR="00EC4C3C" w:rsidRPr="008F5337" w:rsidRDefault="00EC4C3C" w:rsidP="00EC4C3C">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05614E72" w14:textId="77777777" w:rsidR="00EC4C3C" w:rsidRPr="00A355C6" w:rsidRDefault="00EC4C3C" w:rsidP="00EC4C3C">
      <w:pPr>
        <w:keepNext/>
        <w:keepLines/>
        <w:spacing w:before="40"/>
        <w:outlineLvl w:val="3"/>
        <w:rPr>
          <w:rFonts w:eastAsia="Yu Gothic Light"/>
          <w:b/>
          <w:bCs/>
          <w:color w:val="000000" w:themeColor="text1"/>
          <w:sz w:val="24"/>
        </w:rPr>
      </w:pP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41D6851" w14:textId="77777777" w:rsidR="00EC4C3C" w:rsidRPr="00D32E5B" w:rsidRDefault="00EC4C3C" w:rsidP="00EC4C3C">
      <w:pPr>
        <w:keepNext/>
        <w:keepLines/>
        <w:pageBreakBefore/>
        <w:spacing w:before="40" w:after="0"/>
        <w:jc w:val="center"/>
        <w:outlineLvl w:val="2"/>
        <w:rPr>
          <w:rFonts w:eastAsia="MS Gothic" w:cs="Calibri"/>
          <w:b/>
          <w:sz w:val="32"/>
          <w:u w:val="single"/>
        </w:rPr>
      </w:pPr>
      <w:r w:rsidRPr="00D32E5B">
        <w:rPr>
          <w:rFonts w:eastAsia="MS Gothic" w:cs="Calibri"/>
          <w:b/>
          <w:sz w:val="32"/>
          <w:u w:val="single"/>
        </w:rPr>
        <w:lastRenderedPageBreak/>
        <w:t xml:space="preserve">1NC – Turn </w:t>
      </w:r>
    </w:p>
    <w:p w14:paraId="7737A724" w14:textId="77777777" w:rsidR="00EC4C3C" w:rsidRPr="00D32E5B" w:rsidRDefault="00EC4C3C" w:rsidP="00EC4C3C">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14:paraId="2D14075E" w14:textId="77777777" w:rsidR="00EC4C3C" w:rsidRPr="00D32E5B" w:rsidRDefault="00EC4C3C" w:rsidP="00EC4C3C">
      <w:pPr>
        <w:rPr>
          <w:rFonts w:eastAsia="Cambria" w:cs="Calibri"/>
          <w:sz w:val="26"/>
        </w:rPr>
      </w:pPr>
      <w:proofErr w:type="spellStart"/>
      <w:r w:rsidRPr="00D32E5B">
        <w:rPr>
          <w:rFonts w:eastAsia="Cambria" w:cs="Calibri"/>
          <w:b/>
          <w:bCs/>
          <w:sz w:val="26"/>
        </w:rPr>
        <w:t>Cueni</w:t>
      </w:r>
      <w:proofErr w:type="spellEnd"/>
      <w:r w:rsidRPr="00D32E5B">
        <w:rPr>
          <w:rFonts w:eastAsia="Cambria" w:cs="Calibri"/>
          <w:b/>
          <w:bCs/>
          <w:sz w:val="26"/>
        </w:rPr>
        <w:t xml:space="preserve">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746B5B37" w14:textId="77777777" w:rsidR="00EC4C3C" w:rsidRPr="00D32E5B" w:rsidRDefault="00EC4C3C" w:rsidP="00EC4C3C">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But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14:paraId="5597446A" w14:textId="77777777" w:rsidR="00EC4C3C" w:rsidRPr="00D32E5B" w:rsidRDefault="00EC4C3C" w:rsidP="00EC4C3C">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w:t>
      </w:r>
      <w:proofErr w:type="gramStart"/>
      <w:r w:rsidRPr="00D32E5B">
        <w:rPr>
          <w:rFonts w:eastAsia="Cambria" w:cs="Calibri"/>
          <w:sz w:val="12"/>
        </w:rPr>
        <w:t>software</w:t>
      </w:r>
      <w:proofErr w:type="gramEnd"/>
      <w:r w:rsidRPr="00D32E5B">
        <w:rPr>
          <w:rFonts w:eastAsia="Cambria" w:cs="Calibri"/>
          <w:sz w:val="12"/>
        </w:rPr>
        <w:t xml:space="preserve"> or drug formulas — </w:t>
      </w:r>
      <w:r w:rsidRPr="00D32E5B">
        <w:rPr>
          <w:rFonts w:eastAsia="Cambria" w:cs="Calibri"/>
          <w:u w:val="single"/>
        </w:rPr>
        <w:t>people will invent more useful new things</w:t>
      </w:r>
      <w:r w:rsidRPr="00D32E5B">
        <w:rPr>
          <w:rFonts w:eastAsia="Cambria" w:cs="Calibri"/>
          <w:sz w:val="12"/>
        </w:rPr>
        <w:t>.</w:t>
      </w:r>
    </w:p>
    <w:p w14:paraId="27288507" w14:textId="77777777" w:rsidR="00EC4C3C" w:rsidRPr="00D32E5B" w:rsidRDefault="00EC4C3C" w:rsidP="00EC4C3C">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shot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14:paraId="5884344F" w14:textId="77777777" w:rsidR="00EC4C3C" w:rsidRPr="00D32E5B" w:rsidRDefault="00EC4C3C" w:rsidP="00EC4C3C">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14:paraId="62D7A193" w14:textId="77777777" w:rsidR="00EC4C3C" w:rsidRPr="00D32E5B" w:rsidRDefault="00EC4C3C" w:rsidP="00EC4C3C">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w:t>
      </w:r>
      <w:proofErr w:type="gramStart"/>
      <w:r w:rsidRPr="00D32E5B">
        <w:rPr>
          <w:rFonts w:eastAsia="Cambria" w:cs="Calibri"/>
          <w:u w:val="single"/>
        </w:rPr>
        <w:t>GlaxoSmithKline</w:t>
      </w:r>
      <w:proofErr w:type="gramEnd"/>
      <w:r w:rsidRPr="00D32E5B">
        <w:rPr>
          <w:rFonts w:eastAsia="Cambria" w:cs="Calibri"/>
          <w:u w:val="single"/>
        </w:rPr>
        <w:t xml:space="preserv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four major pharmaceutical companies had already agreed to eventually </w:t>
      </w:r>
      <w:r w:rsidRPr="00D32E5B">
        <w:rPr>
          <w:rFonts w:eastAsia="MS Gothic" w:cs="Calibri"/>
          <w:u w:val="single"/>
        </w:rPr>
        <w:t>produce</w:t>
      </w:r>
      <w:r w:rsidRPr="00D32E5B">
        <w:rPr>
          <w:rFonts w:eastAsia="Cambria" w:cs="Calibri"/>
          <w:u w:val="single"/>
        </w:rPr>
        <w:t> at least three billion vaccine doses for low- and middle-income nations</w:t>
      </w:r>
      <w:r w:rsidRPr="00D32E5B">
        <w:rPr>
          <w:rFonts w:eastAsia="Cambria" w:cs="Calibri"/>
          <w:sz w:val="12"/>
        </w:rPr>
        <w:t>, according to one analysis.</w:t>
      </w:r>
    </w:p>
    <w:p w14:paraId="055E6D4E" w14:textId="77777777" w:rsidR="00EC4C3C" w:rsidRPr="00D32E5B" w:rsidRDefault="00EC4C3C" w:rsidP="00EC4C3C">
      <w:pPr>
        <w:rPr>
          <w:rFonts w:eastAsia="Cambria" w:cs="Calibri"/>
          <w:sz w:val="12"/>
        </w:rPr>
      </w:pPr>
      <w:r w:rsidRPr="00D32E5B">
        <w:rPr>
          <w:rFonts w:eastAsia="Cambria" w:cs="Calibri"/>
          <w:sz w:val="12"/>
        </w:rPr>
        <w:t xml:space="preserve">In South Africa and India, pharmaceutical companies are already working with local partners to make their vaccines available. </w:t>
      </w:r>
      <w:r w:rsidRPr="00D32E5B">
        <w:rPr>
          <w:rFonts w:eastAsia="Cambria" w:cs="Calibri"/>
          <w:u w:val="single"/>
        </w:rPr>
        <w:t>Johnson &amp; Johnson has </w:t>
      </w:r>
      <w:proofErr w:type="gramStart"/>
      <w:r w:rsidRPr="00D32E5B">
        <w:rPr>
          <w:rFonts w:eastAsia="MS Gothic" w:cs="Calibri"/>
          <w:u w:val="single"/>
        </w:rPr>
        <w:t>entered into</w:t>
      </w:r>
      <w:proofErr w:type="gramEnd"/>
      <w:r w:rsidRPr="00D32E5B">
        <w:rPr>
          <w:rFonts w:eastAsia="MS Gothic" w:cs="Calibri"/>
          <w:u w:val="single"/>
        </w:rPr>
        <w:t xml:space="preserve">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14:paraId="12940834" w14:textId="77777777" w:rsidR="00EC4C3C" w:rsidRPr="00D32E5B" w:rsidRDefault="00EC4C3C" w:rsidP="00EC4C3C">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license patents for free,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That’s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14:paraId="540B7593" w14:textId="77777777" w:rsidR="00EC4C3C" w:rsidRPr="00D32E5B" w:rsidRDefault="00EC4C3C" w:rsidP="00EC4C3C">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14:paraId="56AA7B91" w14:textId="77777777" w:rsidR="00EC4C3C" w:rsidRPr="00D32E5B" w:rsidRDefault="00EC4C3C" w:rsidP="00EC4C3C">
      <w:pPr>
        <w:rPr>
          <w:rFonts w:eastAsia="Cambria" w:cs="Calibri"/>
          <w:bCs/>
          <w:sz w:val="26"/>
        </w:rPr>
      </w:pPr>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
    <w:p w14:paraId="65534A7B" w14:textId="77777777" w:rsidR="00EC4C3C" w:rsidRPr="00D32E5B" w:rsidRDefault="00EC4C3C" w:rsidP="00EC4C3C">
      <w:pPr>
        <w:rPr>
          <w:rFonts w:eastAsia="Cambria" w:cs="Calibri"/>
          <w:sz w:val="12"/>
        </w:rPr>
      </w:pPr>
      <w:r w:rsidRPr="00D32E5B">
        <w:rPr>
          <w:rFonts w:eastAsia="Cambria" w:cs="Calibri"/>
          <w:sz w:val="12"/>
        </w:rPr>
        <w:lastRenderedPageBreak/>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w:t>
      </w:r>
      <w:proofErr w:type="spellStart"/>
      <w:r w:rsidRPr="00D32E5B">
        <w:rPr>
          <w:rFonts w:eastAsia="Cambria" w:cs="Calibri"/>
          <w:sz w:val="12"/>
        </w:rPr>
        <w:t>Lippoldt</w:t>
      </w:r>
      <w:proofErr w:type="spellEnd"/>
      <w:r w:rsidRPr="00D32E5B">
        <w:rPr>
          <w:rFonts w:eastAsia="Cambria" w:cs="Calibri"/>
          <w:sz w:val="12"/>
        </w:rPr>
        <w:t xml:space="preserve">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 xml:space="preserve">.37 The research on this matter is clear and consistent.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
    <w:p w14:paraId="475D4499" w14:textId="77777777" w:rsidR="00EC4C3C" w:rsidRPr="00D32E5B" w:rsidRDefault="00EC4C3C" w:rsidP="00EC4C3C">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Diwan and Rodrik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w:t>
      </w:r>
      <w:proofErr w:type="spellStart"/>
      <w:r w:rsidRPr="00D32E5B">
        <w:rPr>
          <w:rFonts w:eastAsia="Cambria" w:cs="Calibri"/>
          <w:sz w:val="12"/>
        </w:rPr>
        <w:t>Branstetter</w:t>
      </w:r>
      <w:proofErr w:type="spellEnd"/>
      <w:r w:rsidRPr="00D32E5B">
        <w:rPr>
          <w:rFonts w:eastAsia="Cambria" w:cs="Calibri"/>
          <w:sz w:val="12"/>
        </w:rPr>
        <w:t xml:space="preserve"> and </w:t>
      </w:r>
      <w:proofErr w:type="spellStart"/>
      <w:r w:rsidRPr="00D32E5B">
        <w:rPr>
          <w:rFonts w:eastAsia="Cambria" w:cs="Calibri"/>
          <w:sz w:val="12"/>
        </w:rPr>
        <w:t>Saggi</w:t>
      </w:r>
      <w:proofErr w:type="spellEnd"/>
      <w:r w:rsidRPr="00D32E5B">
        <w:rPr>
          <w:rFonts w:eastAsia="Cambria" w:cs="Calibri"/>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 developed countries to spur needed innovations).45</w:t>
      </w:r>
    </w:p>
    <w:p w14:paraId="78374A6F" w14:textId="77777777" w:rsidR="00EC4C3C" w:rsidRPr="00EC4C3C" w:rsidRDefault="00EC4C3C" w:rsidP="00EC4C3C"/>
    <w:sectPr w:rsidR="00EC4C3C" w:rsidRPr="00EC4C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6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B0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60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5E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59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C3C"/>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3E5C1E"/>
  <w14:defaultImageDpi w14:val="300"/>
  <w15:docId w15:val="{35F80EA6-885B-B345-B38D-5A067A60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7B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7B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7B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7B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47B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7B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7B0D"/>
  </w:style>
  <w:style w:type="character" w:customStyle="1" w:styleId="Heading1Char">
    <w:name w:val="Heading 1 Char"/>
    <w:aliases w:val="Pocket Char"/>
    <w:basedOn w:val="DefaultParagraphFont"/>
    <w:link w:val="Heading1"/>
    <w:uiPriority w:val="9"/>
    <w:rsid w:val="00047B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7B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7B0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47B0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47B0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47B0D"/>
    <w:rPr>
      <w:b w:val="0"/>
      <w:sz w:val="22"/>
      <w:u w:val="single"/>
    </w:rPr>
  </w:style>
  <w:style w:type="character" w:styleId="Emphasis">
    <w:name w:val="Emphasis"/>
    <w:basedOn w:val="DefaultParagraphFont"/>
    <w:uiPriority w:val="20"/>
    <w:qFormat/>
    <w:rsid w:val="00047B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7B0D"/>
    <w:rPr>
      <w:color w:val="auto"/>
      <w:u w:val="none"/>
    </w:rPr>
  </w:style>
  <w:style w:type="character" w:styleId="Hyperlink">
    <w:name w:val="Hyperlink"/>
    <w:basedOn w:val="DefaultParagraphFont"/>
    <w:uiPriority w:val="99"/>
    <w:semiHidden/>
    <w:unhideWhenUsed/>
    <w:rsid w:val="00047B0D"/>
    <w:rPr>
      <w:color w:val="auto"/>
      <w:u w:val="none"/>
    </w:rPr>
  </w:style>
  <w:style w:type="paragraph" w:styleId="DocumentMap">
    <w:name w:val="Document Map"/>
    <w:basedOn w:val="Normal"/>
    <w:link w:val="DocumentMapChar"/>
    <w:uiPriority w:val="99"/>
    <w:semiHidden/>
    <w:unhideWhenUsed/>
    <w:rsid w:val="00047B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7B0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loomberg.com/opinion/articles/2018-08-14/america-s-global-order-is-worth-fighting-for" TargetMode="Externa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103</TotalTime>
  <Pages>11</Pages>
  <Words>5580</Words>
  <Characters>31812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4</cp:revision>
  <dcterms:created xsi:type="dcterms:W3CDTF">2021-08-26T16:35:00Z</dcterms:created>
  <dcterms:modified xsi:type="dcterms:W3CDTF">2021-08-30T17:35:00Z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