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1CA73" w14:textId="0FD07D04" w:rsidR="00B246A2" w:rsidRDefault="00B246A2" w:rsidP="00B246A2">
      <w:pPr>
        <w:pStyle w:val="Heading2"/>
      </w:pPr>
      <w:r>
        <w:t>1</w:t>
      </w:r>
    </w:p>
    <w:p w14:paraId="12257DAC" w14:textId="77777777" w:rsidR="00B246A2" w:rsidRPr="009C42D4" w:rsidRDefault="00B246A2" w:rsidP="00B246A2">
      <w:pPr>
        <w:pStyle w:val="Heading4"/>
        <w:rPr>
          <w:rFonts w:cs="Calibri"/>
        </w:rPr>
      </w:pPr>
      <w:r w:rsidRPr="009C42D4">
        <w:rPr>
          <w:rFonts w:cs="Calibri"/>
        </w:rPr>
        <w:t>Pleasure and pain are intrinsically valuable</w:t>
      </w:r>
    </w:p>
    <w:p w14:paraId="4352E8D8" w14:textId="77777777" w:rsidR="00B246A2" w:rsidRPr="009C42D4" w:rsidRDefault="00B246A2" w:rsidP="00B246A2">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9" w:history="1">
        <w:r w:rsidRPr="009C42D4">
          <w:rPr>
            <w:rStyle w:val="Hyperlink"/>
            <w:rFonts w:cs="Calibri"/>
          </w:rPr>
          <w:t>https://link.springer.com/article/10.1007/s10790-015-9506-9</w:t>
        </w:r>
      </w:hyperlink>
      <w:r w:rsidRPr="009C42D4">
        <w:rPr>
          <w:rFonts w:cs="Calibri"/>
        </w:rPr>
        <w:t xml:space="preserve">] </w:t>
      </w:r>
      <w:r>
        <w:rPr>
          <w:rFonts w:cs="Calibri"/>
        </w:rPr>
        <w:t>SM</w:t>
      </w:r>
    </w:p>
    <w:p w14:paraId="5EBB6EE3" w14:textId="77777777" w:rsidR="00B246A2" w:rsidRPr="00755FC0" w:rsidRDefault="00B246A2" w:rsidP="00B246A2">
      <w:pPr>
        <w:rPr>
          <w:rFonts w:cs="Calibri"/>
        </w:rPr>
      </w:pPr>
      <w:r w:rsidRPr="009C42D4">
        <w:rPr>
          <w:rFonts w:cs="Calibri"/>
        </w:rPr>
        <w:t xml:space="preserve">Let us start by observing, empirically, that </w:t>
      </w:r>
      <w:r w:rsidRPr="009C42D4">
        <w:rPr>
          <w:rFonts w:cs="Calibri"/>
          <w:b/>
          <w:u w:val="single"/>
        </w:rPr>
        <w:t xml:space="preserve">a widely shared judgment about intrinsic value and disvalue is that </w:t>
      </w:r>
      <w:r w:rsidRPr="009C42D4">
        <w:rPr>
          <w:rFonts w:cs="Calibri"/>
          <w:b/>
          <w:highlight w:val="green"/>
          <w:u w:val="single"/>
        </w:rPr>
        <w:t>pleasure is intrinsically valuable and pain is intrinsically disvaluable</w:t>
      </w:r>
      <w:r w:rsidRPr="009C42D4">
        <w:rPr>
          <w:rFonts w:cs="Calibri"/>
          <w:b/>
          <w:u w:val="single"/>
        </w:rPr>
        <w:t>.</w:t>
      </w:r>
      <w:r w:rsidRPr="009C42D4">
        <w:rPr>
          <w:rFonts w:cs="Calibri"/>
        </w:rPr>
        <w:t xml:space="preserve"> </w:t>
      </w:r>
      <w:r w:rsidRPr="009C42D4">
        <w:rPr>
          <w:rFonts w:cs="Calibri"/>
          <w:b/>
          <w:u w:val="single"/>
        </w:rPr>
        <w:t>On virtually any proposed list of intrinsic values and disvalues (we will look at some of them below), pleasure is included among the intrinsic values and pain among the intrinsic disvalues.</w:t>
      </w:r>
      <w:r w:rsidRPr="009C42D4">
        <w:rPr>
          <w:rFonts w:cs="Calibri"/>
        </w:rPr>
        <w:t xml:space="preserve"> This inclusion makes intuitive sense, moreover, for </w:t>
      </w:r>
      <w:r w:rsidRPr="009C42D4">
        <w:rPr>
          <w:rFonts w:cs="Calibri"/>
          <w:b/>
          <w:highlight w:val="green"/>
          <w:u w:val="single"/>
        </w:rPr>
        <w:t>there is something undeniably good about</w:t>
      </w:r>
      <w:r w:rsidRPr="009C42D4">
        <w:rPr>
          <w:rFonts w:cs="Calibri"/>
          <w:b/>
          <w:u w:val="single"/>
        </w:rPr>
        <w:t xml:space="preserve"> the way </w:t>
      </w:r>
      <w:r w:rsidRPr="009C42D4">
        <w:rPr>
          <w:rFonts w:cs="Calibri"/>
          <w:b/>
          <w:highlight w:val="green"/>
          <w:u w:val="single"/>
        </w:rPr>
        <w:t>pleasure</w:t>
      </w:r>
      <w:r w:rsidRPr="009C42D4">
        <w:rPr>
          <w:rFonts w:cs="Calibri"/>
          <w:b/>
          <w:u w:val="single"/>
        </w:rPr>
        <w:t xml:space="preserve"> feels </w:t>
      </w:r>
      <w:r w:rsidRPr="009C42D4">
        <w:rPr>
          <w:rFonts w:cs="Calibri"/>
          <w:b/>
          <w:highlight w:val="green"/>
          <w:u w:val="single"/>
        </w:rPr>
        <w:t xml:space="preserve">and something undeniably bad about </w:t>
      </w:r>
      <w:r w:rsidRPr="009C42D4">
        <w:rPr>
          <w:rFonts w:cs="Calibri"/>
          <w:b/>
          <w:u w:val="single"/>
        </w:rPr>
        <w:t xml:space="preserve">the way </w:t>
      </w:r>
      <w:r w:rsidRPr="009C42D4">
        <w:rPr>
          <w:rFonts w:cs="Calibri"/>
          <w:b/>
          <w:highlight w:val="green"/>
          <w:u w:val="single"/>
        </w:rPr>
        <w:t>pain</w:t>
      </w:r>
      <w:r w:rsidRPr="009C42D4">
        <w:rPr>
          <w:rFonts w:cs="Calibri"/>
          <w:b/>
          <w:u w:val="single"/>
        </w:rPr>
        <w:t xml:space="preserve"> feels, and neither the goodness of pleasure nor the badness of pain seems to be exhausted by the further effects that these experiences might have.</w:t>
      </w:r>
      <w:r w:rsidRPr="009C42D4">
        <w:rPr>
          <w:rFonts w:cs="Calibri"/>
        </w:rPr>
        <w:t xml:space="preserve"> “Pleasure” and “pain” are here understood inclusively, as encompassing anything hedonically positive and anything hedonically negative.2 </w:t>
      </w:r>
      <w:r w:rsidRPr="009C42D4">
        <w:rPr>
          <w:rFonts w:cs="Calibri"/>
          <w:b/>
          <w:u w:val="single"/>
        </w:rPr>
        <w:t xml:space="preserve">The special </w:t>
      </w:r>
      <w:r w:rsidRPr="009C42D4">
        <w:rPr>
          <w:rFonts w:cs="Calibri"/>
          <w:b/>
          <w:highlight w:val="green"/>
          <w:u w:val="single"/>
        </w:rPr>
        <w:t>value statuses of pleasure and pain are manifested in how we treat</w:t>
      </w:r>
      <w:r w:rsidRPr="009C42D4">
        <w:rPr>
          <w:rFonts w:cs="Calibri"/>
          <w:b/>
          <w:u w:val="single"/>
        </w:rPr>
        <w:t xml:space="preserve"> these </w:t>
      </w:r>
      <w:r w:rsidRPr="009C42D4">
        <w:rPr>
          <w:rFonts w:cs="Calibri"/>
          <w:b/>
          <w:highlight w:val="green"/>
          <w:u w:val="single"/>
        </w:rPr>
        <w:t xml:space="preserve">experiences in </w:t>
      </w:r>
      <w:r w:rsidRPr="009C42D4">
        <w:rPr>
          <w:rFonts w:cs="Calibri"/>
          <w:b/>
          <w:u w:val="single"/>
        </w:rPr>
        <w:t xml:space="preserve">our </w:t>
      </w:r>
      <w:r w:rsidRPr="009C42D4">
        <w:rPr>
          <w:rFonts w:cs="Calibri"/>
          <w:b/>
          <w:highlight w:val="green"/>
          <w:u w:val="single"/>
        </w:rPr>
        <w:t xml:space="preserve">everyday reasoning </w:t>
      </w:r>
      <w:r w:rsidRPr="009C42D4">
        <w:rPr>
          <w:rFonts w:cs="Calibri"/>
          <w:b/>
          <w:u w:val="single"/>
        </w:rPr>
        <w:t>about values.</w:t>
      </w:r>
      <w:r w:rsidRPr="009C42D4">
        <w:rPr>
          <w:rFonts w:cs="Calibri"/>
        </w:rPr>
        <w:t xml:space="preserve"> If you tell me that you are heading for the convenience store, </w:t>
      </w:r>
      <w:r w:rsidRPr="009C42D4">
        <w:rPr>
          <w:rFonts w:cs="Calibri"/>
          <w:b/>
          <w:u w:val="single"/>
        </w:rPr>
        <w:t>I might ask: “What for?” This is a reasonable question, for when you go to the convenience store you usually do so</w:t>
      </w:r>
      <w:r w:rsidRPr="009C42D4">
        <w:rPr>
          <w:rFonts w:cs="Calibri"/>
        </w:rPr>
        <w:t xml:space="preserve">, not merely for the sake of going to the convenience store, but </w:t>
      </w:r>
      <w:r w:rsidRPr="009C42D4">
        <w:rPr>
          <w:rFonts w:cs="Calibri"/>
          <w:b/>
          <w:u w:val="single"/>
        </w:rPr>
        <w:t>for the sake of achieving something further that you deem to be valuable.</w:t>
      </w:r>
      <w:r w:rsidRPr="009C42D4">
        <w:rPr>
          <w:rFonts w:cs="Calibr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42D4">
        <w:rPr>
          <w:rFonts w:cs="Calibri"/>
          <w:b/>
          <w:u w:val="single"/>
        </w:rPr>
        <w:t xml:space="preserve">If I then proceed by asking “But what is the pleasure of drinking the soda good for?” the discussion is likely to reach an awkward end. The reason is that the </w:t>
      </w:r>
      <w:r w:rsidRPr="009C42D4">
        <w:rPr>
          <w:rFonts w:cs="Calibri"/>
          <w:b/>
          <w:highlight w:val="green"/>
          <w:u w:val="single"/>
        </w:rPr>
        <w:t>pleasure is not good for anything further</w:t>
      </w:r>
      <w:r w:rsidRPr="009C42D4">
        <w:rPr>
          <w:rFonts w:cs="Calibri"/>
          <w:b/>
          <w:u w:val="single"/>
        </w:rPr>
        <w:t>; it is simply that for which going to the convenience store and buying the soda is good.</w:t>
      </w:r>
      <w:r w:rsidRPr="009C42D4">
        <w:rPr>
          <w:rFonts w:cs="Calibri"/>
        </w:rPr>
        <w:t>3 As Aristotle observes</w:t>
      </w:r>
      <w:r w:rsidRPr="009C42D4">
        <w:rPr>
          <w:rFonts w:cs="Calibri"/>
          <w:b/>
          <w:u w:val="single"/>
        </w:rPr>
        <w:t>: “We never ask [a man] what his end is in being pleased, because we assume that pleasure is choice worthy in itself.</w:t>
      </w:r>
      <w:r w:rsidRPr="009C42D4">
        <w:rPr>
          <w:rFonts w:cs="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C42D4">
        <w:rPr>
          <w:rFonts w:cs="Calibri"/>
          <w:b/>
          <w:u w:val="single"/>
        </w:rPr>
        <w:t xml:space="preserve">pleasure and pain are both places where we reach the end of the line in matters of value. </w:t>
      </w:r>
    </w:p>
    <w:p w14:paraId="5799D67A" w14:textId="77777777" w:rsidR="00B246A2" w:rsidRPr="00D03B18" w:rsidRDefault="00B246A2" w:rsidP="00B246A2">
      <w:pPr>
        <w:pStyle w:val="Heading4"/>
      </w:pPr>
      <w:r>
        <w:t xml:space="preserve">Extinction outweighs </w:t>
      </w:r>
    </w:p>
    <w:p w14:paraId="43C5E242" w14:textId="77777777" w:rsidR="00B246A2" w:rsidRPr="00F5022F" w:rsidRDefault="00B246A2" w:rsidP="00B246A2">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1985D2F3" w14:textId="77777777" w:rsidR="00B246A2" w:rsidRPr="006D3E23" w:rsidRDefault="00B246A2" w:rsidP="00B246A2">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6818F2">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6818F2">
        <w:rPr>
          <w:sz w:val="16"/>
        </w:rPr>
        <w:t xml:space="preserve"> How we might in fact try to reduce such existential risks is discussed elsewhere. My claim here is only that </w:t>
      </w:r>
      <w:r w:rsidRPr="00F5022F">
        <w:rPr>
          <w:rStyle w:val="StyleUnderline"/>
        </w:rPr>
        <w:t xml:space="preserve">we – </w:t>
      </w:r>
      <w:r w:rsidRPr="00F5022F">
        <w:rPr>
          <w:rStyle w:val="StyleUnderline"/>
        </w:rPr>
        <w:lastRenderedPageBreak/>
        <w:t xml:space="preserve">whether we’re consequentialists, deontologists, or virtue ethicists – should all agree that we should try to save the world. </w:t>
      </w:r>
      <w:r w:rsidRPr="006818F2">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6818F2">
        <w:rPr>
          <w:sz w:val="16"/>
        </w:rPr>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6818F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6818F2">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6818F2">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6818F2">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6818F2">
        <w:rPr>
          <w:sz w:val="16"/>
        </w:rPr>
        <w:t xml:space="preserve"> </w:t>
      </w:r>
      <w:r w:rsidRPr="00F5022F">
        <w:rPr>
          <w:rStyle w:val="StyleUnderline"/>
        </w:rPr>
        <w:t>They’d thus imply very strong reasons to reduce existential risk</w:t>
      </w:r>
      <w:r w:rsidRPr="006818F2">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6818F2">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6818F2">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818F2">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6818F2">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6818F2">
        <w:rPr>
          <w:sz w:val="16"/>
        </w:rPr>
        <w:t xml:space="preserve"> </w:t>
      </w:r>
      <w:r w:rsidRPr="00F5022F">
        <w:rPr>
          <w:rStyle w:val="StyleUnderline"/>
        </w:rPr>
        <w:t>What is it reasonable for one to do, when one is uncertain not (only) about the empirical facts, but also about the moral facts?</w:t>
      </w:r>
      <w:r w:rsidRPr="006818F2">
        <w:rPr>
          <w:sz w:val="16"/>
        </w:rPr>
        <w:t xml:space="preserve"> I’ve just argued that </w:t>
      </w:r>
      <w:r w:rsidRPr="00F5022F">
        <w:rPr>
          <w:rStyle w:val="StyleUnderline"/>
        </w:rPr>
        <w:t xml:space="preserve">there’s agreement among minimally plausible ethical views that we have strong reason to </w:t>
      </w:r>
      <w:r w:rsidRPr="00F5022F">
        <w:rPr>
          <w:rStyle w:val="StyleUnderline"/>
        </w:rPr>
        <w:lastRenderedPageBreak/>
        <w:t>reduce existential risk – not only consequentialists, but also deontologists, virtue ethicists, and sophisticated egoists should agree.</w:t>
      </w:r>
      <w:r w:rsidRPr="006818F2">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818F2">
        <w:rPr>
          <w:sz w:val="16"/>
        </w:rPr>
        <w:t xml:space="preserve">(and 10% sure that one of these other ones is correct), </w:t>
      </w:r>
      <w:r w:rsidRPr="00F5022F">
        <w:rPr>
          <w:rStyle w:val="StyleUnderline"/>
        </w:rPr>
        <w:t>they would have pretty strong reason, from the standpoint of moral uncertainty, to reduce existential risk.</w:t>
      </w:r>
      <w:r w:rsidRPr="006818F2">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6818F2">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6818F2">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6818F2">
        <w:rPr>
          <w:sz w:val="16"/>
        </w:rPr>
        <w:t xml:space="preserve"> While there are some non-crazy </w:t>
      </w:r>
      <w:r w:rsidRPr="00F5022F">
        <w:rPr>
          <w:rStyle w:val="StyleUnderline"/>
        </w:rPr>
        <w:t>views that place significantly greater moral weight on avoiding suffering than on promoting happiness</w:t>
      </w:r>
      <w:r w:rsidRPr="006818F2">
        <w:rPr>
          <w:sz w:val="16"/>
        </w:rPr>
        <w:t xml:space="preserve">, for reasons others have offered (and for independent reasons I won’t get into here unless requested to), they nonetheless </w:t>
      </w:r>
      <w:r w:rsidRPr="00F5022F">
        <w:rPr>
          <w:rStyle w:val="StyleUnderline"/>
        </w:rPr>
        <w:t>seem to be fairly implausible views.</w:t>
      </w:r>
      <w:r w:rsidRPr="006818F2">
        <w:rPr>
          <w:sz w:val="16"/>
        </w:rPr>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818F2">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6818F2">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6818F2">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6818F2">
        <w:rPr>
          <w:sz w:val="16"/>
        </w:rPr>
        <w:t>” (From chapter 36 of On What Matters)</w:t>
      </w:r>
    </w:p>
    <w:p w14:paraId="3DFA6701" w14:textId="77777777" w:rsidR="00B246A2" w:rsidRPr="004A038B" w:rsidRDefault="00B246A2" w:rsidP="00B246A2"/>
    <w:p w14:paraId="04204597" w14:textId="651A6BD9" w:rsidR="00B246A2" w:rsidRDefault="00B246A2" w:rsidP="00B246A2">
      <w:pPr>
        <w:rPr>
          <w:rFonts w:cs="Calibri"/>
          <w:u w:val="single"/>
        </w:rPr>
      </w:pPr>
    </w:p>
    <w:p w14:paraId="41A8544D" w14:textId="71B6DA19" w:rsidR="00B246A2" w:rsidRDefault="00B246A2" w:rsidP="00B246A2">
      <w:pPr>
        <w:rPr>
          <w:rFonts w:cs="Calibri"/>
          <w:u w:val="single"/>
        </w:rPr>
      </w:pPr>
    </w:p>
    <w:p w14:paraId="113624B7" w14:textId="562FB41F" w:rsidR="00B246A2" w:rsidRPr="00B246A2" w:rsidRDefault="00B246A2" w:rsidP="00B246A2"/>
    <w:p w14:paraId="46BEF775" w14:textId="77777777" w:rsidR="00B246A2" w:rsidRPr="009C42D4" w:rsidRDefault="00B246A2" w:rsidP="00B246A2">
      <w:pPr>
        <w:rPr>
          <w:rFonts w:cs="Calibri"/>
        </w:rPr>
      </w:pPr>
    </w:p>
    <w:p w14:paraId="6805685E" w14:textId="77777777" w:rsidR="00B246A2" w:rsidRPr="00D32E5B" w:rsidRDefault="00B246A2" w:rsidP="00B246A2">
      <w:pPr>
        <w:rPr>
          <w:rFonts w:eastAsia="Cambria" w:cs="Calibri"/>
          <w:sz w:val="14"/>
        </w:rPr>
      </w:pPr>
    </w:p>
    <w:p w14:paraId="4A32289B" w14:textId="68994AA1" w:rsidR="00B246A2" w:rsidRDefault="00B246A2" w:rsidP="00B246A2"/>
    <w:p w14:paraId="5BD0E0F9" w14:textId="77538C2B" w:rsidR="00017616" w:rsidRDefault="00017616" w:rsidP="00B246A2"/>
    <w:p w14:paraId="4DF50406" w14:textId="77777777" w:rsidR="00017616" w:rsidRDefault="00017616" w:rsidP="00017616">
      <w:pPr>
        <w:pStyle w:val="Heading2"/>
      </w:pPr>
      <w:r>
        <w:lastRenderedPageBreak/>
        <w:t>2</w:t>
      </w:r>
    </w:p>
    <w:p w14:paraId="4BA83CDC" w14:textId="77777777" w:rsidR="00017616" w:rsidRPr="009C42D4" w:rsidRDefault="00017616" w:rsidP="00017616">
      <w:pPr>
        <w:keepNext/>
        <w:keepLines/>
        <w:spacing w:before="40" w:after="0"/>
        <w:outlineLvl w:val="3"/>
        <w:rPr>
          <w:rFonts w:eastAsiaTheme="majorEastAsia" w:cs="Calibri"/>
          <w:b/>
          <w:iCs/>
          <w:sz w:val="26"/>
        </w:rPr>
      </w:pPr>
      <w:r w:rsidRPr="009C42D4">
        <w:rPr>
          <w:rFonts w:eastAsiaTheme="majorEastAsia" w:cs="Calibri"/>
          <w:b/>
          <w:iCs/>
          <w:sz w:val="26"/>
        </w:rPr>
        <w:t>Biotech industry strong now.</w:t>
      </w:r>
    </w:p>
    <w:p w14:paraId="1033A63B" w14:textId="77777777" w:rsidR="00017616" w:rsidRPr="009C42D4" w:rsidRDefault="00017616" w:rsidP="00017616">
      <w:pPr>
        <w:rPr>
          <w:rFonts w:cs="Calibri"/>
        </w:rPr>
      </w:pPr>
      <w:r w:rsidRPr="009C42D4">
        <w:rPr>
          <w:rFonts w:cs="Calibri"/>
          <w:b/>
          <w:bCs/>
          <w:sz w:val="26"/>
        </w:rPr>
        <w:t>Cancherini et al. 4/30</w:t>
      </w:r>
      <w:r w:rsidRPr="009C42D4">
        <w:rPr>
          <w:rFonts w:cs="Calibr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0" w:history="1">
        <w:r w:rsidRPr="009C42D4">
          <w:rPr>
            <w:rFonts w:cs="Calibri"/>
          </w:rPr>
          <w:t>https://www.mckinsey.com/industries/pharmaceuticals-and-medical-products/our-insights/whats-ahead-for-biotech-another-wave-or-low-tide</w:t>
        </w:r>
      </w:hyperlink>
      <w:r w:rsidRPr="009C42D4">
        <w:rPr>
          <w:rFonts w:cs="Calibri"/>
        </w:rPr>
        <w:t xml:space="preserve">] TDI  </w:t>
      </w:r>
    </w:p>
    <w:p w14:paraId="287CE4E6" w14:textId="77777777" w:rsidR="00017616" w:rsidRPr="009C42D4" w:rsidRDefault="00017616" w:rsidP="00017616">
      <w:pPr>
        <w:rPr>
          <w:rFonts w:cs="Calibri"/>
        </w:rPr>
      </w:pPr>
      <w:r w:rsidRPr="009C42D4">
        <w:rPr>
          <w:rFonts w:cs="Calibr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A661F9F" w14:textId="77777777" w:rsidR="00017616" w:rsidRPr="009C42D4" w:rsidRDefault="00017616" w:rsidP="00017616">
      <w:pPr>
        <w:rPr>
          <w:rFonts w:cs="Calibri"/>
        </w:rPr>
      </w:pPr>
      <w:r w:rsidRPr="009C42D4">
        <w:rPr>
          <w:rFonts w:cs="Calibri"/>
        </w:rPr>
        <w:t xml:space="preserve">Belying this downbeat mood, </w:t>
      </w:r>
      <w:r w:rsidRPr="009C42D4">
        <w:rPr>
          <w:rFonts w:cs="Calibri"/>
          <w:highlight w:val="green"/>
          <w:u w:val="single"/>
        </w:rPr>
        <w:t>biotech has</w:t>
      </w:r>
      <w:r w:rsidRPr="009C42D4">
        <w:rPr>
          <w:rFonts w:cs="Calibri"/>
          <w:u w:val="single"/>
        </w:rPr>
        <w:t xml:space="preserve"> in fact </w:t>
      </w:r>
      <w:r w:rsidRPr="009C42D4">
        <w:rPr>
          <w:rFonts w:cs="Calibri"/>
          <w:highlight w:val="green"/>
          <w:u w:val="single"/>
        </w:rPr>
        <w:t>had one of its best years so far</w:t>
      </w:r>
      <w:r w:rsidRPr="009C42D4">
        <w:rPr>
          <w:rFonts w:cs="Calibri"/>
          <w:u w:val="single"/>
        </w:rPr>
        <w:t>. By</w:t>
      </w:r>
      <w:r w:rsidRPr="009C42D4">
        <w:rPr>
          <w:rFonts w:cs="Calibri"/>
        </w:rPr>
        <w:t xml:space="preserve"> January </w:t>
      </w:r>
      <w:r w:rsidRPr="009C42D4">
        <w:rPr>
          <w:rFonts w:cs="Calibri"/>
          <w:u w:val="single"/>
        </w:rPr>
        <w:t xml:space="preserve">2021, </w:t>
      </w:r>
      <w:r w:rsidRPr="009C42D4">
        <w:rPr>
          <w:rFonts w:cs="Calibri"/>
          <w:highlight w:val="green"/>
          <w:u w:val="single"/>
        </w:rPr>
        <w:t>venture capitalists</w:t>
      </w:r>
      <w:r w:rsidRPr="009C42D4">
        <w:rPr>
          <w:rFonts w:cs="Calibri"/>
          <w:u w:val="single"/>
        </w:rPr>
        <w:t xml:space="preserve"> </w:t>
      </w:r>
      <w:r w:rsidRPr="009C42D4">
        <w:rPr>
          <w:rFonts w:cs="Calibri"/>
          <w:highlight w:val="green"/>
          <w:u w:val="single"/>
        </w:rPr>
        <w:t>had</w:t>
      </w:r>
      <w:r w:rsidRPr="009C42D4">
        <w:rPr>
          <w:rFonts w:cs="Calibri"/>
          <w:u w:val="single"/>
        </w:rPr>
        <w:t xml:space="preserve"> invested some </w:t>
      </w:r>
      <w:r w:rsidRPr="009C42D4">
        <w:rPr>
          <w:rFonts w:cs="Calibri"/>
          <w:highlight w:val="green"/>
          <w:u w:val="single"/>
        </w:rPr>
        <w:t>60 percent more than</w:t>
      </w:r>
      <w:r w:rsidRPr="009C42D4">
        <w:rPr>
          <w:rFonts w:cs="Calibri"/>
        </w:rPr>
        <w:t xml:space="preserve"> they had in January </w:t>
      </w:r>
      <w:r w:rsidRPr="009C42D4">
        <w:rPr>
          <w:rFonts w:cs="Calibri"/>
          <w:highlight w:val="green"/>
          <w:u w:val="single"/>
        </w:rPr>
        <w:t>2020</w:t>
      </w:r>
      <w:r w:rsidRPr="009C42D4">
        <w:rPr>
          <w:rFonts w:cs="Calibri"/>
        </w:rPr>
        <w:t xml:space="preserve">, with more than $3 billion invested worldwide in January 2021 alone.5 </w:t>
      </w:r>
      <w:r w:rsidRPr="009C42D4">
        <w:rPr>
          <w:rFonts w:cs="Calibri"/>
          <w:u w:val="single"/>
        </w:rPr>
        <w:t>IPO activity grew strongly</w:t>
      </w:r>
      <w:r w:rsidRPr="009C42D4">
        <w:rPr>
          <w:rFonts w:cs="Calibri"/>
          <w:highlight w:val="green"/>
          <w:u w:val="single"/>
        </w:rPr>
        <w:t>:</w:t>
      </w:r>
      <w:r w:rsidRPr="009C42D4">
        <w:rPr>
          <w:rFonts w:cs="Calibri"/>
          <w:u w:val="single"/>
        </w:rPr>
        <w:t xml:space="preserve"> there were 19 more closures than in the same period in 2020,</w:t>
      </w:r>
      <w:r w:rsidRPr="009C42D4">
        <w:rPr>
          <w:rFonts w:cs="Calibri"/>
        </w:rPr>
        <w:t xml:space="preserve"> with an average of $150 million per raise, 17 percent more than in 2020. Other deals have also had a bumper start to 2021, with </w:t>
      </w:r>
      <w:r w:rsidRPr="009C42D4">
        <w:rPr>
          <w:rFonts w:cs="Calibri"/>
          <w:u w:val="single"/>
        </w:rPr>
        <w:t>the average deal size reaching more than $500 million, up by more than 66 percent on the 2020 average</w:t>
      </w:r>
      <w:r w:rsidRPr="009C42D4">
        <w:rPr>
          <w:rFonts w:cs="Calibri"/>
        </w:rPr>
        <w:t xml:space="preserve"> (Exhibit 3).6</w:t>
      </w:r>
    </w:p>
    <w:p w14:paraId="1AD80F53" w14:textId="77777777" w:rsidR="00017616" w:rsidRPr="009C42D4" w:rsidRDefault="00017616" w:rsidP="00017616">
      <w:pPr>
        <w:rPr>
          <w:rFonts w:cs="Calibri"/>
        </w:rPr>
      </w:pPr>
      <w:r w:rsidRPr="009C42D4">
        <w:rPr>
          <w:rFonts w:cs="Calibri"/>
        </w:rPr>
        <w:t>What about SPACs?</w:t>
      </w:r>
    </w:p>
    <w:p w14:paraId="6DD0A097" w14:textId="77777777" w:rsidR="00017616" w:rsidRPr="009C42D4" w:rsidRDefault="00017616" w:rsidP="00017616">
      <w:pPr>
        <w:rPr>
          <w:rFonts w:cs="Calibri"/>
        </w:rPr>
      </w:pPr>
      <w:r w:rsidRPr="009C42D4">
        <w:rPr>
          <w:rFonts w:cs="Calibr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77ADBEF5" w14:textId="77777777" w:rsidR="00017616" w:rsidRPr="009C42D4" w:rsidRDefault="00017616" w:rsidP="00017616">
      <w:pPr>
        <w:rPr>
          <w:rFonts w:cs="Calibri"/>
        </w:rPr>
      </w:pPr>
      <w:r w:rsidRPr="009C42D4">
        <w:rPr>
          <w:rFonts w:cs="Calibri"/>
        </w:rPr>
        <w:t>Fundamentals continue strong</w:t>
      </w:r>
    </w:p>
    <w:p w14:paraId="5F83B1D1" w14:textId="77777777" w:rsidR="00017616" w:rsidRPr="009C42D4" w:rsidRDefault="00017616" w:rsidP="00017616">
      <w:pPr>
        <w:rPr>
          <w:rFonts w:cs="Calibri"/>
          <w:u w:val="single"/>
        </w:rPr>
      </w:pPr>
      <w:r w:rsidRPr="009C42D4">
        <w:rPr>
          <w:rFonts w:cs="Calibri"/>
        </w:rPr>
        <w:t xml:space="preserve">When we asked executives and investors why </w:t>
      </w:r>
      <w:r w:rsidRPr="009C42D4">
        <w:rPr>
          <w:rFonts w:cs="Calibri"/>
          <w:u w:val="single"/>
        </w:rPr>
        <w:t xml:space="preserve">the </w:t>
      </w:r>
      <w:r w:rsidRPr="009C42D4">
        <w:rPr>
          <w:rFonts w:cs="Calibri"/>
          <w:highlight w:val="green"/>
          <w:u w:val="single"/>
        </w:rPr>
        <w:t>biotech sector had stayed so resilient</w:t>
      </w:r>
      <w:r w:rsidRPr="009C42D4">
        <w:rPr>
          <w:rFonts w:cs="Calibri"/>
          <w:u w:val="single"/>
        </w:rPr>
        <w:t xml:space="preserve"> </w:t>
      </w:r>
      <w:r w:rsidRPr="009C42D4">
        <w:rPr>
          <w:rFonts w:cs="Calibri"/>
        </w:rPr>
        <w:t xml:space="preserve">during the worst economic crisis in decades, they cited </w:t>
      </w:r>
      <w:r w:rsidRPr="009C42D4">
        <w:rPr>
          <w:rFonts w:cs="Calibri"/>
          <w:highlight w:val="green"/>
          <w:u w:val="single"/>
        </w:rPr>
        <w:t>innovation</w:t>
      </w:r>
      <w:r w:rsidRPr="009C42D4">
        <w:rPr>
          <w:rFonts w:cs="Calibri"/>
        </w:rPr>
        <w:t xml:space="preserve"> as the main reason. The number of assets transitioning to clinical phases is still rising, and </w:t>
      </w:r>
      <w:r w:rsidRPr="009C42D4">
        <w:rPr>
          <w:rFonts w:cs="Calibri"/>
          <w:highlight w:val="green"/>
          <w:u w:val="single"/>
        </w:rPr>
        <w:t>further waves</w:t>
      </w:r>
      <w:r w:rsidRPr="009C42D4">
        <w:rPr>
          <w:rFonts w:cs="Calibri"/>
          <w:u w:val="single"/>
        </w:rPr>
        <w:t xml:space="preserve"> of innovation </w:t>
      </w:r>
      <w:r w:rsidRPr="009C42D4">
        <w:rPr>
          <w:rFonts w:cs="Calibri"/>
          <w:highlight w:val="green"/>
          <w:u w:val="single"/>
        </w:rPr>
        <w:t>are on the horizon</w:t>
      </w:r>
      <w:r w:rsidRPr="009C42D4">
        <w:rPr>
          <w:rFonts w:cs="Calibri"/>
          <w:u w:val="single"/>
        </w:rPr>
        <w:t>, driven by the convergence of biological and technological advances.</w:t>
      </w:r>
    </w:p>
    <w:p w14:paraId="5A497FA8" w14:textId="77777777" w:rsidR="00017616" w:rsidRPr="009C42D4" w:rsidRDefault="00017616" w:rsidP="00017616">
      <w:pPr>
        <w:rPr>
          <w:rFonts w:cs="Calibri"/>
          <w:u w:val="single"/>
        </w:rPr>
      </w:pPr>
      <w:r w:rsidRPr="009C42D4">
        <w:rPr>
          <w:rFonts w:cs="Calibri"/>
        </w:rPr>
        <w:t xml:space="preserve">In the present day, many biotechs, along with the wider pharmaceutical industry, are taking steps to address the COVID-19 pandemic. Together, biotechs and pharma companies have </w:t>
      </w:r>
      <w:hyperlink r:id="rId11" w:history="1">
        <w:r w:rsidRPr="009C42D4">
          <w:rPr>
            <w:rFonts w:cs="Calibri"/>
          </w:rPr>
          <w:t>more than 250 vaccine candidates in their pipelines</w:t>
        </w:r>
      </w:hyperlink>
      <w:r w:rsidRPr="009C42D4">
        <w:rPr>
          <w:rFonts w:cs="Calibr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C42D4">
        <w:rPr>
          <w:rFonts w:cs="Calibri"/>
          <w:u w:val="single"/>
        </w:rPr>
        <w:t>the world has been living through a time of mass education in science research and development.</w:t>
      </w:r>
    </w:p>
    <w:p w14:paraId="50B33CFA" w14:textId="77777777" w:rsidR="00017616" w:rsidRPr="009C42D4" w:rsidRDefault="00017616" w:rsidP="00017616">
      <w:pPr>
        <w:rPr>
          <w:rFonts w:cs="Calibri"/>
        </w:rPr>
      </w:pPr>
      <w:r w:rsidRPr="009C42D4">
        <w:rPr>
          <w:rFonts w:cs="Calibri"/>
          <w:highlight w:val="green"/>
          <w:u w:val="single"/>
        </w:rPr>
        <w:lastRenderedPageBreak/>
        <w:t>Biotech</w:t>
      </w:r>
      <w:r w:rsidRPr="009C42D4">
        <w:rPr>
          <w:rFonts w:cs="Calibri"/>
          <w:u w:val="single"/>
        </w:rPr>
        <w:t xml:space="preserve"> has also </w:t>
      </w:r>
      <w:r w:rsidRPr="009C42D4">
        <w:rPr>
          <w:rFonts w:cs="Calibri"/>
          <w:highlight w:val="green"/>
          <w:u w:val="single"/>
        </w:rPr>
        <w:t>benefited from</w:t>
      </w:r>
      <w:r w:rsidRPr="009C42D4">
        <w:rPr>
          <w:rFonts w:cs="Calibri"/>
          <w:u w:val="single"/>
        </w:rPr>
        <w:t xml:space="preserve"> its </w:t>
      </w:r>
      <w:r w:rsidRPr="009C42D4">
        <w:rPr>
          <w:rFonts w:cs="Calibri"/>
          <w:highlight w:val="green"/>
          <w:u w:val="single"/>
        </w:rPr>
        <w:t>innate financial resilience</w:t>
      </w:r>
      <w:r w:rsidRPr="009C42D4">
        <w:rPr>
          <w:rFonts w:cs="Calibri"/>
          <w:u w:val="single"/>
        </w:rPr>
        <w:t xml:space="preserve">. </w:t>
      </w:r>
      <w:r w:rsidRPr="009C42D4">
        <w:rPr>
          <w:rFonts w:cs="Calibri"/>
          <w:highlight w:val="green"/>
          <w:u w:val="single"/>
        </w:rPr>
        <w:t>Healthcare</w:t>
      </w:r>
      <w:r w:rsidRPr="009C42D4">
        <w:rPr>
          <w:rFonts w:cs="Calibri"/>
        </w:rPr>
        <w:t xml:space="preserve"> as a whole </w:t>
      </w:r>
      <w:r w:rsidRPr="009C42D4">
        <w:rPr>
          <w:rFonts w:cs="Calibri"/>
          <w:u w:val="single"/>
        </w:rPr>
        <w:t xml:space="preserve">is </w:t>
      </w:r>
      <w:r w:rsidRPr="009C42D4">
        <w:rPr>
          <w:rFonts w:cs="Calibri"/>
          <w:highlight w:val="green"/>
          <w:u w:val="single"/>
        </w:rPr>
        <w:t>less dependent on econ</w:t>
      </w:r>
      <w:r w:rsidRPr="009C42D4">
        <w:rPr>
          <w:rFonts w:cs="Calibri"/>
          <w:u w:val="single"/>
        </w:rPr>
        <w:t xml:space="preserve">omic </w:t>
      </w:r>
      <w:r w:rsidRPr="009C42D4">
        <w:rPr>
          <w:rFonts w:cs="Calibri"/>
          <w:highlight w:val="green"/>
          <w:u w:val="single"/>
        </w:rPr>
        <w:t>cycles</w:t>
      </w:r>
      <w:r w:rsidRPr="009C42D4">
        <w:rPr>
          <w:rFonts w:cs="Calibri"/>
        </w:rPr>
        <w:t xml:space="preserve"> than most other industries. Biotech is an innovator, actively identifying and addressing patients’ unmet needs. In addition</w:t>
      </w:r>
      <w:r w:rsidRPr="009C42D4">
        <w:rPr>
          <w:rFonts w:cs="Calibri"/>
          <w:u w:val="single"/>
        </w:rPr>
        <w:t>, biotechs’ top-line revenues have been less affected by lockdowns</w:t>
      </w:r>
      <w:r w:rsidRPr="009C42D4">
        <w:rPr>
          <w:rFonts w:cs="Calibri"/>
        </w:rPr>
        <w:t xml:space="preserve"> than is the case in most other industries.</w:t>
      </w:r>
    </w:p>
    <w:p w14:paraId="073720B6" w14:textId="77777777" w:rsidR="00017616" w:rsidRPr="009C42D4" w:rsidRDefault="00017616" w:rsidP="00017616">
      <w:pPr>
        <w:rPr>
          <w:rFonts w:cs="Calibri"/>
        </w:rPr>
      </w:pPr>
      <w:r w:rsidRPr="009C42D4">
        <w:rPr>
          <w:rFonts w:cs="Calibri"/>
        </w:rPr>
        <w:t xml:space="preserve">Another factor acting in the sector’s favor is that </w:t>
      </w:r>
      <w:r w:rsidRPr="009C42D4">
        <w:rPr>
          <w:rFonts w:cs="Calibri"/>
          <w:highlight w:val="green"/>
          <w:u w:val="single"/>
        </w:rPr>
        <w:t>larger</w:t>
      </w:r>
      <w:r w:rsidRPr="009C42D4">
        <w:rPr>
          <w:rFonts w:cs="Calibri"/>
          <w:u w:val="single"/>
        </w:rPr>
        <w:t xml:space="preserve"> pharmaceutical </w:t>
      </w:r>
      <w:r w:rsidRPr="009C42D4">
        <w:rPr>
          <w:rFonts w:cs="Calibri"/>
          <w:highlight w:val="green"/>
          <w:u w:val="single"/>
        </w:rPr>
        <w:t>companies</w:t>
      </w:r>
      <w:r w:rsidRPr="009C42D4">
        <w:rPr>
          <w:rFonts w:cs="Calibri"/>
          <w:u w:val="single"/>
        </w:rPr>
        <w:t xml:space="preserve"> still </w:t>
      </w:r>
      <w:r w:rsidRPr="009C42D4">
        <w:rPr>
          <w:rFonts w:cs="Calibri"/>
          <w:highlight w:val="green"/>
          <w:u w:val="single"/>
        </w:rPr>
        <w:t>rely on biotechs</w:t>
      </w:r>
      <w:r w:rsidRPr="009C42D4">
        <w:rPr>
          <w:rFonts w:cs="Calibri"/>
          <w:u w:val="single"/>
        </w:rPr>
        <w:t xml:space="preserve"> as a source of </w:t>
      </w:r>
      <w:r w:rsidRPr="009C42D4">
        <w:rPr>
          <w:rFonts w:cs="Calibri"/>
          <w:highlight w:val="green"/>
          <w:u w:val="single"/>
        </w:rPr>
        <w:t>innovation</w:t>
      </w:r>
      <w:r w:rsidRPr="009C42D4">
        <w:rPr>
          <w:rFonts w:cs="Calibri"/>
          <w:u w:val="single"/>
        </w:rPr>
        <w:t>.</w:t>
      </w:r>
      <w:r w:rsidRPr="009C42D4">
        <w:rPr>
          <w:rFonts w:cs="Calibri"/>
        </w:rPr>
        <w:t xml:space="preserve"> With </w:t>
      </w:r>
      <w:r w:rsidRPr="009C42D4">
        <w:rPr>
          <w:rFonts w:cs="Calibri"/>
          <w:u w:val="single"/>
        </w:rPr>
        <w:t xml:space="preserve">the </w:t>
      </w:r>
      <w:hyperlink r:id="rId12" w:history="1">
        <w:r w:rsidRPr="009C42D4">
          <w:rPr>
            <w:rFonts w:cs="Calibri"/>
            <w:u w:val="single"/>
          </w:rPr>
          <w:t>top dozen pharma companies</w:t>
        </w:r>
      </w:hyperlink>
      <w:r w:rsidRPr="009C42D4">
        <w:rPr>
          <w:rFonts w:cs="Calibri"/>
          <w:u w:val="single"/>
        </w:rPr>
        <w:t xml:space="preserve"> having more than $170 billion in excess reserves</w:t>
      </w:r>
      <w:r w:rsidRPr="009C42D4">
        <w:rPr>
          <w:rFonts w:cs="Calibri"/>
        </w:rPr>
        <w:t xml:space="preserve"> that could be available </w:t>
      </w:r>
      <w:r w:rsidRPr="009C42D4">
        <w:rPr>
          <w:rFonts w:cs="Calibri"/>
          <w:u w:val="single"/>
        </w:rPr>
        <w:t>for spending on M&amp;A,</w:t>
      </w:r>
      <w:r w:rsidRPr="009C42D4">
        <w:rPr>
          <w:rFonts w:cs="Calibri"/>
        </w:rPr>
        <w:t xml:space="preserve"> the prospects for further financing and deal making look promising.</w:t>
      </w:r>
    </w:p>
    <w:p w14:paraId="68EE8A15" w14:textId="77777777" w:rsidR="00017616" w:rsidRPr="009C42D4" w:rsidRDefault="00017616" w:rsidP="00017616">
      <w:pPr>
        <w:rPr>
          <w:rFonts w:cs="Calibri"/>
        </w:rPr>
      </w:pPr>
      <w:r w:rsidRPr="009C42D4">
        <w:rPr>
          <w:rFonts w:cs="Calibri"/>
        </w:rPr>
        <w:t xml:space="preserve">For these and other reasons, </w:t>
      </w:r>
      <w:r w:rsidRPr="009C42D4">
        <w:rPr>
          <w:rFonts w:cs="Calibri"/>
          <w:u w:val="single"/>
        </w:rPr>
        <w:t xml:space="preserve">many </w:t>
      </w:r>
      <w:r w:rsidRPr="009C42D4">
        <w:rPr>
          <w:rFonts w:cs="Calibri"/>
          <w:highlight w:val="green"/>
          <w:u w:val="single"/>
        </w:rPr>
        <w:t>investors regard biotech as a safe haven</w:t>
      </w:r>
      <w:r w:rsidRPr="009C42D4">
        <w:rPr>
          <w:rFonts w:cs="Calibri"/>
          <w:u w:val="single"/>
        </w:rPr>
        <w:t xml:space="preserve">. </w:t>
      </w:r>
      <w:r w:rsidRPr="009C42D4">
        <w:rPr>
          <w:rFonts w:cs="Calibri"/>
        </w:rPr>
        <w:t>One interviewee felt it had benefited from a halo effect during the pandemic.</w:t>
      </w:r>
    </w:p>
    <w:p w14:paraId="223428AA" w14:textId="77777777" w:rsidR="00017616" w:rsidRPr="009C42D4" w:rsidRDefault="00017616" w:rsidP="00017616">
      <w:pPr>
        <w:rPr>
          <w:rFonts w:cs="Calibri"/>
        </w:rPr>
      </w:pPr>
      <w:r w:rsidRPr="009C42D4">
        <w:rPr>
          <w:rFonts w:cs="Calibri"/>
        </w:rPr>
        <w:t>More innovation on the horizon</w:t>
      </w:r>
    </w:p>
    <w:p w14:paraId="4608BDDA" w14:textId="77777777" w:rsidR="00017616" w:rsidRPr="009C42D4" w:rsidRDefault="00017616" w:rsidP="00017616">
      <w:pPr>
        <w:rPr>
          <w:rFonts w:cs="Calibri"/>
        </w:rPr>
      </w:pPr>
      <w:r w:rsidRPr="009C42D4">
        <w:rPr>
          <w:rFonts w:cs="Calibri"/>
        </w:rPr>
        <w:t xml:space="preserve">The investors and executives we interviewed agreed that </w:t>
      </w:r>
      <w:r w:rsidRPr="009C42D4">
        <w:rPr>
          <w:rFonts w:cs="Calibri"/>
          <w:u w:val="single"/>
        </w:rPr>
        <w:t>biotech innovation c</w:t>
      </w:r>
      <w:r w:rsidRPr="009C42D4">
        <w:rPr>
          <w:rFonts w:cs="Calibri"/>
          <w:highlight w:val="green"/>
          <w:u w:val="single"/>
        </w:rPr>
        <w:t>ontinues to increase in quality and quantit</w:t>
      </w:r>
      <w:r w:rsidRPr="009C42D4">
        <w:rPr>
          <w:rFonts w:cs="Calibri"/>
          <w:u w:val="single"/>
        </w:rPr>
        <w:t>y despite the macroeconomic environment</w:t>
      </w:r>
      <w:r w:rsidRPr="009C42D4">
        <w:rPr>
          <w:rFonts w:cs="Calibr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C42D4">
        <w:rPr>
          <w:rFonts w:cs="Calibri"/>
          <w:u w:val="single"/>
        </w:rPr>
        <w:t xml:space="preserve">assets have transitioned 50 percent faster since 2018 </w:t>
      </w:r>
      <w:r w:rsidRPr="009C42D4">
        <w:rPr>
          <w:rFonts w:cs="Calibr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8682198" w14:textId="77777777" w:rsidR="00017616" w:rsidRPr="009C42D4" w:rsidRDefault="00017616" w:rsidP="00017616">
      <w:pPr>
        <w:rPr>
          <w:rFonts w:cs="Calibri"/>
        </w:rPr>
      </w:pPr>
      <w:r w:rsidRPr="009C42D4">
        <w:rPr>
          <w:rFonts w:cs="Calibri"/>
        </w:rPr>
        <w:t xml:space="preserve">Looking forward, the combination of advances in biological science and accelerating developments in technology and artificial intelligence has the potential to take innovation to a new level. A </w:t>
      </w:r>
      <w:hyperlink r:id="rId13" w:history="1">
        <w:r w:rsidRPr="009C42D4">
          <w:rPr>
            <w:rFonts w:cs="Calibri"/>
          </w:rPr>
          <w:t>recent report</w:t>
        </w:r>
      </w:hyperlink>
      <w:r w:rsidRPr="009C42D4">
        <w:rPr>
          <w:rFonts w:cs="Calibr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DDDB669" w14:textId="77777777" w:rsidR="00017616" w:rsidRPr="009C42D4" w:rsidRDefault="00017616" w:rsidP="00017616">
      <w:pPr>
        <w:keepNext/>
        <w:keepLines/>
        <w:spacing w:before="40" w:after="0"/>
        <w:outlineLvl w:val="3"/>
        <w:rPr>
          <w:rFonts w:eastAsiaTheme="majorEastAsia" w:cs="Calibri"/>
          <w:b/>
          <w:iCs/>
          <w:sz w:val="26"/>
        </w:rPr>
      </w:pPr>
      <w:r w:rsidRPr="009C42D4">
        <w:rPr>
          <w:rFonts w:eastAsiaTheme="majorEastAsia" w:cs="Calibri"/>
          <w:b/>
          <w:iCs/>
          <w:sz w:val="26"/>
        </w:rPr>
        <w:t>IPR key to innovation.</w:t>
      </w:r>
    </w:p>
    <w:p w14:paraId="2DABAD17" w14:textId="77777777" w:rsidR="00017616" w:rsidRPr="009C42D4" w:rsidRDefault="00017616" w:rsidP="00017616">
      <w:pPr>
        <w:rPr>
          <w:rFonts w:cs="Calibri"/>
        </w:rPr>
      </w:pPr>
      <w:r w:rsidRPr="009C42D4">
        <w:rPr>
          <w:rFonts w:cs="Calibri"/>
          <w:b/>
          <w:bCs/>
          <w:sz w:val="26"/>
        </w:rPr>
        <w:t>Bacchus 20</w:t>
      </w:r>
      <w:r w:rsidRPr="009C42D4">
        <w:rPr>
          <w:rFonts w:cs="Calibr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2E1C281E" w14:textId="77777777" w:rsidR="00017616" w:rsidRPr="009C42D4" w:rsidRDefault="00017616" w:rsidP="00017616">
      <w:pPr>
        <w:rPr>
          <w:rFonts w:cs="Calibri"/>
          <w:sz w:val="16"/>
        </w:rPr>
      </w:pPr>
      <w:r w:rsidRPr="009C42D4">
        <w:rPr>
          <w:rFonts w:cs="Calibri"/>
          <w:sz w:val="16"/>
        </w:rPr>
        <w:t>At the heart of this emerging trade debate is</w:t>
      </w:r>
      <w:r w:rsidRPr="009C42D4">
        <w:rPr>
          <w:rFonts w:cs="Calibri"/>
          <w:u w:val="single"/>
        </w:rPr>
        <w:t xml:space="preserve"> a belief </w:t>
      </w:r>
      <w:r w:rsidRPr="009C42D4">
        <w:rPr>
          <w:rFonts w:cs="Calibri"/>
          <w:sz w:val="16"/>
        </w:rPr>
        <w:t>by many people worldwide</w:t>
      </w:r>
      <w:r w:rsidRPr="009C42D4">
        <w:rPr>
          <w:rFonts w:cs="Calibri"/>
          <w:u w:val="single"/>
        </w:rPr>
        <w:t xml:space="preserve"> that all medicines should be “global public goods.” </w:t>
      </w:r>
      <w:r w:rsidRPr="009C42D4">
        <w:rPr>
          <w:rFonts w:cs="Calibri"/>
          <w:highlight w:val="green"/>
          <w:u w:val="single"/>
        </w:rPr>
        <w:t>There is little room</w:t>
      </w:r>
      <w:r w:rsidRPr="009C42D4">
        <w:rPr>
          <w:rFonts w:cs="Calibri"/>
          <w:sz w:val="16"/>
        </w:rPr>
        <w:t xml:space="preserve"> in such a belief </w:t>
      </w:r>
      <w:r w:rsidRPr="009C42D4">
        <w:rPr>
          <w:rFonts w:cs="Calibri"/>
          <w:highlight w:val="green"/>
          <w:u w:val="single"/>
        </w:rPr>
        <w:t>for</w:t>
      </w:r>
      <w:r w:rsidRPr="009C42D4">
        <w:rPr>
          <w:rFonts w:cs="Calibri"/>
          <w:u w:val="single"/>
        </w:rPr>
        <w:t xml:space="preserve"> consideration of any rights to IP.</w:t>
      </w:r>
      <w:r w:rsidRPr="009C42D4">
        <w:rPr>
          <w:rFonts w:cs="Calibri"/>
          <w:sz w:val="16"/>
        </w:rPr>
        <w:t xml:space="preserve"> As one </w:t>
      </w:r>
      <w:r w:rsidRPr="009C42D4">
        <w:rPr>
          <w:rFonts w:cs="Calibri"/>
          <w:sz w:val="16"/>
        </w:rPr>
        <w:lastRenderedPageBreak/>
        <w:t>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4" w:anchor="_ednref16" w:history="1">
        <w:r w:rsidRPr="009C42D4">
          <w:rPr>
            <w:rFonts w:cs="Calibri"/>
            <w:sz w:val="16"/>
          </w:rPr>
          <w:t>16</w:t>
        </w:r>
      </w:hyperlink>
    </w:p>
    <w:p w14:paraId="093BDBCC" w14:textId="77777777" w:rsidR="00017616" w:rsidRPr="009C42D4" w:rsidRDefault="00017616" w:rsidP="00017616">
      <w:pPr>
        <w:rPr>
          <w:rFonts w:cs="Calibri"/>
          <w:u w:val="single"/>
        </w:rPr>
      </w:pPr>
      <w:r w:rsidRPr="009C42D4">
        <w:rPr>
          <w:rFonts w:cs="Calibri"/>
          <w:sz w:val="16"/>
        </w:rPr>
        <w:t xml:space="preserve">This view is myopic. </w:t>
      </w:r>
      <w:r w:rsidRPr="009C42D4">
        <w:rPr>
          <w:rFonts w:cs="Calibri"/>
          <w:u w:val="single"/>
        </w:rPr>
        <w:t>Subordinating IP rights temporarily to pressing public needs</w:t>
      </w:r>
      <w:r w:rsidRPr="009C42D4">
        <w:rPr>
          <w:rFonts w:cs="Calibri"/>
          <w:sz w:val="16"/>
        </w:rPr>
        <w:t xml:space="preserve"> during a pandemic or other global health emergency </w:t>
      </w:r>
      <w:r w:rsidRPr="009C42D4">
        <w:rPr>
          <w:rFonts w:cs="Calibri"/>
          <w:u w:val="single"/>
        </w:rPr>
        <w:t xml:space="preserve">is one thing. </w:t>
      </w:r>
      <w:r w:rsidRPr="009C42D4">
        <w:rPr>
          <w:rFonts w:cs="Calibri"/>
          <w:highlight w:val="green"/>
          <w:u w:val="single"/>
        </w:rPr>
        <w:t xml:space="preserve">Eliminating </w:t>
      </w:r>
      <w:r w:rsidRPr="009C42D4">
        <w:rPr>
          <w:rFonts w:cs="Calibri"/>
          <w:u w:val="single"/>
        </w:rPr>
        <w:t>any consideration of “</w:t>
      </w:r>
      <w:r w:rsidRPr="009C42D4">
        <w:rPr>
          <w:rFonts w:cs="Calibri"/>
          <w:highlight w:val="green"/>
          <w:u w:val="single"/>
        </w:rPr>
        <w:t xml:space="preserve">profitability” in </w:t>
      </w:r>
      <w:r w:rsidRPr="009C42D4">
        <w:rPr>
          <w:rFonts w:cs="Calibri"/>
          <w:u w:val="single"/>
        </w:rPr>
        <w:t>all</w:t>
      </w:r>
      <w:r w:rsidRPr="009C42D4">
        <w:rPr>
          <w:rFonts w:cs="Calibri"/>
          <w:sz w:val="16"/>
        </w:rPr>
        <w:t xml:space="preserve"> policymaking relating to “access to </w:t>
      </w:r>
      <w:r w:rsidRPr="009C42D4">
        <w:rPr>
          <w:rFonts w:cs="Calibri"/>
          <w:highlight w:val="green"/>
          <w:u w:val="single"/>
        </w:rPr>
        <w:t>vaccines</w:t>
      </w:r>
      <w:r w:rsidRPr="009C42D4">
        <w:rPr>
          <w:rFonts w:cs="Calibri"/>
          <w:u w:val="single"/>
        </w:rPr>
        <w:t>, essential tests and treatments</w:t>
      </w:r>
      <w:r w:rsidRPr="009C42D4">
        <w:rPr>
          <w:rFonts w:cs="Calibri"/>
          <w:sz w:val="16"/>
        </w:rPr>
        <w:t xml:space="preserve">, and all other medical goods, services and supplies” </w:t>
      </w:r>
      <w:r w:rsidRPr="009C42D4">
        <w:rPr>
          <w:rFonts w:cs="Calibri"/>
          <w:u w:val="single"/>
        </w:rPr>
        <w:t>is quite another</w:t>
      </w:r>
      <w:r w:rsidRPr="009C42D4">
        <w:rPr>
          <w:rFonts w:cs="Calibri"/>
          <w:sz w:val="16"/>
        </w:rPr>
        <w:t>.</w:t>
      </w:r>
      <w:hyperlink r:id="rId15" w:anchor="_ednref17" w:history="1">
        <w:r w:rsidRPr="009C42D4">
          <w:rPr>
            <w:rFonts w:cs="Calibri"/>
            <w:sz w:val="16"/>
          </w:rPr>
          <w:t>17</w:t>
        </w:r>
      </w:hyperlink>
      <w:r w:rsidRPr="009C42D4">
        <w:rPr>
          <w:rFonts w:cs="Calibri"/>
          <w:sz w:val="16"/>
        </w:rPr>
        <w:t xml:space="preserve"> To be sure, there is a superficial moral appeal in such a view. But </w:t>
      </w:r>
      <w:r w:rsidRPr="009C42D4">
        <w:rPr>
          <w:rFonts w:cs="Calibri"/>
          <w:u w:val="single"/>
        </w:rPr>
        <w:t>does this moral appeal hold up if such a “human rights” approach does not result in meeting those urgent public needs?</w:t>
      </w:r>
    </w:p>
    <w:p w14:paraId="586BCCDE" w14:textId="77777777" w:rsidR="00017616" w:rsidRPr="009C42D4" w:rsidRDefault="00017616" w:rsidP="00017616">
      <w:pPr>
        <w:rPr>
          <w:rFonts w:cs="Calibri"/>
          <w:b/>
          <w:iCs/>
          <w:u w:val="single"/>
        </w:rPr>
      </w:pPr>
      <w:r w:rsidRPr="009C42D4">
        <w:rPr>
          <w:rFonts w:cs="Calibri"/>
          <w:u w:val="single"/>
        </w:rPr>
        <w:t>With the belief that medicines should be “public goods,” there is</w:t>
      </w:r>
      <w:r w:rsidRPr="009C42D4">
        <w:rPr>
          <w:rFonts w:cs="Calibri"/>
          <w:sz w:val="16"/>
        </w:rPr>
        <w:t xml:space="preserve"> literally </w:t>
      </w:r>
      <w:r w:rsidRPr="009C42D4">
        <w:rPr>
          <w:rFonts w:cs="Calibri"/>
          <w:u w:val="single"/>
        </w:rPr>
        <w:t>no support in some quarters for the application of the WTO TRIPS Agreement to IP rights in medicines</w:t>
      </w:r>
      <w:r w:rsidRPr="009C42D4">
        <w:rPr>
          <w:rFonts w:cs="Calibri"/>
          <w:sz w:val="16"/>
        </w:rPr>
        <w:t xml:space="preserve">. Any </w:t>
      </w:r>
      <w:r w:rsidRPr="009C42D4">
        <w:rPr>
          <w:rFonts w:cs="Calibri"/>
          <w:u w:val="single"/>
        </w:rPr>
        <w:t>protection of</w:t>
      </w:r>
      <w:r w:rsidRPr="009C42D4">
        <w:rPr>
          <w:rFonts w:cs="Calibri"/>
          <w:sz w:val="16"/>
        </w:rPr>
        <w:t xml:space="preserve"> the </w:t>
      </w:r>
      <w:r w:rsidRPr="009C42D4">
        <w:rPr>
          <w:rFonts w:cs="Calibri"/>
          <w:u w:val="single"/>
        </w:rPr>
        <w:t>IP rights</w:t>
      </w:r>
      <w:r w:rsidRPr="009C42D4">
        <w:rPr>
          <w:rFonts w:cs="Calibri"/>
          <w:sz w:val="16"/>
        </w:rPr>
        <w:t xml:space="preserve"> in such goods </w:t>
      </w:r>
      <w:r w:rsidRPr="009C42D4">
        <w:rPr>
          <w:rFonts w:cs="Calibri"/>
          <w:u w:val="single"/>
        </w:rPr>
        <w:t>is viewed as a violation of human rights</w:t>
      </w:r>
      <w:r w:rsidRPr="009C42D4">
        <w:rPr>
          <w:rFonts w:cs="Calibri"/>
          <w:sz w:val="16"/>
        </w:rPr>
        <w:t xml:space="preserve"> and of the overall public interest. This view, though, does not reflect the practical reality of a world in </w:t>
      </w:r>
      <w:r w:rsidRPr="009C42D4">
        <w:rPr>
          <w:rFonts w:cs="Calibri"/>
          <w:sz w:val="16"/>
          <w:highlight w:val="green"/>
        </w:rPr>
        <w:t xml:space="preserve">which </w:t>
      </w:r>
      <w:r w:rsidRPr="009C42D4">
        <w:rPr>
          <w:rFonts w:cs="Calibri"/>
          <w:b/>
          <w:iCs/>
          <w:highlight w:val="green"/>
          <w:u w:val="single"/>
        </w:rPr>
        <w:t>many medicines would</w:t>
      </w:r>
      <w:r w:rsidRPr="009C42D4">
        <w:rPr>
          <w:rFonts w:cs="Calibri"/>
          <w:b/>
          <w:iCs/>
          <w:u w:val="single"/>
        </w:rPr>
        <w:t xml:space="preserve"> simply </w:t>
      </w:r>
      <w:r w:rsidRPr="009C42D4">
        <w:rPr>
          <w:rFonts w:cs="Calibri"/>
          <w:b/>
          <w:iCs/>
          <w:highlight w:val="green"/>
          <w:u w:val="single"/>
        </w:rPr>
        <w:t>not exist if</w:t>
      </w:r>
      <w:r w:rsidRPr="009C42D4">
        <w:rPr>
          <w:rFonts w:cs="Calibri"/>
          <w:b/>
          <w:iCs/>
          <w:u w:val="single"/>
        </w:rPr>
        <w:t xml:space="preserve"> it were </w:t>
      </w:r>
      <w:r w:rsidRPr="009C42D4">
        <w:rPr>
          <w:rFonts w:cs="Calibri"/>
          <w:b/>
          <w:iCs/>
          <w:highlight w:val="green"/>
          <w:u w:val="single"/>
        </w:rPr>
        <w:t>not for</w:t>
      </w:r>
      <w:r w:rsidRPr="009C42D4">
        <w:rPr>
          <w:rFonts w:cs="Calibri"/>
          <w:b/>
          <w:iCs/>
          <w:u w:val="single"/>
        </w:rPr>
        <w:t xml:space="preserve"> the existence of </w:t>
      </w:r>
      <w:r w:rsidRPr="009C42D4">
        <w:rPr>
          <w:rFonts w:cs="Calibri"/>
          <w:b/>
          <w:iCs/>
          <w:highlight w:val="green"/>
          <w:u w:val="single"/>
        </w:rPr>
        <w:t xml:space="preserve">IP </w:t>
      </w:r>
      <w:r w:rsidRPr="009C42D4">
        <w:rPr>
          <w:rFonts w:cs="Calibri"/>
          <w:b/>
          <w:iCs/>
          <w:u w:val="single"/>
        </w:rPr>
        <w:t xml:space="preserve">rights and the </w:t>
      </w:r>
      <w:r w:rsidRPr="009C42D4">
        <w:rPr>
          <w:rFonts w:cs="Calibri"/>
          <w:b/>
          <w:iCs/>
          <w:highlight w:val="green"/>
          <w:u w:val="single"/>
        </w:rPr>
        <w:t>protections</w:t>
      </w:r>
      <w:r w:rsidRPr="009C42D4">
        <w:rPr>
          <w:rFonts w:cs="Calibri"/>
          <w:b/>
          <w:iCs/>
          <w:u w:val="single"/>
        </w:rPr>
        <w:t xml:space="preserve"> they are afforded.</w:t>
      </w:r>
    </w:p>
    <w:p w14:paraId="3A9F3D7C" w14:textId="77777777" w:rsidR="00017616" w:rsidRPr="009C42D4" w:rsidRDefault="00017616" w:rsidP="00017616">
      <w:pPr>
        <w:rPr>
          <w:rFonts w:cs="Calibri"/>
          <w:sz w:val="16"/>
        </w:rPr>
      </w:pPr>
      <w:r w:rsidRPr="009C42D4">
        <w:rPr>
          <w:rFonts w:cs="Calibr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A0699EA" w14:textId="77777777" w:rsidR="00017616" w:rsidRPr="009C42D4" w:rsidRDefault="00017616" w:rsidP="00017616">
      <w:pPr>
        <w:rPr>
          <w:rFonts w:cs="Calibri"/>
          <w:sz w:val="16"/>
        </w:rPr>
      </w:pPr>
      <w:r w:rsidRPr="009C42D4">
        <w:rPr>
          <w:rFonts w:cs="Calibri"/>
          <w:sz w:val="16"/>
        </w:rPr>
        <w:t xml:space="preserve">The primary justification for granting and protecting </w:t>
      </w:r>
      <w:r w:rsidRPr="009C42D4">
        <w:rPr>
          <w:rFonts w:cs="Calibri"/>
          <w:u w:val="single"/>
        </w:rPr>
        <w:t>IP rights</w:t>
      </w:r>
      <w:r w:rsidRPr="009C42D4">
        <w:rPr>
          <w:rFonts w:cs="Calibri"/>
          <w:sz w:val="16"/>
        </w:rPr>
        <w:t xml:space="preserve"> is that they </w:t>
      </w:r>
      <w:r w:rsidRPr="009C42D4">
        <w:rPr>
          <w:rFonts w:cs="Calibri"/>
          <w:u w:val="single"/>
        </w:rPr>
        <w:t xml:space="preserve">are </w:t>
      </w:r>
      <w:r w:rsidRPr="009C42D4">
        <w:rPr>
          <w:rFonts w:cs="Calibri"/>
          <w:highlight w:val="green"/>
          <w:u w:val="single"/>
        </w:rPr>
        <w:t>incentives for innovation</w:t>
      </w:r>
      <w:r w:rsidRPr="009C42D4">
        <w:rPr>
          <w:rFonts w:cs="Calibri"/>
          <w:sz w:val="16"/>
        </w:rPr>
        <w:t xml:space="preserve">, which is </w:t>
      </w:r>
      <w:r w:rsidRPr="009C42D4">
        <w:rPr>
          <w:rFonts w:cs="Calibri"/>
          <w:highlight w:val="green"/>
          <w:u w:val="single"/>
        </w:rPr>
        <w:t>the main source for long‐​term economic growth</w:t>
      </w:r>
      <w:r w:rsidRPr="009C42D4">
        <w:rPr>
          <w:rFonts w:cs="Calibri"/>
          <w:u w:val="single"/>
        </w:rPr>
        <w:t xml:space="preserve"> and enhancements in the quality of human life. IP rights spark innovation by “</w:t>
      </w:r>
      <w:r w:rsidRPr="009C42D4">
        <w:rPr>
          <w:rFonts w:cs="Calibri"/>
          <w:highlight w:val="green"/>
          <w:u w:val="single"/>
        </w:rPr>
        <w:t>enabling innovators to capture</w:t>
      </w:r>
      <w:r w:rsidRPr="009C42D4">
        <w:rPr>
          <w:rFonts w:cs="Calibri"/>
          <w:u w:val="single"/>
        </w:rPr>
        <w:t xml:space="preserve"> enough of the </w:t>
      </w:r>
      <w:r w:rsidRPr="009C42D4">
        <w:rPr>
          <w:rFonts w:cs="Calibri"/>
          <w:highlight w:val="green"/>
          <w:u w:val="single"/>
        </w:rPr>
        <w:t>benefits</w:t>
      </w:r>
      <w:r w:rsidRPr="009C42D4">
        <w:rPr>
          <w:rFonts w:cs="Calibri"/>
          <w:u w:val="single"/>
        </w:rPr>
        <w:t xml:space="preserve"> of their own innovative activity </w:t>
      </w:r>
      <w:r w:rsidRPr="009C42D4">
        <w:rPr>
          <w:rFonts w:cs="Calibri"/>
          <w:highlight w:val="green"/>
          <w:u w:val="single"/>
        </w:rPr>
        <w:t>to justify taking considerable risks.</w:t>
      </w:r>
      <w:r w:rsidRPr="009C42D4">
        <w:rPr>
          <w:rFonts w:cs="Calibri"/>
          <w:u w:val="single"/>
        </w:rPr>
        <w:t>”</w:t>
      </w:r>
      <w:hyperlink r:id="rId16" w:anchor="_ednref18" w:history="1">
        <w:r w:rsidRPr="009C42D4">
          <w:rPr>
            <w:rFonts w:cs="Calibri"/>
            <w:sz w:val="16"/>
          </w:rPr>
          <w:t>18</w:t>
        </w:r>
      </w:hyperlink>
      <w:r w:rsidRPr="009C42D4">
        <w:rPr>
          <w:rFonts w:cs="Calibr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C42D4">
        <w:rPr>
          <w:rFonts w:cs="Calibri"/>
          <w:u w:val="single"/>
        </w:rPr>
        <w:t>the principal factors of production have been land, labor, and capital. In the new pandemic world, perhaps an even more vital factor is the creation of knowledge, which adds enormously to “the wealth of nations.”</w:t>
      </w:r>
      <w:r w:rsidRPr="009C42D4">
        <w:rPr>
          <w:rFonts w:cs="Calibri"/>
          <w:sz w:val="16"/>
        </w:rPr>
        <w:t xml:space="preserve"> Digital and other economic growth in the 21st century is increasingly ideas‐​based and knowledge intensive. </w:t>
      </w:r>
      <w:r w:rsidRPr="009C42D4">
        <w:rPr>
          <w:rFonts w:cs="Calibri"/>
          <w:u w:val="single"/>
        </w:rPr>
        <w:t>Without IP rights as incentives, there would be less new knowledge and thus less innovation</w:t>
      </w:r>
      <w:r w:rsidRPr="009C42D4">
        <w:rPr>
          <w:rFonts w:cs="Calibri"/>
          <w:sz w:val="16"/>
        </w:rPr>
        <w:t>.</w:t>
      </w:r>
    </w:p>
    <w:p w14:paraId="3A4B4DA5" w14:textId="77777777" w:rsidR="00017616" w:rsidRPr="009C42D4" w:rsidRDefault="00017616" w:rsidP="00017616">
      <w:pPr>
        <w:keepNext/>
        <w:keepLines/>
        <w:spacing w:before="40" w:after="0"/>
        <w:outlineLvl w:val="3"/>
        <w:rPr>
          <w:rFonts w:eastAsiaTheme="majorEastAsia" w:cs="Calibri"/>
          <w:b/>
          <w:iCs/>
          <w:sz w:val="26"/>
        </w:rPr>
      </w:pPr>
      <w:r w:rsidRPr="009C42D4">
        <w:rPr>
          <w:rFonts w:eastAsiaTheme="majorEastAsia" w:cs="Calibri"/>
          <w:b/>
          <w:iCs/>
          <w:sz w:val="26"/>
        </w:rPr>
        <w:t xml:space="preserve">Biopharmaceutical innovation is key to prevent </w:t>
      </w:r>
      <w:r w:rsidRPr="009C42D4">
        <w:rPr>
          <w:rFonts w:eastAsiaTheme="majorEastAsia" w:cs="Calibri"/>
          <w:b/>
          <w:iCs/>
          <w:sz w:val="26"/>
          <w:u w:val="single"/>
        </w:rPr>
        <w:t>future pandemics</w:t>
      </w:r>
      <w:r w:rsidRPr="009C42D4">
        <w:rPr>
          <w:rFonts w:eastAsiaTheme="majorEastAsia" w:cs="Calibri"/>
          <w:b/>
          <w:iCs/>
          <w:sz w:val="26"/>
        </w:rPr>
        <w:t xml:space="preserve"> and </w:t>
      </w:r>
      <w:r w:rsidRPr="009C42D4">
        <w:rPr>
          <w:rFonts w:eastAsiaTheme="majorEastAsia" w:cs="Calibri"/>
          <w:b/>
          <w:iCs/>
          <w:sz w:val="26"/>
          <w:u w:val="single"/>
        </w:rPr>
        <w:t>bioterror</w:t>
      </w:r>
      <w:r w:rsidRPr="009C42D4">
        <w:rPr>
          <w:rFonts w:eastAsiaTheme="majorEastAsia" w:cs="Calibri"/>
          <w:b/>
          <w:iCs/>
          <w:sz w:val="26"/>
        </w:rPr>
        <w:t>.</w:t>
      </w:r>
    </w:p>
    <w:p w14:paraId="75EE9026" w14:textId="77777777" w:rsidR="00017616" w:rsidRPr="009C42D4" w:rsidRDefault="00017616" w:rsidP="00017616">
      <w:pPr>
        <w:rPr>
          <w:rFonts w:cs="Calibri"/>
        </w:rPr>
      </w:pPr>
      <w:r w:rsidRPr="009C42D4">
        <w:rPr>
          <w:rFonts w:cs="Calibri"/>
          <w:b/>
          <w:bCs/>
          <w:sz w:val="26"/>
        </w:rPr>
        <w:t>Marjanovic and Feijao 20</w:t>
      </w:r>
      <w:r w:rsidRPr="009C42D4">
        <w:rPr>
          <w:rFonts w:cs="Calibr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C1D0082" w14:textId="77777777" w:rsidR="00017616" w:rsidRPr="009C42D4" w:rsidRDefault="00017616" w:rsidP="00017616">
      <w:pPr>
        <w:rPr>
          <w:rFonts w:cs="Calibri"/>
          <w:sz w:val="16"/>
        </w:rPr>
      </w:pPr>
      <w:r w:rsidRPr="009C42D4">
        <w:rPr>
          <w:rFonts w:cs="Calibri"/>
          <w:sz w:val="16"/>
        </w:rPr>
        <w:t xml:space="preserve">As key actors in the healthcare innovation landscape, </w:t>
      </w:r>
      <w:r w:rsidRPr="009C42D4">
        <w:rPr>
          <w:rFonts w:cs="Calibri"/>
          <w:u w:val="single"/>
        </w:rPr>
        <w:t>pharmaceutical</w:t>
      </w:r>
      <w:r w:rsidRPr="009C42D4">
        <w:rPr>
          <w:rFonts w:cs="Calibri"/>
          <w:sz w:val="16"/>
        </w:rPr>
        <w:t xml:space="preserve"> and life sciences </w:t>
      </w:r>
      <w:r w:rsidRPr="009C42D4">
        <w:rPr>
          <w:rFonts w:cs="Calibri"/>
          <w:u w:val="single"/>
        </w:rPr>
        <w:t>companies have been called on to develop medicines, vaccines and diagnostics for pressing public health challenges</w:t>
      </w:r>
      <w:r w:rsidRPr="009C42D4">
        <w:rPr>
          <w:rFonts w:cs="Calibri"/>
          <w:sz w:val="16"/>
        </w:rPr>
        <w:t xml:space="preserve">. The COVID-19 crisis is one such challenge, but there are many others. For example, MERS, SARS, Ebola, Zika and avian and swine flu are also infectious diseases that represent public health threats. Infectious agents such as </w:t>
      </w:r>
      <w:r w:rsidRPr="009C42D4">
        <w:rPr>
          <w:rFonts w:cs="Calibri"/>
          <w:highlight w:val="green"/>
          <w:u w:val="single"/>
        </w:rPr>
        <w:t>anthrax</w:t>
      </w:r>
      <w:r w:rsidRPr="009C42D4">
        <w:rPr>
          <w:rFonts w:cs="Calibri"/>
          <w:u w:val="single"/>
        </w:rPr>
        <w:t xml:space="preserve">, </w:t>
      </w:r>
      <w:r w:rsidRPr="009C42D4">
        <w:rPr>
          <w:rFonts w:cs="Calibri"/>
          <w:highlight w:val="green"/>
          <w:u w:val="single"/>
        </w:rPr>
        <w:t>smallpox and tularemia</w:t>
      </w:r>
      <w:r w:rsidRPr="009C42D4">
        <w:rPr>
          <w:rFonts w:cs="Calibri"/>
          <w:u w:val="single"/>
        </w:rPr>
        <w:t xml:space="preserve"> could </w:t>
      </w:r>
      <w:r w:rsidRPr="009C42D4">
        <w:rPr>
          <w:rFonts w:cs="Calibri"/>
          <w:highlight w:val="green"/>
          <w:u w:val="single"/>
        </w:rPr>
        <w:t>present threats</w:t>
      </w:r>
      <w:r w:rsidRPr="009C42D4">
        <w:rPr>
          <w:rFonts w:cs="Calibri"/>
          <w:u w:val="single"/>
        </w:rPr>
        <w:t xml:space="preserve"> in a </w:t>
      </w:r>
      <w:r w:rsidRPr="009C42D4">
        <w:rPr>
          <w:rFonts w:cs="Calibri"/>
          <w:highlight w:val="green"/>
          <w:u w:val="single"/>
        </w:rPr>
        <w:t>bioterror</w:t>
      </w:r>
      <w:r w:rsidRPr="009C42D4">
        <w:rPr>
          <w:rFonts w:cs="Calibri"/>
          <w:u w:val="single"/>
        </w:rPr>
        <w:t>ism context</w:t>
      </w:r>
      <w:r w:rsidRPr="009C42D4">
        <w:rPr>
          <w:rFonts w:cs="Calibri"/>
          <w:sz w:val="16"/>
        </w:rPr>
        <w:t xml:space="preserve">.1 The general threat to public health that is posed by antimicrobial resistance is also well-recognised as an area in need of pharmaceutical innovation. </w:t>
      </w:r>
      <w:r w:rsidRPr="009C42D4">
        <w:rPr>
          <w:rFonts w:cs="Calibri"/>
          <w:u w:val="single"/>
        </w:rPr>
        <w:t>Innovating</w:t>
      </w:r>
      <w:r w:rsidRPr="009C42D4">
        <w:rPr>
          <w:rFonts w:cs="Calibri"/>
          <w:sz w:val="16"/>
        </w:rPr>
        <w:t xml:space="preserve"> in response to these challenges </w:t>
      </w:r>
      <w:r w:rsidRPr="009C42D4">
        <w:rPr>
          <w:rFonts w:cs="Calibri"/>
          <w:u w:val="single"/>
        </w:rPr>
        <w:t xml:space="preserve">does not always align well with pharmaceutical industry commercial models, shareholder </w:t>
      </w:r>
      <w:r w:rsidRPr="009C42D4">
        <w:rPr>
          <w:rFonts w:cs="Calibri"/>
          <w:u w:val="single"/>
        </w:rPr>
        <w:lastRenderedPageBreak/>
        <w:t>expectations and competition</w:t>
      </w:r>
      <w:r w:rsidRPr="009C42D4">
        <w:rPr>
          <w:rFonts w:cs="Calibri"/>
          <w:sz w:val="16"/>
        </w:rPr>
        <w:t xml:space="preserve"> within the industry. However, </w:t>
      </w:r>
      <w:r w:rsidRPr="009C42D4">
        <w:rPr>
          <w:rFonts w:cs="Calibri"/>
          <w:u w:val="single"/>
        </w:rPr>
        <w:t>the expertise, networks and infrastructure that industry has</w:t>
      </w:r>
      <w:r w:rsidRPr="009C42D4">
        <w:rPr>
          <w:rFonts w:cs="Calibri"/>
          <w:sz w:val="16"/>
        </w:rPr>
        <w:t xml:space="preserve"> within its reach, </w:t>
      </w:r>
      <w:r w:rsidRPr="009C42D4">
        <w:rPr>
          <w:rFonts w:cs="Calibri"/>
          <w:u w:val="single"/>
        </w:rPr>
        <w:t>as well as public expectations and</w:t>
      </w:r>
      <w:r w:rsidRPr="009C42D4">
        <w:rPr>
          <w:rFonts w:cs="Calibri"/>
          <w:sz w:val="16"/>
        </w:rPr>
        <w:t xml:space="preserve"> the </w:t>
      </w:r>
      <w:r w:rsidRPr="009C42D4">
        <w:rPr>
          <w:rFonts w:cs="Calibri"/>
          <w:u w:val="single"/>
        </w:rPr>
        <w:t>moral imperative, make pharmaceutical companies</w:t>
      </w:r>
      <w:r w:rsidRPr="009C42D4">
        <w:rPr>
          <w:rFonts w:cs="Calibri"/>
          <w:sz w:val="16"/>
        </w:rPr>
        <w:t xml:space="preserve"> and the wider life sciences sector </w:t>
      </w:r>
      <w:r w:rsidRPr="009C42D4">
        <w:rPr>
          <w:rFonts w:cs="Calibri"/>
          <w:u w:val="single"/>
        </w:rPr>
        <w:t>an indispensable partner</w:t>
      </w:r>
      <w:r w:rsidRPr="009C42D4">
        <w:rPr>
          <w:rFonts w:cs="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C42D4">
        <w:rPr>
          <w:rFonts w:cs="Calibri"/>
          <w:u w:val="single"/>
        </w:rPr>
        <w:t xml:space="preserve">we are seeing </w:t>
      </w:r>
      <w:r w:rsidRPr="009C42D4">
        <w:rPr>
          <w:rFonts w:cs="Calibri"/>
          <w:highlight w:val="green"/>
          <w:u w:val="single"/>
        </w:rPr>
        <w:t>industry-</w:t>
      </w:r>
      <w:r w:rsidRPr="009C42D4">
        <w:rPr>
          <w:rFonts w:cs="Calibri"/>
          <w:u w:val="single"/>
        </w:rPr>
        <w:t xml:space="preserve">wide </w:t>
      </w:r>
      <w:r w:rsidRPr="009C42D4">
        <w:rPr>
          <w:rFonts w:cs="Calibri"/>
          <w:highlight w:val="green"/>
          <w:u w:val="single"/>
        </w:rPr>
        <w:t xml:space="preserve">efforts </w:t>
      </w:r>
      <w:r w:rsidRPr="009C42D4">
        <w:rPr>
          <w:rFonts w:cs="Calibri"/>
          <w:u w:val="single"/>
        </w:rPr>
        <w:t>unfold at unprecedented scale and pace.</w:t>
      </w:r>
      <w:r w:rsidRPr="009C42D4">
        <w:rPr>
          <w:rFonts w:cs="Calibri"/>
          <w:sz w:val="16"/>
        </w:rPr>
        <w:t xml:space="preserve"> Whereas there is always scope for more activity, </w:t>
      </w:r>
      <w:r w:rsidRPr="009C42D4">
        <w:rPr>
          <w:rFonts w:cs="Calibri"/>
          <w:u w:val="single"/>
        </w:rPr>
        <w:t xml:space="preserve">industry is currently </w:t>
      </w:r>
      <w:r w:rsidRPr="009C42D4">
        <w:rPr>
          <w:rFonts w:cs="Calibri"/>
          <w:highlight w:val="green"/>
          <w:u w:val="single"/>
        </w:rPr>
        <w:t>contributing in a variety of ways</w:t>
      </w:r>
      <w:r w:rsidRPr="009C42D4">
        <w:rPr>
          <w:rFonts w:cs="Calibri"/>
          <w:u w:val="single"/>
        </w:rPr>
        <w:t xml:space="preserve">. Examples include </w:t>
      </w:r>
      <w:r w:rsidRPr="009C42D4">
        <w:rPr>
          <w:rFonts w:cs="Calibri"/>
          <w:highlight w:val="green"/>
          <w:u w:val="single"/>
        </w:rPr>
        <w:t>pharmaceutical companies donating existing compounds</w:t>
      </w:r>
      <w:r w:rsidRPr="009C42D4">
        <w:rPr>
          <w:rFonts w:cs="Calibri"/>
          <w:u w:val="single"/>
        </w:rPr>
        <w:t xml:space="preserve"> to assess their utility</w:t>
      </w:r>
      <w:r w:rsidRPr="009C42D4">
        <w:rPr>
          <w:rFonts w:cs="Calibri"/>
          <w:sz w:val="16"/>
        </w:rPr>
        <w:t xml:space="preserve"> in the fight against COVID19; </w:t>
      </w:r>
      <w:r w:rsidRPr="009C42D4">
        <w:rPr>
          <w:rFonts w:cs="Calibri"/>
          <w:highlight w:val="green"/>
          <w:u w:val="single"/>
        </w:rPr>
        <w:t>screening existing compound libraries</w:t>
      </w:r>
      <w:r w:rsidRPr="009C42D4">
        <w:rPr>
          <w:rFonts w:cs="Calibri"/>
          <w:u w:val="single"/>
        </w:rPr>
        <w:t xml:space="preserve"> in-house or with partners to see if they can be repurposed; </w:t>
      </w:r>
      <w:r w:rsidRPr="009C42D4">
        <w:rPr>
          <w:rFonts w:cs="Calibri"/>
          <w:highlight w:val="green"/>
          <w:u w:val="single"/>
        </w:rPr>
        <w:t>accelerating trials</w:t>
      </w:r>
      <w:r w:rsidRPr="009C42D4">
        <w:rPr>
          <w:rFonts w:cs="Calibri"/>
          <w:sz w:val="16"/>
        </w:rPr>
        <w:t xml:space="preserve"> for potentially effective medicine or vaccine candidates; </w:t>
      </w:r>
      <w:r w:rsidRPr="009C42D4">
        <w:rPr>
          <w:rFonts w:cs="Calibri"/>
          <w:u w:val="single"/>
        </w:rPr>
        <w:t xml:space="preserve">and in some cases </w:t>
      </w:r>
      <w:r w:rsidRPr="009C42D4">
        <w:rPr>
          <w:rFonts w:cs="Calibri"/>
          <w:highlight w:val="green"/>
          <w:u w:val="single"/>
        </w:rPr>
        <w:t>rapidly accelerating in-house r</w:t>
      </w:r>
      <w:r w:rsidRPr="009C42D4">
        <w:rPr>
          <w:rFonts w:cs="Calibri"/>
          <w:u w:val="single"/>
        </w:rPr>
        <w:t xml:space="preserve">esearch </w:t>
      </w:r>
      <w:r w:rsidRPr="009C42D4">
        <w:rPr>
          <w:rFonts w:cs="Calibri"/>
          <w:highlight w:val="green"/>
          <w:u w:val="single"/>
        </w:rPr>
        <w:t>and</w:t>
      </w:r>
      <w:r w:rsidRPr="009C42D4">
        <w:rPr>
          <w:rFonts w:cs="Calibri"/>
          <w:u w:val="single"/>
        </w:rPr>
        <w:t xml:space="preserve"> </w:t>
      </w:r>
      <w:r w:rsidRPr="009C42D4">
        <w:rPr>
          <w:rFonts w:cs="Calibri"/>
          <w:highlight w:val="green"/>
          <w:u w:val="single"/>
        </w:rPr>
        <w:t>d</w:t>
      </w:r>
      <w:r w:rsidRPr="009C42D4">
        <w:rPr>
          <w:rFonts w:cs="Calibri"/>
          <w:u w:val="single"/>
        </w:rPr>
        <w:t xml:space="preserve">evelopment </w:t>
      </w:r>
      <w:r w:rsidRPr="009C42D4">
        <w:rPr>
          <w:rFonts w:cs="Calibri"/>
          <w:sz w:val="16"/>
        </w:rPr>
        <w:t xml:space="preserve">to discover new treatments or vaccine agents and develop diagnostics tests.3,4 </w:t>
      </w:r>
      <w:r w:rsidRPr="009C42D4">
        <w:rPr>
          <w:rFonts w:cs="Calibri"/>
          <w:u w:val="single"/>
        </w:rPr>
        <w:t>Pharmaceutical companies are collaborating</w:t>
      </w:r>
      <w:r w:rsidRPr="009C42D4">
        <w:rPr>
          <w:rFonts w:cs="Calibri"/>
          <w:sz w:val="16"/>
        </w:rPr>
        <w:t xml:space="preserve"> with each other in some of these efforts </w:t>
      </w:r>
      <w:r w:rsidRPr="009C42D4">
        <w:rPr>
          <w:rFonts w:cs="Calibri"/>
          <w:u w:val="single"/>
        </w:rPr>
        <w:t>and participating in global R&amp;D partnerships</w:t>
      </w:r>
      <w:r w:rsidRPr="009C42D4">
        <w:rPr>
          <w:rFonts w:cs="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C42D4">
        <w:rPr>
          <w:rFonts w:cs="Calibri"/>
          <w:u w:val="single"/>
        </w:rPr>
        <w:t>there are likely to be relatively few companies that are ‘commercial’ winners</w:t>
      </w:r>
      <w:r w:rsidRPr="009C42D4">
        <w:rPr>
          <w:rFonts w:cs="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C42D4">
        <w:rPr>
          <w:rFonts w:cs="Calibri"/>
          <w:u w:val="single"/>
        </w:rPr>
        <w:t>in the United States AbbVie has waived intellectual property rights for an existing combination product that is being tested for therapeutic potential against COVID-19</w:t>
      </w:r>
      <w:r w:rsidRPr="009C42D4">
        <w:rPr>
          <w:rFonts w:cs="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C42D4">
        <w:rPr>
          <w:rFonts w:cs="Calibri"/>
          <w:highlight w:val="green"/>
          <w:u w:val="single"/>
        </w:rPr>
        <w:t>Many public health threats</w:t>
      </w:r>
      <w:r w:rsidRPr="009C42D4">
        <w:rPr>
          <w:rFonts w:cs="Calibri"/>
          <w:u w:val="single"/>
        </w:rPr>
        <w:t xml:space="preserve"> (</w:t>
      </w:r>
      <w:r w:rsidRPr="009C42D4">
        <w:rPr>
          <w:rFonts w:cs="Calibri"/>
          <w:highlight w:val="green"/>
          <w:u w:val="single"/>
        </w:rPr>
        <w:t>including</w:t>
      </w:r>
      <w:r w:rsidRPr="009C42D4">
        <w:rPr>
          <w:rFonts w:cs="Calibri"/>
          <w:u w:val="single"/>
        </w:rPr>
        <w:t xml:space="preserve"> those associated with other infectious diseases, </w:t>
      </w:r>
      <w:r w:rsidRPr="009C42D4">
        <w:rPr>
          <w:rFonts w:cs="Calibri"/>
          <w:highlight w:val="green"/>
          <w:u w:val="single"/>
        </w:rPr>
        <w:t>bioterrorism</w:t>
      </w:r>
      <w:r w:rsidRPr="009C42D4">
        <w:rPr>
          <w:rFonts w:cs="Calibri"/>
          <w:u w:val="single"/>
        </w:rPr>
        <w:t xml:space="preserve"> </w:t>
      </w:r>
      <w:r w:rsidRPr="009C42D4">
        <w:rPr>
          <w:rFonts w:cs="Calibri"/>
          <w:highlight w:val="green"/>
          <w:u w:val="single"/>
        </w:rPr>
        <w:t>agents</w:t>
      </w:r>
      <w:r w:rsidRPr="009C42D4">
        <w:rPr>
          <w:rFonts w:cs="Calibri"/>
          <w:u w:val="single"/>
        </w:rPr>
        <w:t xml:space="preserve"> and antimicrobial resistance) </w:t>
      </w:r>
      <w:r w:rsidRPr="009C42D4">
        <w:rPr>
          <w:rFonts w:cs="Calibri"/>
          <w:highlight w:val="green"/>
          <w:u w:val="single"/>
        </w:rPr>
        <w:t>are urgently in need of pharma</w:t>
      </w:r>
      <w:r w:rsidRPr="009C42D4">
        <w:rPr>
          <w:rFonts w:cs="Calibri"/>
          <w:u w:val="single"/>
        </w:rPr>
        <w:t xml:space="preserve">ceutical </w:t>
      </w:r>
      <w:r w:rsidRPr="009C42D4">
        <w:rPr>
          <w:rFonts w:cs="Calibri"/>
          <w:highlight w:val="green"/>
          <w:u w:val="single"/>
        </w:rPr>
        <w:t>innovation</w:t>
      </w:r>
      <w:r w:rsidRPr="009C42D4">
        <w:rPr>
          <w:rFonts w:cs="Calibri"/>
          <w:sz w:val="16"/>
        </w:rPr>
        <w:t xml:space="preserve">, even if their impacts are not as visible to society as COVID-19 is in the immediate term. </w:t>
      </w:r>
      <w:r w:rsidRPr="009C42D4">
        <w:rPr>
          <w:rFonts w:cs="Calibri"/>
          <w:u w:val="single"/>
        </w:rPr>
        <w:t>The pharmaceutical industry has responded to previous public health emergencies associated with infectious disease in recent times – for example</w:t>
      </w:r>
      <w:r w:rsidRPr="009C42D4">
        <w:rPr>
          <w:rFonts w:cs="Calibri"/>
          <w:sz w:val="16"/>
        </w:rPr>
        <w:t xml:space="preserve"> those associated with </w:t>
      </w:r>
      <w:r w:rsidRPr="009C42D4">
        <w:rPr>
          <w:rFonts w:cs="Calibri"/>
          <w:u w:val="single"/>
        </w:rPr>
        <w:t>Ebola and Zika</w:t>
      </w:r>
      <w:r w:rsidRPr="009C42D4">
        <w:rPr>
          <w:rFonts w:cs="Calibri"/>
          <w:sz w:val="16"/>
        </w:rPr>
        <w:t xml:space="preserve"> outbreaks.11 However, </w:t>
      </w:r>
      <w:r w:rsidRPr="009C42D4">
        <w:rPr>
          <w:rFonts w:cs="Calibri"/>
          <w:u w:val="single"/>
        </w:rPr>
        <w:t>it has done so to a lesser scale than for COVID-19 and with contributions from fewer companies</w:t>
      </w:r>
      <w:r w:rsidRPr="009C42D4">
        <w:rPr>
          <w:rFonts w:cs="Calibri"/>
          <w:sz w:val="16"/>
        </w:rPr>
        <w:t xml:space="preserve">. Similarly, </w:t>
      </w:r>
      <w:r w:rsidRPr="009C42D4">
        <w:rPr>
          <w:rFonts w:cs="Calibri"/>
          <w:u w:val="single"/>
        </w:rPr>
        <w:t>levels of activity in response to the threat of antimicrobial resistance are still low</w:t>
      </w:r>
      <w:r w:rsidRPr="009C42D4">
        <w:rPr>
          <w:rFonts w:cs="Calibri"/>
          <w:sz w:val="16"/>
        </w:rPr>
        <w:t xml:space="preserve">.12 There are important policy questions as to whether – and how – industry could engage with such public health threats to an even greater extent under improved innovation conditions. </w:t>
      </w:r>
    </w:p>
    <w:p w14:paraId="5FA95B0F" w14:textId="77777777" w:rsidR="00017616" w:rsidRPr="009C42D4" w:rsidRDefault="00017616" w:rsidP="00017616">
      <w:pPr>
        <w:rPr>
          <w:rFonts w:cs="Calibri"/>
          <w:sz w:val="16"/>
        </w:rPr>
      </w:pPr>
    </w:p>
    <w:p w14:paraId="7F17347F" w14:textId="77777777" w:rsidR="00017616" w:rsidRPr="009C42D4" w:rsidRDefault="00017616" w:rsidP="00017616">
      <w:pPr>
        <w:keepNext/>
        <w:keepLines/>
        <w:spacing w:before="40" w:after="0"/>
        <w:outlineLvl w:val="3"/>
        <w:rPr>
          <w:rFonts w:eastAsiaTheme="majorEastAsia" w:cs="Calibri"/>
          <w:b/>
          <w:iCs/>
          <w:sz w:val="26"/>
        </w:rPr>
      </w:pPr>
      <w:r w:rsidRPr="009C42D4">
        <w:rPr>
          <w:rFonts w:eastAsiaTheme="majorEastAsia" w:cs="Calibri"/>
          <w:b/>
          <w:iCs/>
          <w:sz w:val="26"/>
        </w:rPr>
        <w:t>Bioterror causes extinction.</w:t>
      </w:r>
    </w:p>
    <w:p w14:paraId="3845FB7A" w14:textId="77777777" w:rsidR="00017616" w:rsidRPr="009C42D4" w:rsidRDefault="00017616" w:rsidP="00017616">
      <w:pPr>
        <w:rPr>
          <w:rFonts w:cs="Calibri"/>
        </w:rPr>
      </w:pPr>
      <w:r w:rsidRPr="009C42D4">
        <w:rPr>
          <w:rFonts w:eastAsia="Cambria" w:cs="Calibri"/>
          <w:b/>
          <w:bCs/>
          <w:sz w:val="26"/>
        </w:rPr>
        <w:t>Millett &amp; Snyder-Beattie ‘17</w:t>
      </w:r>
      <w:r w:rsidRPr="009C42D4">
        <w:rPr>
          <w:rFonts w:eastAsia="Cambria" w:cs="Calibri"/>
          <w:szCs w:val="16"/>
        </w:rPr>
        <w:t xml:space="preserve"> </w:t>
      </w:r>
      <w:r w:rsidRPr="009C42D4">
        <w:rPr>
          <w:rFonts w:cs="Calibri"/>
        </w:rPr>
        <w:t xml:space="preserve">[(Piers Millett: </w:t>
      </w:r>
      <w:r w:rsidRPr="009C42D4">
        <w:rPr>
          <w:rFonts w:eastAsia="Cambria" w:cs="Calibri"/>
          <w:szCs w:val="16"/>
        </w:rPr>
        <w:t>Ph.D., Senior Research Fellow, Future of Humanity Institute, University of Oxford</w:t>
      </w:r>
      <w:r w:rsidRPr="009C42D4">
        <w:rPr>
          <w:rFonts w:cs="Calibri"/>
        </w:rPr>
        <w:t xml:space="preserve">. Andrew Snyder-Beattie: </w:t>
      </w:r>
      <w:r w:rsidRPr="009C42D4">
        <w:rPr>
          <w:rFonts w:eastAsia="Cambria" w:cs="Calibri"/>
          <w:szCs w:val="16"/>
        </w:rPr>
        <w:t>M.S., Director of Research, Future of Humanity Institute, University of Oxford.</w:t>
      </w:r>
      <w:r w:rsidRPr="009C42D4">
        <w:rPr>
          <w:rFonts w:cs="Calibri"/>
        </w:rPr>
        <w:t>) "</w:t>
      </w:r>
      <w:r w:rsidRPr="009C42D4">
        <w:rPr>
          <w:rFonts w:eastAsia="Cambria" w:cs="Calibri"/>
          <w:szCs w:val="16"/>
        </w:rPr>
        <w:t xml:space="preserve"> Existential Risk and Cost-Effective Biosecurity</w:t>
      </w:r>
      <w:r w:rsidRPr="009C42D4">
        <w:rPr>
          <w:rFonts w:cs="Calibri"/>
        </w:rPr>
        <w:t xml:space="preserve">," </w:t>
      </w:r>
      <w:r w:rsidRPr="009C42D4">
        <w:rPr>
          <w:rFonts w:eastAsia="Cambria" w:cs="Calibri"/>
          <w:szCs w:val="16"/>
        </w:rPr>
        <w:t>Health Security, 15(4), 08-01-2017, https://www.liebertpub.com/doi/full/10.1089/hs.2017.0028</w:t>
      </w:r>
      <w:r w:rsidRPr="009C42D4">
        <w:rPr>
          <w:rFonts w:cs="Calibri"/>
        </w:rPr>
        <w:t>] TDI</w:t>
      </w:r>
    </w:p>
    <w:p w14:paraId="6FCD3D3A" w14:textId="77777777" w:rsidR="00017616" w:rsidRPr="009C42D4" w:rsidRDefault="00017616" w:rsidP="00017616">
      <w:pPr>
        <w:shd w:val="clear" w:color="auto" w:fill="FFFFFF"/>
        <w:rPr>
          <w:rFonts w:eastAsia="Cambria" w:cs="Calibri"/>
          <w:sz w:val="16"/>
        </w:rPr>
      </w:pPr>
      <w:r w:rsidRPr="009C42D4">
        <w:rPr>
          <w:rFonts w:eastAsia="Cambria" w:cs="Calibri"/>
          <w:sz w:val="16"/>
        </w:rPr>
        <w:lastRenderedPageBreak/>
        <w:t>In the decades to come, </w:t>
      </w:r>
      <w:r w:rsidRPr="009C42D4">
        <w:rPr>
          <w:rFonts w:eastAsia="Cambria" w:cs="Calibri"/>
          <w:highlight w:val="green"/>
          <w:u w:val="single"/>
        </w:rPr>
        <w:t>advanced bioweapons</w:t>
      </w:r>
      <w:r w:rsidRPr="009C42D4">
        <w:rPr>
          <w:rFonts w:eastAsia="Cambria" w:cs="Calibri"/>
          <w:u w:val="single"/>
        </w:rPr>
        <w:t> could </w:t>
      </w:r>
      <w:r w:rsidRPr="009C42D4">
        <w:rPr>
          <w:rFonts w:eastAsia="Cambria" w:cs="Calibri"/>
          <w:b/>
          <w:iCs/>
          <w:highlight w:val="green"/>
          <w:u w:val="single"/>
        </w:rPr>
        <w:t>threaten human existence</w:t>
      </w:r>
      <w:r w:rsidRPr="009C42D4">
        <w:rPr>
          <w:rFonts w:eastAsia="Cambria" w:cs="Calibri"/>
          <w:sz w:val="16"/>
        </w:rPr>
        <w:t>. Al</w:t>
      </w:r>
      <w:r w:rsidRPr="009C42D4">
        <w:rPr>
          <w:rFonts w:eastAsia="Cambria" w:cs="Calibri"/>
          <w:u w:val="single"/>
        </w:rPr>
        <w:t>though</w:t>
      </w:r>
      <w:r w:rsidRPr="009C42D4">
        <w:rPr>
          <w:rFonts w:eastAsia="Cambria" w:cs="Calibri"/>
          <w:sz w:val="16"/>
        </w:rPr>
        <w:t> the </w:t>
      </w:r>
      <w:r w:rsidRPr="009C42D4">
        <w:rPr>
          <w:rFonts w:eastAsia="Cambria" w:cs="Calibri"/>
          <w:b/>
          <w:iCs/>
          <w:u w:val="single"/>
        </w:rPr>
        <w:t>probability</w:t>
      </w:r>
      <w:r w:rsidRPr="009C42D4">
        <w:rPr>
          <w:rFonts w:eastAsia="Cambria" w:cs="Calibri"/>
          <w:sz w:val="16"/>
        </w:rPr>
        <w:t> of human extinction from bioweapons </w:t>
      </w:r>
      <w:r w:rsidRPr="009C42D4">
        <w:rPr>
          <w:rFonts w:eastAsia="Cambria" w:cs="Calibri"/>
          <w:b/>
          <w:iCs/>
          <w:u w:val="single"/>
        </w:rPr>
        <w:t>may</w:t>
      </w:r>
      <w:r w:rsidRPr="009C42D4">
        <w:rPr>
          <w:rFonts w:eastAsia="Cambria" w:cs="Calibri"/>
          <w:u w:val="single"/>
        </w:rPr>
        <w:t xml:space="preserve"> be low, </w:t>
      </w:r>
      <w:r w:rsidRPr="009C42D4">
        <w:rPr>
          <w:rFonts w:eastAsia="Cambria" w:cs="Calibri"/>
          <w:highlight w:val="green"/>
          <w:u w:val="single"/>
        </w:rPr>
        <w:t>the</w:t>
      </w:r>
      <w:r w:rsidRPr="009C42D4">
        <w:rPr>
          <w:rFonts w:eastAsia="Cambria" w:cs="Calibri"/>
          <w:u w:val="single"/>
        </w:rPr>
        <w:t xml:space="preserve"> </w:t>
      </w:r>
      <w:r w:rsidRPr="009C42D4">
        <w:rPr>
          <w:rFonts w:eastAsia="Cambria" w:cs="Calibri"/>
          <w:b/>
          <w:iCs/>
          <w:u w:val="single"/>
        </w:rPr>
        <w:t>expected </w:t>
      </w:r>
      <w:r w:rsidRPr="009C42D4">
        <w:rPr>
          <w:rFonts w:eastAsia="Cambria" w:cs="Calibri"/>
          <w:b/>
          <w:iCs/>
          <w:highlight w:val="green"/>
          <w:u w:val="single"/>
        </w:rPr>
        <w:t>value</w:t>
      </w:r>
      <w:r w:rsidRPr="009C42D4">
        <w:rPr>
          <w:rFonts w:eastAsia="Cambria" w:cs="Calibri"/>
          <w:highlight w:val="green"/>
          <w:u w:val="single"/>
        </w:rPr>
        <w:t xml:space="preserve"> of </w:t>
      </w:r>
      <w:r w:rsidRPr="009C42D4">
        <w:rPr>
          <w:rFonts w:eastAsia="Cambria" w:cs="Calibri"/>
          <w:b/>
          <w:iCs/>
          <w:highlight w:val="green"/>
          <w:u w:val="single"/>
        </w:rPr>
        <w:t>reducing</w:t>
      </w:r>
      <w:r w:rsidRPr="009C42D4">
        <w:rPr>
          <w:rFonts w:eastAsia="Cambria" w:cs="Calibri"/>
          <w:sz w:val="16"/>
        </w:rPr>
        <w:t xml:space="preserve"> the </w:t>
      </w:r>
      <w:r w:rsidRPr="009C42D4">
        <w:rPr>
          <w:rFonts w:eastAsia="Cambria" w:cs="Calibri"/>
          <w:highlight w:val="green"/>
          <w:u w:val="single"/>
        </w:rPr>
        <w:t>risk could </w:t>
      </w:r>
      <w:r w:rsidRPr="009C42D4">
        <w:rPr>
          <w:rFonts w:eastAsia="Cambria" w:cs="Calibri"/>
          <w:b/>
          <w:iCs/>
          <w:highlight w:val="green"/>
          <w:u w:val="single"/>
        </w:rPr>
        <w:t>still</w:t>
      </w:r>
      <w:r w:rsidRPr="009C42D4">
        <w:rPr>
          <w:rFonts w:eastAsia="Cambria" w:cs="Calibri"/>
          <w:highlight w:val="green"/>
          <w:u w:val="single"/>
        </w:rPr>
        <w:t> be </w:t>
      </w:r>
      <w:r w:rsidRPr="009C42D4">
        <w:rPr>
          <w:rFonts w:eastAsia="Cambria" w:cs="Calibri"/>
          <w:b/>
          <w:iCs/>
          <w:highlight w:val="green"/>
          <w:u w:val="single"/>
        </w:rPr>
        <w:t>large</w:t>
      </w:r>
      <w:r w:rsidRPr="009C42D4">
        <w:rPr>
          <w:rFonts w:eastAsia="Cambria" w:cs="Calibri"/>
          <w:highlight w:val="green"/>
          <w:u w:val="single"/>
        </w:rPr>
        <w:t>, since</w:t>
      </w:r>
      <w:r w:rsidRPr="009C42D4">
        <w:rPr>
          <w:rFonts w:eastAsia="Cambria" w:cs="Calibri"/>
          <w:sz w:val="16"/>
        </w:rPr>
        <w:t xml:space="preserve"> such </w:t>
      </w:r>
      <w:r w:rsidRPr="009C42D4">
        <w:rPr>
          <w:rFonts w:eastAsia="Cambria" w:cs="Calibri"/>
          <w:highlight w:val="green"/>
          <w:u w:val="single"/>
        </w:rPr>
        <w:t>risks jeopardize</w:t>
      </w:r>
      <w:r w:rsidRPr="009C42D4">
        <w:rPr>
          <w:rFonts w:eastAsia="Cambria" w:cs="Calibri"/>
          <w:sz w:val="16"/>
        </w:rPr>
        <w:t xml:space="preserve"> the existence of </w:t>
      </w:r>
      <w:r w:rsidRPr="009C42D4">
        <w:rPr>
          <w:rFonts w:eastAsia="Cambria" w:cs="Calibri"/>
          <w:b/>
          <w:iCs/>
          <w:highlight w:val="green"/>
          <w:u w:val="single"/>
        </w:rPr>
        <w:t>all future generations</w:t>
      </w:r>
      <w:r w:rsidRPr="009C42D4">
        <w:rPr>
          <w:rFonts w:eastAsia="Cambria" w:cs="Calibr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9C42D4">
        <w:rPr>
          <w:rFonts w:eastAsia="Cambria" w:cs="Calibri"/>
          <w:highlight w:val="green"/>
          <w:u w:val="single"/>
        </w:rPr>
        <w:t xml:space="preserve">reducing </w:t>
      </w:r>
      <w:r w:rsidRPr="009C42D4">
        <w:rPr>
          <w:rFonts w:eastAsia="Cambria" w:cs="Calibri"/>
          <w:u w:val="single"/>
        </w:rPr>
        <w:t xml:space="preserve">human </w:t>
      </w:r>
      <w:r w:rsidRPr="009C42D4">
        <w:rPr>
          <w:rFonts w:eastAsia="Cambria" w:cs="Calibri"/>
          <w:highlight w:val="green"/>
          <w:u w:val="single"/>
        </w:rPr>
        <w:t xml:space="preserve">extinction </w:t>
      </w:r>
      <w:r w:rsidRPr="009C42D4">
        <w:rPr>
          <w:rFonts w:eastAsia="Cambria" w:cs="Calibri"/>
          <w:u w:val="single"/>
        </w:rPr>
        <w:t>risk can be</w:t>
      </w:r>
      <w:r w:rsidRPr="009C42D4">
        <w:rPr>
          <w:rFonts w:eastAsia="Cambria" w:cs="Calibri"/>
          <w:highlight w:val="green"/>
          <w:u w:val="single"/>
        </w:rPr>
        <w:t xml:space="preserve"> more cost-effective than </w:t>
      </w:r>
      <w:r w:rsidRPr="009C42D4">
        <w:rPr>
          <w:rFonts w:eastAsia="Cambria" w:cs="Calibri"/>
          <w:u w:val="single"/>
        </w:rPr>
        <w:t xml:space="preserve">reducing </w:t>
      </w:r>
      <w:r w:rsidRPr="009C42D4">
        <w:rPr>
          <w:rFonts w:eastAsia="Cambria" w:cs="Calibri"/>
          <w:highlight w:val="green"/>
          <w:u w:val="single"/>
        </w:rPr>
        <w:t>smaller-scale risks</w:t>
      </w:r>
      <w:r w:rsidRPr="009C42D4">
        <w:rPr>
          <w:rFonts w:eastAsia="Cambria" w:cs="Calibri"/>
          <w:u w:val="single"/>
        </w:rPr>
        <w:t>, even when using conservative estimates. This suggests that the risks are not low enough to ignore and that more ought to be done to prevent the worst-case scenarios.</w:t>
      </w:r>
      <w:r w:rsidRPr="009C42D4">
        <w:rPr>
          <w:rFonts w:eastAsia="Cambria" w:cs="Calibr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C42D4">
        <w:rPr>
          <w:rFonts w:eastAsia="Cambria" w:cs="Calibri"/>
          <w:u w:val="single"/>
        </w:rPr>
        <w:t>the expected value of reducing these risks is large, especially since such risks jeopardize the existence of all future human lives.</w:t>
      </w:r>
      <w:r w:rsidRPr="009C42D4">
        <w:rPr>
          <w:rFonts w:eastAsia="Cambria" w:cs="Calibri"/>
          <w:sz w:val="16"/>
        </w:rPr>
        <w:t> </w:t>
      </w:r>
      <w:r w:rsidRPr="009C42D4">
        <w:rPr>
          <w:rFonts w:eastAsia="Cambria" w:cs="Calibri"/>
          <w:b/>
          <w:iCs/>
          <w:highlight w:val="green"/>
          <w:u w:val="single"/>
        </w:rPr>
        <w:t>Historically</w:t>
      </w:r>
      <w:r w:rsidRPr="009C42D4">
        <w:rPr>
          <w:rFonts w:eastAsia="Cambria" w:cs="Calibri"/>
          <w:b/>
          <w:iCs/>
          <w:u w:val="single"/>
        </w:rPr>
        <w:t xml:space="preserve">, disease events have been </w:t>
      </w:r>
      <w:r w:rsidRPr="009C42D4">
        <w:rPr>
          <w:rFonts w:eastAsia="Cambria" w:cs="Calibri"/>
          <w:b/>
          <w:iCs/>
          <w:highlight w:val="green"/>
          <w:u w:val="single"/>
        </w:rPr>
        <w:t>responsible for the greatest death tolls</w:t>
      </w:r>
      <w:r w:rsidRPr="009C42D4">
        <w:rPr>
          <w:rFonts w:eastAsia="Cambria" w:cs="Calibri"/>
          <w:u w:val="single"/>
        </w:rPr>
        <w:t> on humanity</w:t>
      </w:r>
      <w:r w:rsidRPr="009C42D4">
        <w:rPr>
          <w:rFonts w:eastAsia="Cambria" w:cs="Calibr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C42D4">
        <w:rPr>
          <w:rFonts w:eastAsia="Cambria" w:cs="Calibri"/>
          <w:u w:val="single"/>
        </w:rPr>
        <w:t>a future pandemic could result in outright human extinction or the irreversible collapse of civilization</w:t>
      </w:r>
      <w:r w:rsidRPr="009C42D4">
        <w:rPr>
          <w:rFonts w:eastAsia="Cambria" w:cs="Calibri"/>
          <w:sz w:val="16"/>
        </w:rPr>
        <w:t>. </w:t>
      </w:r>
      <w:r w:rsidRPr="009C42D4">
        <w:rPr>
          <w:rFonts w:eastAsia="Cambria" w:cs="Calibri"/>
          <w:u w:val="single"/>
        </w:rPr>
        <w:t>A </w:t>
      </w:r>
      <w:r w:rsidRPr="009C42D4">
        <w:rPr>
          <w:rFonts w:eastAsia="Cambria" w:cs="Calibri"/>
          <w:highlight w:val="green"/>
          <w:u w:val="single"/>
        </w:rPr>
        <w:t>skeptic</w:t>
      </w:r>
      <w:r w:rsidRPr="009C42D4">
        <w:rPr>
          <w:rFonts w:eastAsia="Cambria" w:cs="Calibri"/>
          <w:u w:val="single"/>
        </w:rPr>
        <w:t> would have many good reasons to </w:t>
      </w:r>
      <w:r w:rsidRPr="009C42D4">
        <w:rPr>
          <w:rFonts w:eastAsia="Cambria" w:cs="Calibri"/>
          <w:highlight w:val="green"/>
          <w:u w:val="single"/>
        </w:rPr>
        <w:t>think</w:t>
      </w:r>
      <w:r w:rsidRPr="009C42D4">
        <w:rPr>
          <w:rFonts w:eastAsia="Cambria" w:cs="Calibri"/>
          <w:u w:val="single"/>
        </w:rPr>
        <w:t> that existential risk from disease is </w:t>
      </w:r>
      <w:r w:rsidRPr="009C42D4">
        <w:rPr>
          <w:rFonts w:eastAsia="Cambria" w:cs="Calibri"/>
          <w:highlight w:val="green"/>
          <w:u w:val="single"/>
        </w:rPr>
        <w:t>unlikely</w:t>
      </w:r>
      <w:r w:rsidRPr="009C42D4">
        <w:rPr>
          <w:rFonts w:eastAsia="Cambria" w:cs="Calibri"/>
          <w:u w:val="single"/>
        </w:rPr>
        <w:t>. Such a disease would need </w:t>
      </w:r>
      <w:r w:rsidRPr="009C42D4">
        <w:rPr>
          <w:rFonts w:eastAsia="Cambria" w:cs="Calibri"/>
          <w:highlight w:val="green"/>
          <w:u w:val="single"/>
        </w:rPr>
        <w:t>to spread</w:t>
      </w:r>
      <w:r w:rsidRPr="009C42D4">
        <w:rPr>
          <w:rFonts w:eastAsia="Cambria" w:cs="Calibri"/>
          <w:u w:val="single"/>
        </w:rPr>
        <w:t> worldwide </w:t>
      </w:r>
      <w:r w:rsidRPr="009C42D4">
        <w:rPr>
          <w:rFonts w:eastAsia="Cambria" w:cs="Calibri"/>
          <w:highlight w:val="green"/>
          <w:u w:val="single"/>
        </w:rPr>
        <w:t>to </w:t>
      </w:r>
      <w:r w:rsidRPr="009C42D4">
        <w:rPr>
          <w:rFonts w:eastAsia="Cambria" w:cs="Calibri"/>
          <w:b/>
          <w:iCs/>
          <w:highlight w:val="green"/>
          <w:u w:val="single"/>
        </w:rPr>
        <w:t>remote populations</w:t>
      </w:r>
      <w:r w:rsidRPr="009C42D4">
        <w:rPr>
          <w:rFonts w:eastAsia="Cambria" w:cs="Calibri"/>
          <w:u w:val="single"/>
        </w:rPr>
        <w:t>, </w:t>
      </w:r>
      <w:r w:rsidRPr="009C42D4">
        <w:rPr>
          <w:rFonts w:eastAsia="Cambria" w:cs="Calibri"/>
          <w:highlight w:val="green"/>
          <w:u w:val="single"/>
        </w:rPr>
        <w:t>overcome</w:t>
      </w:r>
      <w:r w:rsidRPr="009C42D4">
        <w:rPr>
          <w:rFonts w:eastAsia="Cambria" w:cs="Calibri"/>
          <w:u w:val="single"/>
        </w:rPr>
        <w:t> </w:t>
      </w:r>
      <w:r w:rsidRPr="009C42D4">
        <w:rPr>
          <w:rFonts w:eastAsia="Cambria" w:cs="Calibri"/>
          <w:b/>
          <w:iCs/>
          <w:u w:val="single"/>
        </w:rPr>
        <w:t>rare </w:t>
      </w:r>
      <w:r w:rsidRPr="009C42D4">
        <w:rPr>
          <w:rFonts w:eastAsia="Cambria" w:cs="Calibri"/>
          <w:b/>
          <w:iCs/>
          <w:highlight w:val="green"/>
          <w:u w:val="single"/>
        </w:rPr>
        <w:t>genetic resistances</w:t>
      </w:r>
      <w:r w:rsidRPr="009C42D4">
        <w:rPr>
          <w:rFonts w:eastAsia="Cambria" w:cs="Calibri"/>
          <w:u w:val="single"/>
        </w:rPr>
        <w:t>, and </w:t>
      </w:r>
      <w:r w:rsidRPr="009C42D4">
        <w:rPr>
          <w:rFonts w:eastAsia="Cambria" w:cs="Calibri"/>
          <w:b/>
          <w:iCs/>
          <w:highlight w:val="green"/>
          <w:u w:val="single"/>
        </w:rPr>
        <w:t>evade detection</w:t>
      </w:r>
      <w:r w:rsidRPr="009C42D4">
        <w:rPr>
          <w:rFonts w:eastAsia="Cambria" w:cs="Calibri"/>
          <w:u w:val="single"/>
        </w:rPr>
        <w:t>, cures, </w:t>
      </w:r>
      <w:r w:rsidRPr="009C42D4">
        <w:rPr>
          <w:rFonts w:eastAsia="Cambria" w:cs="Calibri"/>
          <w:highlight w:val="green"/>
          <w:u w:val="single"/>
        </w:rPr>
        <w:t xml:space="preserve">and </w:t>
      </w:r>
      <w:r w:rsidRPr="009C42D4">
        <w:rPr>
          <w:rFonts w:eastAsia="Cambria" w:cs="Calibri"/>
          <w:b/>
          <w:iCs/>
          <w:highlight w:val="green"/>
          <w:u w:val="single"/>
        </w:rPr>
        <w:t>countermeasures</w:t>
      </w:r>
      <w:r w:rsidRPr="009C42D4">
        <w:rPr>
          <w:rFonts w:eastAsia="Cambria" w:cs="Calibri"/>
          <w:u w:val="single"/>
        </w:rPr>
        <w:t>. Even evolution itself may work in humanity's favor: </w:t>
      </w:r>
      <w:r w:rsidRPr="009C42D4">
        <w:rPr>
          <w:rFonts w:eastAsia="Cambria" w:cs="Calibri"/>
          <w:b/>
          <w:iCs/>
          <w:highlight w:val="green"/>
          <w:u w:val="single"/>
        </w:rPr>
        <w:t>Virulence and transmission</w:t>
      </w:r>
      <w:r w:rsidRPr="009C42D4">
        <w:rPr>
          <w:rFonts w:eastAsia="Cambria" w:cs="Calibri"/>
          <w:b/>
          <w:iCs/>
          <w:u w:val="single"/>
        </w:rPr>
        <w:t xml:space="preserve"> is often a </w:t>
      </w:r>
      <w:r w:rsidRPr="009C42D4">
        <w:rPr>
          <w:rFonts w:eastAsia="Cambria" w:cs="Calibri"/>
          <w:b/>
          <w:iCs/>
          <w:highlight w:val="green"/>
          <w:u w:val="single"/>
        </w:rPr>
        <w:t>trade-off</w:t>
      </w:r>
      <w:r w:rsidRPr="009C42D4">
        <w:rPr>
          <w:rFonts w:eastAsia="Cambria" w:cs="Calibri"/>
          <w:u w:val="single"/>
        </w:rPr>
        <w:t>, and so </w:t>
      </w:r>
      <w:r w:rsidRPr="009C42D4">
        <w:rPr>
          <w:rFonts w:eastAsia="Cambria" w:cs="Calibri"/>
          <w:b/>
          <w:iCs/>
          <w:u w:val="single"/>
        </w:rPr>
        <w:t>evolutionary pressures</w:t>
      </w:r>
      <w:r w:rsidRPr="009C42D4">
        <w:rPr>
          <w:rFonts w:eastAsia="Cambria" w:cs="Calibri"/>
          <w:u w:val="single"/>
        </w:rPr>
        <w:t> could push against maximally lethal wild-type pathogens</w:t>
      </w:r>
      <w:r w:rsidRPr="009C42D4">
        <w:rPr>
          <w:rFonts w:eastAsia="Cambria" w:cs="Calibri"/>
          <w:sz w:val="16"/>
        </w:rPr>
        <w:t>.5,6 </w:t>
      </w:r>
      <w:r w:rsidRPr="009C42D4">
        <w:rPr>
          <w:rFonts w:eastAsia="Cambria" w:cs="Calibri"/>
          <w:u w:val="single"/>
        </w:rPr>
        <w:t>While </w:t>
      </w:r>
      <w:r w:rsidRPr="009C42D4">
        <w:rPr>
          <w:rFonts w:eastAsia="Cambria" w:cs="Calibri"/>
          <w:highlight w:val="green"/>
          <w:u w:val="single"/>
        </w:rPr>
        <w:t>these arguments</w:t>
      </w:r>
      <w:r w:rsidRPr="009C42D4">
        <w:rPr>
          <w:rFonts w:eastAsia="Cambria" w:cs="Calibri"/>
          <w:sz w:val="16"/>
        </w:rPr>
        <w:t> point to a very small risk of human extinction, they </w:t>
      </w:r>
      <w:r w:rsidRPr="009C42D4">
        <w:rPr>
          <w:rFonts w:eastAsia="Cambria" w:cs="Calibri"/>
          <w:b/>
          <w:iCs/>
          <w:highlight w:val="green"/>
          <w:u w:val="single"/>
        </w:rPr>
        <w:t>do not rule</w:t>
      </w:r>
      <w:r w:rsidRPr="009C42D4">
        <w:rPr>
          <w:rFonts w:eastAsia="Cambria" w:cs="Calibri"/>
          <w:sz w:val="16"/>
        </w:rPr>
        <w:t xml:space="preserve"> the possibility </w:t>
      </w:r>
      <w:r w:rsidRPr="009C42D4">
        <w:rPr>
          <w:rFonts w:eastAsia="Cambria" w:cs="Calibri"/>
          <w:b/>
          <w:iCs/>
          <w:highlight w:val="green"/>
          <w:u w:val="single"/>
        </w:rPr>
        <w:t>out</w:t>
      </w:r>
      <w:r w:rsidRPr="009C42D4">
        <w:rPr>
          <w:rFonts w:eastAsia="Cambria" w:cs="Calibri"/>
          <w:sz w:val="16"/>
        </w:rPr>
        <w:t xml:space="preserve"> entirely. Although rare, there are recorded instances of </w:t>
      </w:r>
      <w:r w:rsidRPr="009C42D4">
        <w:rPr>
          <w:rFonts w:eastAsia="Cambria" w:cs="Calibri"/>
          <w:b/>
          <w:iCs/>
          <w:highlight w:val="green"/>
          <w:u w:val="single"/>
        </w:rPr>
        <w:t>species going extinct due to disease</w:t>
      </w:r>
      <w:r w:rsidRPr="009C42D4">
        <w:rPr>
          <w:rFonts w:eastAsia="Cambria" w:cs="Calibri"/>
          <w:u w:val="single"/>
        </w:rPr>
        <w:t>—primarily in amphibians, but also in 1 mammalian species of rat on Christmas Island</w:t>
      </w:r>
      <w:r w:rsidRPr="009C42D4">
        <w:rPr>
          <w:rFonts w:eastAsia="Cambria" w:cs="Calibri"/>
          <w:sz w:val="16"/>
        </w:rPr>
        <w:t>.7,8 </w:t>
      </w:r>
      <w:r w:rsidRPr="009C42D4">
        <w:rPr>
          <w:rFonts w:eastAsia="Cambria" w:cs="Calibri"/>
          <w:highlight w:val="green"/>
          <w:u w:val="single"/>
        </w:rPr>
        <w:t>There are</w:t>
      </w:r>
      <w:r w:rsidRPr="009C42D4">
        <w:rPr>
          <w:rFonts w:eastAsia="Cambria" w:cs="Calibri"/>
          <w:u w:val="single"/>
        </w:rPr>
        <w:t> also </w:t>
      </w:r>
      <w:r w:rsidRPr="009C42D4">
        <w:rPr>
          <w:rFonts w:eastAsia="Cambria" w:cs="Calibri"/>
          <w:b/>
          <w:iCs/>
          <w:highlight w:val="green"/>
          <w:u w:val="single"/>
        </w:rPr>
        <w:t>historical examples of</w:t>
      </w:r>
      <w:r w:rsidRPr="009C42D4">
        <w:rPr>
          <w:rFonts w:eastAsia="Cambria" w:cs="Calibri"/>
          <w:b/>
          <w:iCs/>
          <w:u w:val="single"/>
        </w:rPr>
        <w:t xml:space="preserve"> large </w:t>
      </w:r>
      <w:r w:rsidRPr="009C42D4">
        <w:rPr>
          <w:rFonts w:eastAsia="Cambria" w:cs="Calibri"/>
          <w:b/>
          <w:iCs/>
          <w:highlight w:val="green"/>
          <w:u w:val="single"/>
        </w:rPr>
        <w:t>human populations</w:t>
      </w:r>
      <w:r w:rsidRPr="009C42D4">
        <w:rPr>
          <w:rFonts w:eastAsia="Cambria" w:cs="Calibri"/>
          <w:b/>
          <w:iCs/>
          <w:u w:val="single"/>
        </w:rPr>
        <w:t> being almost entirely </w:t>
      </w:r>
      <w:r w:rsidRPr="009C42D4">
        <w:rPr>
          <w:rFonts w:eastAsia="Cambria" w:cs="Calibri"/>
          <w:b/>
          <w:iCs/>
          <w:highlight w:val="green"/>
          <w:u w:val="single"/>
        </w:rPr>
        <w:t>wiped out</w:t>
      </w:r>
      <w:r w:rsidRPr="009C42D4">
        <w:rPr>
          <w:rFonts w:eastAsia="Cambria" w:cs="Calibri"/>
          <w:u w:val="single"/>
        </w:rPr>
        <w:t> by disease, especially when multiple diseases were simultaneously introduced into a population without immunity. The most striking examples of total population collapse include </w:t>
      </w:r>
      <w:r w:rsidRPr="009C42D4">
        <w:rPr>
          <w:rFonts w:eastAsia="Cambria" w:cs="Calibri"/>
          <w:b/>
          <w:iCs/>
          <w:u w:val="single"/>
        </w:rPr>
        <w:t>native American tribes</w:t>
      </w:r>
      <w:r w:rsidRPr="009C42D4">
        <w:rPr>
          <w:rFonts w:eastAsia="Cambria" w:cs="Calibri"/>
          <w:u w:val="single"/>
        </w:rPr>
        <w:t> exposed to European diseases, such as the Massachusett</w:t>
      </w:r>
      <w:r w:rsidRPr="009C42D4">
        <w:rPr>
          <w:rFonts w:eastAsia="Cambria" w:cs="Calibri"/>
          <w:sz w:val="16"/>
        </w:rPr>
        <w:t> (86% loss of population), </w:t>
      </w:r>
      <w:r w:rsidRPr="009C42D4">
        <w:rPr>
          <w:rFonts w:eastAsia="Cambria" w:cs="Calibri"/>
          <w:u w:val="single"/>
        </w:rPr>
        <w:t>Quiripi-Unquachog</w:t>
      </w:r>
      <w:r w:rsidRPr="009C42D4">
        <w:rPr>
          <w:rFonts w:eastAsia="Cambria" w:cs="Calibri"/>
          <w:sz w:val="16"/>
        </w:rPr>
        <w:t> (95% loss of population), </w:t>
      </w:r>
      <w:r w:rsidRPr="009C42D4">
        <w:rPr>
          <w:rFonts w:eastAsia="Cambria" w:cs="Calibri"/>
          <w:u w:val="single"/>
        </w:rPr>
        <w:t>and the Western Abenaki</w:t>
      </w:r>
      <w:r w:rsidRPr="009C42D4">
        <w:rPr>
          <w:rFonts w:eastAsia="Cambria" w:cs="Calibri"/>
          <w:sz w:val="16"/>
        </w:rPr>
        <w:t> (which suffered a staggering 98% loss of population).9 </w:t>
      </w:r>
      <w:r w:rsidRPr="009C42D4">
        <w:rPr>
          <w:rFonts w:eastAsia="Cambria" w:cs="Calibri"/>
          <w:u w:val="single"/>
        </w:rPr>
        <w:t>In the modern context, no single disease currently exists that combines the worst-case levels of transmissibility, lethality, resistance to countermeasures, and global reach. But </w:t>
      </w:r>
      <w:r w:rsidRPr="009C42D4">
        <w:rPr>
          <w:rFonts w:eastAsia="Cambria" w:cs="Calibri"/>
          <w:b/>
          <w:iCs/>
          <w:highlight w:val="green"/>
          <w:u w:val="single"/>
        </w:rPr>
        <w:t>many diseases are proof</w:t>
      </w:r>
      <w:r w:rsidRPr="009C42D4">
        <w:rPr>
          <w:rFonts w:eastAsia="Cambria" w:cs="Calibri"/>
          <w:u w:val="single"/>
        </w:rPr>
        <w:t> of principle that </w:t>
      </w:r>
      <w:r w:rsidRPr="009C42D4">
        <w:rPr>
          <w:rFonts w:eastAsia="Cambria" w:cs="Calibri"/>
          <w:b/>
          <w:iCs/>
          <w:highlight w:val="green"/>
          <w:u w:val="single"/>
        </w:rPr>
        <w:t>each worst-case attribute can be realized</w:t>
      </w:r>
      <w:r w:rsidRPr="009C42D4">
        <w:rPr>
          <w:rFonts w:eastAsia="Cambria" w:cs="Calibri"/>
          <w:b/>
          <w:iCs/>
          <w:u w:val="single"/>
        </w:rPr>
        <w:t xml:space="preserve"> independently</w:t>
      </w:r>
      <w:r w:rsidRPr="009C42D4">
        <w:rPr>
          <w:rFonts w:eastAsia="Cambria" w:cs="Calibri"/>
          <w:sz w:val="16"/>
        </w:rPr>
        <w:t>. For example, </w:t>
      </w:r>
      <w:r w:rsidRPr="009C42D4">
        <w:rPr>
          <w:rFonts w:eastAsia="Cambria" w:cs="Calibri"/>
          <w:u w:val="single"/>
        </w:rPr>
        <w:t>some diseases exhibit nearly a 100% case fatality ratio in the absence of treatment</w:t>
      </w:r>
      <w:r w:rsidRPr="009C42D4">
        <w:rPr>
          <w:rFonts w:eastAsia="Cambria" w:cs="Calibri"/>
          <w:sz w:val="16"/>
        </w:rPr>
        <w:t>, such as rabies or septicemic plague. </w:t>
      </w:r>
      <w:r w:rsidRPr="009C42D4">
        <w:rPr>
          <w:rFonts w:eastAsia="Cambria" w:cs="Calibri"/>
          <w:u w:val="single"/>
        </w:rPr>
        <w:t>Other diseases have a track record of spreading to virtually every human community worldwide, such as the 1918 flu</w:t>
      </w:r>
      <w:r w:rsidRPr="009C42D4">
        <w:rPr>
          <w:rFonts w:eastAsia="Cambria" w:cs="Calibri"/>
          <w:sz w:val="16"/>
        </w:rPr>
        <w:t>,10 </w:t>
      </w:r>
      <w:r w:rsidRPr="009C42D4">
        <w:rPr>
          <w:rFonts w:eastAsia="Cambria" w:cs="Calibri"/>
          <w:u w:val="single"/>
        </w:rPr>
        <w:t>and seroprevalence studies indicate that other pathogens, such as chickenpox and HSV-1, can successfully reach over 95% of a population</w:t>
      </w:r>
      <w:r w:rsidRPr="009C42D4">
        <w:rPr>
          <w:rFonts w:eastAsia="Cambria" w:cs="Calibri"/>
          <w:sz w:val="16"/>
        </w:rPr>
        <w:t>.11,12 Under optimal virulence theory, </w:t>
      </w:r>
      <w:r w:rsidRPr="009C42D4">
        <w:rPr>
          <w:rFonts w:eastAsia="Cambria" w:cs="Calibri"/>
          <w:b/>
          <w:iCs/>
          <w:u w:val="single"/>
        </w:rPr>
        <w:t>natural evolution</w:t>
      </w:r>
      <w:r w:rsidRPr="009C42D4">
        <w:rPr>
          <w:rFonts w:eastAsia="Cambria" w:cs="Calibri"/>
          <w:u w:val="single"/>
        </w:rPr>
        <w:t> would be an </w:t>
      </w:r>
      <w:r w:rsidRPr="009C42D4">
        <w:rPr>
          <w:rFonts w:eastAsia="Cambria" w:cs="Calibri"/>
          <w:b/>
          <w:iCs/>
          <w:u w:val="single"/>
        </w:rPr>
        <w:t>unlikely</w:t>
      </w:r>
      <w:r w:rsidRPr="009C42D4">
        <w:rPr>
          <w:rFonts w:eastAsia="Cambria" w:cs="Calibri"/>
          <w:u w:val="single"/>
        </w:rPr>
        <w:t> source for pathogens with the </w:t>
      </w:r>
      <w:r w:rsidRPr="009C42D4">
        <w:rPr>
          <w:rFonts w:eastAsia="Cambria" w:cs="Calibri"/>
          <w:b/>
          <w:iCs/>
          <w:u w:val="single"/>
        </w:rPr>
        <w:t>highest possible levels of transmissibility, virulence, and global reach</w:t>
      </w:r>
      <w:r w:rsidRPr="009C42D4">
        <w:rPr>
          <w:rFonts w:eastAsia="Cambria" w:cs="Calibri"/>
          <w:u w:val="single"/>
        </w:rPr>
        <w:t>. But </w:t>
      </w:r>
      <w:r w:rsidRPr="009C42D4">
        <w:rPr>
          <w:rFonts w:eastAsia="Cambria" w:cs="Calibri"/>
          <w:b/>
          <w:iCs/>
          <w:u w:val="single"/>
        </w:rPr>
        <w:t xml:space="preserve">advances in </w:t>
      </w:r>
      <w:r w:rsidRPr="009C42D4">
        <w:rPr>
          <w:rFonts w:eastAsia="Cambria" w:cs="Calibri"/>
          <w:b/>
          <w:iCs/>
          <w:highlight w:val="green"/>
          <w:u w:val="single"/>
        </w:rPr>
        <w:t>biotech</w:t>
      </w:r>
      <w:r w:rsidRPr="009C42D4">
        <w:rPr>
          <w:rFonts w:eastAsia="Cambria" w:cs="Calibri"/>
          <w:u w:val="single"/>
        </w:rPr>
        <w:t xml:space="preserve">nology </w:t>
      </w:r>
      <w:r w:rsidRPr="009C42D4">
        <w:rPr>
          <w:rFonts w:eastAsia="Cambria" w:cs="Calibri"/>
          <w:highlight w:val="green"/>
          <w:u w:val="single"/>
        </w:rPr>
        <w:t>might</w:t>
      </w:r>
      <w:r w:rsidRPr="009C42D4">
        <w:rPr>
          <w:rFonts w:eastAsia="Cambria" w:cs="Calibri"/>
          <w:u w:val="single"/>
        </w:rPr>
        <w:t xml:space="preserve"> allow the creation of diseases that </w:t>
      </w:r>
      <w:r w:rsidRPr="009C42D4">
        <w:rPr>
          <w:rFonts w:eastAsia="Cambria" w:cs="Calibri"/>
          <w:b/>
          <w:iCs/>
          <w:highlight w:val="green"/>
          <w:u w:val="single"/>
        </w:rPr>
        <w:t>combine such traits</w:t>
      </w:r>
      <w:r w:rsidRPr="009C42D4">
        <w:rPr>
          <w:rFonts w:eastAsia="Cambria" w:cs="Calibri"/>
          <w:sz w:val="16"/>
        </w:rPr>
        <w:t>. </w:t>
      </w:r>
      <w:r w:rsidRPr="009C42D4">
        <w:rPr>
          <w:rFonts w:eastAsia="Cambria" w:cs="Calibri"/>
          <w:u w:val="single"/>
        </w:rPr>
        <w:t>Recent controversy has </w:t>
      </w:r>
      <w:r w:rsidRPr="009C42D4">
        <w:rPr>
          <w:rFonts w:eastAsia="Cambria" w:cs="Calibri"/>
          <w:b/>
          <w:iCs/>
          <w:u w:val="single"/>
        </w:rPr>
        <w:t>already emerged</w:t>
      </w:r>
      <w:r w:rsidRPr="009C42D4">
        <w:rPr>
          <w:rFonts w:eastAsia="Cambria" w:cs="Calibri"/>
          <w:u w:val="single"/>
        </w:rPr>
        <w:t> over a number of </w:t>
      </w:r>
      <w:r w:rsidRPr="009C42D4">
        <w:rPr>
          <w:rFonts w:eastAsia="Cambria" w:cs="Calibri"/>
          <w:b/>
          <w:iCs/>
          <w:u w:val="single"/>
        </w:rPr>
        <w:t xml:space="preserve">scientific </w:t>
      </w:r>
      <w:r w:rsidRPr="009C42D4">
        <w:rPr>
          <w:rFonts w:eastAsia="Cambria" w:cs="Calibri"/>
          <w:b/>
          <w:iCs/>
          <w:highlight w:val="green"/>
          <w:u w:val="single"/>
        </w:rPr>
        <w:t>experiments</w:t>
      </w:r>
      <w:r w:rsidRPr="009C42D4">
        <w:rPr>
          <w:rFonts w:eastAsia="Cambria" w:cs="Calibri"/>
          <w:u w:val="single"/>
        </w:rPr>
        <w:t xml:space="preserve"> that </w:t>
      </w:r>
      <w:r w:rsidRPr="009C42D4">
        <w:rPr>
          <w:rFonts w:eastAsia="Cambria" w:cs="Calibri"/>
          <w:highlight w:val="green"/>
          <w:u w:val="single"/>
        </w:rPr>
        <w:t>resulted in</w:t>
      </w:r>
      <w:r w:rsidRPr="009C42D4">
        <w:rPr>
          <w:rFonts w:eastAsia="Cambria" w:cs="Calibri"/>
          <w:u w:val="single"/>
        </w:rPr>
        <w:t xml:space="preserve"> viruses with </w:t>
      </w:r>
      <w:r w:rsidRPr="009C42D4">
        <w:rPr>
          <w:rFonts w:eastAsia="Cambria" w:cs="Calibri"/>
          <w:highlight w:val="green"/>
          <w:u w:val="single"/>
        </w:rPr>
        <w:t xml:space="preserve">enhanced </w:t>
      </w:r>
      <w:r w:rsidRPr="009C42D4">
        <w:rPr>
          <w:rFonts w:eastAsia="Cambria" w:cs="Calibri"/>
          <w:b/>
          <w:iCs/>
          <w:highlight w:val="green"/>
          <w:u w:val="single"/>
        </w:rPr>
        <w:t>transmissibility</w:t>
      </w:r>
      <w:r w:rsidRPr="009C42D4">
        <w:rPr>
          <w:rFonts w:eastAsia="Cambria" w:cs="Calibri"/>
          <w:highlight w:val="green"/>
          <w:u w:val="single"/>
        </w:rPr>
        <w:t xml:space="preserve">, </w:t>
      </w:r>
      <w:r w:rsidRPr="009C42D4">
        <w:rPr>
          <w:rFonts w:eastAsia="Cambria" w:cs="Calibri"/>
          <w:b/>
          <w:iCs/>
          <w:highlight w:val="green"/>
          <w:u w:val="single"/>
        </w:rPr>
        <w:t>lethality</w:t>
      </w:r>
      <w:r w:rsidRPr="009C42D4">
        <w:rPr>
          <w:rFonts w:eastAsia="Cambria" w:cs="Calibri"/>
          <w:u w:val="single"/>
        </w:rPr>
        <w:t xml:space="preserve">, and/or the ability to </w:t>
      </w:r>
      <w:r w:rsidRPr="009C42D4">
        <w:rPr>
          <w:rFonts w:eastAsia="Cambria" w:cs="Calibri"/>
          <w:highlight w:val="green"/>
          <w:u w:val="single"/>
        </w:rPr>
        <w:t xml:space="preserve">overcome </w:t>
      </w:r>
      <w:r w:rsidRPr="009C42D4">
        <w:rPr>
          <w:rFonts w:eastAsia="Cambria" w:cs="Calibri"/>
          <w:b/>
          <w:iCs/>
          <w:highlight w:val="green"/>
          <w:u w:val="single"/>
        </w:rPr>
        <w:t>therapeutics</w:t>
      </w:r>
      <w:r w:rsidRPr="009C42D4">
        <w:rPr>
          <w:rFonts w:eastAsia="Cambria" w:cs="Calibr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C42D4">
        <w:rPr>
          <w:rFonts w:eastAsia="Cambria" w:cs="Calibri"/>
          <w:u w:val="single"/>
        </w:rPr>
        <w:t xml:space="preserve">Although these experiments had scientific merit and </w:t>
      </w:r>
      <w:r w:rsidRPr="009C42D4">
        <w:rPr>
          <w:rFonts w:eastAsia="Cambria" w:cs="Calibri"/>
          <w:u w:val="single"/>
        </w:rPr>
        <w:lastRenderedPageBreak/>
        <w:t>were not conducted with malicious intent, their implications are still worrying. This is especially true given that there is also a </w:t>
      </w:r>
      <w:r w:rsidRPr="009C42D4">
        <w:rPr>
          <w:rFonts w:eastAsia="Cambria" w:cs="Calibri"/>
          <w:b/>
          <w:iCs/>
          <w:u w:val="single"/>
        </w:rPr>
        <w:t>long historical track record</w:t>
      </w:r>
      <w:r w:rsidRPr="009C42D4">
        <w:rPr>
          <w:rFonts w:eastAsia="Cambria" w:cs="Calibri"/>
          <w:u w:val="single"/>
        </w:rPr>
        <w:t> of</w:t>
      </w:r>
      <w:r w:rsidRPr="009C42D4">
        <w:rPr>
          <w:rFonts w:eastAsia="Cambria" w:cs="Calibri"/>
          <w:b/>
          <w:iCs/>
          <w:u w:val="single"/>
        </w:rPr>
        <w:t>state-run bioweapon research</w:t>
      </w:r>
      <w:r w:rsidRPr="009C42D4">
        <w:rPr>
          <w:rFonts w:eastAsia="Cambria" w:cs="Calibri"/>
          <w:u w:val="single"/>
        </w:rPr>
        <w:t> applying cutting-edge science and technology to design agents not previously seen in nature</w:t>
      </w:r>
      <w:r w:rsidRPr="009C42D4">
        <w:rPr>
          <w:rFonts w:eastAsia="Cambria" w:cs="Calibr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C42D4">
        <w:rPr>
          <w:rFonts w:eastAsia="Cambria" w:cs="Calibri"/>
          <w:u w:val="single"/>
        </w:rPr>
        <w:t>the logic of deterrence and </w:t>
      </w:r>
      <w:r w:rsidRPr="009C42D4">
        <w:rPr>
          <w:rFonts w:eastAsia="Cambria" w:cs="Calibri"/>
          <w:b/>
          <w:iCs/>
          <w:u w:val="single"/>
        </w:rPr>
        <w:t>m</w:t>
      </w:r>
      <w:r w:rsidRPr="009C42D4">
        <w:rPr>
          <w:rFonts w:eastAsia="Cambria" w:cs="Calibri"/>
          <w:u w:val="single"/>
        </w:rPr>
        <w:t>utually </w:t>
      </w:r>
      <w:r w:rsidRPr="009C42D4">
        <w:rPr>
          <w:rFonts w:eastAsia="Cambria" w:cs="Calibri"/>
          <w:b/>
          <w:iCs/>
          <w:u w:val="single"/>
        </w:rPr>
        <w:t>a</w:t>
      </w:r>
      <w:r w:rsidRPr="009C42D4">
        <w:rPr>
          <w:rFonts w:eastAsia="Cambria" w:cs="Calibri"/>
          <w:u w:val="single"/>
        </w:rPr>
        <w:t>ssured </w:t>
      </w:r>
      <w:r w:rsidRPr="009C42D4">
        <w:rPr>
          <w:rFonts w:eastAsia="Cambria" w:cs="Calibri"/>
          <w:b/>
          <w:iCs/>
          <w:u w:val="single"/>
        </w:rPr>
        <w:t>d</w:t>
      </w:r>
      <w:r w:rsidRPr="009C42D4">
        <w:rPr>
          <w:rFonts w:eastAsia="Cambria" w:cs="Calibri"/>
          <w:u w:val="single"/>
        </w:rPr>
        <w:t>estruction could create such incentives in more unstable political environments</w:t>
      </w:r>
      <w:r w:rsidRPr="009C42D4">
        <w:rPr>
          <w:rFonts w:eastAsia="Cambria" w:cs="Calibri"/>
          <w:sz w:val="16"/>
        </w:rPr>
        <w:t> or following a breakdown of the Biological Weapons Convention.25 </w:t>
      </w:r>
      <w:r w:rsidRPr="009C42D4">
        <w:rPr>
          <w:rFonts w:eastAsia="Cambria" w:cs="Calibri"/>
          <w:u w:val="single"/>
        </w:rPr>
        <w:t>The </w:t>
      </w:r>
      <w:r w:rsidRPr="009C42D4">
        <w:rPr>
          <w:rFonts w:eastAsia="Cambria" w:cs="Calibri"/>
          <w:b/>
          <w:iCs/>
          <w:u w:val="single"/>
        </w:rPr>
        <w:t>possibility of a war</w:t>
      </w:r>
      <w:r w:rsidRPr="009C42D4">
        <w:rPr>
          <w:rFonts w:eastAsia="Cambria" w:cs="Calibri"/>
          <w:u w:val="single"/>
        </w:rPr>
        <w:t> between great powers could also increase the pressure to use such weapons—during the World Wars, bioweapons were used across multiple continents</w:t>
      </w:r>
      <w:r w:rsidRPr="009C42D4">
        <w:rPr>
          <w:rFonts w:eastAsia="Cambria" w:cs="Calibri"/>
          <w:sz w:val="16"/>
        </w:rPr>
        <w:t>, with Germany targeting animals in WWI,26 and Japan using plague to cause an epidemic in China during WWII.27</w:t>
      </w:r>
    </w:p>
    <w:p w14:paraId="5B35340C" w14:textId="2F67CC56" w:rsidR="00017616" w:rsidRDefault="00017616" w:rsidP="00B246A2"/>
    <w:p w14:paraId="4FA1D9B2" w14:textId="77777777" w:rsidR="0016311A" w:rsidRDefault="0016311A" w:rsidP="0016311A">
      <w:pPr>
        <w:pStyle w:val="Heading2"/>
      </w:pPr>
      <w:r>
        <w:lastRenderedPageBreak/>
        <w:t>3</w:t>
      </w:r>
    </w:p>
    <w:p w14:paraId="0F294FBE"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The United States federal government should:</w:t>
      </w:r>
    </w:p>
    <w:p w14:paraId="3EE4E9D7" w14:textId="77777777" w:rsidR="0016311A" w:rsidRPr="009C42D4" w:rsidRDefault="0016311A" w:rsidP="0016311A">
      <w:pPr>
        <w:keepNext/>
        <w:keepLines/>
        <w:spacing w:before="40" w:after="0" w:line="278" w:lineRule="atLeast"/>
        <w:outlineLvl w:val="3"/>
        <w:rPr>
          <w:rFonts w:eastAsiaTheme="majorEastAsia" w:cs="Calibri"/>
          <w:b/>
          <w:iCs/>
          <w:color w:val="000000"/>
          <w:sz w:val="26"/>
        </w:rPr>
      </w:pPr>
      <w:r w:rsidRPr="009C42D4">
        <w:rPr>
          <w:rFonts w:eastAsiaTheme="majorEastAsia" w:cs="Calibri"/>
          <w:b/>
          <w:iCs/>
          <w:sz w:val="26"/>
        </w:rPr>
        <w:t xml:space="preserve">- substantially increase production and global distribution of the COVID-19 Vaccine, </w:t>
      </w:r>
      <w:r w:rsidRPr="009C42D4">
        <w:rPr>
          <w:rFonts w:eastAsiaTheme="majorEastAsia" w:cs="Calibri"/>
          <w:b/>
          <w:iCs/>
          <w:color w:val="000000"/>
          <w:sz w:val="26"/>
        </w:rPr>
        <w:t>specifically providing all necessary vaccines to India and South Africa, and</w:t>
      </w:r>
    </w:p>
    <w:p w14:paraId="6EEBB153"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 cooperate with allies to achieve increased production and global distribution of the COVID-19 Vaccine.</w:t>
      </w:r>
    </w:p>
    <w:p w14:paraId="62FE9D49" w14:textId="77777777" w:rsidR="0016311A" w:rsidRPr="009C42D4" w:rsidRDefault="0016311A" w:rsidP="0016311A">
      <w:pPr>
        <w:rPr>
          <w:rFonts w:cs="Calibri"/>
        </w:rPr>
      </w:pPr>
    </w:p>
    <w:p w14:paraId="5CE4D528"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 xml:space="preserve">The US should </w:t>
      </w:r>
      <w:r w:rsidRPr="009C42D4">
        <w:rPr>
          <w:rFonts w:eastAsiaTheme="majorEastAsia" w:cs="Calibri"/>
          <w:b/>
          <w:iCs/>
          <w:sz w:val="26"/>
          <w:u w:val="single"/>
        </w:rPr>
        <w:t>take the lead</w:t>
      </w:r>
      <w:r w:rsidRPr="009C42D4">
        <w:rPr>
          <w:rFonts w:eastAsiaTheme="majorEastAsia" w:cs="Calibri"/>
          <w:b/>
          <w:iCs/>
          <w:sz w:val="26"/>
        </w:rPr>
        <w:t xml:space="preserve"> – otherwise, China and Russia will use vaccine diplomacy to </w:t>
      </w:r>
      <w:r w:rsidRPr="009C42D4">
        <w:rPr>
          <w:rFonts w:eastAsiaTheme="majorEastAsia" w:cs="Calibri"/>
          <w:b/>
          <w:iCs/>
          <w:sz w:val="26"/>
          <w:u w:val="single"/>
        </w:rPr>
        <w:t>advance</w:t>
      </w:r>
      <w:r w:rsidRPr="009C42D4">
        <w:rPr>
          <w:rFonts w:eastAsiaTheme="majorEastAsia" w:cs="Calibri"/>
          <w:b/>
          <w:iCs/>
          <w:sz w:val="26"/>
        </w:rPr>
        <w:t xml:space="preserve"> foreign policy goals. The counterplan alone </w:t>
      </w:r>
      <w:r w:rsidRPr="009C42D4">
        <w:rPr>
          <w:rFonts w:eastAsiaTheme="majorEastAsia" w:cs="Calibri"/>
          <w:b/>
          <w:iCs/>
          <w:sz w:val="26"/>
          <w:u w:val="single"/>
        </w:rPr>
        <w:t>solves</w:t>
      </w:r>
      <w:r w:rsidRPr="009C42D4">
        <w:rPr>
          <w:rFonts w:eastAsiaTheme="majorEastAsia" w:cs="Calibri"/>
          <w:b/>
          <w:iCs/>
          <w:sz w:val="26"/>
        </w:rPr>
        <w:t xml:space="preserve"> and </w:t>
      </w:r>
      <w:r w:rsidRPr="009C42D4">
        <w:rPr>
          <w:rFonts w:eastAsiaTheme="majorEastAsia" w:cs="Calibri"/>
          <w:b/>
          <w:iCs/>
          <w:sz w:val="26"/>
          <w:u w:val="single"/>
        </w:rPr>
        <w:t>reinvigorates US leadership</w:t>
      </w:r>
      <w:r w:rsidRPr="009C42D4">
        <w:rPr>
          <w:rFonts w:eastAsiaTheme="majorEastAsia" w:cs="Calibri"/>
          <w:b/>
          <w:iCs/>
          <w:sz w:val="26"/>
        </w:rPr>
        <w:t xml:space="preserve">. </w:t>
      </w:r>
    </w:p>
    <w:p w14:paraId="51D23EFD" w14:textId="77777777" w:rsidR="0016311A" w:rsidRPr="009C42D4" w:rsidRDefault="0016311A" w:rsidP="0016311A">
      <w:pPr>
        <w:rPr>
          <w:rFonts w:cs="Calibri"/>
        </w:rPr>
      </w:pPr>
      <w:r w:rsidRPr="009C42D4">
        <w:rPr>
          <w:rFonts w:cs="Calibri"/>
          <w:b/>
          <w:bCs/>
          <w:sz w:val="26"/>
        </w:rPr>
        <w:t>Gayle et al 21</w:t>
      </w:r>
      <w:r w:rsidRPr="009C42D4">
        <w:rPr>
          <w:rFonts w:cs="Calibri"/>
        </w:rPr>
        <w:t xml:space="preserve">. [(HELENE GAYLE is President and CEO of the Chicago Community Trust and has served in global health and development roles with CARE, the Centers for Disease Control and Prevention, and the Bill &amp; Melinda Gates Foundation. GORDON LaFORGE is a Senior Researcher at Princeton University and a lecturer at Arizona State University’s Thunderbird School of Global Management. ANNE-MARIE SLAUGHTER is CEO of New America and former Director of Policy Planning at the U.S. State Department) “America Can—and Should—Vaccinate the World,” Foreign Affairs, March 19, 2021. </w:t>
      </w:r>
      <w:hyperlink r:id="rId17" w:history="1">
        <w:r w:rsidRPr="009C42D4">
          <w:rPr>
            <w:rFonts w:cs="Calibri"/>
          </w:rPr>
          <w:t>https://www.foreignaffairs.com/articles/united-states/2021-03-19/america-can-and-should-vaccinate-world</w:t>
        </w:r>
      </w:hyperlink>
      <w:r w:rsidRPr="009C42D4">
        <w:rPr>
          <w:rFonts w:cs="Calibri"/>
        </w:rPr>
        <w:t>] TDI</w:t>
      </w:r>
    </w:p>
    <w:p w14:paraId="09C7597D" w14:textId="77777777" w:rsidR="0016311A" w:rsidRPr="009C42D4" w:rsidRDefault="0016311A" w:rsidP="0016311A">
      <w:pPr>
        <w:rPr>
          <w:rFonts w:cs="Calibri"/>
          <w:b/>
          <w:bCs/>
          <w:sz w:val="14"/>
        </w:rPr>
      </w:pPr>
      <w:r w:rsidRPr="009C42D4">
        <w:rPr>
          <w:rFonts w:cs="Calibri"/>
          <w:sz w:val="14"/>
        </w:rPr>
        <w:t>These initiatives come not a moment too soon</w:t>
      </w:r>
      <w:r w:rsidRPr="009C42D4">
        <w:rPr>
          <w:rFonts w:cs="Calibri"/>
          <w:sz w:val="14"/>
          <w:highlight w:val="green"/>
        </w:rPr>
        <w:t xml:space="preserve">. </w:t>
      </w:r>
      <w:r w:rsidRPr="009C42D4">
        <w:rPr>
          <w:rFonts w:cs="Calibri"/>
          <w:highlight w:val="green"/>
          <w:u w:val="single"/>
        </w:rPr>
        <w:t xml:space="preserve">In tackling the </w:t>
      </w:r>
      <w:r w:rsidRPr="009C42D4">
        <w:rPr>
          <w:rFonts w:cs="Calibri"/>
          <w:b/>
          <w:bCs/>
          <w:highlight w:val="green"/>
          <w:u w:val="single"/>
        </w:rPr>
        <w:t>worst global crisis</w:t>
      </w:r>
      <w:r w:rsidRPr="009C42D4">
        <w:rPr>
          <w:rFonts w:cs="Calibri"/>
          <w:u w:val="single"/>
        </w:rPr>
        <w:t xml:space="preserve"> of a lifetime, </w:t>
      </w:r>
      <w:r w:rsidRPr="009C42D4">
        <w:rPr>
          <w:rFonts w:cs="Calibri"/>
          <w:highlight w:val="green"/>
          <w:u w:val="single"/>
        </w:rPr>
        <w:t xml:space="preserve">the </w:t>
      </w:r>
      <w:r w:rsidRPr="009C42D4">
        <w:rPr>
          <w:rFonts w:cs="Calibri"/>
          <w:b/>
          <w:bCs/>
          <w:highlight w:val="green"/>
          <w:u w:val="single"/>
        </w:rPr>
        <w:t>U</w:t>
      </w:r>
      <w:r w:rsidRPr="009C42D4">
        <w:rPr>
          <w:rFonts w:cs="Calibri"/>
          <w:b/>
          <w:bCs/>
          <w:u w:val="single"/>
        </w:rPr>
        <w:t>nited</w:t>
      </w:r>
      <w:r w:rsidRPr="009C42D4">
        <w:rPr>
          <w:rFonts w:cs="Calibri"/>
          <w:b/>
          <w:bCs/>
          <w:highlight w:val="green"/>
          <w:u w:val="single"/>
        </w:rPr>
        <w:t xml:space="preserve"> S</w:t>
      </w:r>
      <w:r w:rsidRPr="009C42D4">
        <w:rPr>
          <w:rFonts w:cs="Calibri"/>
          <w:b/>
          <w:bCs/>
          <w:u w:val="single"/>
        </w:rPr>
        <w:t xml:space="preserve">tates </w:t>
      </w:r>
      <w:r w:rsidRPr="009C42D4">
        <w:rPr>
          <w:rFonts w:cs="Calibri"/>
          <w:b/>
          <w:bCs/>
          <w:highlight w:val="green"/>
          <w:u w:val="single"/>
        </w:rPr>
        <w:t>ha</w:t>
      </w:r>
      <w:r w:rsidRPr="009C42D4">
        <w:rPr>
          <w:rFonts w:cs="Calibri"/>
          <w:b/>
          <w:bCs/>
          <w:u w:val="single"/>
        </w:rPr>
        <w:t xml:space="preserve">s so far </w:t>
      </w:r>
      <w:r w:rsidRPr="009C42D4">
        <w:rPr>
          <w:rFonts w:cs="Calibri"/>
          <w:b/>
          <w:bCs/>
          <w:highlight w:val="green"/>
          <w:u w:val="single"/>
        </w:rPr>
        <w:t>been upstaged</w:t>
      </w:r>
      <w:r w:rsidRPr="009C42D4">
        <w:rPr>
          <w:rFonts w:cs="Calibri"/>
          <w:highlight w:val="green"/>
          <w:u w:val="single"/>
        </w:rPr>
        <w:t>. Russia and China</w:t>
      </w:r>
      <w:r w:rsidRPr="009C42D4">
        <w:rPr>
          <w:rFonts w:cs="Calibri"/>
          <w:u w:val="single"/>
        </w:rPr>
        <w:t xml:space="preserve"> have </w:t>
      </w:r>
      <w:r w:rsidRPr="009C42D4">
        <w:rPr>
          <w:rFonts w:cs="Calibri"/>
          <w:highlight w:val="green"/>
          <w:u w:val="single"/>
        </w:rPr>
        <w:t>aggressively marketed</w:t>
      </w:r>
      <w:r w:rsidRPr="009C42D4">
        <w:rPr>
          <w:rFonts w:cs="Calibri"/>
          <w:u w:val="single"/>
        </w:rPr>
        <w:t xml:space="preserve"> and distributed their </w:t>
      </w:r>
      <w:r w:rsidRPr="009C42D4">
        <w:rPr>
          <w:rFonts w:cs="Calibri"/>
          <w:highlight w:val="green"/>
          <w:u w:val="single"/>
        </w:rPr>
        <w:t>vaccines</w:t>
      </w:r>
      <w:r w:rsidRPr="009C42D4">
        <w:rPr>
          <w:rFonts w:cs="Calibri"/>
          <w:u w:val="single"/>
        </w:rPr>
        <w:t xml:space="preserve"> to foreign countries, </w:t>
      </w:r>
      <w:r w:rsidRPr="009C42D4">
        <w:rPr>
          <w:rFonts w:cs="Calibri"/>
          <w:b/>
          <w:bCs/>
          <w:u w:val="single"/>
        </w:rPr>
        <w:t xml:space="preserve">largely </w:t>
      </w:r>
      <w:r w:rsidRPr="009C42D4">
        <w:rPr>
          <w:rFonts w:cs="Calibri"/>
          <w:b/>
          <w:bCs/>
          <w:highlight w:val="green"/>
          <w:u w:val="single"/>
        </w:rPr>
        <w:t>to advance fo</w:t>
      </w:r>
      <w:r w:rsidRPr="009C42D4">
        <w:rPr>
          <w:rFonts w:cs="Calibri"/>
          <w:b/>
          <w:bCs/>
          <w:u w:val="single"/>
        </w:rPr>
        <w:t xml:space="preserve">reign </w:t>
      </w:r>
      <w:r w:rsidRPr="009C42D4">
        <w:rPr>
          <w:rFonts w:cs="Calibri"/>
          <w:b/>
          <w:bCs/>
          <w:highlight w:val="green"/>
          <w:u w:val="single"/>
        </w:rPr>
        <w:t>po</w:t>
      </w:r>
      <w:r w:rsidRPr="009C42D4">
        <w:rPr>
          <w:rFonts w:cs="Calibri"/>
          <w:b/>
          <w:bCs/>
          <w:u w:val="single"/>
        </w:rPr>
        <w:t xml:space="preserve">licy </w:t>
      </w:r>
      <w:r w:rsidRPr="009C42D4">
        <w:rPr>
          <w:rFonts w:cs="Calibri"/>
          <w:b/>
          <w:bCs/>
          <w:highlight w:val="green"/>
          <w:u w:val="single"/>
        </w:rPr>
        <w:t>goals</w:t>
      </w:r>
      <w:r w:rsidRPr="009C42D4">
        <w:rPr>
          <w:rFonts w:cs="Calibri"/>
          <w:u w:val="single"/>
        </w:rPr>
        <w:t xml:space="preserve">. Russia is using the jab to bolster its image and investment prospects and to drive a wedge between EU countries. China is donating doses to gain leverage in territorial disputes and expand its influence under the Belt and Road Initiative. Both Moscow and Beijing have </w:t>
      </w:r>
      <w:r w:rsidRPr="009C42D4">
        <w:rPr>
          <w:rFonts w:cs="Calibri"/>
          <w:b/>
          <w:bCs/>
          <w:u w:val="single"/>
        </w:rPr>
        <w:t>moved to undercut the United States in its own backyard by supplying vaccines to Latin America.</w:t>
      </w:r>
      <w:r w:rsidRPr="009C42D4">
        <w:rPr>
          <w:rFonts w:cs="Calibri"/>
          <w:u w:val="single"/>
        </w:rPr>
        <w:t xml:space="preserve"> </w:t>
      </w:r>
      <w:r w:rsidRPr="009C42D4">
        <w:rPr>
          <w:rFonts w:cs="Calibr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9C42D4">
        <w:rPr>
          <w:rFonts w:cs="Calibri"/>
          <w:b/>
          <w:bCs/>
          <w:highlight w:val="green"/>
          <w:u w:val="single"/>
        </w:rPr>
        <w:t>Biden</w:t>
      </w:r>
      <w:r w:rsidRPr="009C42D4">
        <w:rPr>
          <w:rFonts w:cs="Calibri"/>
          <w:b/>
          <w:bCs/>
          <w:u w:val="single"/>
        </w:rPr>
        <w:t xml:space="preserve"> </w:t>
      </w:r>
      <w:r w:rsidRPr="009C42D4">
        <w:rPr>
          <w:rFonts w:cs="Calibri"/>
          <w:b/>
          <w:bCs/>
          <w:highlight w:val="green"/>
          <w:u w:val="single"/>
        </w:rPr>
        <w:t>should pursue</w:t>
      </w:r>
      <w:r w:rsidRPr="009C42D4">
        <w:rPr>
          <w:rFonts w:cs="Calibri"/>
          <w:highlight w:val="green"/>
          <w:u w:val="single"/>
        </w:rPr>
        <w:t xml:space="preserve"> abroad</w:t>
      </w:r>
      <w:r w:rsidRPr="009C42D4">
        <w:rPr>
          <w:rFonts w:cs="Calibri"/>
          <w:u w:val="single"/>
        </w:rPr>
        <w:t xml:space="preserve"> the sort of “</w:t>
      </w:r>
      <w:r w:rsidRPr="009C42D4">
        <w:rPr>
          <w:rFonts w:cs="Calibri"/>
          <w:highlight w:val="green"/>
          <w:u w:val="single"/>
        </w:rPr>
        <w:t>all in” unity</w:t>
      </w:r>
      <w:r w:rsidRPr="009C42D4">
        <w:rPr>
          <w:rFonts w:cs="Calibri"/>
          <w:u w:val="single"/>
        </w:rPr>
        <w:t xml:space="preserve"> approach that he has proclaimed at home. His administration should focus less on strategic advantage than on vaccinating the largest number of people worldwide in the shortest amount of time. In so doing, the United States would </w:t>
      </w:r>
      <w:r w:rsidRPr="009C42D4">
        <w:rPr>
          <w:rFonts w:cs="Calibri"/>
          <w:b/>
          <w:bCs/>
          <w:u w:val="single"/>
        </w:rPr>
        <w:t>concentrate on what the world’s peoples have in common—susceptibility to this and many other viruses</w:t>
      </w:r>
      <w:r w:rsidRPr="009C42D4">
        <w:rPr>
          <w:rFonts w:cs="Calibri"/>
          <w:u w:val="single"/>
        </w:rPr>
        <w:t xml:space="preserve">—regardless of the nature of their governments. </w:t>
      </w:r>
      <w:r w:rsidRPr="009C42D4">
        <w:rPr>
          <w:rFonts w:cs="Calibri"/>
          <w:sz w:val="14"/>
        </w:rPr>
        <w:t xml:space="preserve">ALL IN AND ALL OUT </w:t>
      </w:r>
      <w:r w:rsidRPr="009C42D4">
        <w:rPr>
          <w:rFonts w:cs="Calibri"/>
          <w:u w:val="single"/>
        </w:rPr>
        <w:t>The United States has successfully mobilized its own and international resources to respond to regional crises in the past.</w:t>
      </w:r>
      <w:r w:rsidRPr="009C42D4">
        <w:rPr>
          <w:rFonts w:cs="Calibr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developing nations by the end of 2021, it will be able to vaccinate only 20 percent of those countries’ populations. Just imagine, however, what could happen if Washington were to treat COVID-19 as the equivalent of the </w:t>
      </w:r>
      <w:r w:rsidRPr="009C42D4">
        <w:rPr>
          <w:rFonts w:cs="Calibri"/>
          <w:sz w:val="14"/>
        </w:rPr>
        <w:lastRenderedPageBreak/>
        <w:t xml:space="preserve">enemy in a world war or the pandemic as a global version of the regional AIDS and Ebola epidemics of years past. </w:t>
      </w:r>
      <w:r w:rsidRPr="009C42D4">
        <w:rPr>
          <w:rFonts w:cs="Calibri"/>
          <w:u w:val="single"/>
        </w:rPr>
        <w:t xml:space="preserve">Imagine, in other words, what all-out mobilization would look like if the </w:t>
      </w:r>
      <w:r w:rsidRPr="009C42D4">
        <w:rPr>
          <w:rFonts w:cs="Calibri"/>
          <w:b/>
          <w:bCs/>
          <w:u w:val="single"/>
        </w:rPr>
        <w:t>United States treated the COVID-19 pandemic like the global threat</w:t>
      </w:r>
      <w:r w:rsidRPr="009C42D4">
        <w:rPr>
          <w:rFonts w:cs="Calibri"/>
          <w:u w:val="single"/>
        </w:rPr>
        <w:t xml:space="preserve"> that it is.</w:t>
      </w:r>
      <w:r w:rsidRPr="009C42D4">
        <w:rPr>
          <w:rFonts w:cs="Calibri"/>
          <w:sz w:val="14"/>
        </w:rPr>
        <w:t xml:space="preserve"> The Biden administration is right to want to take the lead in vaccinating the world. </w:t>
      </w:r>
      <w:r w:rsidRPr="009C42D4">
        <w:rPr>
          <w:rFonts w:cs="Calibri"/>
          <w:u w:val="single"/>
        </w:rPr>
        <w:t>Washington would lead a multilateral, whole-of-society effort to help COVAX vaccinate the world</w:t>
      </w:r>
      <w:r w:rsidRPr="009C42D4">
        <w:rPr>
          <w:rFonts w:cs="Calibr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9C42D4">
        <w:rPr>
          <w:rFonts w:cs="Calibri"/>
          <w:highlight w:val="green"/>
          <w:u w:val="single"/>
        </w:rPr>
        <w:t>The U.S.</w:t>
      </w:r>
      <w:r w:rsidRPr="009C42D4">
        <w:rPr>
          <w:rFonts w:cs="Calibri"/>
          <w:u w:val="single"/>
        </w:rPr>
        <w:t xml:space="preserve"> government should </w:t>
      </w:r>
      <w:r w:rsidRPr="009C42D4">
        <w:rPr>
          <w:rFonts w:cs="Calibri"/>
          <w:highlight w:val="green"/>
          <w:u w:val="single"/>
        </w:rPr>
        <w:t>undertake</w:t>
      </w:r>
      <w:r w:rsidRPr="009C42D4">
        <w:rPr>
          <w:rFonts w:cs="Calibri"/>
          <w:u w:val="single"/>
        </w:rPr>
        <w:t xml:space="preserve"> exactly such an effort, right now: </w:t>
      </w:r>
      <w:r w:rsidRPr="009C42D4">
        <w:rPr>
          <w:rFonts w:cs="Calibri"/>
          <w:highlight w:val="green"/>
          <w:u w:val="single"/>
        </w:rPr>
        <w:t>an all-out response for an all-in global vaccination</w:t>
      </w:r>
      <w:r w:rsidRPr="009C42D4">
        <w:rPr>
          <w:rFonts w:cs="Calibri"/>
          <w:u w:val="single"/>
        </w:rPr>
        <w:t xml:space="preserve"> campaign. Such </w:t>
      </w:r>
      <w:r w:rsidRPr="009C42D4">
        <w:rPr>
          <w:rFonts w:cs="Calibri"/>
          <w:highlight w:val="green"/>
          <w:u w:val="single"/>
        </w:rPr>
        <w:t xml:space="preserve">a campaign would advance U.S. economic and security interests and </w:t>
      </w:r>
      <w:r w:rsidRPr="009C42D4">
        <w:rPr>
          <w:rFonts w:cs="Calibri"/>
          <w:b/>
          <w:bCs/>
          <w:highlight w:val="green"/>
          <w:u w:val="single"/>
        </w:rPr>
        <w:t>reboot American global leadership</w:t>
      </w:r>
      <w:r w:rsidRPr="009C42D4">
        <w:rPr>
          <w:rFonts w:cs="Calibri"/>
          <w:highlight w:val="green"/>
          <w:u w:val="single"/>
        </w:rPr>
        <w:t xml:space="preserve"> after years of decline</w:t>
      </w:r>
      <w:r w:rsidRPr="009C42D4">
        <w:rPr>
          <w:rFonts w:cs="Calibri"/>
          <w:u w:val="single"/>
        </w:rPr>
        <w:t>.</w:t>
      </w:r>
      <w:r w:rsidRPr="009C42D4">
        <w:rPr>
          <w:rFonts w:cs="Calibri"/>
          <w:sz w:val="14"/>
        </w:rPr>
        <w:t xml:space="preserve"> Rather than perpetuate the transactional, friend-by-friend vaccine diplomacy of China and Russia, </w:t>
      </w:r>
      <w:r w:rsidRPr="009C42D4">
        <w:rPr>
          <w:rFonts w:cs="Calibri"/>
          <w:highlight w:val="green"/>
          <w:u w:val="single"/>
        </w:rPr>
        <w:t xml:space="preserve">a U.S.-led vaccine effort could </w:t>
      </w:r>
      <w:r w:rsidRPr="009C42D4">
        <w:rPr>
          <w:rFonts w:cs="Calibri"/>
          <w:b/>
          <w:bCs/>
          <w:highlight w:val="green"/>
          <w:u w:val="single"/>
        </w:rPr>
        <w:t>invigorate</w:t>
      </w:r>
      <w:r w:rsidRPr="009C42D4">
        <w:rPr>
          <w:rFonts w:cs="Calibri"/>
          <w:b/>
          <w:bCs/>
          <w:u w:val="single"/>
        </w:rPr>
        <w:t xml:space="preserve"> a new </w:t>
      </w:r>
      <w:r w:rsidRPr="009C42D4">
        <w:rPr>
          <w:rFonts w:cs="Calibri"/>
          <w:b/>
          <w:bCs/>
          <w:highlight w:val="green"/>
          <w:u w:val="single"/>
        </w:rPr>
        <w:t>multilateralism</w:t>
      </w:r>
      <w:r w:rsidRPr="009C42D4">
        <w:rPr>
          <w:rFonts w:cs="Calibri"/>
          <w:highlight w:val="green"/>
          <w:u w:val="single"/>
        </w:rPr>
        <w:t xml:space="preserve"> that is more pragmatic</w:t>
      </w:r>
      <w:r w:rsidRPr="009C42D4">
        <w:rPr>
          <w:rFonts w:cs="Calibri"/>
          <w:u w:val="single"/>
        </w:rPr>
        <w:t xml:space="preserve"> and inclusive than the twentieth-century international order </w:t>
      </w:r>
      <w:r w:rsidRPr="009C42D4">
        <w:rPr>
          <w:rFonts w:cs="Calibri"/>
          <w:highlight w:val="green"/>
          <w:u w:val="single"/>
        </w:rPr>
        <w:t>and better adapted</w:t>
      </w:r>
      <w:r w:rsidRPr="009C42D4">
        <w:rPr>
          <w:rFonts w:cs="Calibri"/>
          <w:u w:val="single"/>
        </w:rPr>
        <w:t xml:space="preserve"> to tackling twenty-first-century global threats.</w:t>
      </w:r>
      <w:r w:rsidRPr="009C42D4">
        <w:rPr>
          <w:rFonts w:cs="Calibri"/>
          <w:sz w:val="14"/>
        </w:rPr>
        <w:t xml:space="preserve"> Washington would do well to remember that if COVID-19 does come back, authoritaria</w:t>
      </w:r>
      <w:r w:rsidRPr="009C42D4">
        <w:rPr>
          <w:rFonts w:cs="Calibri"/>
          <w:sz w:val="14"/>
          <w:highlight w:val="green"/>
        </w:rPr>
        <w:t>n</w:t>
      </w:r>
      <w:r w:rsidRPr="009C42D4">
        <w:rPr>
          <w:rFonts w:cs="Calibri"/>
          <w:sz w:val="14"/>
        </w:rPr>
        <w:t xml:space="preserve"> governments will be able to lock down their populations more quickly and effectively than democracies will, so even in competitive terms, America’s best bet really is to eradicate the novel coronavirus. </w:t>
      </w:r>
      <w:r w:rsidRPr="009C42D4">
        <w:rPr>
          <w:rFonts w:cs="Calibri"/>
          <w:u w:val="single"/>
        </w:rPr>
        <w:t xml:space="preserve">The </w:t>
      </w:r>
      <w:r w:rsidRPr="009C42D4">
        <w:rPr>
          <w:rFonts w:cs="Calibri"/>
          <w:highlight w:val="green"/>
          <w:u w:val="single"/>
        </w:rPr>
        <w:t>U</w:t>
      </w:r>
      <w:r w:rsidRPr="009C42D4">
        <w:rPr>
          <w:rFonts w:cs="Calibri"/>
          <w:u w:val="single"/>
        </w:rPr>
        <w:t xml:space="preserve">nited States </w:t>
      </w:r>
      <w:r w:rsidRPr="009C42D4">
        <w:rPr>
          <w:rFonts w:cs="Calibri"/>
          <w:highlight w:val="green"/>
          <w:u w:val="single"/>
        </w:rPr>
        <w:t>has a</w:t>
      </w:r>
      <w:r w:rsidRPr="009C42D4">
        <w:rPr>
          <w:rFonts w:cs="Calibri"/>
          <w:u w:val="single"/>
        </w:rPr>
        <w:t xml:space="preserve"> momentous </w:t>
      </w:r>
      <w:r w:rsidRPr="009C42D4">
        <w:rPr>
          <w:rFonts w:cs="Calibri"/>
          <w:b/>
          <w:bCs/>
          <w:highlight w:val="green"/>
          <w:u w:val="single"/>
        </w:rPr>
        <w:t>opportunity to prove</w:t>
      </w:r>
      <w:r w:rsidRPr="009C42D4">
        <w:rPr>
          <w:rFonts w:cs="Calibri"/>
          <w:b/>
          <w:bCs/>
          <w:u w:val="single"/>
        </w:rPr>
        <w:t xml:space="preserve"> both </w:t>
      </w:r>
      <w:r w:rsidRPr="009C42D4">
        <w:rPr>
          <w:rFonts w:cs="Calibri"/>
          <w:b/>
          <w:bCs/>
          <w:highlight w:val="green"/>
          <w:u w:val="single"/>
        </w:rPr>
        <w:t>that democracy can deliver</w:t>
      </w:r>
      <w:r w:rsidRPr="009C42D4">
        <w:rPr>
          <w:rFonts w:cs="Calibri"/>
          <w:b/>
          <w:bCs/>
          <w:u w:val="single"/>
        </w:rPr>
        <w:t xml:space="preserve"> </w:t>
      </w:r>
      <w:r w:rsidRPr="009C42D4">
        <w:rPr>
          <w:rFonts w:cs="Calibri"/>
          <w:u w:val="single"/>
        </w:rPr>
        <w:t>and that American ideals truly are universal.</w:t>
      </w:r>
      <w:r w:rsidRPr="009C42D4">
        <w:rPr>
          <w:rFonts w:cs="Calibri"/>
          <w:sz w:val="14"/>
        </w:rPr>
        <w:t xml:space="preserve"> By offering a model of global cooperation that draws on a far wider range of resources than any one government can provide, </w:t>
      </w:r>
      <w:r w:rsidRPr="009C42D4">
        <w:rPr>
          <w:rFonts w:cs="Calibri"/>
          <w:u w:val="single"/>
        </w:rPr>
        <w:t xml:space="preserve">the United States can lead a vaccine effort that builds on the strengths of its </w:t>
      </w:r>
      <w:r w:rsidRPr="009C42D4">
        <w:rPr>
          <w:rFonts w:cs="Calibri"/>
          <w:b/>
          <w:bCs/>
          <w:highlight w:val="green"/>
          <w:u w:val="single"/>
        </w:rPr>
        <w:t>open</w:t>
      </w:r>
      <w:r w:rsidRPr="009C42D4">
        <w:rPr>
          <w:rFonts w:cs="Calibri"/>
          <w:b/>
          <w:bCs/>
          <w:u w:val="single"/>
        </w:rPr>
        <w:t xml:space="preserve"> and pluralist society.</w:t>
      </w:r>
      <w:r w:rsidRPr="009C42D4">
        <w:rPr>
          <w:rFonts w:cs="Calibri"/>
          <w:u w:val="single"/>
        </w:rPr>
        <w:t xml:space="preserve"> President Biden would </w:t>
      </w:r>
      <w:r w:rsidRPr="009C42D4">
        <w:rPr>
          <w:rFonts w:cs="Calibri"/>
          <w:highlight w:val="green"/>
          <w:u w:val="single"/>
        </w:rPr>
        <w:t>demonstrate unequivocally that the U</w:t>
      </w:r>
      <w:r w:rsidRPr="009C42D4">
        <w:rPr>
          <w:rFonts w:cs="Calibri"/>
          <w:u w:val="single"/>
        </w:rPr>
        <w:t xml:space="preserve">nited </w:t>
      </w:r>
      <w:r w:rsidRPr="009C42D4">
        <w:rPr>
          <w:rFonts w:cs="Calibri"/>
          <w:highlight w:val="green"/>
          <w:u w:val="single"/>
        </w:rPr>
        <w:t>S</w:t>
      </w:r>
      <w:r w:rsidRPr="009C42D4">
        <w:rPr>
          <w:rFonts w:cs="Calibri"/>
          <w:u w:val="single"/>
        </w:rPr>
        <w:t xml:space="preserve">tates </w:t>
      </w:r>
      <w:r w:rsidRPr="009C42D4">
        <w:rPr>
          <w:rFonts w:cs="Calibri"/>
          <w:highlight w:val="green"/>
          <w:u w:val="single"/>
        </w:rPr>
        <w:t>is</w:t>
      </w:r>
      <w:r w:rsidRPr="009C42D4">
        <w:rPr>
          <w:rFonts w:cs="Calibri"/>
          <w:u w:val="single"/>
        </w:rPr>
        <w:t xml:space="preserve"> not only “back” but looking—and </w:t>
      </w:r>
      <w:r w:rsidRPr="009C42D4">
        <w:rPr>
          <w:rFonts w:cs="Calibri"/>
          <w:b/>
          <w:bCs/>
          <w:highlight w:val="green"/>
          <w:u w:val="single"/>
        </w:rPr>
        <w:t>leading—far ahead.</w:t>
      </w:r>
    </w:p>
    <w:p w14:paraId="3FC0C144"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60C311A9" w14:textId="77777777" w:rsidR="0016311A" w:rsidRPr="009C42D4" w:rsidRDefault="0016311A" w:rsidP="0016311A">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8" w:history="1">
        <w:r w:rsidRPr="009C42D4">
          <w:rPr>
            <w:rFonts w:cs="Calibri"/>
          </w:rPr>
          <w:t>https://www.bloomberg.com/opinion/articles/2018-08-14/america-s-global-order-is-worth-fighting-for</w:t>
        </w:r>
      </w:hyperlink>
      <w:r w:rsidRPr="009C42D4">
        <w:rPr>
          <w:rFonts w:cs="Calibri"/>
        </w:rPr>
        <w:t>] TDI</w:t>
      </w:r>
    </w:p>
    <w:p w14:paraId="368976EF" w14:textId="44BB4349" w:rsidR="0016311A" w:rsidRDefault="0016311A" w:rsidP="0016311A">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poverty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w:t>
      </w:r>
      <w:r w:rsidRPr="009C42D4">
        <w:rPr>
          <w:rFonts w:cs="Calibri"/>
          <w:sz w:val="16"/>
        </w:rPr>
        <w:lastRenderedPageBreak/>
        <w:t xml:space="preserve">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more often than not,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5F111BE3" w14:textId="2E67C189" w:rsidR="0016311A" w:rsidRDefault="0016311A" w:rsidP="0016311A">
      <w:pPr>
        <w:rPr>
          <w:rFonts w:cs="Calibri"/>
          <w:u w:val="single"/>
        </w:rPr>
      </w:pPr>
    </w:p>
    <w:p w14:paraId="71A3E398" w14:textId="77777777" w:rsidR="0016311A" w:rsidRDefault="0016311A" w:rsidP="0016311A">
      <w:pPr>
        <w:pStyle w:val="Heading2"/>
      </w:pPr>
      <w:r>
        <w:lastRenderedPageBreak/>
        <w:t>4</w:t>
      </w:r>
    </w:p>
    <w:p w14:paraId="375F24DF"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58165328" w14:textId="77777777" w:rsidR="0016311A" w:rsidRPr="009C42D4" w:rsidRDefault="0016311A" w:rsidP="0016311A">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6B80FEB2" w14:textId="77777777" w:rsidR="0016311A" w:rsidRPr="009C42D4" w:rsidRDefault="0016311A" w:rsidP="0016311A">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4EB7D259" w14:textId="77777777" w:rsidR="0016311A" w:rsidRPr="009C42D4" w:rsidRDefault="0016311A" w:rsidP="0016311A">
      <w:pPr>
        <w:rPr>
          <w:rFonts w:cs="Calibri"/>
        </w:rPr>
      </w:pPr>
    </w:p>
    <w:p w14:paraId="7D0D7885" w14:textId="77777777" w:rsidR="0016311A" w:rsidRPr="009C42D4" w:rsidRDefault="0016311A" w:rsidP="0016311A">
      <w:pPr>
        <w:rPr>
          <w:rFonts w:cs="Calibri"/>
        </w:rPr>
      </w:pPr>
    </w:p>
    <w:p w14:paraId="08D57E81" w14:textId="77777777" w:rsidR="0016311A" w:rsidRPr="009C42D4" w:rsidRDefault="0016311A" w:rsidP="0016311A">
      <w:pPr>
        <w:rPr>
          <w:rFonts w:cs="Calibri"/>
        </w:rPr>
      </w:pPr>
    </w:p>
    <w:p w14:paraId="0162DBD5"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 xml:space="preserve">The aff’s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48981A00" w14:textId="77777777" w:rsidR="0016311A" w:rsidRPr="009C42D4" w:rsidRDefault="0016311A" w:rsidP="0016311A">
      <w:pPr>
        <w:rPr>
          <w:rFonts w:cs="Calibri"/>
        </w:rPr>
      </w:pPr>
      <w:r w:rsidRPr="009C42D4">
        <w:rPr>
          <w:rFonts w:cs="Calibri"/>
        </w:rPr>
        <w:t xml:space="preserve">Josh </w:t>
      </w:r>
      <w:r w:rsidRPr="009C42D4">
        <w:rPr>
          <w:rFonts w:cs="Calibri"/>
          <w:b/>
          <w:bCs/>
          <w:sz w:val="26"/>
        </w:rPr>
        <w:t>Rogin 4-8</w:t>
      </w:r>
      <w:r w:rsidRPr="009C42D4">
        <w:rPr>
          <w:rFonts w:cs="Calibr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0E2A3E82" w14:textId="77777777" w:rsidR="0016311A" w:rsidRPr="009C42D4" w:rsidRDefault="0016311A" w:rsidP="0016311A">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Moderna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rFonts w:cs="Calibri"/>
          <w:sz w:val="12"/>
        </w:rPr>
        <w:lastRenderedPageBreak/>
        <w:t xml:space="preserve">developing world. Vaccine equity is a real problem, but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05ACAB44" w14:textId="77777777" w:rsidR="0016311A" w:rsidRPr="009C42D4" w:rsidRDefault="0016311A" w:rsidP="0016311A">
      <w:pPr>
        <w:rPr>
          <w:rFonts w:cs="Calibri"/>
        </w:rPr>
      </w:pPr>
    </w:p>
    <w:p w14:paraId="4C32FF5B" w14:textId="77777777" w:rsidR="0016311A" w:rsidRPr="009C42D4" w:rsidRDefault="0016311A" w:rsidP="0016311A">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5B7B33FA" w14:textId="77777777" w:rsidR="0016311A" w:rsidRPr="009C42D4" w:rsidRDefault="0016311A" w:rsidP="0016311A">
      <w:pPr>
        <w:rPr>
          <w:rFonts w:cs="Calibri"/>
        </w:rPr>
      </w:pPr>
      <w:r w:rsidRPr="009C42D4">
        <w:rPr>
          <w:rFonts w:cs="Calibri"/>
        </w:rPr>
        <w:t xml:space="preserve">Mercy A. </w:t>
      </w:r>
      <w:r w:rsidRPr="009C42D4">
        <w:rPr>
          <w:rFonts w:cs="Calibri"/>
          <w:b/>
          <w:bCs/>
          <w:sz w:val="26"/>
        </w:rPr>
        <w:t>Kuo 2017</w:t>
      </w:r>
      <w:r w:rsidRPr="009C42D4">
        <w:rPr>
          <w:rFonts w:cs="Calibri"/>
        </w:rPr>
        <w:t xml:space="preserve"> [(Executive Vice President at Pamir Consulting.) “The Great US-China Biotechnology and Artificial Intelligence Race” </w:t>
      </w:r>
      <w:hyperlink r:id="rId19" w:history="1">
        <w:r w:rsidRPr="009C42D4">
          <w:rPr>
            <w:rFonts w:cs="Calibri"/>
          </w:rPr>
          <w:t>https://thediplomat.com/2017/08/the-great-us-china-biotechnology-and-artificial-intelligence-race/</w:t>
        </w:r>
      </w:hyperlink>
      <w:r w:rsidRPr="009C42D4">
        <w:rPr>
          <w:rFonts w:cs="Calibri"/>
        </w:rPr>
        <w:t>] TDI</w:t>
      </w:r>
    </w:p>
    <w:p w14:paraId="2085E992" w14:textId="77777777" w:rsidR="0016311A" w:rsidRPr="009C42D4" w:rsidRDefault="0016311A" w:rsidP="0016311A">
      <w:pPr>
        <w:rPr>
          <w:rFonts w:cs="Calibri"/>
          <w:sz w:val="14"/>
        </w:rPr>
      </w:pPr>
      <w:r w:rsidRPr="009C42D4">
        <w:rPr>
          <w:rFonts w:cs="Calibr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r w:rsidRPr="009C42D4">
        <w:rPr>
          <w:rFonts w:cs="Calibri"/>
          <w:b/>
          <w:bCs/>
          <w:highlight w:val="green"/>
          <w:u w:val="single"/>
        </w:rPr>
        <w:t>is</w:t>
      </w:r>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data-sets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r w:rsidRPr="009C42D4">
        <w:rPr>
          <w:rFonts w:cs="Calibri"/>
          <w:b/>
          <w:bCs/>
          <w:highlight w:val="green"/>
          <w:u w:val="single"/>
        </w:rPr>
        <w:t>data-sets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particular functions. </w:t>
      </w:r>
      <w:r w:rsidRPr="009C42D4">
        <w:rPr>
          <w:rFonts w:cs="Calibri"/>
          <w:u w:val="single"/>
        </w:rPr>
        <w:t xml:space="preserve">Such insights will contribute to </w:t>
      </w:r>
      <w:r w:rsidRPr="009C42D4">
        <w:rPr>
          <w:rFonts w:cs="Calibri"/>
          <w:u w:val="single"/>
        </w:rPr>
        <w:lastRenderedPageBreak/>
        <w:t>knowing how a particular disease occurs,</w:t>
      </w:r>
      <w:r w:rsidRPr="009C42D4">
        <w:rPr>
          <w:rFonts w:cs="Calibri"/>
          <w:sz w:val="14"/>
        </w:rPr>
        <w:t xml:space="preserve"> how a newly-discovered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malicious actors could engineer pathogens that are tailored</w:t>
      </w:r>
      <w:r w:rsidRPr="009C42D4">
        <w:rPr>
          <w:rFonts w:cs="Calibri"/>
          <w:b/>
          <w:bCs/>
          <w:u w:val="single"/>
        </w:rPr>
        <w:t xml:space="preserve"> to overcome the immune system or the microbiome of specific populations. </w:t>
      </w:r>
    </w:p>
    <w:p w14:paraId="4C5E4128" w14:textId="77777777" w:rsidR="0016311A" w:rsidRDefault="0016311A" w:rsidP="0016311A"/>
    <w:p w14:paraId="5D787817" w14:textId="77777777" w:rsidR="0016311A" w:rsidRDefault="0016311A" w:rsidP="0016311A">
      <w:pPr>
        <w:rPr>
          <w:rFonts w:cs="Calibri"/>
          <w:u w:val="single"/>
        </w:rPr>
      </w:pPr>
    </w:p>
    <w:p w14:paraId="16946E0A" w14:textId="77777777" w:rsidR="0016311A" w:rsidRDefault="0016311A" w:rsidP="0016311A">
      <w:pPr>
        <w:pStyle w:val="Heading2"/>
      </w:pPr>
      <w:r>
        <w:lastRenderedPageBreak/>
        <w:t>Case</w:t>
      </w:r>
    </w:p>
    <w:p w14:paraId="574E4548" w14:textId="77777777" w:rsidR="0016311A" w:rsidRDefault="0016311A" w:rsidP="0016311A">
      <w:pPr>
        <w:pStyle w:val="Heading4"/>
      </w:pPr>
      <w:r>
        <w:t>Turn- All factories safe for making vaccines are producing, aff can’t create new approved factories to solve</w:t>
      </w:r>
    </w:p>
    <w:p w14:paraId="70C4B837" w14:textId="77777777" w:rsidR="0016311A" w:rsidRPr="009D7615" w:rsidRDefault="0016311A" w:rsidP="0016311A">
      <w:r w:rsidRPr="009D7615">
        <w:t xml:space="preserve">Kurt </w:t>
      </w:r>
      <w:r w:rsidRPr="009D7615">
        <w:rPr>
          <w:rFonts w:eastAsiaTheme="majorEastAsia" w:cstheme="majorBidi"/>
          <w:b/>
          <w:bCs/>
          <w:szCs w:val="26"/>
        </w:rPr>
        <w:t>Schlosser</w:t>
      </w:r>
      <w:r w:rsidRPr="009D7615">
        <w:t xml:space="preserve"> On </w:t>
      </w:r>
      <w:r w:rsidRPr="009D7615">
        <w:rPr>
          <w:rFonts w:eastAsiaTheme="majorEastAsia" w:cstheme="majorBidi"/>
          <w:b/>
          <w:bCs/>
          <w:szCs w:val="26"/>
        </w:rPr>
        <w:t>4 26</w:t>
      </w:r>
      <w:r w:rsidRPr="009D7615">
        <w:t>, 2021 At 12 [Kurt Schlosser On April 26, 2021 At 12</w:t>
      </w:r>
      <w:r>
        <w:t>4-26-2021</w:t>
      </w:r>
      <w:r w:rsidRPr="009D7615">
        <w:t>, "Bill Gates predicts ‘very small numbers’ of COVID by end of 2022, takes heat for vaccine patent defense," GeekWire, accessed at https://www.geekwire.com/2021/bill-gates-predicts-small-numbers-covid-end-2022-takes-heat-vaccine-patent-defense/] SC TA 9-2-2021</w:t>
      </w:r>
    </w:p>
    <w:p w14:paraId="45DC06BF" w14:textId="77777777" w:rsidR="0016311A" w:rsidRDefault="0016311A" w:rsidP="0016311A">
      <w:pPr>
        <w:rPr>
          <w:rStyle w:val="StyleUnderline"/>
        </w:rPr>
      </w:pPr>
      <w:r w:rsidRPr="009D7615">
        <w:rPr>
          <w:sz w:val="16"/>
        </w:rPr>
        <w:t xml:space="preserve">Bill </w:t>
      </w:r>
      <w:r w:rsidRPr="008521BB">
        <w:rPr>
          <w:rStyle w:val="StyleUnderline"/>
          <w:highlight w:val="magenta"/>
        </w:rPr>
        <w:t>Gates</w:t>
      </w:r>
      <w:r w:rsidRPr="009D7615">
        <w:rPr>
          <w:rStyle w:val="StyleUnderline"/>
        </w:rPr>
        <w:t xml:space="preserve"> </w:t>
      </w:r>
      <w:r w:rsidRPr="008521BB">
        <w:rPr>
          <w:rStyle w:val="StyleUnderline"/>
          <w:highlight w:val="magenta"/>
        </w:rPr>
        <w:t>predicts</w:t>
      </w:r>
      <w:r w:rsidRPr="009D7615">
        <w:rPr>
          <w:rStyle w:val="StyleUnderline"/>
        </w:rPr>
        <w:t xml:space="preserve"> “the </w:t>
      </w:r>
      <w:r w:rsidRPr="008521BB">
        <w:rPr>
          <w:rStyle w:val="StyleUnderline"/>
          <w:highlight w:val="magenta"/>
        </w:rPr>
        <w:t>end</w:t>
      </w:r>
      <w:r w:rsidRPr="009D7615">
        <w:rPr>
          <w:rStyle w:val="StyleUnderline"/>
        </w:rPr>
        <w:t xml:space="preserve"> will come” </w:t>
      </w:r>
      <w:r w:rsidRPr="002A5A9E">
        <w:rPr>
          <w:rStyle w:val="StyleUnderline"/>
          <w:highlight w:val="magenta"/>
        </w:rPr>
        <w:t>for the</w:t>
      </w:r>
      <w:r w:rsidRPr="009D7615">
        <w:rPr>
          <w:rStyle w:val="StyleUnderline"/>
        </w:rPr>
        <w:t xml:space="preserve"> COVID-19 </w:t>
      </w:r>
      <w:r w:rsidRPr="008521BB">
        <w:rPr>
          <w:rStyle w:val="StyleUnderline"/>
          <w:highlight w:val="magenta"/>
        </w:rPr>
        <w:t>pandemic</w:t>
      </w:r>
      <w:r w:rsidRPr="009D7615">
        <w:rPr>
          <w:sz w:val="16"/>
        </w:rPr>
        <w:t xml:space="preserve">, saying in an interview on Sunday that </w:t>
      </w:r>
      <w:r w:rsidRPr="009D7615">
        <w:rPr>
          <w:rStyle w:val="StyleUnderline"/>
        </w:rPr>
        <w:t>a return to normal will arrive next year</w:t>
      </w:r>
      <w:r w:rsidRPr="009D7615">
        <w:rPr>
          <w:sz w:val="16"/>
        </w:rPr>
        <w:t xml:space="preserve">. “We won’t have eradicated this disease, but </w:t>
      </w:r>
      <w:r w:rsidRPr="009D7615">
        <w:rPr>
          <w:rStyle w:val="StyleUnderline"/>
        </w:rPr>
        <w:t>we’ll be able to bring it down to very small numbers by the end of 2022</w:t>
      </w:r>
      <w:r w:rsidRPr="009D7615">
        <w:rPr>
          <w:sz w:val="16"/>
        </w:rPr>
        <w:t xml:space="preserve">,” Gates told the UK’s Sky News. The Microsoft co-founder and co-chair of the Bill and Melinda Gates Foundation in Seattle has been heavily invested in the response to the pandemic in the U.S. and across the world. Gates has championed the need to make sure vaccines reach the developing world. </w:t>
      </w:r>
      <w:r w:rsidRPr="009D7615">
        <w:rPr>
          <w:rStyle w:val="StyleUnderline"/>
        </w:rPr>
        <w:t xml:space="preserve">But Gates is facing criticism for his defense of patent protections on </w:t>
      </w:r>
      <w:r w:rsidRPr="008521BB">
        <w:rPr>
          <w:rStyle w:val="StyleUnderline"/>
          <w:highlight w:val="magenta"/>
        </w:rPr>
        <w:t>vaccine technologies</w:t>
      </w:r>
      <w:r w:rsidRPr="009D7615">
        <w:rPr>
          <w:sz w:val="16"/>
        </w:rPr>
        <w:t xml:space="preserve">, telling Sky News that sharing the </w:t>
      </w:r>
      <w:r w:rsidRPr="009D7615">
        <w:rPr>
          <w:rStyle w:val="StyleUnderline"/>
        </w:rPr>
        <w:t>“</w:t>
      </w:r>
      <w:r w:rsidRPr="009D7615">
        <w:rPr>
          <w:rStyle w:val="Emphasis"/>
        </w:rPr>
        <w:t>recipe</w:t>
      </w:r>
      <w:r w:rsidRPr="009D7615">
        <w:rPr>
          <w:rStyle w:val="StyleUnderline"/>
        </w:rPr>
        <w:t xml:space="preserve">” for vaccines would </w:t>
      </w:r>
      <w:r w:rsidRPr="008521BB">
        <w:rPr>
          <w:sz w:val="16"/>
          <w:highlight w:val="magenta"/>
        </w:rPr>
        <w:t>not</w:t>
      </w:r>
      <w:r w:rsidRPr="009D7615">
        <w:rPr>
          <w:rStyle w:val="StyleUnderline"/>
        </w:rPr>
        <w:t xml:space="preserve"> be </w:t>
      </w:r>
      <w:r w:rsidRPr="008521BB">
        <w:rPr>
          <w:rStyle w:val="StyleUnderline"/>
          <w:highlight w:val="magenta"/>
        </w:rPr>
        <w:t>helpful</w:t>
      </w:r>
      <w:r w:rsidRPr="009D7615">
        <w:rPr>
          <w:rStyle w:val="StyleUnderline"/>
        </w:rPr>
        <w:t>.</w:t>
      </w:r>
      <w:r w:rsidRPr="009D7615">
        <w:rPr>
          <w:sz w:val="16"/>
        </w:rPr>
        <w:t xml:space="preserve"> “</w:t>
      </w:r>
      <w:r w:rsidRPr="009D7615">
        <w:rPr>
          <w:rStyle w:val="StyleUnderline"/>
        </w:rPr>
        <w:t>There’s only so many vaccine factories in the world and people are very serious about the safety of vaccines</w:t>
      </w:r>
      <w:r w:rsidRPr="009D7615">
        <w:rPr>
          <w:sz w:val="16"/>
        </w:rPr>
        <w:t xml:space="preserve">,” Gates said. “And so </w:t>
      </w:r>
      <w:r w:rsidRPr="009D7615">
        <w:rPr>
          <w:rStyle w:val="StyleUnderline"/>
        </w:rPr>
        <w:t xml:space="preserve">moving something that had never been done, moving a vaccine from say a J&amp;J factory into a factory in India, it’s novel. It’s </w:t>
      </w:r>
      <w:r w:rsidRPr="008521BB">
        <w:rPr>
          <w:rStyle w:val="StyleUnderline"/>
          <w:highlight w:val="magenta"/>
        </w:rPr>
        <w:t>only because of</w:t>
      </w:r>
      <w:r w:rsidRPr="009D7615">
        <w:rPr>
          <w:rStyle w:val="StyleUnderline"/>
        </w:rPr>
        <w:t xml:space="preserve"> our </w:t>
      </w:r>
      <w:r w:rsidRPr="008521BB">
        <w:rPr>
          <w:rStyle w:val="StyleUnderline"/>
          <w:highlight w:val="magenta"/>
        </w:rPr>
        <w:t xml:space="preserve">grants and expertise that </w:t>
      </w:r>
      <w:r w:rsidRPr="009D7615">
        <w:rPr>
          <w:rStyle w:val="StyleUnderline"/>
        </w:rPr>
        <w:t xml:space="preserve">that </w:t>
      </w:r>
      <w:r w:rsidRPr="008521BB">
        <w:rPr>
          <w:rStyle w:val="StyleUnderline"/>
          <w:highlight w:val="magenta"/>
        </w:rPr>
        <w:t>can happen at all</w:t>
      </w:r>
      <w:r w:rsidRPr="009D7615">
        <w:rPr>
          <w:sz w:val="16"/>
        </w:rPr>
        <w:t xml:space="preserve">. “The </w:t>
      </w:r>
      <w:r w:rsidRPr="009D7615">
        <w:rPr>
          <w:rStyle w:val="StyleUnderline"/>
        </w:rPr>
        <w:t>thing that’s holding things back in this case is not intellectual property</w:t>
      </w:r>
      <w:r w:rsidRPr="009D7615">
        <w:rPr>
          <w:sz w:val="16"/>
        </w:rPr>
        <w:t>,” Gates continued. “</w:t>
      </w:r>
      <w:r w:rsidRPr="009D7615">
        <w:rPr>
          <w:rStyle w:val="StyleUnderline"/>
        </w:rPr>
        <w:t xml:space="preserve">It’s </w:t>
      </w:r>
      <w:r w:rsidRPr="008521BB">
        <w:rPr>
          <w:rStyle w:val="StyleUnderline"/>
          <w:highlight w:val="magenta"/>
        </w:rPr>
        <w:t>not</w:t>
      </w:r>
      <w:r w:rsidRPr="009D7615">
        <w:rPr>
          <w:rStyle w:val="StyleUnderline"/>
        </w:rPr>
        <w:t xml:space="preserve"> like there’s </w:t>
      </w:r>
      <w:r w:rsidRPr="008521BB">
        <w:rPr>
          <w:rStyle w:val="StyleUnderline"/>
          <w:highlight w:val="magenta"/>
        </w:rPr>
        <w:t xml:space="preserve">some idle vaccine factory, </w:t>
      </w:r>
      <w:r w:rsidRPr="009D7615">
        <w:rPr>
          <w:rStyle w:val="StyleUnderline"/>
        </w:rPr>
        <w:t xml:space="preserve">with regulatory </w:t>
      </w:r>
      <w:r w:rsidRPr="008521BB">
        <w:rPr>
          <w:rStyle w:val="StyleUnderline"/>
          <w:highlight w:val="magenta"/>
        </w:rPr>
        <w:t>approval</w:t>
      </w:r>
      <w:r w:rsidRPr="009D7615">
        <w:rPr>
          <w:rStyle w:val="StyleUnderline"/>
        </w:rPr>
        <w:t xml:space="preserve">, </w:t>
      </w:r>
      <w:r w:rsidRPr="008521BB">
        <w:rPr>
          <w:rStyle w:val="Emphasis"/>
          <w:highlight w:val="magenta"/>
        </w:rPr>
        <w:t>that makes magically safe vaccines</w:t>
      </w:r>
      <w:r w:rsidRPr="009D7615">
        <w:rPr>
          <w:rStyle w:val="StyleUnderline"/>
        </w:rPr>
        <w:t>. You know, you’ve got to do the trial on these things. Every manufacturing process has to be looked at in a very careful way.”</w:t>
      </w:r>
    </w:p>
    <w:p w14:paraId="24FBB577" w14:textId="77777777" w:rsidR="0016311A" w:rsidRDefault="0016311A" w:rsidP="0016311A">
      <w:pPr>
        <w:rPr>
          <w:rStyle w:val="StyleUnderline"/>
        </w:rPr>
      </w:pPr>
    </w:p>
    <w:p w14:paraId="676D552B" w14:textId="77777777" w:rsidR="0016311A" w:rsidRPr="00D32E5B" w:rsidRDefault="0016311A" w:rsidP="0016311A">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686942A3" w14:textId="77777777" w:rsidR="0016311A" w:rsidRPr="00D32E5B" w:rsidRDefault="0016311A" w:rsidP="0016311A">
      <w:pPr>
        <w:rPr>
          <w:rFonts w:eastAsia="Cambria" w:cs="Calibri"/>
          <w:sz w:val="26"/>
        </w:rPr>
      </w:pPr>
      <w:r w:rsidRPr="00D32E5B">
        <w:rPr>
          <w:rFonts w:eastAsia="Cambria" w:cs="Calibri"/>
          <w:b/>
          <w:bCs/>
          <w:sz w:val="26"/>
        </w:rPr>
        <w:t xml:space="preserve">Cueni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292E5643" w14:textId="77777777" w:rsidR="0016311A" w:rsidRPr="00D32E5B" w:rsidRDefault="0016311A" w:rsidP="0016311A">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71B00328" w14:textId="77777777" w:rsidR="0016311A" w:rsidRPr="00D32E5B" w:rsidRDefault="0016311A" w:rsidP="0016311A">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software or drug formulas — </w:t>
      </w:r>
      <w:r w:rsidRPr="00D32E5B">
        <w:rPr>
          <w:rFonts w:eastAsia="Cambria" w:cs="Calibri"/>
          <w:u w:val="single"/>
        </w:rPr>
        <w:t>people will invent more useful new things</w:t>
      </w:r>
      <w:r w:rsidRPr="00D32E5B">
        <w:rPr>
          <w:rFonts w:eastAsia="Cambria" w:cs="Calibri"/>
          <w:sz w:val="12"/>
        </w:rPr>
        <w:t>.</w:t>
      </w:r>
    </w:p>
    <w:p w14:paraId="087605ED" w14:textId="77777777" w:rsidR="0016311A" w:rsidRPr="00D32E5B" w:rsidRDefault="0016311A" w:rsidP="0016311A">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32CE1A42" w14:textId="77777777" w:rsidR="0016311A" w:rsidRPr="00D32E5B" w:rsidRDefault="0016311A" w:rsidP="0016311A">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w:t>
      </w:r>
      <w:r w:rsidRPr="00D32E5B">
        <w:rPr>
          <w:rFonts w:eastAsia="Cambria" w:cs="Calibri"/>
          <w:sz w:val="12"/>
        </w:rPr>
        <w:lastRenderedPageBreak/>
        <w:t>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27D2228E" w14:textId="77777777" w:rsidR="0016311A" w:rsidRPr="00D32E5B" w:rsidRDefault="0016311A" w:rsidP="0016311A">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GlaxoSmithKline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43846D7D" w14:textId="77777777" w:rsidR="0016311A" w:rsidRPr="00D32E5B" w:rsidRDefault="0016311A" w:rsidP="0016311A">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r w:rsidRPr="00D32E5B">
        <w:rPr>
          <w:rFonts w:eastAsia="MS Gothic" w:cs="Calibri"/>
          <w:u w:val="single"/>
        </w:rPr>
        <w:t>entered into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4A692E53" w14:textId="77777777" w:rsidR="0016311A" w:rsidRPr="00D32E5B" w:rsidRDefault="0016311A" w:rsidP="0016311A">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4022FECB" w14:textId="77777777" w:rsidR="0016311A" w:rsidRPr="00D32E5B" w:rsidRDefault="0016311A" w:rsidP="0016311A">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19958704" w14:textId="77777777" w:rsidR="0016311A" w:rsidRPr="00D32E5B" w:rsidRDefault="0016311A" w:rsidP="0016311A">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1869730E" w14:textId="77777777" w:rsidR="0016311A" w:rsidRPr="00D32E5B" w:rsidRDefault="0016311A" w:rsidP="0016311A">
      <w:pPr>
        <w:rPr>
          <w:rFonts w:eastAsia="Cambria" w:cs="Calibri"/>
          <w:sz w:val="12"/>
        </w:rPr>
      </w:pPr>
      <w:r w:rsidRPr="00D32E5B">
        <w:rPr>
          <w:rFonts w:eastAsia="Cambria" w:cs="Calibri"/>
          <w:sz w:val="12"/>
        </w:rPr>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Lippoldt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206FA852" w14:textId="77777777" w:rsidR="0016311A" w:rsidRPr="00D32E5B" w:rsidRDefault="0016311A" w:rsidP="0016311A">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w:t>
      </w:r>
      <w:r w:rsidRPr="00D32E5B">
        <w:rPr>
          <w:rFonts w:eastAsia="Cambria" w:cs="Calibri"/>
          <w:u w:val="single"/>
        </w:rPr>
        <w:lastRenderedPageBreak/>
        <w:t xml:space="preserve">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76990928" w14:textId="77777777" w:rsidR="0016311A" w:rsidRPr="00D32E5B" w:rsidRDefault="0016311A" w:rsidP="0016311A">
      <w:pPr>
        <w:keepNext/>
        <w:keepLines/>
        <w:spacing w:before="40" w:after="0"/>
        <w:outlineLvl w:val="3"/>
        <w:rPr>
          <w:rFonts w:eastAsia="MS Gothic" w:cs="Calibri"/>
          <w:b/>
          <w:iCs/>
          <w:sz w:val="26"/>
        </w:rPr>
      </w:pPr>
      <w:r w:rsidRPr="00D32E5B">
        <w:rPr>
          <w:rFonts w:eastAsia="MS Gothic" w:cs="Calibri"/>
          <w:b/>
          <w:iCs/>
          <w:sz w:val="26"/>
        </w:rPr>
        <w:t>Overreliance on vaccines hurts overall pandemic response.</w:t>
      </w:r>
    </w:p>
    <w:p w14:paraId="68014CA6" w14:textId="77777777" w:rsidR="0016311A" w:rsidRPr="00D32E5B" w:rsidRDefault="0016311A" w:rsidP="0016311A">
      <w:pPr>
        <w:rPr>
          <w:rFonts w:eastAsia="Cambria" w:cs="Calibri"/>
        </w:rPr>
      </w:pPr>
      <w:r w:rsidRPr="00D32E5B">
        <w:rPr>
          <w:rFonts w:eastAsia="Cambria" w:cs="Calibri"/>
          <w:b/>
          <w:bCs/>
          <w:sz w:val="26"/>
        </w:rPr>
        <w:t>Lovelace 1/13</w:t>
      </w:r>
      <w:r w:rsidRPr="00D32E5B">
        <w:rPr>
          <w:rFonts w:eastAsia="Cambria" w:cs="Calibr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14E665BB" w14:textId="77777777" w:rsidR="0016311A" w:rsidRPr="00D32E5B" w:rsidRDefault="0016311A" w:rsidP="0016311A">
      <w:pPr>
        <w:rPr>
          <w:rFonts w:eastAsia="Cambria" w:cs="Calibri"/>
          <w:sz w:val="16"/>
        </w:rPr>
      </w:pPr>
      <w:r w:rsidRPr="00D32E5B">
        <w:rPr>
          <w:rFonts w:eastAsia="Cambria" w:cs="Calibri"/>
          <w:sz w:val="16"/>
        </w:rPr>
        <w:t xml:space="preserve">The World Health Organization said Friday that </w:t>
      </w:r>
      <w:hyperlink r:id="rId20" w:history="1">
        <w:r w:rsidRPr="00D32E5B">
          <w:rPr>
            <w:rFonts w:eastAsia="Cambria" w:cs="Calibri"/>
            <w:u w:val="single"/>
          </w:rPr>
          <w:t>coronavirus</w:t>
        </w:r>
      </w:hyperlink>
      <w:r w:rsidRPr="00D32E5B">
        <w:rPr>
          <w:rFonts w:eastAsia="Cambria" w:cs="Calibri"/>
          <w:u w:val="single"/>
        </w:rPr>
        <w:t xml:space="preserve"> </w:t>
      </w:r>
      <w:r w:rsidRPr="00D32E5B">
        <w:rPr>
          <w:rFonts w:eastAsia="Cambria" w:cs="Calibri"/>
          <w:highlight w:val="green"/>
          <w:u w:val="single"/>
        </w:rPr>
        <w:t>vaccines aren’t “silver bullets</w:t>
      </w:r>
      <w:r w:rsidRPr="00D32E5B">
        <w:rPr>
          <w:rFonts w:eastAsia="Cambria" w:cs="Calibri"/>
          <w:u w:val="single"/>
        </w:rPr>
        <w:t>”</w:t>
      </w:r>
      <w:r w:rsidRPr="00D32E5B">
        <w:rPr>
          <w:rFonts w:eastAsia="Cambria" w:cs="Calibri"/>
          <w:sz w:val="16"/>
        </w:rPr>
        <w:t xml:space="preserve"> and relyi</w:t>
      </w:r>
      <w:r w:rsidRPr="00D32E5B">
        <w:rPr>
          <w:rFonts w:eastAsia="Cambria" w:cs="Calibri"/>
          <w:u w:val="single"/>
        </w:rPr>
        <w:t>ng solely on them to fight the pandemic has hurt nations</w:t>
      </w:r>
      <w:r w:rsidRPr="00D32E5B">
        <w:rPr>
          <w:rFonts w:eastAsia="Cambria" w:cs="Calibri"/>
          <w:sz w:val="16"/>
        </w:rPr>
        <w:t xml:space="preserve">. Some countries in </w:t>
      </w:r>
      <w:r w:rsidRPr="00D32E5B">
        <w:rPr>
          <w:rFonts w:eastAsia="Cambria" w:cs="Calibri"/>
          <w:highlight w:val="green"/>
          <w:u w:val="single"/>
        </w:rPr>
        <w:t>Europe, Africa</w:t>
      </w:r>
      <w:r w:rsidRPr="00D32E5B">
        <w:rPr>
          <w:rFonts w:eastAsia="Cambria" w:cs="Calibri"/>
          <w:u w:val="single"/>
        </w:rPr>
        <w:t xml:space="preserve"> and the </w:t>
      </w:r>
      <w:r w:rsidRPr="00D32E5B">
        <w:rPr>
          <w:rFonts w:eastAsia="Cambria" w:cs="Calibri"/>
          <w:highlight w:val="green"/>
          <w:u w:val="single"/>
        </w:rPr>
        <w:t>Americas</w:t>
      </w:r>
      <w:r w:rsidRPr="00D32E5B">
        <w:rPr>
          <w:rFonts w:eastAsia="Cambria" w:cs="Calibri"/>
          <w:u w:val="single"/>
        </w:rPr>
        <w:t xml:space="preserve"> are </w:t>
      </w:r>
      <w:r w:rsidRPr="00D32E5B">
        <w:rPr>
          <w:rFonts w:eastAsia="Cambria" w:cs="Calibri"/>
          <w:highlight w:val="green"/>
          <w:u w:val="single"/>
        </w:rPr>
        <w:t>seeing spikes in</w:t>
      </w:r>
      <w:r w:rsidRPr="00D32E5B">
        <w:rPr>
          <w:rFonts w:eastAsia="Cambria" w:cs="Calibri"/>
          <w:u w:val="single"/>
        </w:rPr>
        <w:t xml:space="preserve"> Covid-19 </w:t>
      </w:r>
      <w:r w:rsidRPr="00D32E5B">
        <w:rPr>
          <w:rFonts w:eastAsia="Cambria" w:cs="Calibri"/>
          <w:highlight w:val="green"/>
          <w:u w:val="single"/>
        </w:rPr>
        <w:t>cases</w:t>
      </w:r>
      <w:r w:rsidRPr="00D32E5B">
        <w:rPr>
          <w:rFonts w:eastAsia="Cambria" w:cs="Calibri"/>
          <w:sz w:val="16"/>
        </w:rPr>
        <w:t xml:space="preserve"> “because we are </w:t>
      </w:r>
      <w:r w:rsidRPr="00D32E5B">
        <w:rPr>
          <w:rFonts w:eastAsia="Cambria" w:cs="Calibri"/>
          <w:u w:val="single"/>
        </w:rPr>
        <w:t>collectively not succeeding at breaking the chains of transmission at the community level or within households,</w:t>
      </w:r>
      <w:r w:rsidRPr="00D32E5B">
        <w:rPr>
          <w:rFonts w:eastAsia="Cambria" w:cs="Calibri"/>
          <w:sz w:val="16"/>
        </w:rPr>
        <w:t xml:space="preserve">” WHO Director-General Tedros Adhanom Ghebreyesus said during a news conference from the agency’s Geneva headquarters. With </w:t>
      </w:r>
      <w:hyperlink r:id="rId21" w:history="1">
        <w:r w:rsidRPr="00D32E5B">
          <w:rPr>
            <w:rFonts w:eastAsia="Cambria" w:cs="Calibri"/>
            <w:sz w:val="16"/>
          </w:rPr>
          <w:t>global deaths reaching 2 million</w:t>
        </w:r>
      </w:hyperlink>
      <w:r w:rsidRPr="00D32E5B">
        <w:rPr>
          <w:rFonts w:eastAsia="Cambria" w:cs="Calibri"/>
          <w:sz w:val="16"/>
        </w:rPr>
        <w:t xml:space="preserve"> and new variants of the virus appearing in multiple countries, </w:t>
      </w:r>
      <w:r w:rsidRPr="00D32E5B">
        <w:rPr>
          <w:rFonts w:eastAsia="Cambria" w:cs="Calibri"/>
          <w:u w:val="single"/>
        </w:rPr>
        <w:t>world leaders need to do all they can to curb infections “through tried and tested public health measures,</w:t>
      </w:r>
      <w:r w:rsidRPr="00D32E5B">
        <w:rPr>
          <w:rFonts w:eastAsia="Cambria" w:cs="Calibri"/>
          <w:sz w:val="16"/>
        </w:rPr>
        <w:t xml:space="preserve">” Tedros said. “There is only one way out of this storm and that is to share the tools we have and commit to using them together.” The </w:t>
      </w:r>
      <w:hyperlink r:id="rId22" w:history="1">
        <w:r w:rsidRPr="00D32E5B">
          <w:rPr>
            <w:rFonts w:eastAsia="Cambria" w:cs="Calibri"/>
            <w:sz w:val="16"/>
          </w:rPr>
          <w:t>coronavirus</w:t>
        </w:r>
      </w:hyperlink>
      <w:r w:rsidRPr="00D32E5B">
        <w:rPr>
          <w:rFonts w:eastAsia="Cambria" w:cs="Calibri"/>
          <w:sz w:val="16"/>
        </w:rPr>
        <w:t xml:space="preserve"> has infected more than 93.3 million people worldwide and killed at least 2 million since the pandemic began about a year ago, according to data compiled by Johns Hopkins University. </w:t>
      </w:r>
      <w:r w:rsidRPr="00D32E5B">
        <w:rPr>
          <w:rFonts w:eastAsia="Cambria" w:cs="Calibri"/>
          <w:u w:val="single"/>
        </w:rPr>
        <w:t>The virus continues to accelerate in some regions,</w:t>
      </w:r>
      <w:r w:rsidRPr="00D32E5B">
        <w:rPr>
          <w:rFonts w:eastAsia="Cambria" w:cs="Calibri"/>
          <w:sz w:val="16"/>
        </w:rPr>
        <w:t xml:space="preserve"> with nations reporting that their supply of oxygen for Covid-19 patients is running “dangerously low,” the WHO said. </w:t>
      </w:r>
      <w:r w:rsidRPr="00D32E5B">
        <w:rPr>
          <w:rFonts w:eastAsia="Cambria" w:cs="Calibri"/>
          <w:u w:val="single"/>
        </w:rPr>
        <w:t>Some countries, including the U.S., have focused heavily on the use of vaccines to combat their outbreaks. While vaccines are a useful tool, they will not end the pandemic alone,</w:t>
      </w:r>
      <w:r w:rsidRPr="00D32E5B">
        <w:rPr>
          <w:rFonts w:eastAsia="Cambria" w:cs="Calibri"/>
          <w:sz w:val="16"/>
        </w:rPr>
        <w:t xml:space="preserve"> Mike Ryan, executive director of the WHO’s health emergencies program, said at the news conference. “</w:t>
      </w:r>
      <w:r w:rsidRPr="00D32E5B">
        <w:rPr>
          <w:rFonts w:eastAsia="Cambria" w:cs="Calibri"/>
          <w:u w:val="single"/>
        </w:rPr>
        <w:t xml:space="preserve">We warned in 2020 that </w:t>
      </w:r>
      <w:r w:rsidRPr="00D32E5B">
        <w:rPr>
          <w:rFonts w:eastAsia="Cambria" w:cs="Calibri"/>
          <w:highlight w:val="green"/>
          <w:u w:val="single"/>
        </w:rPr>
        <w:t>if we</w:t>
      </w:r>
      <w:r w:rsidRPr="00D32E5B">
        <w:rPr>
          <w:rFonts w:eastAsia="Cambria" w:cs="Calibri"/>
          <w:u w:val="single"/>
        </w:rPr>
        <w:t xml:space="preserve"> were to </w:t>
      </w:r>
      <w:r w:rsidRPr="00D32E5B">
        <w:rPr>
          <w:rFonts w:eastAsia="Cambria" w:cs="Calibri"/>
          <w:highlight w:val="green"/>
          <w:u w:val="single"/>
        </w:rPr>
        <w:t>rely entirely on vaccines</w:t>
      </w:r>
      <w:r w:rsidRPr="00D32E5B">
        <w:rPr>
          <w:rFonts w:eastAsia="Cambria" w:cs="Calibri"/>
          <w:u w:val="single"/>
        </w:rPr>
        <w:t xml:space="preserve"> as the only solution, we could </w:t>
      </w:r>
      <w:r w:rsidRPr="00D32E5B">
        <w:rPr>
          <w:rFonts w:eastAsia="Cambria" w:cs="Calibri"/>
          <w:highlight w:val="green"/>
          <w:u w:val="single"/>
        </w:rPr>
        <w:t>lose the</w:t>
      </w:r>
      <w:r w:rsidRPr="00D32E5B">
        <w:rPr>
          <w:rFonts w:eastAsia="Cambria" w:cs="Calibri"/>
          <w:u w:val="single"/>
        </w:rPr>
        <w:t xml:space="preserve"> very </w:t>
      </w:r>
      <w:r w:rsidRPr="00D32E5B">
        <w:rPr>
          <w:rFonts w:eastAsia="Cambria" w:cs="Calibri"/>
          <w:highlight w:val="green"/>
          <w:u w:val="single"/>
        </w:rPr>
        <w:t>controlled measures</w:t>
      </w:r>
      <w:r w:rsidRPr="00D32E5B">
        <w:rPr>
          <w:rFonts w:eastAsia="Cambria" w:cs="Calibri"/>
          <w:u w:val="single"/>
        </w:rPr>
        <w:t xml:space="preserve"> that </w:t>
      </w:r>
      <w:r w:rsidRPr="00D32E5B">
        <w:rPr>
          <w:rFonts w:eastAsia="Cambria" w:cs="Calibri"/>
          <w:highlight w:val="green"/>
          <w:u w:val="single"/>
        </w:rPr>
        <w:t>we had at our disposal</w:t>
      </w:r>
      <w:r w:rsidRPr="00D32E5B">
        <w:rPr>
          <w:rFonts w:eastAsia="Cambria" w:cs="Calibri"/>
          <w:u w:val="single"/>
        </w:rPr>
        <w:t xml:space="preserve"> at the time</w:t>
      </w:r>
      <w:r w:rsidRPr="00D32E5B">
        <w:rPr>
          <w:rFonts w:eastAsia="Cambria" w:cs="Calibri"/>
          <w:sz w:val="16"/>
        </w:rPr>
        <w:t xml:space="preserve">. And I think to some extent </w:t>
      </w:r>
      <w:r w:rsidRPr="00D32E5B">
        <w:rPr>
          <w:rFonts w:eastAsia="Cambria" w:cs="Calibri"/>
          <w:highlight w:val="green"/>
          <w:u w:val="single"/>
        </w:rPr>
        <w:t>that has come true</w:t>
      </w:r>
      <w:r w:rsidRPr="00D32E5B">
        <w:rPr>
          <w:rFonts w:eastAsia="Cambria" w:cs="Calibri"/>
          <w:sz w:val="16"/>
        </w:rPr>
        <w:t xml:space="preserve">,” Ryan said, adding the colder seasons and the recent holidays also may have also played a role in the spread of the virus. “A big portion of the transmission has occurred because </w:t>
      </w:r>
      <w:r w:rsidRPr="00D32E5B">
        <w:rPr>
          <w:rFonts w:eastAsia="Cambria" w:cs="Calibri"/>
          <w:u w:val="single"/>
        </w:rPr>
        <w:t xml:space="preserve">we are </w:t>
      </w:r>
      <w:r w:rsidRPr="00D32E5B">
        <w:rPr>
          <w:rFonts w:eastAsia="Cambria" w:cs="Calibri"/>
          <w:highlight w:val="green"/>
          <w:u w:val="single"/>
        </w:rPr>
        <w:t>reducing</w:t>
      </w:r>
      <w:r w:rsidRPr="00D32E5B">
        <w:rPr>
          <w:rFonts w:eastAsia="Cambria" w:cs="Calibri"/>
          <w:u w:val="single"/>
        </w:rPr>
        <w:t xml:space="preserve"> our </w:t>
      </w:r>
      <w:r w:rsidRPr="00D32E5B">
        <w:rPr>
          <w:rFonts w:eastAsia="Cambria" w:cs="Calibri"/>
          <w:highlight w:val="green"/>
          <w:u w:val="single"/>
        </w:rPr>
        <w:t>physical distancing</w:t>
      </w:r>
      <w:r w:rsidRPr="00D32E5B">
        <w:rPr>
          <w:rFonts w:eastAsia="Cambria" w:cs="Calibri"/>
          <w:sz w:val="16"/>
        </w:rPr>
        <w:t xml:space="preserve">. ... </w:t>
      </w:r>
      <w:r w:rsidRPr="00D32E5B">
        <w:rPr>
          <w:rFonts w:eastAsia="Cambria" w:cs="Calibri"/>
          <w:u w:val="single"/>
        </w:rPr>
        <w:t xml:space="preserve">We are </w:t>
      </w:r>
      <w:r w:rsidRPr="00D32E5B">
        <w:rPr>
          <w:rFonts w:eastAsia="Cambria" w:cs="Calibri"/>
          <w:highlight w:val="green"/>
          <w:u w:val="single"/>
        </w:rPr>
        <w:t>not breaking</w:t>
      </w:r>
      <w:r w:rsidRPr="00D32E5B">
        <w:rPr>
          <w:rFonts w:eastAsia="Cambria" w:cs="Calibri"/>
          <w:u w:val="single"/>
        </w:rPr>
        <w:t xml:space="preserve"> the </w:t>
      </w:r>
      <w:r w:rsidRPr="00D32E5B">
        <w:rPr>
          <w:rFonts w:eastAsia="Cambria" w:cs="Calibri"/>
          <w:highlight w:val="green"/>
          <w:u w:val="single"/>
        </w:rPr>
        <w:t>chains of transmission</w:t>
      </w:r>
      <w:r w:rsidRPr="00D32E5B">
        <w:rPr>
          <w:rFonts w:eastAsia="Cambria" w:cs="Calibr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D32E5B">
        <w:rPr>
          <w:rFonts w:eastAsia="Cambria" w:cs="Calibri"/>
          <w:u w:val="single"/>
        </w:rPr>
        <w:t>And vaccines are not perfect. They don’t protect everyone against every situation</w:t>
      </w:r>
      <w:r w:rsidRPr="00D32E5B">
        <w:rPr>
          <w:rFonts w:eastAsia="Cambria" w:cs="Calibri"/>
          <w:sz w:val="16"/>
        </w:rPr>
        <w:t xml:space="preserve">.” In the U.S., the pace of vaccinations is going slower than officials had hoped. As of Friday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23" w:history="1">
        <w:r w:rsidRPr="00D32E5B">
          <w:rPr>
            <w:rFonts w:eastAsia="Cambria" w:cs="Calibri"/>
            <w:sz w:val="16"/>
          </w:rPr>
          <w:t>unveiled a sweeping plan</w:t>
        </w:r>
      </w:hyperlink>
      <w:r w:rsidRPr="00D32E5B">
        <w:rPr>
          <w:rFonts w:eastAsia="Cambria" w:cs="Calibr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3C16BEC8" w14:textId="77777777" w:rsidR="0016311A" w:rsidRPr="00B246A2" w:rsidRDefault="0016311A" w:rsidP="00B246A2"/>
    <w:sectPr w:rsidR="0016311A" w:rsidRPr="00B246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44B2"/>
    <w:rsid w:val="000029E3"/>
    <w:rsid w:val="000029E8"/>
    <w:rsid w:val="00004225"/>
    <w:rsid w:val="000066CA"/>
    <w:rsid w:val="00007264"/>
    <w:rsid w:val="000076A9"/>
    <w:rsid w:val="00014FAD"/>
    <w:rsid w:val="00015D2A"/>
    <w:rsid w:val="0001761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11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4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6A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B0C83"/>
  <w14:defaultImageDpi w14:val="300"/>
  <w15:docId w15:val="{7405A3C5-BD3A-D34D-A972-D6AC9FEAF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46A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44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44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44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No Spacing12,No Spacing2111,small space"/>
    <w:basedOn w:val="Normal"/>
    <w:next w:val="Normal"/>
    <w:link w:val="Heading4Char"/>
    <w:uiPriority w:val="9"/>
    <w:unhideWhenUsed/>
    <w:qFormat/>
    <w:rsid w:val="008844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44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4B2"/>
  </w:style>
  <w:style w:type="character" w:customStyle="1" w:styleId="Heading1Char">
    <w:name w:val="Heading 1 Char"/>
    <w:aliases w:val="Pocket Char"/>
    <w:basedOn w:val="DefaultParagraphFont"/>
    <w:link w:val="Heading1"/>
    <w:uiPriority w:val="9"/>
    <w:rsid w:val="008844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44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44B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8844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844B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844B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844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44B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844B2"/>
    <w:rPr>
      <w:color w:val="auto"/>
      <w:u w:val="none"/>
    </w:rPr>
  </w:style>
  <w:style w:type="paragraph" w:styleId="DocumentMap">
    <w:name w:val="Document Map"/>
    <w:basedOn w:val="Normal"/>
    <w:link w:val="DocumentMapChar"/>
    <w:uiPriority w:val="99"/>
    <w:semiHidden/>
    <w:unhideWhenUsed/>
    <w:rsid w:val="008844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44B2"/>
    <w:rPr>
      <w:rFonts w:ascii="Lucida Grande" w:hAnsi="Lucida Grande" w:cs="Lucida Grande"/>
    </w:rPr>
  </w:style>
  <w:style w:type="paragraph" w:customStyle="1" w:styleId="Emphasis1">
    <w:name w:val="Emphasis1"/>
    <w:basedOn w:val="Normal"/>
    <w:link w:val="Emphasis"/>
    <w:autoRedefine/>
    <w:uiPriority w:val="20"/>
    <w:qFormat/>
    <w:rsid w:val="00B246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B246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industries/pharmaceuticals-and-medical-products/our-insights/the-bio-revolution-innovations-transforming-economies-societies-and-our-lives" TargetMode="External"/><Relationship Id="rId18" Type="http://schemas.openxmlformats.org/officeDocument/2006/relationships/hyperlink" Target="https://www.bloomberg.com/opinion/articles/2018-08-14/america-s-global-order-is-worth-fighting-for" TargetMode="External"/><Relationship Id="rId3" Type="http://schemas.openxmlformats.org/officeDocument/2006/relationships/customXml" Target="../customXml/item3.xml"/><Relationship Id="rId21" Type="http://schemas.openxmlformats.org/officeDocument/2006/relationships/hyperlink" Target="https://www.cnbc.com/2021/01/15/coronavirus-live-updates.html" TargetMode="External"/><Relationship Id="rId7" Type="http://schemas.openxmlformats.org/officeDocument/2006/relationships/settings" Target="settings.xml"/><Relationship Id="rId12" Type="http://schemas.openxmlformats.org/officeDocument/2006/relationships/hyperlink" Target="https://www.mckinsey.com/business-functions/m-and-a/our-insights/a-new-prescription-for-m-and-a-in-pharma" TargetMode="External"/><Relationship Id="rId17" Type="http://schemas.openxmlformats.org/officeDocument/2006/relationships/hyperlink" Target="https://www.foreignaffairs.com/articles/united-states/2021-03-19/america-can-and-should-vaccinate-worl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nbc.com/2021/01/15/coronavirus-live-upda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pharmaceuticals-and-medical-products/our-insights/on-pins-and-needles-will-covid-19-vaccines-save-the-worl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nbc.com/2021/01/14/biden-unveils-sweeping-plan-to-combat-the-covid-pandemic-in-the-us.html" TargetMode="External"/><Relationship Id="rId10" Type="http://schemas.openxmlformats.org/officeDocument/2006/relationships/hyperlink" Target="https://www.mckinsey.com/industries/pharmaceuticals-and-medical-products/our-insights/whats-ahead-for-biotech-another-wave-or-low-tide" TargetMode="External"/><Relationship Id="rId19" Type="http://schemas.openxmlformats.org/officeDocument/2006/relationships/hyperlink" Target="https://thediplomat.com/2017/08/the-great-us-china-biotechnology-and-artificial-intelligence-race/"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nbc.com/coronavir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20</Pages>
  <Words>11535</Words>
  <Characters>65753</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3</cp:revision>
  <dcterms:created xsi:type="dcterms:W3CDTF">2021-09-04T18:05:00Z</dcterms:created>
  <dcterms:modified xsi:type="dcterms:W3CDTF">2021-09-04T20:51:00Z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