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3BE71B" w14:textId="771DA521" w:rsidR="00EE16B4" w:rsidRDefault="00EE16B4" w:rsidP="00EE16B4">
      <w:pPr>
        <w:pStyle w:val="Heading2"/>
      </w:pPr>
      <w:r>
        <w:t>1</w:t>
      </w:r>
    </w:p>
    <w:p w14:paraId="041E50A9" w14:textId="77777777" w:rsidR="00EE16B4" w:rsidRDefault="00EE16B4" w:rsidP="00EE16B4">
      <w:pPr>
        <w:pStyle w:val="Heading4"/>
      </w:pPr>
      <w:r w:rsidRPr="00A353FF">
        <w:t xml:space="preserve">Interpretation: The affirmative may not specify a </w:t>
      </w:r>
      <w:r>
        <w:t>just government that recognizes workers’ unconditional right to strike .</w:t>
      </w:r>
    </w:p>
    <w:p w14:paraId="1A091D77" w14:textId="27A817FB" w:rsidR="00EE16B4" w:rsidRPr="003E5015" w:rsidRDefault="00EE16B4" w:rsidP="00EE16B4">
      <w:pPr>
        <w:pStyle w:val="Heading4"/>
      </w:pPr>
      <w:r w:rsidRPr="003E5015">
        <w:t>“A” is an indefinite article that modifies “</w:t>
      </w:r>
      <w:r>
        <w:t>just government</w:t>
      </w:r>
      <w:r w:rsidRPr="003E5015">
        <w:t>” in the res</w:t>
      </w:r>
      <w:r>
        <w:t xml:space="preserve"> –</w:t>
      </w:r>
      <w:r w:rsidRPr="003E5015">
        <w:t xml:space="preserve"> means that you </w:t>
      </w:r>
      <w:r w:rsidR="00D158C8">
        <w:t>cannot prove the resolution true in particular instances</w:t>
      </w:r>
    </w:p>
    <w:p w14:paraId="6ABC2F4D" w14:textId="29E5671E" w:rsidR="00EE16B4" w:rsidRPr="003E5015" w:rsidRDefault="00EE16B4" w:rsidP="00EE16B4">
      <w:r w:rsidRPr="003E5015">
        <w:rPr>
          <w:rStyle w:val="Style13ptBold"/>
        </w:rPr>
        <w:t>CCC</w:t>
      </w:r>
      <w:r w:rsidRPr="003E5015">
        <w:t xml:space="preserve"> </w:t>
      </w:r>
      <w:r w:rsidRPr="003E5015">
        <w:rPr>
          <w:sz w:val="16"/>
          <w:szCs w:val="16"/>
        </w:rPr>
        <w:t xml:space="preserve">(“Articles, Determiners, and Quantifiers”, </w:t>
      </w:r>
      <w:r w:rsidRPr="003E5015">
        <w:rPr>
          <w:rStyle w:val="Hyperlink"/>
          <w:sz w:val="16"/>
          <w:szCs w:val="16"/>
        </w:rPr>
        <w:t>http://grammar.ccc.commnet.edu/grammar/determiners/determiners.htm#articles</w:t>
      </w:r>
      <w:r w:rsidRPr="003E5015">
        <w:rPr>
          <w:sz w:val="16"/>
          <w:szCs w:val="16"/>
        </w:rPr>
        <w:t xml:space="preserve">, Capital Community College Foundation, a nonprofit 501 c-3 organization that supports scholarships, faculty development, and curriculum innovation) </w:t>
      </w:r>
    </w:p>
    <w:p w14:paraId="506F8B57" w14:textId="77777777" w:rsidR="00EE16B4" w:rsidRDefault="00EE16B4" w:rsidP="00EE16B4">
      <w:pPr>
        <w:rPr>
          <w:rStyle w:val="Emphasis"/>
        </w:rPr>
      </w:pPr>
      <w:r w:rsidRPr="0017609E">
        <w:rPr>
          <w:rStyle w:val="StyleUnderline"/>
        </w:rPr>
        <w:t>The</w:t>
      </w:r>
      <w:r w:rsidRPr="0017609E">
        <w:rPr>
          <w:sz w:val="16"/>
        </w:rPr>
        <w:t xml:space="preserve"> three </w:t>
      </w:r>
      <w:r w:rsidRPr="0017609E">
        <w:rPr>
          <w:rStyle w:val="StyleUnderline"/>
        </w:rPr>
        <w:t>article</w:t>
      </w:r>
      <w:r w:rsidRPr="0017609E">
        <w:rPr>
          <w:sz w:val="16"/>
        </w:rPr>
        <w:t xml:space="preserve">s — </w:t>
      </w:r>
      <w:r w:rsidRPr="0017609E">
        <w:rPr>
          <w:rStyle w:val="StyleUnderline"/>
        </w:rPr>
        <w:t>a</w:t>
      </w:r>
      <w:r w:rsidRPr="0017609E">
        <w:rPr>
          <w:sz w:val="16"/>
        </w:rPr>
        <w:t xml:space="preserve">, an, the — </w:t>
      </w:r>
      <w:r w:rsidRPr="0017609E">
        <w:rPr>
          <w:rStyle w:val="StyleUnderline"/>
        </w:rPr>
        <w:t>are a</w:t>
      </w:r>
      <w:r w:rsidRPr="0017609E">
        <w:rPr>
          <w:sz w:val="16"/>
        </w:rPr>
        <w:t xml:space="preserve"> kind of </w:t>
      </w:r>
      <w:r w:rsidRPr="0017609E">
        <w:rPr>
          <w:rStyle w:val="StyleUnderline"/>
        </w:rPr>
        <w:t>adjective</w:t>
      </w:r>
      <w:r w:rsidRPr="0017609E">
        <w:rPr>
          <w:sz w:val="16"/>
        </w:rPr>
        <w:t>.</w:t>
      </w:r>
      <w:r w:rsidRPr="003E5015">
        <w:rPr>
          <w:sz w:val="16"/>
        </w:rPr>
        <w:t xml:space="preserve"> The is called the definite article because it usually precedes a specific or previously mentioned noun; </w:t>
      </w:r>
      <w:r w:rsidRPr="00CF0053">
        <w:rPr>
          <w:rStyle w:val="StyleUnderline"/>
          <w:highlight w:val="green"/>
        </w:rPr>
        <w:t>a and an are</w:t>
      </w:r>
      <w:r w:rsidRPr="003E5015">
        <w:rPr>
          <w:sz w:val="16"/>
        </w:rPr>
        <w:t xml:space="preserve"> called </w:t>
      </w:r>
      <w:r w:rsidRPr="00CF0053">
        <w:rPr>
          <w:rStyle w:val="StyleUnderline"/>
          <w:highlight w:val="green"/>
        </w:rPr>
        <w:t>indefinite articles</w:t>
      </w:r>
      <w:r w:rsidRPr="003E5015">
        <w:rPr>
          <w:sz w:val="16"/>
        </w:rPr>
        <w:t xml:space="preserve"> because </w:t>
      </w:r>
      <w:r w:rsidRPr="00CF0053">
        <w:rPr>
          <w:rStyle w:val="StyleUnderline"/>
          <w:highlight w:val="green"/>
        </w:rPr>
        <w:t>they are used to refer to something in a less specific manner</w:t>
      </w:r>
      <w:r w:rsidRPr="003E5015">
        <w:rPr>
          <w:sz w:val="16"/>
        </w:rPr>
        <w:t xml:space="preserve"> (an unspecified count noun). These words are also listed among the noun markers or determiners because they are almost invariably followed by a noun (or something else acting as a noun). caution CAUTION! Even after you learn all the principles behind the use of these articles, you will find an abundance of situations where choosing the correct article or choosing whether to use one or not will prove chancy. Icy highways are dangerous. The icy highways are dangerous. And both are correct. </w:t>
      </w:r>
      <w:r w:rsidRPr="0083771A">
        <w:rPr>
          <w:highlight w:val="green"/>
          <w:u w:val="single"/>
        </w:rPr>
        <w:t>The is used with specific nouns.</w:t>
      </w:r>
      <w:r w:rsidRPr="003E5015">
        <w:rPr>
          <w:sz w:val="16"/>
        </w:rPr>
        <w:t xml:space="preserve"> The is required when the noun it refers to represents something that is one of a kind: The moon circles the earth. The is required when the noun it refers to represents something in the abstract: The United States has encouraged the use of the private automobile as opposed to the use of public transit. The is required when the noun it refers to represents something named earlier in the text. (See below..) If you would like help with the distinction between count and non-count nouns, please refer to Count and Non-Count Nouns. We use a before singular count-nouns that begin with consonants (a cow, a barn, a sheep); we use an before singular count-nouns that begin with vowels or vowel-like sounds (an apple, an urban blight, an open door). Words that begin with an h sound often require an a (as in a horse, a history book, a hotel), but if an h-word begins with an actual vowel sound, use an an (as in an hour, an honor). We would say a useful device and a union matter because the u of those words actually sounds like yoo (as opposed, say, to the u of an ugly incident). The same is true of a European and a Euro (because of that consonantal "Yoo" sound). We would say a once-in-a-lifetime experience or a one-time hero because the words once and one begin with a w sound (as if they were spelled wuntz and won). Merriam-Webster's Dictionary says that we can use an before an h- word that begins with an unstressed syllable. Thus, we might say an hisTORical moment, but we would say a HIStory book. Many writers would call that an affectation and prefer that we say a historical, but apparently, this choice is a matter of personal taste. For help on using articles with abbreviations and acronyms (a or an FBI agent?), see the section on Abbreviations. First and subsequent reference: When we first refer to something in written text, we often use an indefinite article to modify it. A newspaper has an obligation to seek out and tell the truth. In a subsequent reference to this newspaper, however, we will use the definite article: There are situations, however, when the newspaper must determine whether the public's safety is jeopardized by knowing the truth. Another example: "I'd like a glass of orange juice, please," John said. "I put the glass of juice on the counter already," Sheila replied. Exception: When a modifier appears between the article and the noun, the subsequent article will continue to be indefinite: "I'd like a big glass of orange juice, please," John said. "I put a big glass of juice on the counter already," Sheila replied. Generic reference: </w:t>
      </w:r>
      <w:r w:rsidRPr="00CF0053">
        <w:rPr>
          <w:rStyle w:val="StyleUnderline"/>
          <w:highlight w:val="green"/>
        </w:rPr>
        <w:t>We</w:t>
      </w:r>
      <w:r w:rsidRPr="003E5015">
        <w:rPr>
          <w:sz w:val="16"/>
        </w:rPr>
        <w:t xml:space="preserve"> can </w:t>
      </w:r>
      <w:r w:rsidRPr="00CF0053">
        <w:rPr>
          <w:rStyle w:val="StyleUnderline"/>
          <w:highlight w:val="green"/>
        </w:rPr>
        <w:t>refer to something in a generic way</w:t>
      </w:r>
      <w:r w:rsidRPr="00CF0053">
        <w:rPr>
          <w:sz w:val="16"/>
          <w:highlight w:val="green"/>
        </w:rPr>
        <w:t xml:space="preserve"> </w:t>
      </w:r>
      <w:r w:rsidRPr="00CF0053">
        <w:rPr>
          <w:rStyle w:val="StyleUnderline"/>
          <w:highlight w:val="green"/>
        </w:rPr>
        <w:t>by</w:t>
      </w:r>
      <w:r w:rsidRPr="00CF0053">
        <w:rPr>
          <w:sz w:val="16"/>
          <w:highlight w:val="green"/>
        </w:rPr>
        <w:t xml:space="preserve"> </w:t>
      </w:r>
      <w:r w:rsidRPr="00CF0053">
        <w:rPr>
          <w:rStyle w:val="StyleUnderline"/>
          <w:highlight w:val="green"/>
        </w:rPr>
        <w:t>using any of the</w:t>
      </w:r>
      <w:r w:rsidRPr="003E5015">
        <w:rPr>
          <w:sz w:val="16"/>
        </w:rPr>
        <w:t xml:space="preserve"> three </w:t>
      </w:r>
      <w:r w:rsidRPr="00CF0053">
        <w:rPr>
          <w:rStyle w:val="StyleUnderline"/>
          <w:highlight w:val="green"/>
        </w:rPr>
        <w:t>articles</w:t>
      </w:r>
      <w:r w:rsidRPr="003E5015">
        <w:rPr>
          <w:sz w:val="16"/>
        </w:rPr>
        <w:t xml:space="preserve">. We can do the same thing by omitting the article altogether. </w:t>
      </w:r>
      <w:r w:rsidRPr="00A353FF">
        <w:rPr>
          <w:rStyle w:val="Emphasis"/>
          <w:highlight w:val="green"/>
        </w:rPr>
        <w:t>A beagle</w:t>
      </w:r>
      <w:r w:rsidRPr="00A353FF">
        <w:rPr>
          <w:rStyle w:val="StyleUnderline"/>
          <w:highlight w:val="green"/>
        </w:rPr>
        <w:t xml:space="preserve"> makes a great hunting dog</w:t>
      </w:r>
      <w:r w:rsidRPr="003E5015">
        <w:rPr>
          <w:sz w:val="16"/>
        </w:rPr>
        <w:t xml:space="preserve"> and family companion. An airedale is sometimes a rather skittish animal. The golden retriever is a marvelous pet for children. Irish setters are not the highly intelligent animals they used to be. </w:t>
      </w:r>
      <w:r w:rsidRPr="00A353FF">
        <w:rPr>
          <w:rStyle w:val="StyleUnderline"/>
          <w:highlight w:val="green"/>
        </w:rPr>
        <w:t>The</w:t>
      </w:r>
      <w:r w:rsidRPr="003E5015">
        <w:rPr>
          <w:sz w:val="16"/>
        </w:rPr>
        <w:t xml:space="preserve"> difference between the generic indefinite pronoun and the normal </w:t>
      </w:r>
      <w:r w:rsidRPr="00A353FF">
        <w:rPr>
          <w:rStyle w:val="StyleUnderline"/>
          <w:highlight w:val="green"/>
        </w:rPr>
        <w:t>indefinite pronoun</w:t>
      </w:r>
      <w:r w:rsidRPr="003E5015">
        <w:rPr>
          <w:sz w:val="16"/>
        </w:rPr>
        <w:t xml:space="preserve"> is that the latter refers to any of that class ("I want to buy a beagle, and any old beagle will do.") whereas the former (see beagle sentence) </w:t>
      </w:r>
      <w:r w:rsidRPr="00A353FF">
        <w:rPr>
          <w:rStyle w:val="Emphasis"/>
          <w:highlight w:val="green"/>
        </w:rPr>
        <w:t>refers to all members of that class</w:t>
      </w:r>
    </w:p>
    <w:p w14:paraId="624177CC" w14:textId="77777777" w:rsidR="00EE16B4" w:rsidRDefault="00EE16B4" w:rsidP="00EE16B4">
      <w:pPr>
        <w:pStyle w:val="Heading4"/>
      </w:pPr>
      <w:r w:rsidRPr="00A353FF">
        <w:lastRenderedPageBreak/>
        <w:t>Violation: they spec</w:t>
      </w:r>
      <w:r>
        <w:t xml:space="preserve"> [x]</w:t>
      </w:r>
    </w:p>
    <w:p w14:paraId="049DBC3B" w14:textId="77777777" w:rsidR="00EE16B4" w:rsidRPr="00A353FF" w:rsidRDefault="00EE16B4" w:rsidP="00EE16B4">
      <w:pPr>
        <w:pStyle w:val="Heading4"/>
      </w:pPr>
      <w:r w:rsidRPr="00A353FF">
        <w:t>Standards:</w:t>
      </w:r>
    </w:p>
    <w:p w14:paraId="324AE539" w14:textId="77777777" w:rsidR="00EE16B4" w:rsidRDefault="00EE16B4" w:rsidP="00EE16B4">
      <w:pPr>
        <w:pStyle w:val="Heading4"/>
      </w:pPr>
      <w:r>
        <w:t xml:space="preserve">[1] precision – the counter-interp justifies them arbitrarily doing away with random words in the resolution which </w:t>
      </w:r>
      <w:r w:rsidRPr="005F3BCD">
        <w:t>decks negative ground and preparation because the aff is no longer bounded by the resolution.</w:t>
      </w:r>
      <w:r>
        <w:t xml:space="preserve"> Independent voter for jurisdiction – the judge doesn’t have the jurisdiction to vote aff if there wasn’t a legitimate aff.</w:t>
      </w:r>
    </w:p>
    <w:p w14:paraId="7E48819D" w14:textId="372E36AC" w:rsidR="00EE16B4" w:rsidRDefault="00EE16B4" w:rsidP="00EE16B4">
      <w:pPr>
        <w:pStyle w:val="Heading4"/>
      </w:pPr>
      <w:r>
        <w:t>[2] limits – the UN says there are 195 recognized governments in the world</w:t>
      </w:r>
      <w:r w:rsidR="00E42921">
        <w:t xml:space="preserve">-- </w:t>
      </w:r>
      <w:r>
        <w:t>explodes limits since there are tons of independent affs plus functionally infinite combinations, all with different advantages in different political situations</w:t>
      </w:r>
    </w:p>
    <w:p w14:paraId="3EA14FEF" w14:textId="0FA2243A" w:rsidR="00EE16B4" w:rsidRDefault="00EE16B4" w:rsidP="00EE16B4">
      <w:pPr>
        <w:pStyle w:val="Heading4"/>
      </w:pPr>
      <w:r>
        <w:t xml:space="preserve">[3] tva – </w:t>
      </w:r>
      <w:r w:rsidR="00E42921">
        <w:t>adv under a whole res aff solves education offense</w:t>
      </w:r>
    </w:p>
    <w:p w14:paraId="4D844CE1" w14:textId="13F27684" w:rsidR="00EE16B4" w:rsidRPr="00EE16B4" w:rsidRDefault="00EE16B4" w:rsidP="00EE16B4">
      <w:pPr>
        <w:pStyle w:val="Heading4"/>
        <w:rPr>
          <w:rFonts w:cs="Calibri"/>
        </w:rPr>
      </w:pPr>
      <w:r>
        <w:t>Fairness – debate is a competitive activity that requires fairness for objective evaluation</w:t>
      </w:r>
      <w:r w:rsidRPr="00EE16B4">
        <w:rPr>
          <w:rFonts w:cs="Calibri"/>
        </w:rPr>
        <w:t xml:space="preserve"> </w:t>
      </w:r>
      <w:r w:rsidRPr="00D81E22">
        <w:rPr>
          <w:rFonts w:cs="Calibri"/>
        </w:rPr>
        <w:t>Evaluate T before 1AR theory – a) norms – we only have a couple months to set T norms but can set 1AR theory norms anytime, b) magnitude – T affects a larger portion of the debate since the aff advocacy determines every speech after it</w:t>
      </w:r>
      <w:r>
        <w:rPr>
          <w:rFonts w:cs="Calibri"/>
        </w:rPr>
        <w:t xml:space="preserve"> </w:t>
      </w:r>
    </w:p>
    <w:p w14:paraId="67863166" w14:textId="77777777" w:rsidR="00EE16B4" w:rsidRDefault="00EE16B4" w:rsidP="00EE16B4">
      <w:pPr>
        <w:pStyle w:val="Heading4"/>
      </w:pPr>
      <w:r>
        <w:t>Drop the debater – a] deter future abuse and b] set better norms for debate.</w:t>
      </w:r>
    </w:p>
    <w:p w14:paraId="2221F1D8" w14:textId="77777777" w:rsidR="00EE16B4" w:rsidRDefault="00EE16B4" w:rsidP="00EE16B4">
      <w:pPr>
        <w:pStyle w:val="Heading4"/>
      </w:pPr>
      <w:r>
        <w:t>Competing interps – [a] reasonability is arbitrary and encourages judge intervention since there’s no clear norm, [b] it creates a race to the top where we create the best possible norms for debate.</w:t>
      </w:r>
    </w:p>
    <w:p w14:paraId="61408AEB" w14:textId="21C340F9" w:rsidR="00EE16B4" w:rsidRPr="00EE16B4" w:rsidRDefault="00EE16B4" w:rsidP="00EE16B4">
      <w:pPr>
        <w:pStyle w:val="Heading4"/>
      </w:pPr>
      <w:r>
        <w:t>No RVIs – a] illogical, you don’t win for proving that you meet the burden of being fair b] RVIs incentivize baiting theory and prepping it out</w:t>
      </w:r>
    </w:p>
    <w:p w14:paraId="597AFBAC" w14:textId="459BD4AB" w:rsidR="00EE16B4" w:rsidRDefault="00E42921" w:rsidP="00E42921">
      <w:pPr>
        <w:pStyle w:val="Heading2"/>
      </w:pPr>
      <w:r>
        <w:lastRenderedPageBreak/>
        <w:t>2</w:t>
      </w:r>
    </w:p>
    <w:p w14:paraId="0ABA722B" w14:textId="77777777" w:rsidR="00E42921" w:rsidRDefault="00E42921" w:rsidP="00E42921">
      <w:pPr>
        <w:pStyle w:val="Heading4"/>
      </w:pPr>
      <w:r>
        <w:t xml:space="preserve">Reconciliation passes now which </w:t>
      </w:r>
      <w:r w:rsidRPr="00F2363D">
        <w:rPr>
          <w:u w:val="single"/>
        </w:rPr>
        <w:t>unites</w:t>
      </w:r>
      <w:r>
        <w:t xml:space="preserve"> House Democrats around Infrastructure—there’s </w:t>
      </w:r>
      <w:r w:rsidRPr="00F2363D">
        <w:rPr>
          <w:u w:val="single"/>
        </w:rPr>
        <w:t>zero</w:t>
      </w:r>
      <w:r>
        <w:t xml:space="preserve"> margin of error.</w:t>
      </w:r>
    </w:p>
    <w:p w14:paraId="2DBA831C" w14:textId="77777777" w:rsidR="00E42921" w:rsidRPr="00AB4A81" w:rsidRDefault="00E42921" w:rsidP="00E42921">
      <w:pPr>
        <w:rPr>
          <w:rFonts w:ascii="Times New Roman" w:eastAsia="Times New Roman" w:hAnsi="Times New Roman" w:cs="Times New Roman"/>
          <w:sz w:val="24"/>
        </w:rPr>
      </w:pPr>
      <w:r w:rsidRPr="00AB4A81">
        <w:t>Lisa</w:t>
      </w:r>
      <w:r>
        <w:t xml:space="preserve"> </w:t>
      </w:r>
      <w:r w:rsidRPr="00C84B1E">
        <w:rPr>
          <w:rStyle w:val="StyleUnderline"/>
        </w:rPr>
        <w:t>Hagen 8-25</w:t>
      </w:r>
      <w:r>
        <w:t>-</w:t>
      </w:r>
      <w:r w:rsidRPr="00AB4A81">
        <w:t xml:space="preserve">2021, [Lisa Hagen is a politics reporter for U.S. News &amp; World Report covering Congress, elections, and the Supreme Court], “Democrats Inch Closer to Deal on Massive Social Spending Plan,” U.S. News &amp; World Report, </w:t>
      </w:r>
      <w:hyperlink r:id="rId9" w:history="1">
        <w:r w:rsidRPr="00AB4A81">
          <w:rPr>
            <w:rStyle w:val="Hyperlink"/>
          </w:rPr>
          <w:t>https://www.usnews.com/news/politics/articles/2021-10-25/democrats-inch-closer-to-deal-on-massive-social-spending-plan</w:t>
        </w:r>
      </w:hyperlink>
      <w:r w:rsidRPr="00AB4A81">
        <w:t xml:space="preserve"> //SLC PK</w:t>
      </w:r>
    </w:p>
    <w:p w14:paraId="67449872" w14:textId="77777777" w:rsidR="00E42921" w:rsidRPr="00AB4A81" w:rsidRDefault="00E42921" w:rsidP="00E42921">
      <w:pPr>
        <w:rPr>
          <w:sz w:val="16"/>
        </w:rPr>
      </w:pPr>
      <w:r w:rsidRPr="00AB4A81">
        <w:rPr>
          <w:rStyle w:val="StyleUnderline"/>
        </w:rPr>
        <w:t>Democrats say they're getting closer to clinching a deal on their massive social spending plan</w:t>
      </w:r>
      <w:r w:rsidRPr="00AB4A81">
        <w:rPr>
          <w:sz w:val="16"/>
        </w:rPr>
        <w:t>, one that seeks to bring together warring factions of the party and help deliver on President Joe Biden's two-part economic agenda.</w:t>
      </w:r>
    </w:p>
    <w:p w14:paraId="4D992DFF" w14:textId="77777777" w:rsidR="00E42921" w:rsidRPr="00AB4A81" w:rsidRDefault="00E42921" w:rsidP="00E42921">
      <w:pPr>
        <w:rPr>
          <w:rStyle w:val="StyleUnderline"/>
        </w:rPr>
      </w:pPr>
      <w:r w:rsidRPr="00AB4A81">
        <w:rPr>
          <w:rStyle w:val="StyleUnderline"/>
        </w:rPr>
        <w:t xml:space="preserve">The White House and congressional </w:t>
      </w:r>
      <w:r w:rsidRPr="00AB4A81">
        <w:rPr>
          <w:rStyle w:val="StyleUnderline"/>
          <w:highlight w:val="green"/>
        </w:rPr>
        <w:t>leaders are</w:t>
      </w:r>
      <w:r w:rsidRPr="00AB4A81">
        <w:rPr>
          <w:rStyle w:val="StyleUnderline"/>
        </w:rPr>
        <w:t xml:space="preserve"> working on </w:t>
      </w:r>
      <w:r w:rsidRPr="00AB4A81">
        <w:rPr>
          <w:rStyle w:val="StyleUnderline"/>
          <w:highlight w:val="green"/>
        </w:rPr>
        <w:t>firming up</w:t>
      </w:r>
      <w:r w:rsidRPr="00AB4A81">
        <w:rPr>
          <w:rStyle w:val="StyleUnderline"/>
        </w:rPr>
        <w:t xml:space="preserve"> the final </w:t>
      </w:r>
      <w:r w:rsidRPr="00AB4A81">
        <w:rPr>
          <w:rStyle w:val="StyleUnderline"/>
          <w:highlight w:val="green"/>
        </w:rPr>
        <w:t>details</w:t>
      </w:r>
      <w:r w:rsidRPr="00AB4A81">
        <w:rPr>
          <w:rStyle w:val="StyleUnderline"/>
        </w:rPr>
        <w:t xml:space="preserve"> and spending cuts </w:t>
      </w:r>
      <w:r w:rsidRPr="00AB4A81">
        <w:rPr>
          <w:rStyle w:val="StyleUnderline"/>
          <w:highlight w:val="green"/>
        </w:rPr>
        <w:t>with two</w:t>
      </w:r>
      <w:r w:rsidRPr="00AB4A81">
        <w:rPr>
          <w:rStyle w:val="StyleUnderline"/>
        </w:rPr>
        <w:t xml:space="preserve"> key </w:t>
      </w:r>
      <w:r w:rsidRPr="00AB4A81">
        <w:rPr>
          <w:rStyle w:val="StyleUnderline"/>
          <w:highlight w:val="green"/>
        </w:rPr>
        <w:t>holdouts</w:t>
      </w:r>
      <w:r w:rsidRPr="00AB4A81">
        <w:rPr>
          <w:rStyle w:val="StyleUnderline"/>
        </w:rPr>
        <w:t xml:space="preserve"> in the Senate and </w:t>
      </w:r>
      <w:r w:rsidRPr="00AB4A81">
        <w:rPr>
          <w:rStyle w:val="StyleUnderline"/>
          <w:highlight w:val="green"/>
        </w:rPr>
        <w:t>to</w:t>
      </w:r>
      <w:r w:rsidRPr="00AB4A81">
        <w:rPr>
          <w:rStyle w:val="StyleUnderline"/>
        </w:rPr>
        <w:t xml:space="preserve"> reach a framework that'll </w:t>
      </w:r>
      <w:r w:rsidRPr="00AB4A81">
        <w:rPr>
          <w:rStyle w:val="StyleUnderline"/>
          <w:highlight w:val="green"/>
        </w:rPr>
        <w:t>appease</w:t>
      </w:r>
      <w:r w:rsidRPr="00AB4A81">
        <w:rPr>
          <w:rStyle w:val="StyleUnderline"/>
        </w:rPr>
        <w:t xml:space="preserve"> </w:t>
      </w:r>
      <w:r w:rsidRPr="00AB4A81">
        <w:rPr>
          <w:rStyle w:val="StyleUnderline"/>
          <w:highlight w:val="green"/>
        </w:rPr>
        <w:t>both</w:t>
      </w:r>
      <w:r w:rsidRPr="00AB4A81">
        <w:rPr>
          <w:rStyle w:val="StyleUnderline"/>
        </w:rPr>
        <w:t xml:space="preserve"> the progressive and moderate </w:t>
      </w:r>
      <w:r w:rsidRPr="00AB4A81">
        <w:rPr>
          <w:rStyle w:val="StyleUnderline"/>
          <w:highlight w:val="green"/>
        </w:rPr>
        <w:t>wings of the party</w:t>
      </w:r>
      <w:r w:rsidRPr="00AB4A81">
        <w:rPr>
          <w:sz w:val="16"/>
        </w:rPr>
        <w:t xml:space="preserve">. Democrats need to greatly downsize their bill which could end up in the $1.5 trillion to $1.9 trillion range. While making concessions on party priorities has been largely contentious, </w:t>
      </w:r>
      <w:r w:rsidRPr="00AB4A81">
        <w:rPr>
          <w:rStyle w:val="StyleUnderline"/>
          <w:highlight w:val="green"/>
        </w:rPr>
        <w:t>Dem</w:t>
      </w:r>
      <w:r w:rsidRPr="00AB4A81">
        <w:rPr>
          <w:rStyle w:val="StyleUnderline"/>
        </w:rPr>
        <w:t>ocrat</w:t>
      </w:r>
      <w:r w:rsidRPr="00AB4A81">
        <w:rPr>
          <w:rStyle w:val="StyleUnderline"/>
          <w:highlight w:val="green"/>
        </w:rPr>
        <w:t>s</w:t>
      </w:r>
      <w:r w:rsidRPr="00AB4A81">
        <w:rPr>
          <w:rStyle w:val="StyleUnderline"/>
        </w:rPr>
        <w:t xml:space="preserve"> believe they're </w:t>
      </w:r>
      <w:r w:rsidRPr="00AB4A81">
        <w:rPr>
          <w:rStyle w:val="StyleUnderline"/>
          <w:highlight w:val="green"/>
        </w:rPr>
        <w:t>closer than ever to</w:t>
      </w:r>
      <w:r w:rsidRPr="00AB4A81">
        <w:rPr>
          <w:rStyle w:val="StyleUnderline"/>
        </w:rPr>
        <w:t xml:space="preserve"> a compromise on </w:t>
      </w:r>
      <w:r w:rsidRPr="00AB4A81">
        <w:rPr>
          <w:rStyle w:val="StyleUnderline"/>
          <w:highlight w:val="green"/>
        </w:rPr>
        <w:t>legislation</w:t>
      </w:r>
      <w:r w:rsidRPr="00AB4A81">
        <w:rPr>
          <w:rStyle w:val="StyleUnderline"/>
        </w:rPr>
        <w:t xml:space="preserve"> that'll deliver benefits for parents, children, families and seniors.</w:t>
      </w:r>
    </w:p>
    <w:p w14:paraId="08866EA6" w14:textId="77777777" w:rsidR="00E42921" w:rsidRPr="00AB4A81" w:rsidRDefault="00E42921" w:rsidP="00E42921">
      <w:pPr>
        <w:rPr>
          <w:rStyle w:val="StyleUnderline"/>
        </w:rPr>
      </w:pPr>
      <w:r w:rsidRPr="00AB4A81">
        <w:rPr>
          <w:rStyle w:val="StyleUnderline"/>
          <w:highlight w:val="green"/>
        </w:rPr>
        <w:t>If they can</w:t>
      </w:r>
      <w:r w:rsidRPr="00AB4A81">
        <w:rPr>
          <w:rStyle w:val="StyleUnderline"/>
        </w:rPr>
        <w:t xml:space="preserve"> settle on a framework</w:t>
      </w:r>
      <w:r w:rsidRPr="00AB4A81">
        <w:rPr>
          <w:sz w:val="16"/>
        </w:rPr>
        <w:t xml:space="preserve"> this week, </w:t>
      </w:r>
      <w:r w:rsidRPr="00AB4A81">
        <w:rPr>
          <w:rStyle w:val="StyleUnderline"/>
          <w:highlight w:val="green"/>
        </w:rPr>
        <w:t>Democrats plan to promptly</w:t>
      </w:r>
      <w:r w:rsidRPr="00AB4A81">
        <w:rPr>
          <w:rStyle w:val="StyleUnderline"/>
        </w:rPr>
        <w:t xml:space="preserve"> hold a </w:t>
      </w:r>
      <w:r w:rsidRPr="00AB4A81">
        <w:rPr>
          <w:rStyle w:val="StyleUnderline"/>
          <w:highlight w:val="green"/>
        </w:rPr>
        <w:t>vote on</w:t>
      </w:r>
      <w:r w:rsidRPr="00AB4A81">
        <w:rPr>
          <w:rStyle w:val="StyleUnderline"/>
        </w:rPr>
        <w:t xml:space="preserve"> the trillion-dollar bipartisan </w:t>
      </w:r>
      <w:r w:rsidRPr="00AB4A81">
        <w:rPr>
          <w:rStyle w:val="StyleUnderline"/>
          <w:highlight w:val="green"/>
        </w:rPr>
        <w:t>infrastructure</w:t>
      </w:r>
      <w:r w:rsidRPr="00AB4A81">
        <w:rPr>
          <w:rStyle w:val="StyleUnderline"/>
        </w:rPr>
        <w:t xml:space="preserve"> bill that has stalled in the House</w:t>
      </w:r>
      <w:r w:rsidRPr="00AB4A81">
        <w:rPr>
          <w:sz w:val="16"/>
        </w:rPr>
        <w:t xml:space="preserve">. Last month, progressives banded together and withheld their support for the bipartisan legislation until getting commitments from Sen. Joe Manchin of West Virginia and Sen. Kyrsten Sinema of Arizona on the Democrat-only social safety net package. </w:t>
      </w:r>
      <w:r w:rsidRPr="00AB4A81">
        <w:rPr>
          <w:rStyle w:val="StyleUnderline"/>
        </w:rPr>
        <w:t xml:space="preserve">Because they're using the budget reconciliation process to pass the spending bill with a simple majority and no GOP votes, </w:t>
      </w:r>
      <w:r w:rsidRPr="00AB4A81">
        <w:rPr>
          <w:rStyle w:val="StyleUnderline"/>
          <w:highlight w:val="green"/>
        </w:rPr>
        <w:t>all 50 Senate Democrats need to vote for it</w:t>
      </w:r>
      <w:r w:rsidRPr="00AB4A81">
        <w:rPr>
          <w:rStyle w:val="StyleUnderline"/>
        </w:rPr>
        <w:t>.</w:t>
      </w:r>
    </w:p>
    <w:p w14:paraId="284F9612" w14:textId="77777777" w:rsidR="00E42921" w:rsidRPr="00AB4A81" w:rsidRDefault="00E42921" w:rsidP="00E42921">
      <w:pPr>
        <w:rPr>
          <w:sz w:val="16"/>
        </w:rPr>
      </w:pPr>
      <w:r w:rsidRPr="00AB4A81">
        <w:rPr>
          <w:rStyle w:val="StyleUnderline"/>
        </w:rPr>
        <w:t>After a weekend trip to Delaware to continue negotiations on the reconciliation bill</w:t>
      </w:r>
      <w:r w:rsidRPr="00AB4A81">
        <w:rPr>
          <w:sz w:val="16"/>
        </w:rPr>
        <w:t xml:space="preserve">, known as the Build Back Better Act, </w:t>
      </w:r>
      <w:r w:rsidRPr="00AB4A81">
        <w:rPr>
          <w:rStyle w:val="StyleUnderline"/>
        </w:rPr>
        <w:t xml:space="preserve">Senate Majority Leader Chuck </w:t>
      </w:r>
      <w:r w:rsidRPr="00AB4A81">
        <w:rPr>
          <w:rStyle w:val="StyleUnderline"/>
          <w:highlight w:val="green"/>
        </w:rPr>
        <w:t>Schumer</w:t>
      </w:r>
      <w:r w:rsidRPr="00AB4A81">
        <w:rPr>
          <w:rStyle w:val="StyleUnderline"/>
        </w:rPr>
        <w:t xml:space="preserve"> of New York said Democrats are "on track" to reach a deal. He </w:t>
      </w:r>
      <w:r w:rsidRPr="00AB4A81">
        <w:rPr>
          <w:rStyle w:val="StyleUnderline"/>
          <w:highlight w:val="green"/>
        </w:rPr>
        <w:t>met with</w:t>
      </w:r>
      <w:r w:rsidRPr="00AB4A81">
        <w:rPr>
          <w:rStyle w:val="StyleUnderline"/>
        </w:rPr>
        <w:t xml:space="preserve"> Biden and </w:t>
      </w:r>
      <w:r w:rsidRPr="00AB4A81">
        <w:rPr>
          <w:rStyle w:val="StyleUnderline"/>
          <w:highlight w:val="green"/>
        </w:rPr>
        <w:t>Manchin</w:t>
      </w:r>
      <w:r w:rsidRPr="00AB4A81">
        <w:rPr>
          <w:rStyle w:val="StyleUnderline"/>
        </w:rPr>
        <w:t xml:space="preserve"> on Sunday and is consistently speaking with House Speaker Nancy Pelosi of California and rank-and-file members</w:t>
      </w:r>
      <w:r w:rsidRPr="00AB4A81">
        <w:rPr>
          <w:sz w:val="16"/>
        </w:rPr>
        <w:t xml:space="preserve">. Schumer told reporters at the Capitol they need to keep working on "three or four outstanding issues," but </w:t>
      </w:r>
      <w:r w:rsidRPr="00AB4A81">
        <w:rPr>
          <w:rStyle w:val="StyleUnderline"/>
        </w:rPr>
        <w:t>he noted much of the reconciliation bill is already written.</w:t>
      </w:r>
    </w:p>
    <w:p w14:paraId="103CFA1F" w14:textId="77777777" w:rsidR="00E42921" w:rsidRPr="00AB4A81" w:rsidRDefault="00E42921" w:rsidP="00E42921">
      <w:pPr>
        <w:rPr>
          <w:sz w:val="16"/>
        </w:rPr>
      </w:pPr>
      <w:r w:rsidRPr="00AB4A81">
        <w:rPr>
          <w:sz w:val="16"/>
        </w:rPr>
        <w:t xml:space="preserve">"No one ever said passing transformational legislation like this would be easy, but </w:t>
      </w:r>
      <w:r w:rsidRPr="00AB4A81">
        <w:rPr>
          <w:rStyle w:val="StyleUnderline"/>
          <w:highlight w:val="green"/>
        </w:rPr>
        <w:t>we are on track</w:t>
      </w:r>
      <w:r w:rsidRPr="00AB4A81">
        <w:rPr>
          <w:rStyle w:val="StyleUnderline"/>
        </w:rPr>
        <w:t xml:space="preserve"> to get this done," Schumer said Monday afternoon </w:t>
      </w:r>
      <w:r w:rsidRPr="00AB4A81">
        <w:rPr>
          <w:sz w:val="16"/>
        </w:rPr>
        <w:t>from the Senate floor. "Because it's so important and it is what the American people need and what they want."</w:t>
      </w:r>
    </w:p>
    <w:p w14:paraId="0E5438FA" w14:textId="77777777" w:rsidR="00E42921" w:rsidRPr="00AB4A81" w:rsidRDefault="00E42921" w:rsidP="00E42921">
      <w:pPr>
        <w:rPr>
          <w:sz w:val="16"/>
        </w:rPr>
      </w:pPr>
      <w:r w:rsidRPr="00AB4A81">
        <w:rPr>
          <w:sz w:val="16"/>
        </w:rPr>
        <w:t>"</w:t>
      </w:r>
      <w:r w:rsidRPr="00AB4A81">
        <w:rPr>
          <w:rStyle w:val="StyleUnderline"/>
        </w:rPr>
        <w:t>The progress of last week illustrated if we stick together, work towards finding that legislative sweet spot, then we can get big things done for the American people</w:t>
      </w:r>
      <w:r w:rsidRPr="00AB4A81">
        <w:rPr>
          <w:sz w:val="16"/>
        </w:rPr>
        <w:t>," he added.</w:t>
      </w:r>
    </w:p>
    <w:p w14:paraId="501A8DC2" w14:textId="77777777" w:rsidR="00E42921" w:rsidRPr="00AB4A81" w:rsidRDefault="00E42921" w:rsidP="00E42921">
      <w:pPr>
        <w:rPr>
          <w:sz w:val="16"/>
        </w:rPr>
      </w:pPr>
      <w:r w:rsidRPr="00AB4A81">
        <w:rPr>
          <w:sz w:val="16"/>
        </w:rPr>
        <w:t>Before departing for New Jersey on Monday morning, Biden said he wants to secure a deal before he travels abroad to attend a United Nations climate change conference in Scotland starting next week. The president has been traveling around the country to tout both pieces of his agenda – the bipartisan bill and the reconciliation legislation – especially with two high-stakes governors' elections next Tuesday, particularly in Virginia. Some Democrats have urged the party to immediately take up the bipartisan infrastructure bill as a boost to former Gov. Terry McAuliffe, who is seeking a second term but is in a tight race with Republican businessman Glenn Youngkin despite Virginia's Democratic streak in recent elections.</w:t>
      </w:r>
    </w:p>
    <w:p w14:paraId="25BD3B7F" w14:textId="77777777" w:rsidR="00E42921" w:rsidRPr="00AB4A81" w:rsidRDefault="00E42921" w:rsidP="00E42921">
      <w:pPr>
        <w:rPr>
          <w:sz w:val="16"/>
        </w:rPr>
      </w:pPr>
      <w:r w:rsidRPr="00AB4A81">
        <w:rPr>
          <w:sz w:val="16"/>
        </w:rPr>
        <w:t>"It would be very, very positive to get it done before the trip," Biden told reporters, referring to his foreign trip that begins on Thursday.</w:t>
      </w:r>
    </w:p>
    <w:p w14:paraId="67A03FD1" w14:textId="77777777" w:rsidR="00E42921" w:rsidRPr="00AB4A81" w:rsidRDefault="00E42921" w:rsidP="00E42921">
      <w:pPr>
        <w:rPr>
          <w:sz w:val="16"/>
        </w:rPr>
      </w:pPr>
      <w:r w:rsidRPr="00AB4A81">
        <w:rPr>
          <w:sz w:val="16"/>
        </w:rPr>
        <w:lastRenderedPageBreak/>
        <w:t>Since Democrats' initial $3.5 trillion bill will likely be at least slashed in half, some programs have been completely taken out – like tuition-free community college for two years. Others will be scaled back – like the child tax credit, which will now only get a one-year extension. And the fate of some programs are still unknown – like paid family and medical leave and expanded Medicare benefits. But other key provisions may remain unscathed – like universal pre-kindergarten.</w:t>
      </w:r>
    </w:p>
    <w:p w14:paraId="09BD161D" w14:textId="77777777" w:rsidR="00E42921" w:rsidRPr="00AB4A81" w:rsidRDefault="00E42921" w:rsidP="00E42921">
      <w:pPr>
        <w:rPr>
          <w:sz w:val="16"/>
          <w:szCs w:val="18"/>
        </w:rPr>
      </w:pPr>
      <w:r w:rsidRPr="00AB4A81">
        <w:rPr>
          <w:sz w:val="16"/>
        </w:rPr>
        <w:t xml:space="preserve">Plus, Democrats are still finalizing the tax portion of their bill that'll pay for the years of new </w:t>
      </w:r>
      <w:r w:rsidRPr="00AB4A81">
        <w:rPr>
          <w:sz w:val="16"/>
          <w:szCs w:val="18"/>
        </w:rPr>
        <w:t>spending. After Sinema's objections, the party will no longer rely on increasing corporate and individual tax rates with large corporations and wealthier Americans.</w:t>
      </w:r>
    </w:p>
    <w:p w14:paraId="3605FA34" w14:textId="77777777" w:rsidR="00E42921" w:rsidRPr="00AB4A81" w:rsidRDefault="00E42921" w:rsidP="00E42921">
      <w:pPr>
        <w:rPr>
          <w:rStyle w:val="StyleUnderline"/>
        </w:rPr>
      </w:pPr>
      <w:r w:rsidRPr="00AB4A81">
        <w:rPr>
          <w:sz w:val="16"/>
        </w:rPr>
        <w:t xml:space="preserve">While the timeline for a deal and an infrastructure vote are still a bit murky and hurdles still exist, </w:t>
      </w:r>
      <w:r w:rsidRPr="00AB4A81">
        <w:rPr>
          <w:rStyle w:val="StyleUnderline"/>
          <w:highlight w:val="green"/>
        </w:rPr>
        <w:t>Dem</w:t>
      </w:r>
      <w:r w:rsidRPr="00AB4A81">
        <w:rPr>
          <w:rStyle w:val="StyleUnderline"/>
        </w:rPr>
        <w:t>ocrat</w:t>
      </w:r>
      <w:r w:rsidRPr="00AB4A81">
        <w:rPr>
          <w:rStyle w:val="StyleUnderline"/>
          <w:highlight w:val="green"/>
        </w:rPr>
        <w:t>s</w:t>
      </w:r>
      <w:r w:rsidRPr="00AB4A81">
        <w:rPr>
          <w:rStyle w:val="StyleUnderline"/>
        </w:rPr>
        <w:t xml:space="preserve"> </w:t>
      </w:r>
      <w:r w:rsidRPr="00AB4A81">
        <w:rPr>
          <w:rStyle w:val="StyleUnderline"/>
          <w:highlight w:val="green"/>
        </w:rPr>
        <w:t>voiced</w:t>
      </w:r>
      <w:r w:rsidRPr="00AB4A81">
        <w:rPr>
          <w:rStyle w:val="StyleUnderline"/>
        </w:rPr>
        <w:t xml:space="preserve"> </w:t>
      </w:r>
      <w:r w:rsidRPr="00AB4A81">
        <w:rPr>
          <w:rStyle w:val="StyleUnderline"/>
          <w:highlight w:val="green"/>
        </w:rPr>
        <w:t>confidence</w:t>
      </w:r>
      <w:r w:rsidRPr="00AB4A81">
        <w:rPr>
          <w:rStyle w:val="StyleUnderline"/>
        </w:rPr>
        <w:t xml:space="preserve"> over the weekend and again on Monday </w:t>
      </w:r>
      <w:r w:rsidRPr="00AB4A81">
        <w:rPr>
          <w:rStyle w:val="StyleUnderline"/>
          <w:highlight w:val="green"/>
        </w:rPr>
        <w:t>that they can get there</w:t>
      </w:r>
      <w:r w:rsidRPr="00AB4A81">
        <w:rPr>
          <w:rStyle w:val="StyleUnderline"/>
        </w:rPr>
        <w:t xml:space="preserve"> with</w:t>
      </w:r>
      <w:r w:rsidRPr="00AB4A81">
        <w:rPr>
          <w:rStyle w:val="StyleUnderline"/>
          <w:highlight w:val="green"/>
        </w:rPr>
        <w:t>in</w:t>
      </w:r>
      <w:r w:rsidRPr="00AB4A81">
        <w:rPr>
          <w:rStyle w:val="StyleUnderline"/>
        </w:rPr>
        <w:t xml:space="preserve"> a matter of </w:t>
      </w:r>
      <w:r w:rsidRPr="00AB4A81">
        <w:rPr>
          <w:rStyle w:val="StyleUnderline"/>
          <w:highlight w:val="green"/>
        </w:rPr>
        <w:t>days</w:t>
      </w:r>
      <w:r w:rsidRPr="00AB4A81">
        <w:rPr>
          <w:rStyle w:val="StyleUnderline"/>
        </w:rPr>
        <w:t>.</w:t>
      </w:r>
    </w:p>
    <w:p w14:paraId="1E5C620D" w14:textId="77777777" w:rsidR="00E42921" w:rsidRPr="00AB4A81" w:rsidRDefault="00E42921" w:rsidP="00E42921">
      <w:pPr>
        <w:rPr>
          <w:sz w:val="16"/>
        </w:rPr>
      </w:pPr>
      <w:r w:rsidRPr="00AB4A81">
        <w:rPr>
          <w:sz w:val="16"/>
        </w:rPr>
        <w:t>Democrats set a new deadline of securing a framework for the reconciliation bill and passing bipartisan infrastructure legislation by Oct. 31 since surface transportation funding runs out. But if they blow past the deadline for a second time, they're likely to pass a short-term extension again to give them more time.</w:t>
      </w:r>
    </w:p>
    <w:p w14:paraId="592A594C" w14:textId="77777777" w:rsidR="00E42921" w:rsidRPr="00AB4A81" w:rsidRDefault="00E42921" w:rsidP="00E42921">
      <w:pPr>
        <w:rPr>
          <w:rStyle w:val="StyleUnderline"/>
        </w:rPr>
      </w:pPr>
      <w:r w:rsidRPr="00AB4A81">
        <w:rPr>
          <w:rStyle w:val="StyleUnderline"/>
          <w:highlight w:val="green"/>
        </w:rPr>
        <w:t>Manchin appeared optimistic</w:t>
      </w:r>
      <w:r w:rsidRPr="00AB4A81">
        <w:rPr>
          <w:rStyle w:val="StyleUnderline"/>
        </w:rPr>
        <w:t xml:space="preserve"> that a framework could be finalized this week</w:t>
      </w:r>
      <w:r w:rsidRPr="00AB4A81">
        <w:rPr>
          <w:sz w:val="16"/>
        </w:rPr>
        <w:t xml:space="preserve">. And while pieces of the reconciliation bill still concern him – like a paid leave program and Medicare and Medicaid expansion – </w:t>
      </w:r>
      <w:r w:rsidRPr="00AB4A81">
        <w:rPr>
          <w:rStyle w:val="StyleUnderline"/>
          <w:highlight w:val="green"/>
        </w:rPr>
        <w:t>he sounded open</w:t>
      </w:r>
      <w:r w:rsidRPr="00AB4A81">
        <w:rPr>
          <w:rStyle w:val="StyleUnderline"/>
        </w:rPr>
        <w:t xml:space="preserve"> </w:t>
      </w:r>
      <w:r w:rsidRPr="00AB4A81">
        <w:rPr>
          <w:rStyle w:val="StyleUnderline"/>
          <w:highlight w:val="green"/>
        </w:rPr>
        <w:t>to</w:t>
      </w:r>
      <w:r w:rsidRPr="00AB4A81">
        <w:rPr>
          <w:rStyle w:val="StyleUnderline"/>
        </w:rPr>
        <w:t xml:space="preserve"> tax ideas to </w:t>
      </w:r>
      <w:r w:rsidRPr="00AB4A81">
        <w:rPr>
          <w:rStyle w:val="StyleUnderline"/>
          <w:highlight w:val="green"/>
        </w:rPr>
        <w:t>fund</w:t>
      </w:r>
      <w:r w:rsidRPr="00AB4A81">
        <w:rPr>
          <w:rStyle w:val="StyleUnderline"/>
        </w:rPr>
        <w:t xml:space="preserve"> the bill</w:t>
      </w:r>
      <w:r w:rsidRPr="00AB4A81">
        <w:rPr>
          <w:sz w:val="16"/>
        </w:rPr>
        <w:t xml:space="preserve">, such as a billionaire wealth tax and a minimum tax for corporations, saying </w:t>
      </w:r>
      <w:r w:rsidRPr="00AB4A81">
        <w:rPr>
          <w:rStyle w:val="StyleUnderline"/>
        </w:rPr>
        <w:t>he's "open to any type of thing that makes people pay who are not paying now."</w:t>
      </w:r>
    </w:p>
    <w:p w14:paraId="48B0AAE0" w14:textId="77777777" w:rsidR="00E42921" w:rsidRPr="00AB4A81" w:rsidRDefault="00E42921" w:rsidP="00E42921">
      <w:pPr>
        <w:rPr>
          <w:rStyle w:val="StyleUnderline"/>
        </w:rPr>
      </w:pPr>
      <w:r w:rsidRPr="00AB4A81">
        <w:rPr>
          <w:sz w:val="16"/>
        </w:rPr>
        <w:t xml:space="preserve">At the same time, he still seems committed to his $1.5 trillion top-line spending as others in the party, especially progressives, try to settle on a price tag closer to $2 trillion. But </w:t>
      </w:r>
      <w:r w:rsidRPr="00AB4A81">
        <w:rPr>
          <w:rStyle w:val="StyleUnderline"/>
        </w:rPr>
        <w:t xml:space="preserve">Manchin </w:t>
      </w:r>
      <w:r w:rsidRPr="00AB4A81">
        <w:rPr>
          <w:rStyle w:val="StyleUnderline"/>
          <w:highlight w:val="green"/>
        </w:rPr>
        <w:t>signaled that Dem</w:t>
      </w:r>
      <w:r w:rsidRPr="00AB4A81">
        <w:rPr>
          <w:rStyle w:val="StyleUnderline"/>
        </w:rPr>
        <w:t>ocrat</w:t>
      </w:r>
      <w:r w:rsidRPr="00AB4A81">
        <w:rPr>
          <w:rStyle w:val="StyleUnderline"/>
          <w:highlight w:val="green"/>
        </w:rPr>
        <w:t>s are</w:t>
      </w:r>
      <w:r w:rsidRPr="00AB4A81">
        <w:rPr>
          <w:rStyle w:val="StyleUnderline"/>
        </w:rPr>
        <w:t xml:space="preserve"> now </w:t>
      </w:r>
      <w:r w:rsidRPr="00AB4A81">
        <w:rPr>
          <w:rStyle w:val="StyleUnderline"/>
          <w:highlight w:val="green"/>
        </w:rPr>
        <w:t>in a better spot than</w:t>
      </w:r>
      <w:r w:rsidRPr="00AB4A81">
        <w:rPr>
          <w:rStyle w:val="StyleUnderline"/>
        </w:rPr>
        <w:t xml:space="preserve"> they've been in for months.</w:t>
      </w:r>
    </w:p>
    <w:p w14:paraId="3C982D4A" w14:textId="77777777" w:rsidR="00E42921" w:rsidRPr="00AB4A81" w:rsidRDefault="00E42921" w:rsidP="00E42921">
      <w:pPr>
        <w:rPr>
          <w:rStyle w:val="StyleUnderline"/>
        </w:rPr>
      </w:pPr>
      <w:r w:rsidRPr="00AB4A81">
        <w:rPr>
          <w:rStyle w:val="StyleUnderline"/>
        </w:rPr>
        <w:t xml:space="preserve">"I think that we've got a good understanding of each other," Manchin told reporters, "better than we've </w:t>
      </w:r>
      <w:r w:rsidRPr="00AB4A81">
        <w:rPr>
          <w:rStyle w:val="StyleUnderline"/>
          <w:highlight w:val="green"/>
        </w:rPr>
        <w:t>ever</w:t>
      </w:r>
      <w:r w:rsidRPr="00AB4A81">
        <w:rPr>
          <w:rStyle w:val="StyleUnderline"/>
        </w:rPr>
        <w:t xml:space="preserve"> had."</w:t>
      </w:r>
    </w:p>
    <w:p w14:paraId="063A6ED4" w14:textId="77777777" w:rsidR="00E42921" w:rsidRPr="00E42921" w:rsidRDefault="00E42921" w:rsidP="00E42921"/>
    <w:p w14:paraId="207B15C1" w14:textId="77777777" w:rsidR="00EE16B4" w:rsidRDefault="00EE16B4" w:rsidP="00EE16B4">
      <w:pPr>
        <w:pStyle w:val="Heading4"/>
      </w:pPr>
      <w:r>
        <w:t>Preserving comfortable union relations maintains PC.</w:t>
      </w:r>
    </w:p>
    <w:p w14:paraId="2CFE586B" w14:textId="77777777" w:rsidR="00EE16B4" w:rsidRDefault="00EE16B4" w:rsidP="00EE16B4">
      <w:r w:rsidRPr="00DF6C4F">
        <w:rPr>
          <w:b/>
          <w:bCs/>
          <w:sz w:val="28"/>
          <w:szCs w:val="28"/>
        </w:rPr>
        <w:t>Kerrissey and Schofer 13</w:t>
      </w:r>
      <w:r w:rsidRPr="00DF6C4F">
        <w:rPr>
          <w:sz w:val="16"/>
          <w:szCs w:val="16"/>
        </w:rPr>
        <w:t xml:space="preserve"> [Kerrissey, Jasmine, and Evan Schofer. Jasmine Kerrissey Department of Sociology University of California, Irvine Evan Schofer Department of Sociology University of California, Irvine. “Union Membership and Political Participation in the United States.” </w:t>
      </w:r>
      <w:r w:rsidRPr="00DF6C4F">
        <w:rPr>
          <w:i/>
          <w:iCs/>
          <w:sz w:val="16"/>
          <w:szCs w:val="16"/>
        </w:rPr>
        <w:t>Social Forces</w:t>
      </w:r>
      <w:r w:rsidRPr="00DF6C4F">
        <w:rPr>
          <w:sz w:val="16"/>
          <w:szCs w:val="16"/>
        </w:rPr>
        <w:t>, vol. 91, no. 3, 2013, pp. 895–928. </w:t>
      </w:r>
      <w:r w:rsidRPr="00DF6C4F">
        <w:rPr>
          <w:i/>
          <w:iCs/>
          <w:sz w:val="16"/>
          <w:szCs w:val="16"/>
        </w:rPr>
        <w:t>JSTOR</w:t>
      </w:r>
      <w:r w:rsidRPr="00DF6C4F">
        <w:rPr>
          <w:sz w:val="16"/>
          <w:szCs w:val="16"/>
        </w:rPr>
        <w:t xml:space="preserve">, www.jstor.org/stable/23361125] </w:t>
      </w:r>
      <w:r>
        <w:rPr>
          <w:sz w:val="16"/>
          <w:szCs w:val="16"/>
        </w:rPr>
        <w:t>SJ//VM</w:t>
      </w:r>
    </w:p>
    <w:p w14:paraId="3492C967" w14:textId="77777777" w:rsidR="00EE16B4" w:rsidRDefault="00EE16B4" w:rsidP="00EE16B4">
      <w:pPr>
        <w:rPr>
          <w:rStyle w:val="StyleUnderline"/>
        </w:rPr>
      </w:pPr>
      <w:r w:rsidRPr="00DF6C4F">
        <w:rPr>
          <w:sz w:val="16"/>
        </w:rPr>
        <w:t xml:space="preserve">Discussion and Conclusion </w:t>
      </w:r>
      <w:r w:rsidRPr="00DF6C4F">
        <w:rPr>
          <w:rStyle w:val="StyleUnderline"/>
        </w:rPr>
        <w:t xml:space="preserve">We observe consistent evidence that </w:t>
      </w:r>
      <w:r w:rsidRPr="00DF6C4F">
        <w:rPr>
          <w:rStyle w:val="StyleUnderline"/>
          <w:highlight w:val="green"/>
        </w:rPr>
        <w:t>union members are more politically engaged than non-members</w:t>
      </w:r>
      <w:r w:rsidRPr="00DF6C4F">
        <w:rPr>
          <w:rStyle w:val="StyleUnderline"/>
        </w:rPr>
        <w:t>.</w:t>
      </w:r>
      <w:r w:rsidRPr="00DF6C4F">
        <w:rPr>
          <w:sz w:val="16"/>
        </w:rPr>
        <w:t xml:space="preserve"> The </w:t>
      </w:r>
      <w:r w:rsidRPr="00DF6C4F">
        <w:rPr>
          <w:rStyle w:val="StyleUnderline"/>
          <w:highlight w:val="green"/>
        </w:rPr>
        <w:t>effect of union membership</w:t>
      </w:r>
      <w:r w:rsidRPr="00DF6C4F">
        <w:rPr>
          <w:rStyle w:val="StyleUnderline"/>
        </w:rPr>
        <w:t xml:space="preserve"> is broad, </w:t>
      </w:r>
      <w:r w:rsidRPr="00DF6C4F">
        <w:rPr>
          <w:rStyle w:val="StyleUnderline"/>
          <w:highlight w:val="green"/>
        </w:rPr>
        <w:t>span</w:t>
      </w:r>
      <w:r w:rsidRPr="00DF6C4F">
        <w:rPr>
          <w:rStyle w:val="StyleUnderline"/>
        </w:rPr>
        <w:t xml:space="preserve">ning </w:t>
      </w:r>
      <w:r w:rsidRPr="00DF6C4F">
        <w:rPr>
          <w:rStyle w:val="StyleUnderline"/>
          <w:highlight w:val="green"/>
        </w:rPr>
        <w:t>most types of</w:t>
      </w:r>
      <w:r w:rsidRPr="00DF6C4F">
        <w:rPr>
          <w:rStyle w:val="StyleUnderline"/>
        </w:rPr>
        <w:t xml:space="preserve"> political and civic </w:t>
      </w:r>
      <w:r w:rsidRPr="00DF6C4F">
        <w:rPr>
          <w:rStyle w:val="StyleUnderline"/>
          <w:highlight w:val="green"/>
        </w:rPr>
        <w:t>involvement, including voting, protesting</w:t>
      </w:r>
      <w:r w:rsidRPr="00DF6C4F">
        <w:rPr>
          <w:rStyle w:val="StyleUnderline"/>
        </w:rPr>
        <w:t>, signing petitions, association membership, and so on, and holds up with a large range of control variables.</w:t>
      </w:r>
      <w:r w:rsidRPr="00DF6C4F">
        <w:rPr>
          <w:sz w:val="16"/>
        </w:rPr>
        <w:t xml:space="preserve"> 36 The prior literature looks mainly at voting outcomes – and often finds weak results when many variables are controlled – so even these basic findings represent a step forward. </w:t>
      </w:r>
      <w:r w:rsidRPr="00DF6C4F">
        <w:rPr>
          <w:rStyle w:val="StyleUnderline"/>
        </w:rPr>
        <w:t xml:space="preserve">The magnitude of the union membership effect varies across outcomes, but is generally substantial. For instance, union members have 20% greater odds of voting than comparable non-members. </w:t>
      </w:r>
      <w:r w:rsidRPr="00DF6C4F">
        <w:rPr>
          <w:sz w:val="16"/>
        </w:rPr>
        <w:t xml:space="preserve">The odds of participating in a protest were 73% to 100% higher among union members, according to the Roper and Verba datasets, respectively. Many of the large and highly significant effects are in areas of social protest and electoral participation. </w:t>
      </w:r>
      <w:r w:rsidRPr="00DF6C4F">
        <w:rPr>
          <w:rStyle w:val="StyleUnderline"/>
        </w:rPr>
        <w:t xml:space="preserve">In the case of volunteering and charitable donations, for instance, </w:t>
      </w:r>
      <w:r w:rsidRPr="00DF6C4F">
        <w:rPr>
          <w:rStyle w:val="StyleUnderline"/>
          <w:highlight w:val="green"/>
        </w:rPr>
        <w:t>we see substantially larger effects in political forms</w:t>
      </w:r>
      <w:r w:rsidRPr="00DF6C4F">
        <w:rPr>
          <w:rStyle w:val="StyleUnderline"/>
        </w:rPr>
        <w:t xml:space="preserve"> of those activities – whereas general measures of volunteering and donations show smaller effects. </w:t>
      </w:r>
      <w:r w:rsidRPr="00DF6C4F">
        <w:rPr>
          <w:sz w:val="16"/>
        </w:rPr>
        <w:t xml:space="preserve">We observe weaker or non-significant effects of union membership on activities that are far removed from union agendas, such as general civic membership, volunteering, or blood donation. </w:t>
      </w:r>
      <w:r w:rsidRPr="00DF6C4F">
        <w:rPr>
          <w:rStyle w:val="StyleUnderline"/>
        </w:rPr>
        <w:t xml:space="preserve">It appears that </w:t>
      </w:r>
      <w:r w:rsidRPr="00DF6C4F">
        <w:rPr>
          <w:rStyle w:val="StyleUnderline"/>
          <w:highlight w:val="green"/>
        </w:rPr>
        <w:t>unions build ‘political capital’ more than</w:t>
      </w:r>
      <w:r w:rsidRPr="00DF6C4F">
        <w:rPr>
          <w:rStyle w:val="StyleUnderline"/>
        </w:rPr>
        <w:t xml:space="preserve"> generalized </w:t>
      </w:r>
      <w:r w:rsidRPr="00DF6C4F">
        <w:rPr>
          <w:rStyle w:val="StyleUnderline"/>
          <w:highlight w:val="green"/>
        </w:rPr>
        <w:t>‘social capital’</w:t>
      </w:r>
      <w:r w:rsidRPr="00DF6C4F">
        <w:rPr>
          <w:rStyle w:val="StyleUnderline"/>
        </w:rPr>
        <w:t xml:space="preserve">.8 These patterns are broadly consistent with our structural arguments, discussed above, that </w:t>
      </w:r>
      <w:r w:rsidRPr="00DF6C4F">
        <w:rPr>
          <w:rStyle w:val="StyleUnderline"/>
          <w:highlight w:val="green"/>
        </w:rPr>
        <w:lastRenderedPageBreak/>
        <w:t>contemporary American labor unions face strong pressures to mobilize members</w:t>
      </w:r>
      <w:r w:rsidRPr="00DF6C4F">
        <w:rPr>
          <w:rStyle w:val="StyleUnderline"/>
        </w:rPr>
        <w:t xml:space="preserve"> to prepare for collective action with employers and </w:t>
      </w:r>
      <w:r w:rsidRPr="00DF6C4F">
        <w:rPr>
          <w:rStyle w:val="StyleUnderline"/>
          <w:highlight w:val="green"/>
        </w:rPr>
        <w:t>to maintain political capital with the Democratic party.</w:t>
      </w:r>
    </w:p>
    <w:p w14:paraId="7E4547A9" w14:textId="77777777" w:rsidR="00EE16B4" w:rsidRPr="004D0F45" w:rsidRDefault="00EE16B4" w:rsidP="00EE16B4">
      <w:pPr>
        <w:pStyle w:val="Heading4"/>
      </w:pPr>
      <w:r w:rsidRPr="004D0F45">
        <w:t>Strike would divide the Union</w:t>
      </w:r>
    </w:p>
    <w:p w14:paraId="42DB1707" w14:textId="77777777" w:rsidR="00EE16B4" w:rsidRPr="004D0F45" w:rsidRDefault="00EE16B4" w:rsidP="00EE16B4">
      <w:pPr>
        <w:rPr>
          <w:sz w:val="16"/>
          <w:szCs w:val="21"/>
        </w:rPr>
      </w:pPr>
      <w:r w:rsidRPr="001B00FD">
        <w:rPr>
          <w:rStyle w:val="Style13ptBold"/>
        </w:rPr>
        <w:t>Israelstam 17</w:t>
      </w:r>
      <w:r w:rsidRPr="00A31455">
        <w:rPr>
          <w:rStyle w:val="StyleUnderline"/>
          <w:sz w:val="28"/>
          <w:szCs w:val="32"/>
        </w:rPr>
        <w:t xml:space="preserve"> </w:t>
      </w:r>
      <w:r w:rsidRPr="004D0F45">
        <w:rPr>
          <w:sz w:val="16"/>
          <w:szCs w:val="21"/>
        </w:rPr>
        <w:t xml:space="preserve">[Ivan. Ivan Israelstam is the Chief Executive of Labour Law Management Consulting. “What is the impact of strikes for employers and employees?”. 11-22-2017. Skills Portal. https://www.skillsportal.co.za/content/what-impact-strikes-employers-and-employees.] </w:t>
      </w:r>
      <w:r>
        <w:rPr>
          <w:sz w:val="16"/>
          <w:szCs w:val="16"/>
        </w:rPr>
        <w:t>SJ//VM</w:t>
      </w:r>
    </w:p>
    <w:p w14:paraId="6A0F5277" w14:textId="77777777" w:rsidR="00EE16B4" w:rsidRDefault="00EE16B4" w:rsidP="00EE16B4">
      <w:pPr>
        <w:rPr>
          <w:rStyle w:val="StyleUnderline"/>
        </w:rPr>
      </w:pPr>
      <w:r w:rsidRPr="00A31455">
        <w:rPr>
          <w:rStyle w:val="StyleUnderline"/>
        </w:rPr>
        <w:t xml:space="preserve">The </w:t>
      </w:r>
      <w:r w:rsidRPr="00A31455">
        <w:rPr>
          <w:rStyle w:val="StyleUnderline"/>
          <w:highlight w:val="green"/>
        </w:rPr>
        <w:t>loss of production and</w:t>
      </w:r>
      <w:r w:rsidRPr="00A31455">
        <w:rPr>
          <w:rStyle w:val="StyleUnderline"/>
        </w:rPr>
        <w:t xml:space="preserve"> of </w:t>
      </w:r>
      <w:r w:rsidRPr="00A31455">
        <w:rPr>
          <w:rStyle w:val="StyleUnderline"/>
          <w:highlight w:val="green"/>
        </w:rPr>
        <w:t>customers is</w:t>
      </w:r>
      <w:r w:rsidRPr="00A31455">
        <w:rPr>
          <w:rStyle w:val="StyleUnderline"/>
        </w:rPr>
        <w:t xml:space="preserve"> usually </w:t>
      </w:r>
      <w:r w:rsidRPr="00A31455">
        <w:rPr>
          <w:rStyle w:val="StyleUnderline"/>
          <w:highlight w:val="green"/>
        </w:rPr>
        <w:t>the first consequence</w:t>
      </w:r>
      <w:r w:rsidRPr="00A31455">
        <w:rPr>
          <w:rStyle w:val="StyleUnderline"/>
        </w:rPr>
        <w:t xml:space="preserve"> of a strike. However, </w:t>
      </w:r>
      <w:r w:rsidRPr="00A31455">
        <w:rPr>
          <w:rStyle w:val="StyleUnderline"/>
          <w:highlight w:val="green"/>
        </w:rPr>
        <w:t>indirect</w:t>
      </w:r>
      <w:r w:rsidRPr="001563BA">
        <w:rPr>
          <w:rStyle w:val="StyleUnderline"/>
          <w:highlight w:val="green"/>
        </w:rPr>
        <w:t xml:space="preserve"> </w:t>
      </w:r>
      <w:r w:rsidRPr="00A31455">
        <w:rPr>
          <w:rStyle w:val="StyleUnderline"/>
          <w:highlight w:val="green"/>
        </w:rPr>
        <w:t>strike costs</w:t>
      </w:r>
      <w:r w:rsidRPr="00A31455">
        <w:rPr>
          <w:rStyle w:val="StyleUnderline"/>
        </w:rPr>
        <w:t xml:space="preserve"> incurred </w:t>
      </w:r>
      <w:r w:rsidRPr="00A31455">
        <w:rPr>
          <w:rStyle w:val="StyleUnderline"/>
          <w:highlight w:val="green"/>
        </w:rPr>
        <w:t>later can be just as serious.</w:t>
      </w:r>
      <w:r w:rsidRPr="00A31455">
        <w:rPr>
          <w:rStyle w:val="StyleUnderline"/>
        </w:rPr>
        <w:t xml:space="preserve"> </w:t>
      </w:r>
      <w:r w:rsidRPr="00A31455">
        <w:rPr>
          <w:sz w:val="16"/>
        </w:rPr>
        <w:t>In the case of</w:t>
      </w:r>
      <w:r w:rsidRPr="00F2295C">
        <w:rPr>
          <w:sz w:val="16"/>
        </w:rPr>
        <w:t xml:space="preserve"> </w:t>
      </w:r>
      <w:r w:rsidRPr="00A31455">
        <w:rPr>
          <w:i/>
          <w:iCs/>
          <w:sz w:val="16"/>
        </w:rPr>
        <w:t>NUM and others vs Chrober Slate (Pty) Ltd</w:t>
      </w:r>
      <w:r w:rsidRPr="00F2295C">
        <w:rPr>
          <w:sz w:val="16"/>
        </w:rPr>
        <w:t xml:space="preserve"> </w:t>
      </w:r>
      <w:r w:rsidRPr="00A31455">
        <w:rPr>
          <w:sz w:val="16"/>
        </w:rPr>
        <w:t>(2008, 3 BLLR 287) the mine dismissed its quarry workers and factory staff due to an unprocedural strike by the quarry workers. The employer admitted that the factory staff were not to blame for the work stoppage as it had been the quarry workers who had refused to work. The dismissals of the factory staff were found to be unfair and the Labour Court ordered the mine to reinstate the 42 dismissed employees with back pay.</w:t>
      </w:r>
      <w:r w:rsidRPr="00F2295C">
        <w:rPr>
          <w:sz w:val="16"/>
        </w:rPr>
        <w:t xml:space="preserve"> </w:t>
      </w:r>
      <w:r w:rsidRPr="00A31455">
        <w:rPr>
          <w:sz w:val="16"/>
        </w:rPr>
        <w:t>In order to avoid the snowballing costs and loss of business that strikes can cause the employer needs to understand:</w:t>
      </w:r>
      <w:r w:rsidRPr="00F2295C">
        <w:rPr>
          <w:sz w:val="16"/>
        </w:rPr>
        <w:t xml:space="preserve"> </w:t>
      </w:r>
      <w:r w:rsidRPr="00A31455">
        <w:rPr>
          <w:sz w:val="16"/>
        </w:rPr>
        <w:t>What constitutes a strike in legal terms,</w:t>
      </w:r>
      <w:r w:rsidRPr="00F2295C">
        <w:rPr>
          <w:sz w:val="16"/>
        </w:rPr>
        <w:t xml:space="preserve"> </w:t>
      </w:r>
      <w:r w:rsidRPr="00A31455">
        <w:rPr>
          <w:sz w:val="16"/>
        </w:rPr>
        <w:t>The economic effects of a strike for both parties,</w:t>
      </w:r>
      <w:r w:rsidRPr="00F2295C">
        <w:rPr>
          <w:sz w:val="16"/>
        </w:rPr>
        <w:t xml:space="preserve"> </w:t>
      </w:r>
      <w:r w:rsidRPr="00A31455">
        <w:rPr>
          <w:sz w:val="16"/>
        </w:rPr>
        <w:t>The effects of a strike on the employment relationship,</w:t>
      </w:r>
      <w:r w:rsidRPr="00F2295C">
        <w:rPr>
          <w:sz w:val="16"/>
        </w:rPr>
        <w:t xml:space="preserve"> </w:t>
      </w:r>
      <w:r w:rsidRPr="00A31455">
        <w:rPr>
          <w:sz w:val="16"/>
        </w:rPr>
        <w:t>How to resolve constructively the conflict that causes industrial action,</w:t>
      </w:r>
      <w:r w:rsidRPr="00F2295C">
        <w:rPr>
          <w:sz w:val="16"/>
        </w:rPr>
        <w:t xml:space="preserve"> </w:t>
      </w:r>
      <w:r w:rsidRPr="00A31455">
        <w:rPr>
          <w:sz w:val="16"/>
        </w:rPr>
        <w:t>How to minimise the damage caused by a strike, and</w:t>
      </w:r>
      <w:r w:rsidRPr="00F2295C">
        <w:rPr>
          <w:sz w:val="16"/>
        </w:rPr>
        <w:t xml:space="preserve"> </w:t>
      </w:r>
      <w:r w:rsidRPr="00A31455">
        <w:rPr>
          <w:sz w:val="16"/>
        </w:rPr>
        <w:t>How to bring a strike to a speedy end.</w:t>
      </w:r>
      <w:r w:rsidRPr="00F2295C">
        <w:rPr>
          <w:sz w:val="16"/>
        </w:rPr>
        <w:t xml:space="preserve"> </w:t>
      </w:r>
      <w:r w:rsidRPr="00A31455">
        <w:rPr>
          <w:sz w:val="16"/>
        </w:rPr>
        <w:t>WHAT CONSTITUTES A STRIKE?</w:t>
      </w:r>
      <w:r w:rsidRPr="00F2295C">
        <w:rPr>
          <w:sz w:val="16"/>
        </w:rPr>
        <w:t xml:space="preserve"> </w:t>
      </w:r>
      <w:r w:rsidRPr="00A31455">
        <w:rPr>
          <w:sz w:val="16"/>
        </w:rPr>
        <w:t>A strike is any concerted withholding of labour by a group of employees in support of a demand made by them to the employer. Examples of this are work stoppages, go-slows, overtime bans and work-to-rule.</w:t>
      </w:r>
      <w:r w:rsidRPr="00F2295C">
        <w:rPr>
          <w:sz w:val="16"/>
        </w:rPr>
        <w:t xml:space="preserve"> </w:t>
      </w:r>
      <w:r w:rsidRPr="00A31455">
        <w:rPr>
          <w:rStyle w:val="StyleUnderline"/>
        </w:rPr>
        <w:t xml:space="preserve">THE </w:t>
      </w:r>
      <w:r w:rsidRPr="00A31455">
        <w:rPr>
          <w:rStyle w:val="StyleUnderline"/>
          <w:highlight w:val="green"/>
        </w:rPr>
        <w:t>ECONOMIC EFFECTS OF A STRIKE</w:t>
      </w:r>
      <w:r w:rsidRPr="00A31455">
        <w:rPr>
          <w:rStyle w:val="StyleUnderline"/>
        </w:rPr>
        <w:t xml:space="preserve"> FOR BOTH PARTIES.</w:t>
      </w:r>
      <w:r>
        <w:rPr>
          <w:rStyle w:val="StyleUnderline"/>
        </w:rPr>
        <w:t xml:space="preserve"> </w:t>
      </w:r>
      <w:r w:rsidRPr="00A31455">
        <w:rPr>
          <w:rStyle w:val="StyleUnderline"/>
        </w:rPr>
        <w:t xml:space="preserve">The </w:t>
      </w:r>
      <w:r w:rsidRPr="00A31455">
        <w:rPr>
          <w:rStyle w:val="StyleUnderline"/>
          <w:highlight w:val="green"/>
        </w:rPr>
        <w:t>employer is likely to lose money</w:t>
      </w:r>
      <w:r w:rsidRPr="00A31455">
        <w:rPr>
          <w:rStyle w:val="StyleUnderline"/>
        </w:rPr>
        <w:t xml:space="preserve"> </w:t>
      </w:r>
      <w:r w:rsidRPr="00A31455">
        <w:rPr>
          <w:rStyle w:val="StyleUnderline"/>
          <w:highlight w:val="green"/>
        </w:rPr>
        <w:t>due to delayed service</w:t>
      </w:r>
      <w:r w:rsidRPr="00A31455">
        <w:rPr>
          <w:rStyle w:val="StyleUnderline"/>
        </w:rPr>
        <w:t xml:space="preserve"> to clients </w:t>
      </w:r>
      <w:r w:rsidRPr="00A31455">
        <w:rPr>
          <w:rStyle w:val="StyleUnderline"/>
          <w:highlight w:val="green"/>
        </w:rPr>
        <w:t>or</w:t>
      </w:r>
      <w:r w:rsidRPr="00A31455">
        <w:rPr>
          <w:rStyle w:val="StyleUnderline"/>
        </w:rPr>
        <w:t xml:space="preserve"> to lost </w:t>
      </w:r>
      <w:r w:rsidRPr="00A31455">
        <w:rPr>
          <w:rStyle w:val="StyleUnderline"/>
          <w:highlight w:val="green"/>
        </w:rPr>
        <w:t>production</w:t>
      </w:r>
      <w:r w:rsidRPr="00A31455">
        <w:rPr>
          <w:rStyle w:val="StyleUnderline"/>
        </w:rPr>
        <w:t xml:space="preserve"> time. The employees will lose their pay due to the no work, no pay principle. </w:t>
      </w:r>
      <w:r w:rsidRPr="00A31455">
        <w:rPr>
          <w:rStyle w:val="StyleUnderline"/>
          <w:highlight w:val="green"/>
        </w:rPr>
        <w:t>If the strikers are dismissed they</w:t>
      </w:r>
      <w:r w:rsidRPr="00A31455">
        <w:rPr>
          <w:rStyle w:val="StyleUnderline"/>
        </w:rPr>
        <w:t xml:space="preserve"> will </w:t>
      </w:r>
      <w:r w:rsidRPr="00A31455">
        <w:rPr>
          <w:rStyle w:val="StyleUnderline"/>
          <w:highlight w:val="green"/>
        </w:rPr>
        <w:t>lose</w:t>
      </w:r>
      <w:r w:rsidRPr="00A31455">
        <w:rPr>
          <w:rStyle w:val="StyleUnderline"/>
        </w:rPr>
        <w:t xml:space="preserve"> their </w:t>
      </w:r>
      <w:r w:rsidRPr="00A31455">
        <w:rPr>
          <w:rStyle w:val="StyleUnderline"/>
          <w:highlight w:val="green"/>
        </w:rPr>
        <w:t>livelihood</w:t>
      </w:r>
      <w:r w:rsidRPr="00A31455">
        <w:rPr>
          <w:rStyle w:val="StyleUnderline"/>
        </w:rPr>
        <w:t>s altogether.</w:t>
      </w:r>
      <w:r>
        <w:rPr>
          <w:rStyle w:val="StyleUnderline"/>
        </w:rPr>
        <w:t xml:space="preserve"> </w:t>
      </w:r>
      <w:r w:rsidRPr="00A31455">
        <w:rPr>
          <w:rStyle w:val="StyleUnderline"/>
        </w:rPr>
        <w:t>THE EFFECTS OF A STRIKE ON THE EMPLOYMENT RELATIONSHIP.</w:t>
      </w:r>
      <w:r>
        <w:rPr>
          <w:rStyle w:val="StyleUnderline"/>
        </w:rPr>
        <w:t xml:space="preserve"> </w:t>
      </w:r>
      <w:r w:rsidRPr="00A31455">
        <w:rPr>
          <w:rStyle w:val="StyleUnderline"/>
        </w:rPr>
        <w:t xml:space="preserve">Once the strike is over, even if the business has not been closed down by it, the </w:t>
      </w:r>
      <w:r w:rsidRPr="00A31455">
        <w:rPr>
          <w:rStyle w:val="StyleUnderline"/>
          <w:highlight w:val="green"/>
        </w:rPr>
        <w:t>feelings of hostility</w:t>
      </w:r>
      <w:r w:rsidRPr="00A31455">
        <w:rPr>
          <w:rStyle w:val="StyleUnderline"/>
        </w:rPr>
        <w:t xml:space="preserve"> resulting </w:t>
      </w:r>
      <w:r w:rsidRPr="00A31455">
        <w:rPr>
          <w:rStyle w:val="StyleUnderline"/>
          <w:highlight w:val="green"/>
        </w:rPr>
        <w:t>from the strike</w:t>
      </w:r>
      <w:r w:rsidRPr="00A31455">
        <w:rPr>
          <w:rStyle w:val="StyleUnderline"/>
        </w:rPr>
        <w:t xml:space="preserve"> can </w:t>
      </w:r>
      <w:r w:rsidRPr="00A31455">
        <w:rPr>
          <w:rStyle w:val="StyleUnderline"/>
          <w:highlight w:val="green"/>
        </w:rPr>
        <w:t>severely damage teamwork, productivity and profitability.</w:t>
      </w:r>
      <w:r>
        <w:rPr>
          <w:rStyle w:val="StyleUnderline"/>
        </w:rPr>
        <w:t xml:space="preserve"> </w:t>
      </w:r>
      <w:r w:rsidRPr="00A31455">
        <w:rPr>
          <w:rStyle w:val="StyleUnderline"/>
        </w:rPr>
        <w:t>HOW TO RESOLVE CONSTRUCTIVELY THE CONFLICT THAT CAUSE</w:t>
      </w:r>
      <w:r w:rsidRPr="00A31455">
        <w:rPr>
          <w:rStyle w:val="StyleUnderline"/>
        </w:rPr>
        <w:lastRenderedPageBreak/>
        <w:t>S INDUSTRIAL ACTION.</w:t>
      </w:r>
      <w:r>
        <w:rPr>
          <w:rStyle w:val="StyleUnderline"/>
        </w:rPr>
        <w:t xml:space="preserve"> </w:t>
      </w:r>
      <w:r w:rsidRPr="00A31455">
        <w:rPr>
          <w:rStyle w:val="StyleUnderline"/>
        </w:rPr>
        <w:t>Before the conflict gets to the stage of impasse that results in a strike the parties need to utilise the services of an expert in conflict resolution.</w:t>
      </w:r>
      <w:r w:rsidRPr="00A31455">
        <w:rPr>
          <w:sz w:val="16"/>
        </w:rPr>
        <w:t xml:space="preserve"> The CCMA was set up with the purpose of helping the parties to resolve conflict peacefully. However, in practice, the warring parties too often go to the CCMA because the law says they must rather than in a sincere attempt to sort out their differences. In other words, by the time the parties end up at the CCMA the conflict is often beyond the point of no return.</w:t>
      </w:r>
      <w:r w:rsidRPr="00F2295C">
        <w:rPr>
          <w:sz w:val="16"/>
        </w:rPr>
        <w:t xml:space="preserve"> </w:t>
      </w:r>
      <w:r w:rsidRPr="00A31455">
        <w:rPr>
          <w:sz w:val="16"/>
        </w:rPr>
        <w:t>For this reason, during times of industrial peace, employers and employees should identify and agree upon the use of a trained and reputable conflict resolution expert to be called in when the parties are unable to solve the problem themselves.</w:t>
      </w:r>
      <w:r w:rsidRPr="00F2295C">
        <w:rPr>
          <w:sz w:val="16"/>
        </w:rPr>
        <w:t xml:space="preserve"> </w:t>
      </w:r>
      <w:r w:rsidRPr="00A31455">
        <w:rPr>
          <w:rStyle w:val="StyleUnderline"/>
        </w:rPr>
        <w:t xml:space="preserve">HOW </w:t>
      </w:r>
      <w:r w:rsidRPr="00A31455">
        <w:rPr>
          <w:rStyle w:val="StyleUnderline"/>
          <w:highlight w:val="green"/>
        </w:rPr>
        <w:t>TO MINIMISE</w:t>
      </w:r>
      <w:r w:rsidRPr="00A31455">
        <w:rPr>
          <w:rStyle w:val="StyleUnderline"/>
        </w:rPr>
        <w:t xml:space="preserve"> THE </w:t>
      </w:r>
      <w:r w:rsidRPr="00A31455">
        <w:rPr>
          <w:rStyle w:val="StyleUnderline"/>
          <w:highlight w:val="green"/>
        </w:rPr>
        <w:t>DAMAGE CAUSED</w:t>
      </w:r>
      <w:r w:rsidRPr="00A31455">
        <w:rPr>
          <w:rStyle w:val="StyleUnderline"/>
        </w:rPr>
        <w:t xml:space="preserve"> BY A STRIKE.</w:t>
      </w:r>
      <w:r>
        <w:rPr>
          <w:rStyle w:val="StyleUnderline"/>
        </w:rPr>
        <w:t xml:space="preserve"> </w:t>
      </w:r>
      <w:r w:rsidRPr="00A31455">
        <w:rPr>
          <w:rStyle w:val="StyleUnderline"/>
          <w:highlight w:val="green"/>
        </w:rPr>
        <w:t>Employees</w:t>
      </w:r>
      <w:r w:rsidRPr="00A31455">
        <w:rPr>
          <w:rStyle w:val="StyleUnderline"/>
        </w:rPr>
        <w:t xml:space="preserve"> should </w:t>
      </w:r>
      <w:r w:rsidRPr="00A31455">
        <w:rPr>
          <w:rStyle w:val="StyleUnderline"/>
          <w:highlight w:val="green"/>
        </w:rPr>
        <w:t>allow the business to continue to run</w:t>
      </w:r>
      <w:r w:rsidRPr="00A31455">
        <w:rPr>
          <w:rStyle w:val="StyleUnderline"/>
        </w:rPr>
        <w:t xml:space="preserve"> in order to avert the likelihood of a closure that could result in job losses. Employers should use the services of a reputable labour broker who can provide alternative labour during the strike. Both parties should behave in a civil and professional manner towards each other.</w:t>
      </w:r>
      <w:r>
        <w:rPr>
          <w:rStyle w:val="StyleUnderline"/>
        </w:rPr>
        <w:t xml:space="preserve"> </w:t>
      </w:r>
      <w:r w:rsidRPr="00A31455">
        <w:rPr>
          <w:sz w:val="16"/>
        </w:rPr>
        <w:t>HOW TO BRING A STRIKE TO A SPEEDY END.</w:t>
      </w:r>
      <w:r w:rsidRPr="00F2295C">
        <w:rPr>
          <w:sz w:val="16"/>
        </w:rPr>
        <w:t xml:space="preserve"> </w:t>
      </w:r>
      <w:r w:rsidRPr="00A31455">
        <w:rPr>
          <w:sz w:val="16"/>
        </w:rPr>
        <w:t xml:space="preserve">Where the parties are unable to find common ground they should not delay in bringing in the services of their mutually agreed strike resolution expert. </w:t>
      </w:r>
      <w:r w:rsidRPr="00A31455">
        <w:rPr>
          <w:rStyle w:val="StyleUnderline"/>
        </w:rPr>
        <w:t>An expert in this field will not only have techniques of bringing the parties together but will also be able to see solutions that the emotions of the parties have prevented them from seeing.</w:t>
      </w:r>
      <w:r>
        <w:rPr>
          <w:rStyle w:val="StyleUnderline"/>
        </w:rPr>
        <w:t xml:space="preserve"> </w:t>
      </w:r>
      <w:r w:rsidRPr="00A31455">
        <w:rPr>
          <w:rStyle w:val="StyleUnderline"/>
          <w:highlight w:val="green"/>
        </w:rPr>
        <w:t>The expert should</w:t>
      </w:r>
      <w:r w:rsidRPr="00A31455">
        <w:rPr>
          <w:rStyle w:val="StyleUnderline"/>
        </w:rPr>
        <w:t xml:space="preserve"> also </w:t>
      </w:r>
      <w:r w:rsidRPr="00A31455">
        <w:rPr>
          <w:rStyle w:val="StyleUnderline"/>
          <w:highlight w:val="green"/>
        </w:rPr>
        <w:t>be able to help</w:t>
      </w:r>
      <w:r w:rsidRPr="00A31455">
        <w:rPr>
          <w:rStyle w:val="StyleUnderline"/>
        </w:rPr>
        <w:t xml:space="preserve"> the parties </w:t>
      </w:r>
      <w:r w:rsidRPr="00A31455">
        <w:rPr>
          <w:rStyle w:val="StyleUnderline"/>
          <w:highlight w:val="green"/>
        </w:rPr>
        <w:t>rebuild</w:t>
      </w:r>
      <w:r w:rsidRPr="00A31455">
        <w:rPr>
          <w:rStyle w:val="StyleUnderline"/>
        </w:rPr>
        <w:t xml:space="preserve"> their relationship </w:t>
      </w:r>
      <w:r w:rsidRPr="00A31455">
        <w:rPr>
          <w:rStyle w:val="StyleUnderline"/>
          <w:highlight w:val="green"/>
        </w:rPr>
        <w:t>once the strike is over.</w:t>
      </w:r>
    </w:p>
    <w:p w14:paraId="68DB80C9" w14:textId="77777777" w:rsidR="00EE16B4" w:rsidRPr="007644D9" w:rsidRDefault="00EE16B4" w:rsidP="00EE16B4">
      <w:pPr>
        <w:pStyle w:val="Heading4"/>
      </w:pPr>
      <w:r>
        <w:t>Infrastructure bill is necessary to tackle emission reduction goals.</w:t>
      </w:r>
    </w:p>
    <w:p w14:paraId="47E88BE4" w14:textId="77777777" w:rsidR="00EE16B4" w:rsidRDefault="00EE16B4" w:rsidP="00EE16B4">
      <w:pPr>
        <w:rPr>
          <w:sz w:val="16"/>
          <w:szCs w:val="16"/>
        </w:rPr>
      </w:pPr>
      <w:r w:rsidRPr="00AE630A">
        <w:rPr>
          <w:b/>
          <w:bCs/>
          <w:sz w:val="28"/>
          <w:szCs w:val="28"/>
        </w:rPr>
        <w:t>Newburger 3/29</w:t>
      </w:r>
      <w:r w:rsidRPr="00AE630A">
        <w:t xml:space="preserve"> </w:t>
      </w:r>
      <w:r w:rsidRPr="00AE630A">
        <w:rPr>
          <w:sz w:val="16"/>
          <w:szCs w:val="16"/>
        </w:rPr>
        <w:t>[Emma</w:t>
      </w:r>
      <w:r>
        <w:rPr>
          <w:sz w:val="16"/>
          <w:szCs w:val="16"/>
        </w:rPr>
        <w:t xml:space="preserve">. Emma Newburger is a </w:t>
      </w:r>
      <w:r w:rsidRPr="007644D9">
        <w:rPr>
          <w:sz w:val="16"/>
          <w:szCs w:val="16"/>
        </w:rPr>
        <w:t xml:space="preserve">Climate policy reporter at </w:t>
      </w:r>
      <w:hyperlink r:id="rId10" w:history="1">
        <w:r w:rsidRPr="007644D9">
          <w:rPr>
            <w:rStyle w:val="Hyperlink"/>
            <w:sz w:val="16"/>
            <w:szCs w:val="16"/>
          </w:rPr>
          <w:t>@CNBC</w:t>
        </w:r>
      </w:hyperlink>
      <w:r w:rsidRPr="007644D9">
        <w:rPr>
          <w:sz w:val="16"/>
          <w:szCs w:val="16"/>
        </w:rPr>
        <w:t xml:space="preserve">. </w:t>
      </w:r>
      <w:hyperlink r:id="rId11" w:history="1">
        <w:r w:rsidRPr="007644D9">
          <w:rPr>
            <w:rStyle w:val="Hyperlink"/>
            <w:sz w:val="16"/>
            <w:szCs w:val="16"/>
          </w:rPr>
          <w:t>@Cornell</w:t>
        </w:r>
      </w:hyperlink>
      <w:r>
        <w:rPr>
          <w:sz w:val="16"/>
          <w:szCs w:val="16"/>
        </w:rPr>
        <w:t xml:space="preserve"> </w:t>
      </w:r>
      <w:r w:rsidRPr="007644D9">
        <w:rPr>
          <w:sz w:val="16"/>
          <w:szCs w:val="16"/>
        </w:rPr>
        <w:t>grad</w:t>
      </w:r>
      <w:r w:rsidRPr="00AE630A">
        <w:rPr>
          <w:sz w:val="16"/>
          <w:szCs w:val="16"/>
        </w:rPr>
        <w:t xml:space="preserve">. “Here’s how Biden’s infrastructure package will likely tackle climate change”. </w:t>
      </w:r>
      <w:r w:rsidRPr="00187EED">
        <w:rPr>
          <w:sz w:val="16"/>
          <w:szCs w:val="16"/>
          <w:lang w:val="es-419"/>
        </w:rPr>
        <w:t xml:space="preserve">1-27-2021. CNBC. https://www.cnbc.com/2021/03/29/biden-infrastructure-bill-what-to-expect-on-climate-change.html.] </w:t>
      </w:r>
      <w:r w:rsidRPr="00AE630A">
        <w:rPr>
          <w:sz w:val="16"/>
          <w:szCs w:val="16"/>
        </w:rPr>
        <w:t>SJ//VM</w:t>
      </w:r>
    </w:p>
    <w:p w14:paraId="3F4B80BF" w14:textId="77777777" w:rsidR="00EE16B4" w:rsidRPr="00A23C55" w:rsidRDefault="00EE16B4" w:rsidP="00EE16B4">
      <w:pPr>
        <w:rPr>
          <w:sz w:val="16"/>
          <w:szCs w:val="16"/>
        </w:rPr>
      </w:pPr>
    </w:p>
    <w:p w14:paraId="4E96EDD6" w14:textId="77777777" w:rsidR="00EE16B4" w:rsidRDefault="00EE16B4" w:rsidP="00EE16B4">
      <w:pPr>
        <w:rPr>
          <w:rStyle w:val="StyleUnderline"/>
        </w:rPr>
      </w:pPr>
      <w:r w:rsidRPr="007C481F">
        <w:rPr>
          <w:sz w:val="16"/>
        </w:rPr>
        <w:t xml:space="preserve">President Joe Biden delivers remarks on tackling climate change prior to signing executive actions as White House climate envoy John Kerry and Vice President Kamala Harris listen in the State Dining Room at the White House in Washington, U.S., January 27, </w:t>
      </w:r>
      <w:r w:rsidRPr="007C481F">
        <w:rPr>
          <w:sz w:val="16"/>
        </w:rPr>
        <w:lastRenderedPageBreak/>
        <w:t xml:space="preserve">2021. President </w:t>
      </w:r>
      <w:hyperlink r:id="rId12" w:history="1">
        <w:r w:rsidRPr="007C481F">
          <w:rPr>
            <w:rStyle w:val="Hyperlink"/>
            <w:sz w:val="16"/>
          </w:rPr>
          <w:t>Joe Biden</w:t>
        </w:r>
      </w:hyperlink>
      <w:r w:rsidRPr="007C481F">
        <w:rPr>
          <w:sz w:val="16"/>
        </w:rPr>
        <w:t xml:space="preserve"> this week is set to unveil details of a major infrastructure package that’s expected to include record spending on mitigating </w:t>
      </w:r>
      <w:hyperlink r:id="rId13" w:history="1">
        <w:r w:rsidRPr="007C481F">
          <w:rPr>
            <w:rStyle w:val="Hyperlink"/>
            <w:sz w:val="16"/>
          </w:rPr>
          <w:t>climate change</w:t>
        </w:r>
      </w:hyperlink>
      <w:r w:rsidRPr="007C481F">
        <w:rPr>
          <w:sz w:val="16"/>
        </w:rPr>
        <w:t xml:space="preserve"> and accelerating a nationwide transition to clean energy. </w:t>
      </w:r>
      <w:r w:rsidRPr="00A23C55">
        <w:rPr>
          <w:rStyle w:val="StyleUnderline"/>
        </w:rPr>
        <w:t xml:space="preserve">The </w:t>
      </w:r>
      <w:r w:rsidRPr="00A23C55">
        <w:rPr>
          <w:rStyle w:val="StyleUnderline"/>
          <w:highlight w:val="green"/>
        </w:rPr>
        <w:t>president is expected to</w:t>
      </w:r>
      <w:r w:rsidRPr="00A23C55">
        <w:rPr>
          <w:rStyle w:val="StyleUnderline"/>
        </w:rPr>
        <w:t xml:space="preserve"> introduce </w:t>
      </w:r>
      <w:r w:rsidRPr="00A23C55">
        <w:rPr>
          <w:rStyle w:val="StyleUnderline"/>
          <w:highlight w:val="green"/>
        </w:rPr>
        <w:t>up to $3 trillion</w:t>
      </w:r>
      <w:r w:rsidRPr="007C481F">
        <w:rPr>
          <w:rStyle w:val="StyleUnderline"/>
        </w:rPr>
        <w:t xml:space="preserve"> in spending on efforts to boost the economy, including </w:t>
      </w:r>
      <w:r w:rsidRPr="00A23C55">
        <w:rPr>
          <w:rStyle w:val="StyleUnderline"/>
          <w:highlight w:val="green"/>
        </w:rPr>
        <w:t>rebuilding aging infrastructure</w:t>
      </w:r>
      <w:r w:rsidRPr="007C481F">
        <w:rPr>
          <w:rStyle w:val="StyleUnderline"/>
        </w:rPr>
        <w:t xml:space="preserve"> like highways, bridges and rail lines, and </w:t>
      </w:r>
      <w:r w:rsidRPr="00A23C55">
        <w:rPr>
          <w:rStyle w:val="StyleUnderline"/>
          <w:highlight w:val="green"/>
        </w:rPr>
        <w:t>investing in techn</w:t>
      </w:r>
      <w:r w:rsidRPr="00A23C55">
        <w:rPr>
          <w:rStyle w:val="StyleUnderline"/>
        </w:rPr>
        <w:t>ologies</w:t>
      </w:r>
      <w:r w:rsidRPr="007C481F">
        <w:rPr>
          <w:rStyle w:val="StyleUnderline"/>
        </w:rPr>
        <w:t xml:space="preserve"> </w:t>
      </w:r>
      <w:r w:rsidRPr="00A23C55">
        <w:rPr>
          <w:rStyle w:val="StyleUnderline"/>
          <w:highlight w:val="green"/>
        </w:rPr>
        <w:t>to reduce</w:t>
      </w:r>
      <w:r w:rsidRPr="007C481F">
        <w:rPr>
          <w:rStyle w:val="StyleUnderline"/>
        </w:rPr>
        <w:t xml:space="preserve"> planet-warming </w:t>
      </w:r>
      <w:r w:rsidRPr="00A23C55">
        <w:rPr>
          <w:rStyle w:val="StyleUnderline"/>
        </w:rPr>
        <w:t>greenh</w:t>
      </w:r>
      <w:r w:rsidRPr="007C481F">
        <w:rPr>
          <w:rStyle w:val="StyleUnderline"/>
        </w:rPr>
        <w:t xml:space="preserve">ouse gas </w:t>
      </w:r>
      <w:r w:rsidRPr="00A23C55">
        <w:rPr>
          <w:rStyle w:val="StyleUnderline"/>
          <w:highlight w:val="green"/>
        </w:rPr>
        <w:t>emissions. Some</w:t>
      </w:r>
      <w:r w:rsidRPr="007C481F">
        <w:rPr>
          <w:rStyle w:val="StyleUnderline"/>
        </w:rPr>
        <w:t xml:space="preserve"> of the </w:t>
      </w:r>
      <w:r w:rsidRPr="00A23C55">
        <w:rPr>
          <w:rStyle w:val="StyleUnderline"/>
          <w:highlight w:val="green"/>
        </w:rPr>
        <w:t>policies</w:t>
      </w:r>
      <w:r w:rsidRPr="007C481F">
        <w:rPr>
          <w:rStyle w:val="StyleUnderline"/>
        </w:rPr>
        <w:t xml:space="preserve"> on the table </w:t>
      </w:r>
      <w:r w:rsidRPr="00A23C55">
        <w:rPr>
          <w:rStyle w:val="StyleUnderline"/>
          <w:highlight w:val="green"/>
        </w:rPr>
        <w:t>include:</w:t>
      </w:r>
      <w:r>
        <w:rPr>
          <w:rStyle w:val="StyleUnderline"/>
        </w:rPr>
        <w:t xml:space="preserve"> </w:t>
      </w:r>
    </w:p>
    <w:p w14:paraId="0F2F0B67" w14:textId="77777777" w:rsidR="00EE16B4" w:rsidRDefault="00EE16B4" w:rsidP="00EE16B4">
      <w:pPr>
        <w:rPr>
          <w:rStyle w:val="StyleUnderline"/>
          <w:highlight w:val="green"/>
        </w:rPr>
      </w:pPr>
      <w:r w:rsidRPr="00A23C55">
        <w:rPr>
          <w:rStyle w:val="StyleUnderline"/>
          <w:highlight w:val="green"/>
        </w:rPr>
        <w:t>Installing thousands of new e</w:t>
      </w:r>
      <w:r w:rsidRPr="007C481F">
        <w:rPr>
          <w:rStyle w:val="StyleUnderline"/>
        </w:rPr>
        <w:t xml:space="preserve">lectric </w:t>
      </w:r>
      <w:r w:rsidRPr="00A23C55">
        <w:rPr>
          <w:rStyle w:val="StyleUnderline"/>
          <w:highlight w:val="green"/>
        </w:rPr>
        <w:t>v</w:t>
      </w:r>
      <w:r w:rsidRPr="007C481F">
        <w:rPr>
          <w:rStyle w:val="StyleUnderline"/>
        </w:rPr>
        <w:t xml:space="preserve">ehicle </w:t>
      </w:r>
      <w:r w:rsidRPr="00A23C55">
        <w:rPr>
          <w:rStyle w:val="StyleUnderline"/>
          <w:highlight w:val="green"/>
        </w:rPr>
        <w:t xml:space="preserve">charging stations </w:t>
      </w:r>
    </w:p>
    <w:p w14:paraId="1AD52E09" w14:textId="77777777" w:rsidR="00EE16B4" w:rsidRDefault="00EE16B4" w:rsidP="00EE16B4">
      <w:pPr>
        <w:rPr>
          <w:rStyle w:val="StyleUnderline"/>
          <w:highlight w:val="green"/>
        </w:rPr>
      </w:pPr>
      <w:r w:rsidRPr="00A23C55">
        <w:rPr>
          <w:rStyle w:val="StyleUnderline"/>
          <w:highlight w:val="green"/>
        </w:rPr>
        <w:t xml:space="preserve">Funds to build energy-efficient homes </w:t>
      </w:r>
    </w:p>
    <w:p w14:paraId="7F53CAE9" w14:textId="77777777" w:rsidR="00EE16B4" w:rsidRDefault="00EE16B4" w:rsidP="00EE16B4">
      <w:pPr>
        <w:rPr>
          <w:rStyle w:val="StyleUnderline"/>
        </w:rPr>
      </w:pPr>
      <w:r w:rsidRPr="00A23C55">
        <w:rPr>
          <w:rStyle w:val="StyleUnderline"/>
          <w:highlight w:val="green"/>
        </w:rPr>
        <w:t>Constructing new electric power lines</w:t>
      </w:r>
      <w:r>
        <w:rPr>
          <w:rStyle w:val="StyleUnderline"/>
        </w:rPr>
        <w:t xml:space="preserve"> </w:t>
      </w:r>
    </w:p>
    <w:p w14:paraId="4C9C3CF6" w14:textId="77777777" w:rsidR="00EE16B4" w:rsidRPr="002E79DC" w:rsidRDefault="00EE16B4" w:rsidP="00EE16B4">
      <w:pPr>
        <w:rPr>
          <w:sz w:val="16"/>
        </w:rPr>
      </w:pPr>
      <w:r w:rsidRPr="007C481F">
        <w:rPr>
          <w:rStyle w:val="StyleUnderline"/>
        </w:rPr>
        <w:t xml:space="preserve">The </w:t>
      </w:r>
      <w:r w:rsidRPr="0074412F">
        <w:rPr>
          <w:rStyle w:val="StyleUnderline"/>
          <w:highlight w:val="green"/>
        </w:rPr>
        <w:t>package may be split</w:t>
      </w:r>
      <w:r w:rsidRPr="007C481F">
        <w:rPr>
          <w:rStyle w:val="StyleUnderline"/>
        </w:rPr>
        <w:t xml:space="preserve"> between two bills, </w:t>
      </w:r>
      <w:r w:rsidRPr="0074412F">
        <w:rPr>
          <w:rStyle w:val="StyleUnderline"/>
          <w:highlight w:val="green"/>
        </w:rPr>
        <w:t>starting with legislation that</w:t>
      </w:r>
      <w:r w:rsidRPr="0074412F">
        <w:rPr>
          <w:rStyle w:val="StyleUnderline"/>
        </w:rPr>
        <w:t xml:space="preserve"> incorporates Biden’s</w:t>
      </w:r>
      <w:r>
        <w:rPr>
          <w:rStyle w:val="StyleUnderline"/>
        </w:rPr>
        <w:t xml:space="preserve"> </w:t>
      </w:r>
      <w:hyperlink r:id="rId14" w:history="1">
        <w:r w:rsidRPr="007C481F">
          <w:rPr>
            <w:rStyle w:val="StyleUnderline"/>
          </w:rPr>
          <w:t>Build Back Better agenda</w:t>
        </w:r>
      </w:hyperlink>
      <w:r>
        <w:rPr>
          <w:rStyle w:val="StyleUnderline"/>
        </w:rPr>
        <w:t xml:space="preserve"> </w:t>
      </w:r>
      <w:r w:rsidRPr="007C481F">
        <w:rPr>
          <w:rStyle w:val="StyleUnderline"/>
        </w:rPr>
        <w:t xml:space="preserve">and </w:t>
      </w:r>
      <w:r w:rsidRPr="0074412F">
        <w:rPr>
          <w:rStyle w:val="StyleUnderline"/>
          <w:highlight w:val="green"/>
        </w:rPr>
        <w:t>supports</w:t>
      </w:r>
      <w:r w:rsidRPr="007C481F">
        <w:rPr>
          <w:rStyle w:val="StyleUnderline"/>
        </w:rPr>
        <w:t xml:space="preserve"> his </w:t>
      </w:r>
      <w:r w:rsidRPr="0074412F">
        <w:rPr>
          <w:rStyle w:val="StyleUnderline"/>
          <w:highlight w:val="green"/>
        </w:rPr>
        <w:t>goal to achieve carbon-free power</w:t>
      </w:r>
      <w:r w:rsidRPr="0074412F">
        <w:rPr>
          <w:rStyle w:val="StyleUnderline"/>
        </w:rPr>
        <w:t xml:space="preserve"> generation </w:t>
      </w:r>
      <w:r w:rsidRPr="0074412F">
        <w:rPr>
          <w:rStyle w:val="StyleUnderline"/>
          <w:highlight w:val="green"/>
        </w:rPr>
        <w:t>by 2035 and net-zero emissions by 2050.</w:t>
      </w:r>
      <w:r>
        <w:rPr>
          <w:rStyle w:val="StyleUnderline"/>
        </w:rPr>
        <w:t xml:space="preserve"> </w:t>
      </w:r>
      <w:r w:rsidRPr="007C481F">
        <w:rPr>
          <w:sz w:val="16"/>
        </w:rPr>
        <w:t xml:space="preserve">The recovery plan will potentially involve installing thousands of electric vehicle charging stations and providing incentives to encourage Americans to purchase electric vehicles. As a candidate, Biden vowed to establish ambitious fuel economy standards for gasoline cars to encourage a shift to electric vehicles. The transportation sector accounts for the </w:t>
      </w:r>
      <w:hyperlink r:id="rId15" w:anchor=":~:text=Transportation%20(28.2%20percent%20of%202018,ships%2C%20trains%2C%20and%20planes." w:history="1">
        <w:r w:rsidRPr="007C481F">
          <w:rPr>
            <w:rStyle w:val="Hyperlink"/>
            <w:sz w:val="16"/>
          </w:rPr>
          <w:t>largest share of U.S. emissions</w:t>
        </w:r>
      </w:hyperlink>
      <w:r w:rsidRPr="007C481F">
        <w:rPr>
          <w:sz w:val="16"/>
        </w:rPr>
        <w:t xml:space="preserve">, according to the Environmental Protection Agency, and could be the most difficult to decarbonize. </w:t>
      </w:r>
      <w:r w:rsidRPr="007C481F">
        <w:rPr>
          <w:rStyle w:val="StyleUnderline"/>
        </w:rPr>
        <w:t>The package also is primed to include funding to buil</w:t>
      </w:r>
      <w:r w:rsidRPr="007C481F">
        <w:rPr>
          <w:rStyle w:val="StyleUnderline"/>
        </w:rPr>
        <w:lastRenderedPageBreak/>
        <w:t>d millions of new energy-efficient homes and retrofit existing buildings to increase efficiency. There’s money to construct electric power lines that provide renewable energy and expand electricity storage.</w:t>
      </w:r>
      <w:r>
        <w:rPr>
          <w:rStyle w:val="StyleUnderline"/>
        </w:rPr>
        <w:t xml:space="preserve"> </w:t>
      </w:r>
      <w:r w:rsidRPr="007C481F">
        <w:rPr>
          <w:sz w:val="16"/>
        </w:rPr>
        <w:t xml:space="preserve">Paul Bledsoe, a former Clinton White House climate advisor now with the Progressive Policy Institute, said Biden’s goal is to jumpstart the economy and create new jobs during the transition away from fossil fuels. “Electrifying America’s cars and trucks, creating a nationwide smart grid, expanding electricity storage to allow more renewable energy, establishing universal high speed internet — all of these are intended to boost the productivity and competitiveness of the economy, while also cutting emissions,” Bledsoe said. Loading low-carbon energy initiatives into an infrastructure bill will likely be more divisive in Congress than previous Covid stimulus legislation. The last major push to pass climate legislation through the Senate was in 2009, when congressional Democrats failed to pass a carbon-pricing system. </w:t>
      </w:r>
      <w:r w:rsidRPr="0074412F">
        <w:rPr>
          <w:rStyle w:val="StyleUnderline"/>
          <w:highlight w:val="green"/>
        </w:rPr>
        <w:t>Some</w:t>
      </w:r>
      <w:r w:rsidRPr="007C481F">
        <w:rPr>
          <w:rStyle w:val="StyleUnderline"/>
        </w:rPr>
        <w:t xml:space="preserve"> Democrats and climate activists </w:t>
      </w:r>
      <w:r w:rsidRPr="0074412F">
        <w:rPr>
          <w:rStyle w:val="StyleUnderline"/>
          <w:highlight w:val="green"/>
        </w:rPr>
        <w:t>fear</w:t>
      </w:r>
      <w:r w:rsidRPr="007C481F">
        <w:rPr>
          <w:rStyle w:val="StyleUnderline"/>
        </w:rPr>
        <w:t xml:space="preserve"> that another </w:t>
      </w:r>
      <w:r w:rsidRPr="0074412F">
        <w:rPr>
          <w:rStyle w:val="StyleUnderline"/>
          <w:highlight w:val="green"/>
        </w:rPr>
        <w:t>failure to pass</w:t>
      </w:r>
      <w:r w:rsidRPr="007C481F">
        <w:rPr>
          <w:rStyle w:val="StyleUnderline"/>
        </w:rPr>
        <w:t xml:space="preserve"> meaningful </w:t>
      </w:r>
      <w:r w:rsidRPr="0074412F">
        <w:rPr>
          <w:rStyle w:val="StyleUnderline"/>
          <w:highlight w:val="green"/>
        </w:rPr>
        <w:t>climate legislation amid concerns</w:t>
      </w:r>
      <w:r w:rsidRPr="007C481F">
        <w:rPr>
          <w:rStyle w:val="StyleUnderline"/>
        </w:rPr>
        <w:t xml:space="preserve"> that a clean energy transition </w:t>
      </w:r>
      <w:r w:rsidRPr="0074412F">
        <w:rPr>
          <w:rStyle w:val="StyleUnderline"/>
          <w:highlight w:val="green"/>
        </w:rPr>
        <w:t>will cost jobs.</w:t>
      </w:r>
      <w:r>
        <w:rPr>
          <w:rStyle w:val="StyleUnderline"/>
        </w:rPr>
        <w:t xml:space="preserve"> </w:t>
      </w:r>
      <w:r w:rsidRPr="007C481F">
        <w:rPr>
          <w:rStyle w:val="StyleUnderline"/>
        </w:rPr>
        <w:t>Some Republicans who opposed Biden’s pandemic relief package have also condemned the president’s goal to incorporate climate policy into infrastructure legislation.</w:t>
      </w:r>
      <w:r>
        <w:rPr>
          <w:rStyle w:val="StyleUnderline"/>
        </w:rPr>
        <w:t xml:space="preserve"> </w:t>
      </w:r>
      <w:r w:rsidRPr="007C481F">
        <w:rPr>
          <w:sz w:val="16"/>
        </w:rPr>
        <w:t xml:space="preserve">Rep. Sam Graves, R-Mo., the top Republican on the House Committee on Transportation and Infrastructure, said he’ll work with Democrats on infrastructure but that prioritizing climate issues would not receive GOP support. “A transportation bill needs to be a transportation bill, not a Green New Deal,” Graves said during a hearing Thursday. “It needs to be about roads and bridges.” House Speaker </w:t>
      </w:r>
      <w:hyperlink r:id="rId16" w:history="1">
        <w:r w:rsidRPr="007C481F">
          <w:rPr>
            <w:rStyle w:val="Hyperlink"/>
            <w:sz w:val="16"/>
          </w:rPr>
          <w:t>Nancy Pelosi</w:t>
        </w:r>
      </w:hyperlink>
      <w:r w:rsidRPr="007C481F">
        <w:rPr>
          <w:sz w:val="16"/>
        </w:rPr>
        <w:t xml:space="preserve"> said Thursday she’ll support a bipartisan bill but will not eliminate components addressing climate change due to Republican objections. “We cannot just settle for what we can agree on without recognizing that this has to be a bill for the future, that we have to recognize the climate crisis,” Pelosi </w:t>
      </w:r>
      <w:hyperlink r:id="rId17" w:history="1">
        <w:r w:rsidRPr="007C481F">
          <w:rPr>
            <w:rStyle w:val="Hyperlink"/>
            <w:sz w:val="16"/>
          </w:rPr>
          <w:t>told reporters.</w:t>
        </w:r>
      </w:hyperlink>
      <w:r w:rsidRPr="007C481F">
        <w:rPr>
          <w:sz w:val="16"/>
        </w:rPr>
        <w:t xml:space="preserve"> </w:t>
      </w:r>
      <w:r w:rsidRPr="0074412F">
        <w:rPr>
          <w:rStyle w:val="StyleUnderline"/>
          <w:highlight w:val="green"/>
        </w:rPr>
        <w:t>Biden</w:t>
      </w:r>
      <w:r w:rsidRPr="007C481F">
        <w:rPr>
          <w:rStyle w:val="StyleUnderline"/>
        </w:rPr>
        <w:t xml:space="preserve"> has </w:t>
      </w:r>
      <w:r w:rsidRPr="0074412F">
        <w:rPr>
          <w:rStyle w:val="StyleUnderline"/>
          <w:highlight w:val="green"/>
        </w:rPr>
        <w:t>argued</w:t>
      </w:r>
      <w:r w:rsidRPr="007C481F">
        <w:rPr>
          <w:rStyle w:val="StyleUnderline"/>
        </w:rPr>
        <w:t xml:space="preserve"> that </w:t>
      </w:r>
      <w:r w:rsidRPr="0074412F">
        <w:rPr>
          <w:rStyle w:val="StyleUnderline"/>
          <w:highlight w:val="green"/>
        </w:rPr>
        <w:t>his actions</w:t>
      </w:r>
      <w:r w:rsidRPr="007C481F">
        <w:rPr>
          <w:rStyle w:val="StyleUnderline"/>
        </w:rPr>
        <w:t xml:space="preserve"> on climate </w:t>
      </w:r>
      <w:r w:rsidRPr="0074412F">
        <w:rPr>
          <w:rStyle w:val="StyleUnderline"/>
          <w:highlight w:val="green"/>
        </w:rPr>
        <w:t>will create millions of jobs. The president</w:t>
      </w:r>
      <w:r w:rsidRPr="007C481F">
        <w:rPr>
          <w:rStyle w:val="StyleUnderline"/>
        </w:rPr>
        <w:t xml:space="preserve"> has </w:t>
      </w:r>
      <w:r w:rsidRPr="0074412F">
        <w:rPr>
          <w:rStyle w:val="StyleUnderline"/>
          <w:highlight w:val="green"/>
        </w:rPr>
        <w:t>already issued</w:t>
      </w:r>
      <w:r w:rsidRPr="007C481F">
        <w:rPr>
          <w:rStyle w:val="StyleUnderline"/>
        </w:rPr>
        <w:t xml:space="preserve"> a series of climate executive </w:t>
      </w:r>
      <w:r w:rsidRPr="0074412F">
        <w:rPr>
          <w:rStyle w:val="StyleUnderline"/>
          <w:highlight w:val="green"/>
        </w:rPr>
        <w:t>orders, including suspending new oil and gas leasing on federal lands</w:t>
      </w:r>
      <w:r>
        <w:rPr>
          <w:rStyle w:val="StyleUnderline"/>
        </w:rPr>
        <w:t xml:space="preserve"> </w:t>
      </w:r>
      <w:r w:rsidRPr="007C481F">
        <w:rPr>
          <w:rStyle w:val="StyleUnderline"/>
        </w:rPr>
        <w:t>and</w:t>
      </w:r>
      <w:r>
        <w:rPr>
          <w:rStyle w:val="StyleUnderline"/>
        </w:rPr>
        <w:t xml:space="preserve"> </w:t>
      </w:r>
      <w:hyperlink r:id="rId18" w:history="1">
        <w:r w:rsidRPr="007C481F">
          <w:rPr>
            <w:rStyle w:val="StyleUnderline"/>
          </w:rPr>
          <w:t>rejoining the U.S. into the Paris climate</w:t>
        </w:r>
        <w:r>
          <w:rPr>
            <w:rStyle w:val="StyleUnderline"/>
          </w:rPr>
          <w:t xml:space="preserve"> </w:t>
        </w:r>
        <w:r w:rsidRPr="007C481F">
          <w:rPr>
            <w:rStyle w:val="StyleUnderline"/>
          </w:rPr>
          <w:t>accord</w:t>
        </w:r>
      </w:hyperlink>
      <w:r w:rsidRPr="007C481F">
        <w:rPr>
          <w:rStyle w:val="StyleUnderline"/>
        </w:rPr>
        <w:t>.</w:t>
      </w:r>
      <w:r>
        <w:rPr>
          <w:rStyle w:val="StyleUnderline"/>
        </w:rPr>
        <w:t xml:space="preserve"> </w:t>
      </w:r>
      <w:r w:rsidRPr="007C481F">
        <w:rPr>
          <w:sz w:val="16"/>
        </w:rPr>
        <w:t>The administration is leaning toward pursuing the bipartisan infrastructure legislation and passing other components through budget reconciliation, which would require only Senate Democrats to vote. “To gain the broadest support in Congress, Biden must emphasize the economic and jobs benefits of these investments first and foremost, not simply the climate benefits,” Bledsoe said. Stephanie Gidigbi Jenkins, director for policy and partnerships at the Natural Resources Defense Council, said the administration’s infrastructure proposal so far is “clearly focused on the right problems.” “Making these investments will create millions of good, American jobs and help us address the legacy of racial injustice,” Jenkins said. “Given the ambitions from the Biden administration and the commitment from key congressional leaders, we now have a historic opportunity to rebuild our economy for a cleaner, brighter future,” Jenkins added. “We are confident that Congress can achieve these goals.”</w:t>
      </w:r>
    </w:p>
    <w:p w14:paraId="20DB8E00" w14:textId="77777777" w:rsidR="00EE16B4" w:rsidRPr="004C0DE1" w:rsidRDefault="00EE16B4" w:rsidP="00EE16B4">
      <w:pPr>
        <w:pStyle w:val="Heading4"/>
      </w:pPr>
      <w:r>
        <w:t>Extinction</w:t>
      </w:r>
    </w:p>
    <w:p w14:paraId="21E3474E" w14:textId="77777777" w:rsidR="00EE16B4" w:rsidRPr="00DB16C2" w:rsidRDefault="00EE16B4" w:rsidP="00EE16B4">
      <w:pPr>
        <w:rPr>
          <w:color w:val="000000" w:themeColor="text1"/>
          <w:sz w:val="16"/>
          <w:szCs w:val="16"/>
        </w:rPr>
      </w:pPr>
      <w:r w:rsidRPr="008C74CB">
        <w:rPr>
          <w:rStyle w:val="Style13ptBold"/>
          <w:color w:val="000000" w:themeColor="text1"/>
        </w:rPr>
        <w:t>Specktor 19</w:t>
      </w:r>
      <w:r w:rsidRPr="008C74CB">
        <w:rPr>
          <w:color w:val="000000" w:themeColor="text1"/>
        </w:rPr>
        <w:t xml:space="preserve"> </w:t>
      </w:r>
      <w:r w:rsidRPr="00DB16C2">
        <w:rPr>
          <w:color w:val="000000" w:themeColor="text1"/>
          <w:sz w:val="16"/>
          <w:szCs w:val="16"/>
        </w:rPr>
        <w:t>[Brandon writes about the science of everyday life for Live Science, and previously for Reader's Digest magazine</w:t>
      </w:r>
      <w:r w:rsidRPr="00DB16C2">
        <w:rPr>
          <w:color w:val="000000" w:themeColor="text1"/>
          <w:sz w:val="16"/>
          <w:szCs w:val="16"/>
        </w:rPr>
        <w:lastRenderedPageBreak/>
        <w:t xml:space="preserve">, where he served as an editor for five years] 6-4-2019, "Human Civilization Will Crumble by 2050 If We Don't Stop Climate Change Now, New Paper Claims," livescience, </w:t>
      </w:r>
      <w:hyperlink r:id="rId19" w:history="1">
        <w:r w:rsidRPr="00DB16C2">
          <w:rPr>
            <w:color w:val="000000" w:themeColor="text1"/>
            <w:sz w:val="16"/>
            <w:szCs w:val="16"/>
          </w:rPr>
          <w:t>https://www.livescience.com/65633-climate-change-dooms-humans-by-2050.html</w:t>
        </w:r>
      </w:hyperlink>
      <w:r w:rsidRPr="00DB16C2">
        <w:rPr>
          <w:color w:val="000000" w:themeColor="text1"/>
          <w:sz w:val="16"/>
          <w:szCs w:val="16"/>
        </w:rPr>
        <w:t xml:space="preserve"> Justin</w:t>
      </w:r>
    </w:p>
    <w:p w14:paraId="273342BF" w14:textId="77777777" w:rsidR="00EE16B4" w:rsidRPr="00FA7DFA" w:rsidRDefault="00EE16B4" w:rsidP="00EE16B4">
      <w:pPr>
        <w:rPr>
          <w:color w:val="000000" w:themeColor="text1"/>
          <w:u w:val="single"/>
        </w:rPr>
      </w:pPr>
      <w:r w:rsidRPr="0041591F">
        <w:rPr>
          <w:color w:val="000000" w:themeColor="text1"/>
          <w:sz w:val="12"/>
          <w:szCs w:val="12"/>
        </w:rPr>
        <w:lastRenderedPageBreak/>
        <w:t xml:space="preserve">The current climate crisis, they say, is larger and more complex than any humans have ever dealt with before. </w:t>
      </w:r>
      <w:r w:rsidRPr="008C74CB">
        <w:rPr>
          <w:color w:val="000000" w:themeColor="text1"/>
          <w:u w:val="single"/>
        </w:rPr>
        <w:t xml:space="preserve">General climate </w:t>
      </w:r>
      <w:r w:rsidRPr="00757213">
        <w:rPr>
          <w:color w:val="000000" w:themeColor="text1"/>
          <w:highlight w:val="green"/>
          <w:u w:val="single"/>
        </w:rPr>
        <w:t>models</w:t>
      </w:r>
      <w:r w:rsidRPr="0041591F">
        <w:rPr>
          <w:color w:val="000000" w:themeColor="text1"/>
          <w:sz w:val="12"/>
          <w:szCs w:val="12"/>
        </w:rPr>
        <w:t xml:space="preserve"> — like the one that the </w:t>
      </w:r>
      <w:hyperlink r:id="rId20" w:history="1">
        <w:r w:rsidRPr="008C74CB">
          <w:rPr>
            <w:rStyle w:val="Hyperlink"/>
            <w:color w:val="000000" w:themeColor="text1"/>
            <w:u w:val="single"/>
            <w:bdr w:val="none" w:sz="0" w:space="0" w:color="auto" w:frame="1"/>
          </w:rPr>
          <w:t>United Nations' Panel on Climate Change</w:t>
        </w:r>
      </w:hyperlink>
      <w:r w:rsidRPr="0041591F">
        <w:rPr>
          <w:color w:val="000000" w:themeColor="text1"/>
          <w:sz w:val="12"/>
          <w:szCs w:val="12"/>
        </w:rPr>
        <w:t xml:space="preserve"> (IPCC) used in 2018 to predict that a global temperature increase of 3.6 degrees Fahrenheit (2 degrees Celsius) could put hundreds of millions of people at risk — </w:t>
      </w:r>
      <w:r w:rsidRPr="00757213">
        <w:rPr>
          <w:color w:val="000000" w:themeColor="text1"/>
          <w:highlight w:val="green"/>
          <w:u w:val="single"/>
        </w:rPr>
        <w:t>fail to account for</w:t>
      </w:r>
      <w:r w:rsidRPr="008C74CB">
        <w:rPr>
          <w:color w:val="000000" w:themeColor="text1"/>
          <w:u w:val="single"/>
        </w:rPr>
        <w:t xml:space="preserve"> the </w:t>
      </w:r>
      <w:r w:rsidRPr="008C74CB">
        <w:rPr>
          <w:b/>
          <w:bCs/>
          <w:color w:val="000000" w:themeColor="text1"/>
          <w:u w:val="single"/>
        </w:rPr>
        <w:t xml:space="preserve">sheer complexity of Earth's many </w:t>
      </w:r>
      <w:r w:rsidRPr="00757213">
        <w:rPr>
          <w:b/>
          <w:bCs/>
          <w:color w:val="000000" w:themeColor="text1"/>
          <w:highlight w:val="green"/>
          <w:u w:val="single"/>
        </w:rPr>
        <w:t xml:space="preserve">interlinked </w:t>
      </w:r>
      <w:r w:rsidRPr="008C74CB">
        <w:rPr>
          <w:b/>
          <w:bCs/>
          <w:color w:val="000000" w:themeColor="text1"/>
          <w:u w:val="single"/>
        </w:rPr>
        <w:t xml:space="preserve">geological </w:t>
      </w:r>
      <w:r w:rsidRPr="00757213">
        <w:rPr>
          <w:b/>
          <w:bCs/>
          <w:color w:val="000000" w:themeColor="text1"/>
          <w:highlight w:val="green"/>
          <w:u w:val="single"/>
        </w:rPr>
        <w:t>processes</w:t>
      </w:r>
      <w:r w:rsidRPr="0041591F">
        <w:rPr>
          <w:color w:val="000000" w:themeColor="text1"/>
          <w:sz w:val="12"/>
          <w:szCs w:val="12"/>
        </w:rPr>
        <w:t xml:space="preserve">; as such, they fail to adequately predict the scale of the potential consequences. The truth, the authors wrote, is probably far worse than any models can fathom. How the world ends What might an accurate worst-case picture of the planet's climate-addled future actually look like, then? The authors provide one particularly grim scenario that begins with </w:t>
      </w:r>
      <w:r w:rsidRPr="008C74CB">
        <w:rPr>
          <w:color w:val="000000" w:themeColor="text1"/>
          <w:u w:val="single"/>
        </w:rPr>
        <w:t xml:space="preserve">world </w:t>
      </w:r>
      <w:r w:rsidRPr="00757213">
        <w:rPr>
          <w:color w:val="000000" w:themeColor="text1"/>
          <w:highlight w:val="green"/>
          <w:u w:val="single"/>
        </w:rPr>
        <w:t>governments</w:t>
      </w:r>
      <w:r w:rsidRPr="008C74CB">
        <w:rPr>
          <w:color w:val="000000" w:themeColor="text1"/>
          <w:u w:val="single"/>
        </w:rPr>
        <w:t xml:space="preserve"> "politely </w:t>
      </w:r>
      <w:r w:rsidRPr="00757213">
        <w:rPr>
          <w:color w:val="000000" w:themeColor="text1"/>
          <w:highlight w:val="green"/>
          <w:u w:val="single"/>
        </w:rPr>
        <w:t>ignor</w:t>
      </w:r>
      <w:r w:rsidRPr="008C74CB">
        <w:rPr>
          <w:color w:val="000000" w:themeColor="text1"/>
          <w:u w:val="single"/>
        </w:rPr>
        <w:t>ing"</w:t>
      </w:r>
      <w:r w:rsidRPr="0041591F">
        <w:rPr>
          <w:color w:val="000000" w:themeColor="text1"/>
          <w:sz w:val="12"/>
          <w:szCs w:val="12"/>
        </w:rPr>
        <w:t xml:space="preserve"> the advice of </w:t>
      </w:r>
      <w:r w:rsidRPr="00757213">
        <w:rPr>
          <w:color w:val="000000" w:themeColor="text1"/>
          <w:highlight w:val="green"/>
          <w:u w:val="single"/>
        </w:rPr>
        <w:t>scientists</w:t>
      </w:r>
      <w:r w:rsidRPr="0041591F">
        <w:rPr>
          <w:color w:val="000000" w:themeColor="text1"/>
          <w:sz w:val="12"/>
          <w:szCs w:val="12"/>
        </w:rPr>
        <w:t xml:space="preserve"> and the will of the public to decarbonize the economy (finding alternative energy sources), resulting in a global temperature increase 5.4 F (3 C) by the year 2050. At this point, </w:t>
      </w:r>
      <w:r w:rsidRPr="008C74CB">
        <w:rPr>
          <w:color w:val="000000" w:themeColor="text1"/>
          <w:u w:val="single"/>
        </w:rPr>
        <w:t xml:space="preserve">the world's </w:t>
      </w:r>
      <w:r w:rsidRPr="00757213">
        <w:rPr>
          <w:color w:val="000000" w:themeColor="text1"/>
          <w:highlight w:val="green"/>
          <w:u w:val="single"/>
        </w:rPr>
        <w:t>ice sheets vanish</w:t>
      </w:r>
      <w:r w:rsidRPr="008C74CB">
        <w:rPr>
          <w:color w:val="000000" w:themeColor="text1"/>
          <w:u w:val="single"/>
        </w:rPr>
        <w:t>; brutal droughts kill many</w:t>
      </w:r>
      <w:r w:rsidRPr="0041591F">
        <w:rPr>
          <w:color w:val="000000" w:themeColor="text1"/>
          <w:sz w:val="12"/>
          <w:szCs w:val="12"/>
        </w:rPr>
        <w:t xml:space="preserve"> of the trees in the </w:t>
      </w:r>
      <w:hyperlink r:id="rId21" w:history="1">
        <w:r w:rsidRPr="008C74CB">
          <w:rPr>
            <w:rStyle w:val="Hyperlink"/>
            <w:color w:val="000000" w:themeColor="text1"/>
            <w:u w:val="single"/>
            <w:bdr w:val="none" w:sz="0" w:space="0" w:color="auto" w:frame="1"/>
          </w:rPr>
          <w:t>Amazon rainforest</w:t>
        </w:r>
      </w:hyperlink>
      <w:r w:rsidRPr="0041591F">
        <w:rPr>
          <w:color w:val="000000" w:themeColor="text1"/>
          <w:sz w:val="12"/>
          <w:szCs w:val="12"/>
        </w:rPr>
        <w:t xml:space="preserve"> (removing one of the world's largest carbon offsets); </w:t>
      </w:r>
      <w:r w:rsidRPr="008C74CB">
        <w:rPr>
          <w:color w:val="000000" w:themeColor="text1"/>
          <w:u w:val="single"/>
        </w:rPr>
        <w:t xml:space="preserve">and the planet plunges into a </w:t>
      </w:r>
      <w:r w:rsidRPr="00757213">
        <w:rPr>
          <w:color w:val="000000" w:themeColor="text1"/>
          <w:highlight w:val="green"/>
          <w:u w:val="single"/>
        </w:rPr>
        <w:t>feedback loop</w:t>
      </w:r>
      <w:r w:rsidRPr="008C74CB">
        <w:rPr>
          <w:color w:val="000000" w:themeColor="text1"/>
          <w:u w:val="single"/>
        </w:rPr>
        <w:t xml:space="preserve"> of ever-hotter</w:t>
      </w:r>
      <w:r w:rsidRPr="0041591F">
        <w:rPr>
          <w:color w:val="000000" w:themeColor="text1"/>
          <w:sz w:val="12"/>
          <w:szCs w:val="12"/>
        </w:rPr>
        <w:t xml:space="preserve">, ever-deadlier </w:t>
      </w:r>
      <w:r w:rsidRPr="008C74CB">
        <w:rPr>
          <w:color w:val="000000" w:themeColor="text1"/>
          <w:u w:val="single"/>
        </w:rPr>
        <w:t>conditions</w:t>
      </w:r>
      <w:r w:rsidRPr="0041591F">
        <w:rPr>
          <w:color w:val="000000" w:themeColor="text1"/>
          <w:sz w:val="12"/>
          <w:szCs w:val="12"/>
        </w:rPr>
        <w:t>. "</w:t>
      </w:r>
      <w:r w:rsidRPr="00757213">
        <w:rPr>
          <w:color w:val="000000" w:themeColor="text1"/>
          <w:highlight w:val="green"/>
          <w:u w:val="single"/>
        </w:rPr>
        <w:t>Thirty-five percent of</w:t>
      </w:r>
      <w:r w:rsidRPr="008C74CB">
        <w:rPr>
          <w:color w:val="000000" w:themeColor="text1"/>
          <w:u w:val="single"/>
        </w:rPr>
        <w:t xml:space="preserve"> the global </w:t>
      </w:r>
      <w:r w:rsidRPr="00757213">
        <w:rPr>
          <w:color w:val="000000" w:themeColor="text1"/>
          <w:highlight w:val="green"/>
          <w:u w:val="single"/>
        </w:rPr>
        <w:t>land</w:t>
      </w:r>
      <w:r w:rsidRPr="008C74CB">
        <w:rPr>
          <w:color w:val="000000" w:themeColor="text1"/>
          <w:u w:val="single"/>
        </w:rPr>
        <w:t xml:space="preserve"> area, </w:t>
      </w:r>
      <w:r w:rsidRPr="00757213">
        <w:rPr>
          <w:color w:val="000000" w:themeColor="text1"/>
          <w:highlight w:val="green"/>
          <w:u w:val="single"/>
        </w:rPr>
        <w:t xml:space="preserve">and </w:t>
      </w:r>
      <w:r w:rsidRPr="00757213">
        <w:rPr>
          <w:b/>
          <w:bCs/>
          <w:color w:val="000000" w:themeColor="text1"/>
          <w:highlight w:val="green"/>
          <w:u w:val="single"/>
        </w:rPr>
        <w:t xml:space="preserve">55 percent of </w:t>
      </w:r>
      <w:r w:rsidRPr="008C74CB">
        <w:rPr>
          <w:b/>
          <w:bCs/>
          <w:color w:val="000000" w:themeColor="text1"/>
          <w:u w:val="single"/>
        </w:rPr>
        <w:t xml:space="preserve">the global </w:t>
      </w:r>
      <w:r w:rsidRPr="00757213">
        <w:rPr>
          <w:b/>
          <w:bCs/>
          <w:color w:val="000000" w:themeColor="text1"/>
          <w:highlight w:val="green"/>
          <w:u w:val="single"/>
        </w:rPr>
        <w:t>population</w:t>
      </w:r>
      <w:r w:rsidRPr="008C74CB">
        <w:rPr>
          <w:b/>
          <w:bCs/>
          <w:color w:val="000000" w:themeColor="text1"/>
          <w:u w:val="single"/>
        </w:rPr>
        <w:t xml:space="preserve">, are </w:t>
      </w:r>
      <w:r w:rsidRPr="00757213">
        <w:rPr>
          <w:b/>
          <w:bCs/>
          <w:color w:val="000000" w:themeColor="text1"/>
          <w:highlight w:val="green"/>
          <w:u w:val="single"/>
        </w:rPr>
        <w:t>subject to</w:t>
      </w:r>
      <w:r w:rsidRPr="008C74CB">
        <w:rPr>
          <w:b/>
          <w:bCs/>
          <w:color w:val="000000" w:themeColor="text1"/>
          <w:u w:val="single"/>
        </w:rPr>
        <w:t xml:space="preserve"> more than 20 days a year of </w:t>
      </w:r>
      <w:hyperlink r:id="rId22" w:history="1">
        <w:r w:rsidRPr="00757213">
          <w:rPr>
            <w:rStyle w:val="Hyperlink"/>
            <w:b/>
            <w:bCs/>
            <w:color w:val="000000" w:themeColor="text1"/>
            <w:highlight w:val="green"/>
            <w:u w:val="single"/>
          </w:rPr>
          <w:t>lethal heat</w:t>
        </w:r>
        <w:r w:rsidRPr="008C74CB">
          <w:rPr>
            <w:rStyle w:val="Hyperlink"/>
            <w:b/>
            <w:bCs/>
            <w:color w:val="000000" w:themeColor="text1"/>
            <w:u w:val="single"/>
          </w:rPr>
          <w:t xml:space="preserve"> conditions</w:t>
        </w:r>
      </w:hyperlink>
      <w:r w:rsidRPr="008C74CB">
        <w:rPr>
          <w:color w:val="000000" w:themeColor="text1"/>
          <w:u w:val="single"/>
        </w:rPr>
        <w:t>, beyond</w:t>
      </w:r>
      <w:r w:rsidRPr="0041591F">
        <w:rPr>
          <w:color w:val="000000" w:themeColor="text1"/>
          <w:sz w:val="12"/>
          <w:szCs w:val="12"/>
        </w:rPr>
        <w:t xml:space="preserve"> the threshold of human </w:t>
      </w:r>
      <w:r w:rsidRPr="008C74CB">
        <w:rPr>
          <w:color w:val="000000" w:themeColor="text1"/>
          <w:u w:val="single"/>
        </w:rPr>
        <w:t>survivability</w:t>
      </w:r>
      <w:r w:rsidRPr="0041591F">
        <w:rPr>
          <w:color w:val="000000" w:themeColor="text1"/>
          <w:sz w:val="12"/>
          <w:szCs w:val="12"/>
        </w:rPr>
        <w:t xml:space="preserve">," the authors hypothesized. Meanwhile, </w:t>
      </w:r>
      <w:r w:rsidRPr="00757213">
        <w:rPr>
          <w:color w:val="000000" w:themeColor="text1"/>
          <w:highlight w:val="green"/>
          <w:u w:val="single"/>
        </w:rPr>
        <w:t>droughts, floods and wildfires</w:t>
      </w:r>
      <w:r w:rsidRPr="008C74CB">
        <w:rPr>
          <w:color w:val="000000" w:themeColor="text1"/>
          <w:u w:val="single"/>
        </w:rPr>
        <w:t xml:space="preserve"> regularly </w:t>
      </w:r>
      <w:r w:rsidRPr="00757213">
        <w:rPr>
          <w:color w:val="000000" w:themeColor="text1"/>
          <w:highlight w:val="green"/>
          <w:u w:val="single"/>
        </w:rPr>
        <w:t>ravage the land</w:t>
      </w:r>
      <w:r w:rsidRPr="008C74CB">
        <w:rPr>
          <w:color w:val="000000" w:themeColor="text1"/>
          <w:u w:val="single"/>
        </w:rPr>
        <w:t xml:space="preserve">. Nearly </w:t>
      </w:r>
      <w:r w:rsidRPr="00757213">
        <w:rPr>
          <w:b/>
          <w:bCs/>
          <w:color w:val="000000" w:themeColor="text1"/>
          <w:highlight w:val="green"/>
          <w:u w:val="single"/>
        </w:rPr>
        <w:t xml:space="preserve">one-third </w:t>
      </w:r>
      <w:r w:rsidRPr="008C74CB">
        <w:rPr>
          <w:b/>
          <w:bCs/>
          <w:color w:val="000000" w:themeColor="text1"/>
          <w:u w:val="single"/>
        </w:rPr>
        <w:t xml:space="preserve">of the world's land surface </w:t>
      </w:r>
      <w:r w:rsidRPr="00757213">
        <w:rPr>
          <w:b/>
          <w:bCs/>
          <w:color w:val="000000" w:themeColor="text1"/>
          <w:highlight w:val="green"/>
          <w:u w:val="single"/>
        </w:rPr>
        <w:t>turns to desert</w:t>
      </w:r>
      <w:r w:rsidRPr="008C74CB">
        <w:rPr>
          <w:color w:val="000000" w:themeColor="text1"/>
          <w:u w:val="single"/>
        </w:rPr>
        <w:t>.</w:t>
      </w:r>
      <w:r w:rsidRPr="0041591F">
        <w:rPr>
          <w:color w:val="000000" w:themeColor="text1"/>
          <w:sz w:val="12"/>
          <w:szCs w:val="12"/>
        </w:rPr>
        <w:t xml:space="preserve"> Entire </w:t>
      </w:r>
      <w:r w:rsidRPr="00757213">
        <w:rPr>
          <w:b/>
          <w:bCs/>
          <w:color w:val="000000" w:themeColor="text1"/>
          <w:highlight w:val="green"/>
          <w:u w:val="single"/>
        </w:rPr>
        <w:t>ecosystems collapse</w:t>
      </w:r>
      <w:r w:rsidRPr="008C74CB">
        <w:rPr>
          <w:color w:val="000000" w:themeColor="text1"/>
          <w:u w:val="single"/>
        </w:rPr>
        <w:t xml:space="preserve">, beginning with the </w:t>
      </w:r>
      <w:r w:rsidRPr="008C74CB">
        <w:rPr>
          <w:b/>
          <w:bCs/>
          <w:color w:val="000000" w:themeColor="text1"/>
          <w:u w:val="single"/>
        </w:rPr>
        <w:t>planet's coral reefs</w:t>
      </w:r>
      <w:r w:rsidRPr="008C74CB">
        <w:rPr>
          <w:color w:val="000000" w:themeColor="text1"/>
          <w:u w:val="single"/>
        </w:rPr>
        <w:t xml:space="preserve">, the </w:t>
      </w:r>
      <w:r w:rsidRPr="008C74CB">
        <w:rPr>
          <w:b/>
          <w:bCs/>
          <w:color w:val="000000" w:themeColor="text1"/>
          <w:u w:val="single"/>
        </w:rPr>
        <w:t>rainforest and the Arctic ice sheets</w:t>
      </w:r>
      <w:r w:rsidRPr="008C74CB">
        <w:rPr>
          <w:b/>
          <w:bCs/>
          <w:color w:val="000000" w:themeColor="text1"/>
          <w:sz w:val="16"/>
        </w:rPr>
        <w:t>.</w:t>
      </w:r>
      <w:r w:rsidRPr="0041591F">
        <w:rPr>
          <w:color w:val="000000" w:themeColor="text1"/>
          <w:sz w:val="12"/>
          <w:szCs w:val="12"/>
        </w:rPr>
        <w:t xml:space="preserve"> The world's tropics are hit hardest by these new climate extremes, </w:t>
      </w:r>
      <w:r w:rsidRPr="00757213">
        <w:rPr>
          <w:color w:val="000000" w:themeColor="text1"/>
          <w:highlight w:val="green"/>
          <w:u w:val="single"/>
        </w:rPr>
        <w:t>destroying</w:t>
      </w:r>
      <w:r w:rsidRPr="008C74CB">
        <w:rPr>
          <w:color w:val="000000" w:themeColor="text1"/>
          <w:u w:val="single"/>
        </w:rPr>
        <w:t xml:space="preserve"> the region's </w:t>
      </w:r>
      <w:r w:rsidRPr="00757213">
        <w:rPr>
          <w:color w:val="000000" w:themeColor="text1"/>
          <w:highlight w:val="green"/>
          <w:u w:val="single"/>
        </w:rPr>
        <w:t>ag</w:t>
      </w:r>
      <w:r w:rsidRPr="008C74CB">
        <w:rPr>
          <w:color w:val="000000" w:themeColor="text1"/>
          <w:u w:val="single"/>
        </w:rPr>
        <w:t xml:space="preserve">riculture and </w:t>
      </w:r>
      <w:r w:rsidRPr="00757213">
        <w:rPr>
          <w:color w:val="000000" w:themeColor="text1"/>
          <w:highlight w:val="green"/>
          <w:u w:val="single"/>
        </w:rPr>
        <w:t>turning</w:t>
      </w:r>
      <w:r w:rsidRPr="008C74CB">
        <w:rPr>
          <w:color w:val="000000" w:themeColor="text1"/>
          <w:u w:val="single"/>
        </w:rPr>
        <w:t xml:space="preserve"> more than </w:t>
      </w:r>
      <w:r w:rsidRPr="00757213">
        <w:rPr>
          <w:color w:val="000000" w:themeColor="text1"/>
          <w:highlight w:val="green"/>
          <w:u w:val="single"/>
        </w:rPr>
        <w:t>1 bil</w:t>
      </w:r>
      <w:r w:rsidRPr="008C74CB">
        <w:rPr>
          <w:color w:val="000000" w:themeColor="text1"/>
          <w:u w:val="single"/>
        </w:rPr>
        <w:t xml:space="preserve">lion people </w:t>
      </w:r>
      <w:r w:rsidRPr="00757213">
        <w:rPr>
          <w:color w:val="000000" w:themeColor="text1"/>
          <w:highlight w:val="green"/>
          <w:u w:val="single"/>
        </w:rPr>
        <w:t>into refugees</w:t>
      </w:r>
      <w:r w:rsidRPr="008C74CB">
        <w:rPr>
          <w:color w:val="000000" w:themeColor="text1"/>
          <w:u w:val="single"/>
        </w:rPr>
        <w:t xml:space="preserve">. </w:t>
      </w:r>
      <w:r w:rsidRPr="0041591F">
        <w:rPr>
          <w:color w:val="000000" w:themeColor="text1"/>
          <w:sz w:val="12"/>
          <w:szCs w:val="12"/>
        </w:rPr>
        <w:t xml:space="preserve">This mass movement of </w:t>
      </w:r>
      <w:r w:rsidRPr="008C74CB">
        <w:rPr>
          <w:color w:val="000000" w:themeColor="text1"/>
          <w:u w:val="single"/>
        </w:rPr>
        <w:t xml:space="preserve">refugees — coupled with </w:t>
      </w:r>
      <w:hyperlink r:id="rId23" w:history="1">
        <w:r w:rsidRPr="00757213">
          <w:rPr>
            <w:rStyle w:val="Hyperlink"/>
            <w:color w:val="000000" w:themeColor="text1"/>
            <w:highlight w:val="green"/>
            <w:u w:val="single"/>
          </w:rPr>
          <w:t>shrinking coastlines</w:t>
        </w:r>
      </w:hyperlink>
      <w:r w:rsidRPr="00757213">
        <w:rPr>
          <w:color w:val="000000" w:themeColor="text1"/>
          <w:highlight w:val="green"/>
          <w:u w:val="single"/>
        </w:rPr>
        <w:t xml:space="preserve"> and</w:t>
      </w:r>
      <w:r w:rsidRPr="008C74CB">
        <w:rPr>
          <w:color w:val="000000" w:themeColor="text1"/>
          <w:u w:val="single"/>
        </w:rPr>
        <w:t xml:space="preserve"> severe </w:t>
      </w:r>
      <w:r w:rsidRPr="00757213">
        <w:rPr>
          <w:color w:val="000000" w:themeColor="text1"/>
          <w:highlight w:val="green"/>
          <w:u w:val="single"/>
        </w:rPr>
        <w:t>drops in food and water</w:t>
      </w:r>
      <w:r w:rsidRPr="008C74CB">
        <w:rPr>
          <w:color w:val="000000" w:themeColor="text1"/>
          <w:u w:val="single"/>
        </w:rPr>
        <w:t xml:space="preserve"> availability — begin to </w:t>
      </w:r>
      <w:r w:rsidRPr="00757213">
        <w:rPr>
          <w:b/>
          <w:bCs/>
          <w:color w:val="000000" w:themeColor="text1"/>
          <w:highlight w:val="green"/>
          <w:u w:val="single"/>
        </w:rPr>
        <w:t>stress</w:t>
      </w:r>
      <w:r w:rsidRPr="008C74CB">
        <w:rPr>
          <w:b/>
          <w:bCs/>
          <w:color w:val="000000" w:themeColor="text1"/>
          <w:u w:val="single"/>
        </w:rPr>
        <w:t xml:space="preserve"> the fabric of the world's largest </w:t>
      </w:r>
      <w:r w:rsidRPr="00757213">
        <w:rPr>
          <w:b/>
          <w:bCs/>
          <w:color w:val="000000" w:themeColor="text1"/>
          <w:highlight w:val="green"/>
          <w:u w:val="single"/>
        </w:rPr>
        <w:t>nations</w:t>
      </w:r>
      <w:r w:rsidRPr="0041591F">
        <w:rPr>
          <w:color w:val="000000" w:themeColor="text1"/>
          <w:sz w:val="12"/>
          <w:szCs w:val="12"/>
        </w:rPr>
        <w:t xml:space="preserve">, including the United States. </w:t>
      </w:r>
      <w:r w:rsidRPr="008C74CB">
        <w:rPr>
          <w:color w:val="000000" w:themeColor="text1"/>
          <w:u w:val="single"/>
        </w:rPr>
        <w:t xml:space="preserve">Armed conflicts over resources, perhaps culminating in </w:t>
      </w:r>
      <w:r w:rsidRPr="00757213">
        <w:rPr>
          <w:b/>
          <w:bCs/>
          <w:color w:val="000000" w:themeColor="text1"/>
          <w:highlight w:val="green"/>
          <w:u w:val="single"/>
        </w:rPr>
        <w:t>nuclear war</w:t>
      </w:r>
      <w:r w:rsidRPr="008C74CB">
        <w:rPr>
          <w:b/>
          <w:bCs/>
          <w:color w:val="000000" w:themeColor="text1"/>
          <w:u w:val="single"/>
        </w:rPr>
        <w:t xml:space="preserve">, are </w:t>
      </w:r>
      <w:r w:rsidRPr="00757213">
        <w:rPr>
          <w:b/>
          <w:bCs/>
          <w:color w:val="000000" w:themeColor="text1"/>
          <w:highlight w:val="green"/>
          <w:u w:val="single"/>
        </w:rPr>
        <w:t>likely</w:t>
      </w:r>
      <w:r w:rsidRPr="008C74CB">
        <w:rPr>
          <w:color w:val="000000" w:themeColor="text1"/>
          <w:u w:val="single"/>
        </w:rPr>
        <w:t>. The result</w:t>
      </w:r>
      <w:r w:rsidRPr="0041591F">
        <w:rPr>
          <w:color w:val="000000" w:themeColor="text1"/>
          <w:sz w:val="12"/>
          <w:szCs w:val="12"/>
        </w:rPr>
        <w:t xml:space="preserve">, according to the new paper, </w:t>
      </w:r>
      <w:r w:rsidRPr="008C74CB">
        <w:rPr>
          <w:color w:val="000000" w:themeColor="text1"/>
          <w:u w:val="single"/>
        </w:rPr>
        <w:t xml:space="preserve">is "outright chaos" and perhaps "the </w:t>
      </w:r>
      <w:r w:rsidRPr="00757213">
        <w:rPr>
          <w:color w:val="000000" w:themeColor="text1"/>
          <w:highlight w:val="green"/>
          <w:u w:val="single"/>
        </w:rPr>
        <w:t>end of</w:t>
      </w:r>
      <w:r w:rsidRPr="008C74CB">
        <w:rPr>
          <w:color w:val="000000" w:themeColor="text1"/>
          <w:u w:val="single"/>
        </w:rPr>
        <w:t xml:space="preserve"> human global </w:t>
      </w:r>
      <w:r w:rsidRPr="00757213">
        <w:rPr>
          <w:color w:val="000000" w:themeColor="text1"/>
          <w:highlight w:val="green"/>
          <w:u w:val="single"/>
        </w:rPr>
        <w:t>civilization</w:t>
      </w:r>
      <w:r w:rsidRPr="008C74CB">
        <w:rPr>
          <w:color w:val="000000" w:themeColor="text1"/>
          <w:u w:val="single"/>
        </w:rPr>
        <w:t xml:space="preserve"> as we know it."</w:t>
      </w:r>
    </w:p>
    <w:p w14:paraId="749450D5" w14:textId="77777777" w:rsidR="00EE16B4" w:rsidRPr="00A64D65" w:rsidRDefault="00EE16B4" w:rsidP="00EE16B4"/>
    <w:p w14:paraId="46A96B4A" w14:textId="77777777" w:rsidR="00EE16B4" w:rsidRPr="00EE16B4" w:rsidRDefault="00EE16B4" w:rsidP="00EE16B4"/>
    <w:p w14:paraId="209E5B63" w14:textId="6BE3E316" w:rsidR="00EE16B4" w:rsidRDefault="003B78A2" w:rsidP="00EE16B4">
      <w:pPr>
        <w:pStyle w:val="Heading2"/>
      </w:pPr>
      <w:r>
        <w:lastRenderedPageBreak/>
        <w:t>3</w:t>
      </w:r>
    </w:p>
    <w:p w14:paraId="61CA8237" w14:textId="77777777" w:rsidR="00F30B4C" w:rsidRDefault="00F30B4C" w:rsidP="00F30B4C">
      <w:pPr>
        <w:pStyle w:val="Heading4"/>
        <w:rPr>
          <w:bCs w:val="0"/>
        </w:rPr>
      </w:pPr>
      <w:r>
        <w:t>Liberal democracies are an illusion created to justify bourgeois control of the worker, where “the rights” of a democracy are a method of control to favor the wealthy.   Lenin 1919</w:t>
      </w:r>
    </w:p>
    <w:p w14:paraId="30F26261" w14:textId="77777777" w:rsidR="00F30B4C" w:rsidRPr="00036D80" w:rsidRDefault="00F30B4C" w:rsidP="00F30B4C">
      <w:pPr>
        <w:rPr>
          <w:b/>
          <w:bCs/>
        </w:rPr>
      </w:pPr>
      <w:r w:rsidRPr="00036D80">
        <w:t>Vladimir Lenin</w:t>
      </w:r>
      <w:r>
        <w:t xml:space="preserve">; badass motherfucker, </w:t>
      </w:r>
      <w:r w:rsidRPr="00036D80">
        <w:t>The Proletarian Revolution and the Renegade Kautsky</w:t>
      </w:r>
      <w:r>
        <w:t xml:space="preserve">; </w:t>
      </w:r>
      <w:r w:rsidRPr="00036D80">
        <w:t>Bourgeois And Proletarian Democracy</w:t>
      </w:r>
      <w:r>
        <w:t xml:space="preserve">; 1919; </w:t>
      </w:r>
      <w:hyperlink r:id="rId24" w:history="1">
        <w:r>
          <w:rPr>
            <w:rStyle w:val="Hyperlink"/>
          </w:rPr>
          <w:t>https://www.marxists.org/archive/lenin/works/1918/prrk/democracy.htm</w:t>
        </w:r>
      </w:hyperlink>
      <w:r>
        <w:t>; CE</w:t>
      </w:r>
    </w:p>
    <w:p w14:paraId="5DB4FA61" w14:textId="77777777" w:rsidR="00F30B4C" w:rsidRDefault="00F30B4C" w:rsidP="00F30B4C"/>
    <w:p w14:paraId="02F63E99" w14:textId="77777777" w:rsidR="00F30B4C" w:rsidRPr="00A65169" w:rsidRDefault="00F30B4C" w:rsidP="00F30B4C">
      <w:r w:rsidRPr="00EB191E">
        <w:t xml:space="preserve">If we are not to mock at common sense and history, it is obvious that </w:t>
      </w:r>
      <w:r w:rsidRPr="00036D80">
        <w:rPr>
          <w:rStyle w:val="StyleUnderline"/>
        </w:rPr>
        <w:t>we cannot speak of “pure democracy” as long as different</w:t>
      </w:r>
      <w:r>
        <w:rPr>
          <w:rStyle w:val="StyleUnderline"/>
        </w:rPr>
        <w:t xml:space="preserve"> </w:t>
      </w:r>
      <w:r w:rsidRPr="00036D80">
        <w:rPr>
          <w:rStyle w:val="StyleUnderline"/>
        </w:rPr>
        <w:t>classes</w:t>
      </w:r>
      <w:r>
        <w:rPr>
          <w:rStyle w:val="StyleUnderline"/>
        </w:rPr>
        <w:t xml:space="preserve"> </w:t>
      </w:r>
      <w:r w:rsidRPr="00036D80">
        <w:rPr>
          <w:rStyle w:val="StyleUnderline"/>
        </w:rPr>
        <w:t>exist;</w:t>
      </w:r>
      <w:r w:rsidRPr="00EB191E">
        <w:t xml:space="preserve"> we can only speak of class democracy. (Let us say in parenthesis that “pure democracy” is not only an ignorant phrase, revealing a lack of understanding both of the class struggle and of the nature of the state, but also a thrice-empty phrase, since </w:t>
      </w:r>
      <w:r w:rsidRPr="00036D80">
        <w:rPr>
          <w:rStyle w:val="StyleUnderline"/>
        </w:rPr>
        <w:t>in communist society democracy will</w:t>
      </w:r>
      <w:r>
        <w:rPr>
          <w:rStyle w:val="StyleUnderline"/>
        </w:rPr>
        <w:t xml:space="preserve"> </w:t>
      </w:r>
      <w:r w:rsidRPr="00036D80">
        <w:rPr>
          <w:rStyle w:val="StyleUnderline"/>
        </w:rPr>
        <w:t>wither away</w:t>
      </w:r>
      <w:r>
        <w:rPr>
          <w:rStyle w:val="StyleUnderline"/>
        </w:rPr>
        <w:t xml:space="preserve"> </w:t>
      </w:r>
      <w:r w:rsidRPr="00036D80">
        <w:rPr>
          <w:rStyle w:val="StyleUnderline"/>
        </w:rPr>
        <w:t>in the process of changing and becoming a habit</w:t>
      </w:r>
      <w:r w:rsidRPr="00EB191E">
        <w:t xml:space="preserve">, but will never be “pure” democracy.) </w:t>
      </w:r>
      <w:r w:rsidRPr="007A719D">
        <w:rPr>
          <w:rStyle w:val="Emphasis"/>
          <w:b w:val="0"/>
          <w:bCs/>
          <w:highlight w:val="green"/>
        </w:rPr>
        <w:t>“Pure democracy” is the</w:t>
      </w:r>
      <w:r w:rsidRPr="00036D80">
        <w:rPr>
          <w:rStyle w:val="StyleUnderline"/>
        </w:rPr>
        <w:t xml:space="preserve"> mendacious </w:t>
      </w:r>
      <w:r w:rsidRPr="007A719D">
        <w:rPr>
          <w:rStyle w:val="StyleUnderline"/>
          <w:highlight w:val="green"/>
        </w:rPr>
        <w:t>phrase of a liberal who wants to fool the workers.</w:t>
      </w:r>
      <w:r w:rsidRPr="00036D80">
        <w:rPr>
          <w:rStyle w:val="StyleUnderline"/>
        </w:rPr>
        <w:t xml:space="preserve"> History knows </w:t>
      </w:r>
      <w:r w:rsidRPr="007A719D">
        <w:rPr>
          <w:rStyle w:val="StyleUnderline"/>
        </w:rPr>
        <w:t>of bourgeois democracy which takes the place of feudalism, and of proletarian democracy which takes the place of bourgeois democracy.</w:t>
      </w:r>
      <w:r>
        <w:rPr>
          <w:rStyle w:val="StyleUnderline"/>
        </w:rPr>
        <w:t xml:space="preserve"> </w:t>
      </w:r>
      <w:r w:rsidRPr="00036D80">
        <w:rPr>
          <w:rStyle w:val="StyleUnderline"/>
        </w:rPr>
        <w:t xml:space="preserve">When Kautsky devotes dozens of pages to “proving” the truth that bourgeois democracy is progressive compared with medievalism, and </w:t>
      </w:r>
      <w:r w:rsidRPr="007A719D">
        <w:rPr>
          <w:rStyle w:val="StyleUnderline"/>
          <w:highlight w:val="green"/>
        </w:rPr>
        <w:t xml:space="preserve">that the proletariat must </w:t>
      </w:r>
      <w:r w:rsidRPr="00620D35">
        <w:rPr>
          <w:rStyle w:val="StyleUnderline"/>
        </w:rPr>
        <w:t>unfailingl</w:t>
      </w:r>
      <w:r w:rsidRPr="007A719D">
        <w:rPr>
          <w:rStyle w:val="StyleUnderline"/>
          <w:highlight w:val="green"/>
        </w:rPr>
        <w:t xml:space="preserve">y utilise it in its struggle </w:t>
      </w:r>
      <w:r w:rsidRPr="00620D35">
        <w:rPr>
          <w:rStyle w:val="StyleUnderline"/>
        </w:rPr>
        <w:t>against the bourgeoisie,</w:t>
      </w:r>
      <w:r w:rsidRPr="00036D80">
        <w:rPr>
          <w:rStyle w:val="StyleUnderline"/>
        </w:rPr>
        <w:t xml:space="preserve"> that in fact </w:t>
      </w:r>
      <w:r w:rsidRPr="007A719D">
        <w:rPr>
          <w:rStyle w:val="StyleUnderline"/>
          <w:highlight w:val="green"/>
        </w:rPr>
        <w:t>is</w:t>
      </w:r>
      <w:r w:rsidRPr="00036D80">
        <w:rPr>
          <w:rStyle w:val="StyleUnderline"/>
        </w:rPr>
        <w:t xml:space="preserve"> just </w:t>
      </w:r>
      <w:r w:rsidRPr="00620D35">
        <w:rPr>
          <w:rStyle w:val="StyleUnderline"/>
        </w:rPr>
        <w:t xml:space="preserve">liberal </w:t>
      </w:r>
      <w:r w:rsidRPr="007A719D">
        <w:rPr>
          <w:rStyle w:val="StyleUnderline"/>
          <w:highlight w:val="green"/>
        </w:rPr>
        <w:t>twaddle</w:t>
      </w:r>
      <w:r w:rsidRPr="00036D80">
        <w:rPr>
          <w:rStyle w:val="StyleUnderline"/>
        </w:rPr>
        <w:t xml:space="preserve"> intended to fool the workers. </w:t>
      </w:r>
      <w:r w:rsidRPr="00EB191E">
        <w:t xml:space="preserve">This is a truism, not only for educated Germany, but also for uneducated Russia. Kautsky is simply throwing “learned” dust in the eyes of the workers when, with a pompous mien, he talks about Weitling and the Jesuits of Paraguay and many other things, in order to avoid telling about the bourgeois essence of modern, i.e., capitalist, democracy. Kautsky takes from Marxism what is acceptable to the liberals, to the bourgeoisie (the criticism of the Middle Ages, and the progressive historical role of capitalism in general and of capitalist democracy in particular), and discards, passes over in silence, glosses over all that in Marxism which is unacceptable to the bourgeoisie (the revolutionary violence of the proletariat against the bourgeoisie for the latter’s destruction). That is why Kautsky, by virtue of his objective position and irrespective of what his subjective convictions may be, inevitably proves to be a lackey of the bourgeoisie. </w:t>
      </w:r>
      <w:r w:rsidRPr="007A719D">
        <w:rPr>
          <w:rStyle w:val="Emphasis"/>
          <w:highlight w:val="green"/>
        </w:rPr>
        <w:t>Bourgeois democracy</w:t>
      </w:r>
      <w:r w:rsidRPr="00EB191E">
        <w:t>, although a great historical advance in comparison with medievalism</w:t>
      </w:r>
      <w:r w:rsidRPr="00036D80">
        <w:rPr>
          <w:rStyle w:val="StyleUnderline"/>
        </w:rPr>
        <w:t xml:space="preserve">, always remains, and under capitalism </w:t>
      </w:r>
      <w:r w:rsidRPr="007A719D">
        <w:rPr>
          <w:rStyle w:val="StyleUnderline"/>
          <w:highlight w:val="green"/>
        </w:rPr>
        <w:t>is</w:t>
      </w:r>
      <w:r w:rsidRPr="00036D80">
        <w:rPr>
          <w:rStyle w:val="StyleUnderline"/>
        </w:rPr>
        <w:t xml:space="preserve"> bound to remain, restricted, truncated, false and hypocritical</w:t>
      </w:r>
      <w:r w:rsidRPr="007A719D">
        <w:rPr>
          <w:rStyle w:val="StyleUnderline"/>
          <w:highlight w:val="green"/>
        </w:rPr>
        <w:t>, a paradise for the rich and a snare</w:t>
      </w:r>
      <w:r w:rsidRPr="00036D80">
        <w:rPr>
          <w:rStyle w:val="StyleUnderline"/>
        </w:rPr>
        <w:t xml:space="preserve"> and deception for the exploited, </w:t>
      </w:r>
      <w:r w:rsidRPr="007A719D">
        <w:rPr>
          <w:rStyle w:val="StyleUnderline"/>
          <w:highlight w:val="green"/>
        </w:rPr>
        <w:t>for the poor</w:t>
      </w:r>
      <w:r w:rsidRPr="00036D80">
        <w:rPr>
          <w:rStyle w:val="StyleUnderline"/>
        </w:rPr>
        <w:t xml:space="preserve">. </w:t>
      </w:r>
      <w:r w:rsidRPr="00620D35">
        <w:rPr>
          <w:rStyle w:val="StyleUnderline"/>
        </w:rPr>
        <w:t>It is this truth, which forms a most essential part of Marx’s teaching</w:t>
      </w:r>
      <w:r w:rsidRPr="00EB191E">
        <w:t xml:space="preserve">, that Kautsky the “Marxist” has failed to understand. On this—the fundamental issue—Kautsky offers “delights” for the bourgeoisie instead of a scientific criticism of those conditions which make every bourgeois democracy a democracy for the rich. Let us first remind the most learned Mr. Kautsky of the theoretical propositions of Marx and Engels which that pedant has so disgracefully “forgotten” (to please the bourgeoisie), and then explain the matter as popularly as possible. Not only the ancient and feudal, but also </w:t>
      </w:r>
      <w:r w:rsidRPr="00036D80">
        <w:rPr>
          <w:rStyle w:val="StyleUnderline"/>
        </w:rPr>
        <w:t>“</w:t>
      </w:r>
      <w:r w:rsidRPr="00EB191E">
        <w:rPr>
          <w:rStyle w:val="StyleUnderline"/>
          <w:highlight w:val="green"/>
        </w:rPr>
        <w:t xml:space="preserve">the </w:t>
      </w:r>
      <w:r w:rsidRPr="00620D35">
        <w:rPr>
          <w:rStyle w:val="StyleUnderline"/>
        </w:rPr>
        <w:t xml:space="preserve">modern representative </w:t>
      </w:r>
      <w:r w:rsidRPr="00EB191E">
        <w:rPr>
          <w:rStyle w:val="StyleUnderline"/>
          <w:highlight w:val="green"/>
        </w:rPr>
        <w:t xml:space="preserve">state is an instrument of exploitation </w:t>
      </w:r>
      <w:r w:rsidRPr="00620D35">
        <w:rPr>
          <w:rStyle w:val="StyleUnderline"/>
        </w:rPr>
        <w:t>of wage-labour by capital</w:t>
      </w:r>
      <w:r w:rsidRPr="00EB191E">
        <w:t>” (Engels, in his work on the state).</w:t>
      </w:r>
      <w:hyperlink r:id="rId25" w:anchor="fw08" w:history="1">
        <w:r w:rsidRPr="00EB191E">
          <w:rPr>
            <w:rStyle w:val="Hyperlink"/>
            <w:sz w:val="16"/>
          </w:rPr>
          <w:t>[8]</w:t>
        </w:r>
      </w:hyperlink>
      <w:r w:rsidRPr="00EB191E">
        <w:t xml:space="preserve"> “As, therefore</w:t>
      </w:r>
      <w:r w:rsidRPr="00036D80">
        <w:rPr>
          <w:rStyle w:val="StyleUnderline"/>
        </w:rPr>
        <w:t xml:space="preserve">, the state is only a transitional institution which is used in the struggle, in the revolution, to hold down one’s adversaries by force, it is sheer nonsense to talk of a ’free people’s state’; so long as </w:t>
      </w:r>
      <w:r w:rsidRPr="00036D80">
        <w:rPr>
          <w:rStyle w:val="StyleUnderline"/>
        </w:rPr>
        <w:lastRenderedPageBreak/>
        <w:t>the proletariat still</w:t>
      </w:r>
      <w:r>
        <w:rPr>
          <w:rStyle w:val="StyleUnderline"/>
        </w:rPr>
        <w:t xml:space="preserve"> </w:t>
      </w:r>
      <w:r w:rsidRPr="00036D80">
        <w:rPr>
          <w:rStyle w:val="StyleUnderline"/>
        </w:rPr>
        <w:t>needs</w:t>
      </w:r>
      <w:r>
        <w:rPr>
          <w:rStyle w:val="StyleUnderline"/>
        </w:rPr>
        <w:t xml:space="preserve"> </w:t>
      </w:r>
      <w:r w:rsidRPr="00036D80">
        <w:rPr>
          <w:rStyle w:val="StyleUnderline"/>
        </w:rPr>
        <w:t>the state, it does not need it in the interests of freedom</w:t>
      </w:r>
      <w:r w:rsidRPr="00EB191E">
        <w:t xml:space="preserve"> but in order to hold down its adversaries, and </w:t>
      </w:r>
      <w:r w:rsidRPr="00EB191E">
        <w:rPr>
          <w:rStyle w:val="StyleUnderline"/>
          <w:highlight w:val="green"/>
        </w:rPr>
        <w:t xml:space="preserve">as soon as it becomes possible to speak of freedom the state </w:t>
      </w:r>
      <w:r w:rsidRPr="00620D35">
        <w:rPr>
          <w:rStyle w:val="StyleUnderline"/>
        </w:rPr>
        <w:t xml:space="preserve">as such </w:t>
      </w:r>
      <w:r w:rsidRPr="00EB191E">
        <w:rPr>
          <w:rStyle w:val="StyleUnderline"/>
          <w:highlight w:val="green"/>
        </w:rPr>
        <w:t>ceases to exist”</w:t>
      </w:r>
      <w:r w:rsidRPr="00EB191E">
        <w:t xml:space="preserve"> (Engels, in his letter to Bebel, March 28, 1875). “In reality, however</w:t>
      </w:r>
      <w:r w:rsidRPr="00EB191E">
        <w:rPr>
          <w:rStyle w:val="StyleUnderline"/>
          <w:highlight w:val="green"/>
        </w:rPr>
        <w:t>, the state is</w:t>
      </w:r>
      <w:r w:rsidRPr="00036D80">
        <w:rPr>
          <w:rStyle w:val="StyleUnderline"/>
        </w:rPr>
        <w:t xml:space="preserve"> nothing but </w:t>
      </w:r>
      <w:r w:rsidRPr="00EB191E">
        <w:rPr>
          <w:rStyle w:val="StyleUnderline"/>
          <w:highlight w:val="green"/>
        </w:rPr>
        <w:t xml:space="preserve">a machine for </w:t>
      </w:r>
      <w:r w:rsidRPr="00620D35">
        <w:rPr>
          <w:rStyle w:val="StyleUnderline"/>
        </w:rPr>
        <w:t>the</w:t>
      </w:r>
      <w:r w:rsidRPr="00EB191E">
        <w:rPr>
          <w:rStyle w:val="StyleUnderline"/>
          <w:highlight w:val="green"/>
        </w:rPr>
        <w:t xml:space="preserve"> oppression </w:t>
      </w:r>
      <w:r w:rsidRPr="00620D35">
        <w:rPr>
          <w:rStyle w:val="StyleUnderline"/>
        </w:rPr>
        <w:t>of one class by another, and</w:t>
      </w:r>
      <w:r w:rsidRPr="00036D80">
        <w:rPr>
          <w:rStyle w:val="StyleUnderline"/>
        </w:rPr>
        <w:t xml:space="preserve"> indeed in </w:t>
      </w:r>
      <w:r w:rsidRPr="00EB191E">
        <w:rPr>
          <w:rStyle w:val="StyleUnderline"/>
          <w:highlight w:val="green"/>
        </w:rPr>
        <w:t>the democratic republic no less than</w:t>
      </w:r>
      <w:r w:rsidRPr="00036D80">
        <w:rPr>
          <w:rStyle w:val="StyleUnderline"/>
        </w:rPr>
        <w:t xml:space="preserve"> in the </w:t>
      </w:r>
      <w:r w:rsidRPr="00EB191E">
        <w:rPr>
          <w:rStyle w:val="StyleUnderline"/>
          <w:highlight w:val="green"/>
        </w:rPr>
        <w:t>monarchy</w:t>
      </w:r>
      <w:r w:rsidRPr="00036D80">
        <w:rPr>
          <w:rStyle w:val="StyleUnderline"/>
        </w:rPr>
        <w:t>”</w:t>
      </w:r>
      <w:r w:rsidRPr="00EB191E">
        <w:t xml:space="preserve"> (Engels, Introduction to </w:t>
      </w:r>
      <w:hyperlink r:id="rId26" w:history="1">
        <w:r w:rsidRPr="00EB191E">
          <w:rPr>
            <w:rStyle w:val="Hyperlink"/>
            <w:sz w:val="16"/>
          </w:rPr>
          <w:t>The Civil War in France</w:t>
        </w:r>
      </w:hyperlink>
      <w:r w:rsidRPr="00EB191E">
        <w:t xml:space="preserve"> by Marx</w:t>
      </w:r>
      <w:r w:rsidRPr="007A719D">
        <w:rPr>
          <w:rStyle w:val="StyleUnderline"/>
        </w:rPr>
        <w:t>).</w:t>
      </w:r>
      <w:hyperlink r:id="rId27" w:anchor="fw09" w:history="1">
        <w:r w:rsidRPr="007A719D">
          <w:rPr>
            <w:rStyle w:val="StyleUnderline"/>
          </w:rPr>
          <w:t>[9]</w:t>
        </w:r>
      </w:hyperlink>
      <w:r w:rsidRPr="007A719D">
        <w:rPr>
          <w:rStyle w:val="StyleUnderline"/>
        </w:rPr>
        <w:t xml:space="preserve">; </w:t>
      </w:r>
      <w:r w:rsidRPr="00620D35">
        <w:rPr>
          <w:rStyle w:val="StyleUnderline"/>
        </w:rPr>
        <w:t>Universal suffrage is “the gauge of the maturity of the work ing class. It cannot</w:t>
      </w:r>
      <w:r w:rsidRPr="007A719D">
        <w:rPr>
          <w:rStyle w:val="StyleUnderline"/>
        </w:rPr>
        <w:t xml:space="preserve"> and never will </w:t>
      </w:r>
      <w:r w:rsidRPr="00620D35">
        <w:rPr>
          <w:rStyle w:val="StyleUnderline"/>
        </w:rPr>
        <w:t>be anything more</w:t>
      </w:r>
      <w:r w:rsidRPr="007A719D">
        <w:rPr>
          <w:rStyle w:val="StyleUnderline"/>
        </w:rPr>
        <w:t xml:space="preserve"> in the present-day state”.</w:t>
      </w:r>
      <w:r w:rsidRPr="00EB191E">
        <w:t xml:space="preserve"> (Engels, in his work on the state.</w:t>
      </w:r>
      <w:hyperlink r:id="rId28" w:anchor="fw10" w:history="1">
        <w:r w:rsidRPr="00EB191E">
          <w:rPr>
            <w:rStyle w:val="Hyperlink"/>
            <w:sz w:val="16"/>
          </w:rPr>
          <w:t>[10]</w:t>
        </w:r>
      </w:hyperlink>
      <w:r w:rsidRPr="00EB191E">
        <w:t xml:space="preserve"> Mr. Kautsky very tediously chews over the cud in the first part of this proposition, which is acceptable to the bourgeoisie. But the second part, which we have italicised and which is not acceptable to the bourgeoisie, the renegade Kautsky passes over in silence!) “The Commune was to be a working, not a parliamentary, body, executive and legislative at the same time. . . . Instead of deciding once in three or six years which member of the ruling class was to represent and suppress (ver- und zertreten) the people in Parliament, universal suffrage was to serve the people, constituted in Communes, as individual suffrage serves every other employer in the search for workers, foremen and accountants for his business” (Marx, in his work on the Paris Commune, </w:t>
      </w:r>
      <w:hyperlink r:id="rId29" w:history="1">
        <w:r w:rsidRPr="00EB191E">
          <w:rPr>
            <w:rStyle w:val="Hyperlink"/>
            <w:sz w:val="16"/>
          </w:rPr>
          <w:t>The Civil War in France</w:t>
        </w:r>
      </w:hyperlink>
      <w:r w:rsidRPr="00EB191E">
        <w:t>).</w:t>
      </w:r>
      <w:hyperlink r:id="rId30" w:anchor="fw11" w:history="1">
        <w:r w:rsidRPr="00EB191E">
          <w:rPr>
            <w:rStyle w:val="Hyperlink"/>
            <w:sz w:val="16"/>
          </w:rPr>
          <w:t>[11]</w:t>
        </w:r>
      </w:hyperlink>
      <w:r w:rsidRPr="00EB191E">
        <w:t xml:space="preserve"> Every one of these propositions, which are excellently known to the most learned Mr. Kautsky, is a slap in his face and lays bare his apostasy. Nowhere in his pamphlet does Kautsky reveal the slightest understanding of these truths. His whole pamphlet is a sheer mockery of Marxism! </w:t>
      </w:r>
      <w:r w:rsidRPr="00EB191E">
        <w:rPr>
          <w:rStyle w:val="StyleUnderline"/>
          <w:highlight w:val="green"/>
        </w:rPr>
        <w:t xml:space="preserve">Take the </w:t>
      </w:r>
      <w:r w:rsidRPr="00620D35">
        <w:rPr>
          <w:rStyle w:val="StyleUnderline"/>
        </w:rPr>
        <w:t>fundamental</w:t>
      </w:r>
      <w:r w:rsidRPr="00EB191E">
        <w:rPr>
          <w:rStyle w:val="StyleUnderline"/>
          <w:highlight w:val="green"/>
        </w:rPr>
        <w:t xml:space="preserve"> laws of modern states</w:t>
      </w:r>
      <w:r w:rsidRPr="007A719D">
        <w:rPr>
          <w:rStyle w:val="StyleUnderline"/>
        </w:rPr>
        <w:t xml:space="preserve">, take </w:t>
      </w:r>
      <w:r w:rsidRPr="00EB191E">
        <w:rPr>
          <w:rStyle w:val="StyleUnderline"/>
          <w:highlight w:val="green"/>
        </w:rPr>
        <w:t>their administration</w:t>
      </w:r>
      <w:r w:rsidRPr="007A719D">
        <w:rPr>
          <w:rStyle w:val="StyleUnderline"/>
        </w:rPr>
        <w:t xml:space="preserve">, take freedom of assembly, freedom of the press, or “equality of all citizens before the law,” and </w:t>
      </w:r>
      <w:r w:rsidRPr="00EB191E">
        <w:rPr>
          <w:rStyle w:val="StyleUnderline"/>
          <w:highlight w:val="green"/>
        </w:rPr>
        <w:t xml:space="preserve">you will see </w:t>
      </w:r>
      <w:r w:rsidRPr="00620D35">
        <w:rPr>
          <w:rStyle w:val="StyleUnderline"/>
        </w:rPr>
        <w:t xml:space="preserve">at every turn evidence of </w:t>
      </w:r>
      <w:r w:rsidRPr="00EB191E">
        <w:rPr>
          <w:rStyle w:val="StyleUnderline"/>
          <w:highlight w:val="green"/>
        </w:rPr>
        <w:t>the hypocrisy of bourgeois democracy</w:t>
      </w:r>
      <w:r w:rsidRPr="007A719D">
        <w:rPr>
          <w:rStyle w:val="StyleUnderline"/>
        </w:rPr>
        <w:t xml:space="preserve"> with which every honest and class-conscious worker is familiar. </w:t>
      </w:r>
      <w:r w:rsidRPr="00EB191E">
        <w:rPr>
          <w:rStyle w:val="StyleUnderline"/>
          <w:highlight w:val="green"/>
        </w:rPr>
        <w:t xml:space="preserve">There is not a single state, </w:t>
      </w:r>
      <w:r w:rsidRPr="00620D35">
        <w:rPr>
          <w:rStyle w:val="StyleUnderline"/>
        </w:rPr>
        <w:t>however democratic,</w:t>
      </w:r>
      <w:r w:rsidRPr="00EB191E">
        <w:rPr>
          <w:rStyle w:val="StyleUnderline"/>
          <w:highlight w:val="green"/>
        </w:rPr>
        <w:t xml:space="preserve"> which has no </w:t>
      </w:r>
      <w:r w:rsidRPr="00896813">
        <w:rPr>
          <w:rStyle w:val="StyleUnderline"/>
        </w:rPr>
        <w:t xml:space="preserve">loopholes or </w:t>
      </w:r>
      <w:r w:rsidRPr="00EB191E">
        <w:rPr>
          <w:rStyle w:val="StyleUnderline"/>
          <w:highlight w:val="green"/>
        </w:rPr>
        <w:t xml:space="preserve">reservations in its constitution guaranteeing the bourgeoisie the possibility of dispatching troops against </w:t>
      </w:r>
      <w:r w:rsidRPr="00896813">
        <w:rPr>
          <w:rStyle w:val="StyleUnderline"/>
        </w:rPr>
        <w:t xml:space="preserve">the </w:t>
      </w:r>
      <w:r w:rsidRPr="00EB191E">
        <w:rPr>
          <w:rStyle w:val="StyleUnderline"/>
          <w:highlight w:val="green"/>
        </w:rPr>
        <w:t>workers,</w:t>
      </w:r>
      <w:r w:rsidRPr="007A719D">
        <w:rPr>
          <w:rStyle w:val="StyleUnderline"/>
        </w:rPr>
        <w:t xml:space="preserve"> of proclaiming martial law, and so forth, </w:t>
      </w:r>
      <w:r w:rsidRPr="00620D35">
        <w:rPr>
          <w:rStyle w:val="StyleUnderline"/>
        </w:rPr>
        <w:t>in case of a “violation of public order,” and actually in case the exploited class “violates” its position of slavery and tries to behave in a non-slavish manner</w:t>
      </w:r>
      <w:r w:rsidRPr="00620D35">
        <w:t>.</w:t>
      </w:r>
      <w:r w:rsidRPr="00EB191E">
        <w:t xml:space="preserve"> Kautsky shamelessly embellishes bourgeois democracy and omits to mention, for instance, how the most democratic and republican bourgeoisie in America or Switzerland deal with workers on strike. The wise and learned Kautsky keeps silent about these things! That learned politician does not realise that to remain silent on this matter is despicable. He prefers to tell the workers nursery tales of the kind that democracy means “protecting the minority”. It is incredible, but it is a fact! In the year of our Lord 1918, in the fifth year of the world imperialist slaughter and the strangulation of internationalist minorities (i.e., those who have not despicably betrayed socialism, like the Renaudels and Longuets, the Scheidemanns and Kautskys, the Hendersons and Webbs et al.) in all “democracies” of the world, the learned Mr. Kautsky sweetly, very sweetly, sings the praises of “protection of the minority”. Those who are interested may read this on page 15 of Kautsky’s pamphlet. And on page 16 this learned . . . individual tells you about the Whigs and Tories in England in the eighteenth century! </w:t>
      </w:r>
      <w:r w:rsidRPr="007A719D">
        <w:rPr>
          <w:rStyle w:val="StyleUnderline"/>
        </w:rPr>
        <w:t>What wonderful erudition! What refined servility to the bourgeoisie! What civilised belly-crawling before the capitalists and boot-licking</w:t>
      </w:r>
      <w:r w:rsidRPr="00EB191E">
        <w:t xml:space="preserve">! If I were Krupp or Scheidemann, or Clemenceau or Renaudel, I would pay Mr. Kautsky millions, reward him with Judas kisses, praise him before the workers and urge “socialist unity” with “honourable” men like him. To write pamphlets against the dictatorship of the proletariat, to talk about the Whigs and Tories in England in the eighteenth century, to assert that democracy means “protecting the minority,” and remain silent about pogroms against </w:t>
      </w:r>
      <w:r w:rsidRPr="00EB191E">
        <w:lastRenderedPageBreak/>
        <w:t xml:space="preserve">internationalists in the “democratic” republic of America—isn’t this rendering lackey service to the bourgeoisie? The learned Mr. Kautsky has “forgotten” — accidentally forgotten, probably—a “trifle,” namely, that </w:t>
      </w:r>
      <w:r w:rsidRPr="00EB191E">
        <w:rPr>
          <w:rStyle w:val="StyleUnderline"/>
          <w:highlight w:val="green"/>
        </w:rPr>
        <w:t xml:space="preserve">the ruling party in </w:t>
      </w:r>
      <w:r w:rsidRPr="00620D35">
        <w:rPr>
          <w:rStyle w:val="StyleUnderline"/>
        </w:rPr>
        <w:t xml:space="preserve">a bourgeois democracy </w:t>
      </w:r>
      <w:r w:rsidRPr="00EB191E">
        <w:rPr>
          <w:rStyle w:val="StyleUnderline"/>
          <w:highlight w:val="green"/>
        </w:rPr>
        <w:t xml:space="preserve">extends </w:t>
      </w:r>
      <w:r w:rsidRPr="00620D35">
        <w:rPr>
          <w:rStyle w:val="StyleUnderline"/>
        </w:rPr>
        <w:t>the</w:t>
      </w:r>
      <w:r w:rsidRPr="00EB191E">
        <w:rPr>
          <w:rStyle w:val="StyleUnderline"/>
          <w:highlight w:val="green"/>
        </w:rPr>
        <w:t xml:space="preserve"> </w:t>
      </w:r>
      <w:r w:rsidRPr="00620D35">
        <w:rPr>
          <w:rStyle w:val="StyleUnderline"/>
          <w:highlight w:val="green"/>
        </w:rPr>
        <w:t>protection</w:t>
      </w:r>
      <w:r w:rsidRPr="00620D35">
        <w:rPr>
          <w:rStyle w:val="StyleUnderline"/>
        </w:rPr>
        <w:t xml:space="preserve"> of the minority only </w:t>
      </w:r>
      <w:r w:rsidRPr="00EB191E">
        <w:rPr>
          <w:rStyle w:val="StyleUnderline"/>
          <w:highlight w:val="green"/>
        </w:rPr>
        <w:t>to another</w:t>
      </w:r>
      <w:r>
        <w:rPr>
          <w:rStyle w:val="StyleUnderline"/>
          <w:highlight w:val="green"/>
        </w:rPr>
        <w:t xml:space="preserve"> </w:t>
      </w:r>
      <w:r w:rsidRPr="00EB191E">
        <w:rPr>
          <w:rStyle w:val="StyleUnderline"/>
          <w:highlight w:val="green"/>
        </w:rPr>
        <w:t>bourgeois</w:t>
      </w:r>
      <w:r>
        <w:rPr>
          <w:rStyle w:val="StyleUnderline"/>
          <w:highlight w:val="green"/>
        </w:rPr>
        <w:t xml:space="preserve"> </w:t>
      </w:r>
      <w:r w:rsidRPr="00EB191E">
        <w:rPr>
          <w:rStyle w:val="StyleUnderline"/>
          <w:highlight w:val="green"/>
        </w:rPr>
        <w:t>party, while the proletariat</w:t>
      </w:r>
      <w:r w:rsidRPr="007A719D">
        <w:rPr>
          <w:rStyle w:val="StyleUnderline"/>
        </w:rPr>
        <w:t>, on all</w:t>
      </w:r>
      <w:r>
        <w:rPr>
          <w:rStyle w:val="StyleUnderline"/>
        </w:rPr>
        <w:t xml:space="preserve"> </w:t>
      </w:r>
      <w:r w:rsidRPr="007A719D">
        <w:rPr>
          <w:rStyle w:val="StyleUnderline"/>
        </w:rPr>
        <w:t>serious, profound and fundamental</w:t>
      </w:r>
      <w:r>
        <w:rPr>
          <w:rStyle w:val="StyleUnderline"/>
        </w:rPr>
        <w:t xml:space="preserve"> </w:t>
      </w:r>
      <w:r w:rsidRPr="007A719D">
        <w:rPr>
          <w:rStyle w:val="StyleUnderline"/>
        </w:rPr>
        <w:t>issues</w:t>
      </w:r>
      <w:r w:rsidRPr="00EB191E">
        <w:rPr>
          <w:rStyle w:val="StyleUnderline"/>
          <w:highlight w:val="green"/>
        </w:rPr>
        <w:t xml:space="preserve">, gets martial law </w:t>
      </w:r>
      <w:r w:rsidRPr="00620D35">
        <w:rPr>
          <w:rStyle w:val="StyleUnderline"/>
        </w:rPr>
        <w:t>or pogroms</w:t>
      </w:r>
      <w:r w:rsidRPr="00EB191E">
        <w:rPr>
          <w:rStyle w:val="StyleUnderline"/>
          <w:highlight w:val="green"/>
        </w:rPr>
        <w:t>,</w:t>
      </w:r>
      <w:r w:rsidRPr="007A719D">
        <w:rPr>
          <w:rStyle w:val="StyleUnderline"/>
        </w:rPr>
        <w:t xml:space="preserve"> instead of the “protection of the minority”.</w:t>
      </w:r>
      <w:r>
        <w:rPr>
          <w:rStyle w:val="StyleUnderline"/>
        </w:rPr>
        <w:t xml:space="preserve"> </w:t>
      </w:r>
      <w:r w:rsidRPr="00620D35">
        <w:rPr>
          <w:rStyle w:val="StyleUnderline"/>
        </w:rPr>
        <w:t>The more highly developed a democracy is, the more imminent are pogroms or civil war in connection with any profound political divergence which is dangerous to the bourgeoisie</w:t>
      </w:r>
      <w:r w:rsidRPr="007A719D">
        <w:rPr>
          <w:rStyle w:val="StyleUnderline"/>
        </w:rPr>
        <w:t>.</w:t>
      </w:r>
      <w:r>
        <w:rPr>
          <w:rStyle w:val="StyleUnderline"/>
        </w:rPr>
        <w:t xml:space="preserve"> </w:t>
      </w:r>
      <w:r w:rsidRPr="00EB191E">
        <w:t>The learned Mr. Kautsky could have studied this “law” of bourgeois democracy in connection with the Dreyfus case</w:t>
      </w:r>
      <w:hyperlink r:id="rId31" w:anchor="fw12" w:history="1">
        <w:r w:rsidRPr="00EB191E">
          <w:rPr>
            <w:rStyle w:val="Hyperlink"/>
            <w:sz w:val="16"/>
          </w:rPr>
          <w:t>[12]</w:t>
        </w:r>
      </w:hyperlink>
      <w:r w:rsidRPr="00EB191E">
        <w:t xml:space="preserve"> in republican France, with the lynching of Negroes and internationalists in the democratic republic of America, with the case of Ireland and Ulster in democratic Britain,</w:t>
      </w:r>
      <w:hyperlink r:id="rId32" w:anchor="fw13" w:history="1">
        <w:r w:rsidRPr="00EB191E">
          <w:rPr>
            <w:rStyle w:val="Hyperlink"/>
            <w:sz w:val="16"/>
          </w:rPr>
          <w:t>[13]</w:t>
        </w:r>
      </w:hyperlink>
      <w:r w:rsidRPr="00EB191E">
        <w:t xml:space="preserve"> with the baiting of the Bolsheviks and the staging of pogroms against them in April 1917 in the democratic republic of Russia. I have purposely chosen examples not only from wartim</w:t>
      </w:r>
      <w:r w:rsidRPr="00EB191E">
        <w:lastRenderedPageBreak/>
        <w:t xml:space="preserve">e but also from pre-war time, peacetime. But mealy-mouthed Mr. Kautsky prefers to shut his eyes to these facts of the twentieth century, and instead to tell the workers wonderfully new, remarkably interesting, unusually edifying and incredibly important things about the Whigs and Tories of the eighteenth century! Take the bourgeois parliament. Can it be that the learned Kautsky has never heard </w:t>
      </w:r>
      <w:r w:rsidRPr="00896813">
        <w:t>that</w:t>
      </w:r>
      <w:r w:rsidRPr="00EB191E">
        <w:rPr>
          <w:highlight w:val="green"/>
        </w:rPr>
        <w:t xml:space="preserve"> </w:t>
      </w:r>
      <w:r w:rsidRPr="00EB191E">
        <w:rPr>
          <w:rStyle w:val="StyleUnderline"/>
          <w:highlight w:val="green"/>
        </w:rPr>
        <w:t>the</w:t>
      </w:r>
      <w:r>
        <w:rPr>
          <w:rStyle w:val="StyleUnderline"/>
          <w:highlight w:val="green"/>
        </w:rPr>
        <w:t xml:space="preserve"> </w:t>
      </w:r>
      <w:r w:rsidRPr="00EB191E">
        <w:rPr>
          <w:rStyle w:val="StyleUnderline"/>
          <w:highlight w:val="green"/>
        </w:rPr>
        <w:t>more highly</w:t>
      </w:r>
      <w:r>
        <w:rPr>
          <w:rStyle w:val="StyleUnderline"/>
          <w:highlight w:val="green"/>
        </w:rPr>
        <w:t xml:space="preserve"> </w:t>
      </w:r>
      <w:r w:rsidRPr="00EB191E">
        <w:rPr>
          <w:rStyle w:val="StyleUnderline"/>
          <w:highlight w:val="green"/>
        </w:rPr>
        <w:t>democracy is developed, the</w:t>
      </w:r>
      <w:r>
        <w:rPr>
          <w:rStyle w:val="StyleUnderline"/>
          <w:highlight w:val="green"/>
        </w:rPr>
        <w:t xml:space="preserve"> </w:t>
      </w:r>
      <w:r w:rsidRPr="00EB191E">
        <w:rPr>
          <w:rStyle w:val="StyleUnderline"/>
          <w:highlight w:val="green"/>
        </w:rPr>
        <w:t>more</w:t>
      </w:r>
      <w:r>
        <w:rPr>
          <w:rStyle w:val="StyleUnderline"/>
        </w:rPr>
        <w:t xml:space="preserve"> </w:t>
      </w:r>
      <w:r w:rsidRPr="007A719D">
        <w:rPr>
          <w:rStyle w:val="StyleUnderline"/>
        </w:rPr>
        <w:t xml:space="preserve">the </w:t>
      </w:r>
      <w:r w:rsidRPr="00EB191E">
        <w:rPr>
          <w:rStyle w:val="StyleUnderline"/>
          <w:highlight w:val="green"/>
        </w:rPr>
        <w:t>bourgeois parliaments are subjected by</w:t>
      </w:r>
      <w:r w:rsidRPr="007A719D">
        <w:rPr>
          <w:rStyle w:val="StyleUnderline"/>
        </w:rPr>
        <w:t xml:space="preserve"> the stock exchange and the </w:t>
      </w:r>
      <w:r w:rsidRPr="00EB191E">
        <w:rPr>
          <w:rStyle w:val="StyleUnderline"/>
          <w:highlight w:val="green"/>
        </w:rPr>
        <w:t>bankers</w:t>
      </w:r>
      <w:r w:rsidRPr="007A719D">
        <w:rPr>
          <w:rStyle w:val="StyleUnderline"/>
        </w:rPr>
        <w:t>?</w:t>
      </w:r>
      <w:r w:rsidRPr="00EB191E">
        <w:t xml:space="preserve"> This does not mean that we must not make use of bourgeois parliament (the Bolsheviks made better use of it than probably any other party in the world, for in 1912–14 we won the entire workers’ curia in the Fourth Duma). But it does mean that </w:t>
      </w:r>
      <w:r w:rsidRPr="007A719D">
        <w:rPr>
          <w:rStyle w:val="StyleUnderline"/>
        </w:rPr>
        <w:t>only a liberal can forget the</w:t>
      </w:r>
      <w:r>
        <w:rPr>
          <w:rStyle w:val="StyleUnderline"/>
        </w:rPr>
        <w:t xml:space="preserve"> </w:t>
      </w:r>
      <w:r w:rsidRPr="007A719D">
        <w:rPr>
          <w:rStyle w:val="StyleUnderline"/>
        </w:rPr>
        <w:t>historical limitations and conventional nature</w:t>
      </w:r>
      <w:r>
        <w:rPr>
          <w:rStyle w:val="StyleUnderline"/>
        </w:rPr>
        <w:t xml:space="preserve"> </w:t>
      </w:r>
      <w:r w:rsidRPr="007A719D">
        <w:rPr>
          <w:rStyle w:val="StyleUnderline"/>
        </w:rPr>
        <w:t>of the bourgeois parliamentary system as Kautsky does. Even in the most democratic bourgeois state the oppressed people at every step encounter the crying contradiction between the</w:t>
      </w:r>
      <w:r>
        <w:rPr>
          <w:rStyle w:val="StyleUnderline"/>
        </w:rPr>
        <w:t xml:space="preserve"> </w:t>
      </w:r>
      <w:r w:rsidRPr="007A719D">
        <w:rPr>
          <w:rStyle w:val="StyleUnderline"/>
        </w:rPr>
        <w:t>formal</w:t>
      </w:r>
      <w:r>
        <w:rPr>
          <w:rStyle w:val="StyleUnderline"/>
        </w:rPr>
        <w:t xml:space="preserve"> </w:t>
      </w:r>
      <w:r w:rsidRPr="007A719D">
        <w:rPr>
          <w:rStyle w:val="StyleUnderline"/>
        </w:rPr>
        <w:t>equality proclaimed by the “democracy” of the capitalists and the thousands of</w:t>
      </w:r>
      <w:r>
        <w:rPr>
          <w:rStyle w:val="StyleUnderline"/>
        </w:rPr>
        <w:t xml:space="preserve"> </w:t>
      </w:r>
      <w:r w:rsidRPr="007A719D">
        <w:rPr>
          <w:rStyle w:val="StyleUnderline"/>
        </w:rPr>
        <w:t>real</w:t>
      </w:r>
      <w:r>
        <w:rPr>
          <w:rStyle w:val="StyleUnderline"/>
        </w:rPr>
        <w:t xml:space="preserve"> </w:t>
      </w:r>
      <w:r w:rsidRPr="007A719D">
        <w:rPr>
          <w:rStyle w:val="StyleUnderline"/>
        </w:rPr>
        <w:t>limitations and subterfuges which turn the proletarians into</w:t>
      </w:r>
      <w:r>
        <w:rPr>
          <w:rStyle w:val="StyleUnderline"/>
        </w:rPr>
        <w:t xml:space="preserve"> </w:t>
      </w:r>
      <w:r w:rsidRPr="007A719D">
        <w:rPr>
          <w:rStyle w:val="StyleUnderline"/>
        </w:rPr>
        <w:t>wage-slaves.</w:t>
      </w:r>
      <w:r>
        <w:rPr>
          <w:rStyle w:val="StyleUnderline"/>
        </w:rPr>
        <w:t xml:space="preserve"> </w:t>
      </w:r>
      <w:r w:rsidRPr="007A719D">
        <w:rPr>
          <w:rStyle w:val="StyleUnderline"/>
        </w:rPr>
        <w:t>It is precisely this contradiction that is opening the eyes of the people to the rottenness, mendacity and hypocrisy of capitalism</w:t>
      </w:r>
      <w:r w:rsidRPr="00EB191E">
        <w:t>. It is this contradiction that the agitators and propagandists of socialism are constantly exposing to the people, in order to prepare them for revolution! And now that the era of revolution has begun, Kautsky turns his back upon it and begins to extol the charms of moribund bourgeois democracy. Proletarian democracy, of which Soviet government is one of the forms, has brought a development and expansion of democracy unprecedented in the world, for the vast majority of the population, for the exploited and working people. To write a whole pamphlet about democracy, as Kautsky did, in which two pages are devoted to dictatorship and dozens to “pure democracy,” and fail to notice this fact, means completely distorting the subject in liberal fashion. Take foreign policy</w:t>
      </w:r>
      <w:r w:rsidRPr="007A719D">
        <w:rPr>
          <w:rStyle w:val="StyleUnderline"/>
        </w:rPr>
        <w:t xml:space="preserve">. In </w:t>
      </w:r>
      <w:r w:rsidRPr="00EB191E">
        <w:rPr>
          <w:rStyle w:val="StyleUnderline"/>
          <w:highlight w:val="green"/>
        </w:rPr>
        <w:t>no bourgeois state</w:t>
      </w:r>
      <w:r w:rsidRPr="007A719D">
        <w:rPr>
          <w:rStyle w:val="StyleUnderline"/>
        </w:rPr>
        <w:t xml:space="preserve">, not </w:t>
      </w:r>
      <w:r w:rsidRPr="00EB191E">
        <w:rPr>
          <w:rStyle w:val="StyleUnderline"/>
          <w:highlight w:val="green"/>
        </w:rPr>
        <w:t>even in the most democratic, is</w:t>
      </w:r>
      <w:r w:rsidRPr="007A719D">
        <w:rPr>
          <w:rStyle w:val="StyleUnderline"/>
        </w:rPr>
        <w:t xml:space="preserve"> it </w:t>
      </w:r>
      <w:r w:rsidRPr="00EB191E">
        <w:rPr>
          <w:rStyle w:val="StyleUnderline"/>
          <w:highlight w:val="green"/>
        </w:rPr>
        <w:t>conducted openly.</w:t>
      </w:r>
      <w:r w:rsidRPr="007A719D">
        <w:rPr>
          <w:rStyle w:val="StyleUnderline"/>
        </w:rPr>
        <w:t xml:space="preserve"> The people are deceived everywhere, and </w:t>
      </w:r>
      <w:r w:rsidRPr="00EB191E">
        <w:rPr>
          <w:rStyle w:val="StyleUnderline"/>
          <w:highlight w:val="green"/>
        </w:rPr>
        <w:t>in</w:t>
      </w:r>
      <w:r w:rsidRPr="007A719D">
        <w:rPr>
          <w:rStyle w:val="StyleUnderline"/>
        </w:rPr>
        <w:t xml:space="preserve"> democratic </w:t>
      </w:r>
      <w:r w:rsidRPr="00EB191E">
        <w:rPr>
          <w:rStyle w:val="StyleUnderline"/>
          <w:highlight w:val="green"/>
        </w:rPr>
        <w:t>France, Switzerland, America and Britain this is done on an incomparably wider scale</w:t>
      </w:r>
      <w:r w:rsidRPr="007A719D">
        <w:rPr>
          <w:rStyle w:val="StyleUnderline"/>
        </w:rPr>
        <w:t xml:space="preserve"> and </w:t>
      </w:r>
      <w:r w:rsidRPr="00EB191E">
        <w:rPr>
          <w:rStyle w:val="StyleUnderline"/>
          <w:highlight w:val="green"/>
        </w:rPr>
        <w:t>in an incomparably subtler manner</w:t>
      </w:r>
      <w:r w:rsidRPr="007A719D">
        <w:rPr>
          <w:rStyle w:val="StyleUnderline"/>
        </w:rPr>
        <w:t xml:space="preserve"> than in other countries.</w:t>
      </w:r>
      <w:r w:rsidRPr="00EB191E">
        <w:t xml:space="preserve"> The Soviet government has torn the veil of mystery from foreign policy in a revolutionary manner. Kautsky has not noticed this, he keeps silent about it, although in the era of predatory wars and secret treaties for the “division of spheres of influence” (i.e., for the partition of the world among the capitalist bandits) this is of cardinal importance, for on it depends the question of peace, the life and death of tens of millions of people. Take the structure of the state. Kautsky picks at all manner of “trifles,” down to the argument that under the Soviet Constitution elections are “indirect,” but he misses the point. </w:t>
      </w:r>
      <w:r w:rsidRPr="00EB191E">
        <w:lastRenderedPageBreak/>
        <w:t xml:space="preserve">He fails to see the class nature of the state apparatus, of the machinery of state. </w:t>
      </w:r>
      <w:r w:rsidRPr="007A719D">
        <w:rPr>
          <w:rStyle w:val="StyleUnderline"/>
        </w:rPr>
        <w:t>Under bourgeois democracy the capitalists, by thousands of tricks—which are the more artful and effective the more “pure” democracy is developed—drive</w:t>
      </w:r>
      <w:r>
        <w:rPr>
          <w:rStyle w:val="StyleUnderline"/>
        </w:rPr>
        <w:t xml:space="preserve"> </w:t>
      </w:r>
      <w:r w:rsidRPr="007A719D">
        <w:rPr>
          <w:rStyle w:val="StyleUnderline"/>
        </w:rPr>
        <w:t>the people</w:t>
      </w:r>
      <w:r>
        <w:rPr>
          <w:rStyle w:val="StyleUnderline"/>
        </w:rPr>
        <w:t xml:space="preserve"> </w:t>
      </w:r>
      <w:r w:rsidRPr="007A719D">
        <w:rPr>
          <w:rStyle w:val="StyleUnderline"/>
        </w:rPr>
        <w:t>away</w:t>
      </w:r>
      <w:r>
        <w:rPr>
          <w:rStyle w:val="StyleUnderline"/>
        </w:rPr>
        <w:t xml:space="preserve"> </w:t>
      </w:r>
      <w:r w:rsidRPr="007A719D">
        <w:rPr>
          <w:rStyle w:val="StyleUnderline"/>
        </w:rPr>
        <w:t>from administrative work, from freedom of the press, freedom of assembly, etc.</w:t>
      </w:r>
      <w:r w:rsidRPr="00EB191E">
        <w:t xml:space="preserve"> The Soviet government is the first in the world (or strictly speaking, the second, because the Paris Commune began to do the same thing) to enlist the people, specifically the exploited people, in the work of administration. The working people are barred from participation in bourgeois parliaments (they never decide important questions under bourgeois democracy, which are decided by the stock exchange and the banks) by thousands of obstacles, and the workers know and feel, see and realise perfectly well that the bourgeois parliaments are institutions alien to them, instruments for the oppression of the workers by the bourgeoisie, institutions of a hostile class, of the exploiting minority. The Soviets are the direct organisation of the working and exploited people themselves, </w:t>
      </w:r>
      <w:r w:rsidRPr="00EB191E">
        <w:lastRenderedPageBreak/>
        <w:t xml:space="preserve">which helps them to organise and administer their own state in every possible way. And in this it is the vanguard of the working and exploited people, the urban proletariat, that enjoys the advantage of being best united by the large enterprises; it is easier for it than for all others to elect and exercise control over those elected. The Soviet form of organisation automatically helps to unite all the working and exploited people around their vanguard, the proletariat. The old bourgeois apparatus—the bureaucracy, the privileges of wealth, of bourgeois education, of social connections, etc. (these real privileges are the more varied the more highly bourgeois democracy is developed)—all this disappears under the Soviet form of organisation. Freedom of the press ceases to be hypocrisy, because the printing-plants and stocks of paper are taken away from the bourgeoisie. The same thing applies to the best buildings, the palaces, the mansions and manorhouses. Soviet power took thousands upon thousands of these best buildings from the exploiters at one stroke, and in this way made the right of assembly—without which democracy is a fraud—a million times more democratic for the people. Indirect elections to non-local Soviets make it easier to hold congresses of Soviets, they make the entire apparatus less costly, more flexible, more accessible to the workers and peasants at a time when life is seething and it is necessary to be able very quickly to recall one’s local deputy or to </w:t>
      </w:r>
      <w:r w:rsidRPr="00A65169">
        <w:t>delegate him to a general congress of Soviets</w:t>
      </w:r>
    </w:p>
    <w:p w14:paraId="3BCC2183" w14:textId="77777777" w:rsidR="00F30B4C" w:rsidRPr="00A65169" w:rsidRDefault="00F30B4C" w:rsidP="00F30B4C"/>
    <w:p w14:paraId="212E85B2" w14:textId="77777777" w:rsidR="00F30B4C" w:rsidRDefault="00F30B4C" w:rsidP="00F30B4C">
      <w:pPr>
        <w:pStyle w:val="Heading4"/>
      </w:pPr>
      <w:r w:rsidRPr="00A65169">
        <w:t xml:space="preserve">Strikes </w:t>
      </w:r>
      <w:r>
        <w:t xml:space="preserve">have been made </w:t>
      </w:r>
      <w:r w:rsidRPr="007D1963">
        <w:rPr>
          <w:u w:val="single"/>
        </w:rPr>
        <w:t>productive by capital</w:t>
      </w:r>
      <w:r>
        <w:t xml:space="preserve"> – resistance only </w:t>
      </w:r>
      <w:r w:rsidRPr="007D1963">
        <w:rPr>
          <w:u w:val="single"/>
        </w:rPr>
        <w:t>strengthens</w:t>
      </w:r>
      <w:r>
        <w:t xml:space="preserve"> the system.</w:t>
      </w:r>
    </w:p>
    <w:p w14:paraId="10CBC5C0" w14:textId="77777777" w:rsidR="00F30B4C" w:rsidRPr="007D1963" w:rsidRDefault="00F30B4C" w:rsidP="00F30B4C">
      <w:r w:rsidRPr="007D1963">
        <w:rPr>
          <w:rStyle w:val="Style13ptBold"/>
        </w:rPr>
        <w:t>Beller 95</w:t>
      </w:r>
      <w:r>
        <w:t xml:space="preserve"> [Jonathan; </w:t>
      </w:r>
      <w:r w:rsidRPr="007D1963">
        <w:t xml:space="preserve">Adjunct Professor of English, Film Studies, and Women’s Gender and Sexuality Studies at Barnard. In the 1990s in articles for Communication Research, boundary 2 andpostmodern culture, he became the first critical theorist of what he called "attention economy" and formulated the attention theory of value. His work in media studies includes materialist analysis of cinema, photography, computation, information, and money/finance. This work understands media platforms as various forms of social mediation, semiotics and political economy. His research is situated in film studies, media studies, critical race theory, feminist theory and anti-imperialist and decolonial epistemology and struggle. Beller's books include The Cinematic Mode of Production: Attention Economy and the Society of the Spectacle (2006); Acquiring Eyes: Philippine Visuality, Nationalist Struggle, and the World-Media System (2006);  The Message is Murder: Substrates of Computational Capital (2017) and The World Computer: </w:t>
      </w:r>
      <w:r w:rsidRPr="007D1963">
        <w:lastRenderedPageBreak/>
        <w:t>Derivative Conditions of Racial Capitalism (2019, forthcoming Duke University Press). Current interests include the utilization of programmable money for activist projects and work on a new book tentatively entitled Derivative Revolution. He is a member of the Social Text editorial collective</w:t>
      </w:r>
      <w:r>
        <w:t>; “</w:t>
      </w:r>
      <w:r w:rsidRPr="007D1963">
        <w:t>The Spectatorship of the Proletariat</w:t>
      </w:r>
      <w:r>
        <w:t xml:space="preserve">,” Duke University Press; Autumn 1995; </w:t>
      </w:r>
      <w:hyperlink r:id="rId33" w:history="1">
        <w:r w:rsidRPr="00540FF3">
          <w:rPr>
            <w:rStyle w:val="Hyperlink"/>
          </w:rPr>
          <w:t>https://www.jstor.org/stable/pdf/303727.pdf?refreqid=excelsior%3A1fcfb260a82662c726f0fac8b621a07b</w:t>
        </w:r>
      </w:hyperlink>
      <w:r>
        <w:t>] Justin</w:t>
      </w:r>
    </w:p>
    <w:p w14:paraId="746E002F" w14:textId="77777777" w:rsidR="00F30B4C" w:rsidRPr="007D1963" w:rsidRDefault="00F30B4C" w:rsidP="00F30B4C">
      <w:pPr>
        <w:rPr>
          <w:rStyle w:val="Emphasis"/>
        </w:rPr>
      </w:pPr>
      <w:r w:rsidRPr="00150B00">
        <w:rPr>
          <w:sz w:val="16"/>
        </w:rPr>
        <w:t xml:space="preserve">Because </w:t>
      </w:r>
      <w:r w:rsidRPr="00150B00">
        <w:rPr>
          <w:u w:val="single"/>
        </w:rPr>
        <w:t xml:space="preserve">today </w:t>
      </w:r>
      <w:r w:rsidRPr="00150B00">
        <w:rPr>
          <w:highlight w:val="green"/>
          <w:u w:val="single"/>
        </w:rPr>
        <w:t xml:space="preserve">capital "thinks" </w:t>
      </w:r>
      <w:r w:rsidRPr="007D1963">
        <w:rPr>
          <w:rStyle w:val="Emphasis"/>
          <w:highlight w:val="green"/>
        </w:rPr>
        <w:t>several cycles in advance</w:t>
      </w:r>
      <w:r w:rsidRPr="007D1963">
        <w:rPr>
          <w:rStyle w:val="Emphasis"/>
        </w:rPr>
        <w:t xml:space="preserve"> of itself</w:t>
      </w:r>
      <w:r w:rsidRPr="00150B00">
        <w:rPr>
          <w:sz w:val="16"/>
        </w:rPr>
        <w:t xml:space="preserve">, or, to put it another way, </w:t>
      </w:r>
      <w:r w:rsidRPr="00150B00">
        <w:rPr>
          <w:u w:val="single"/>
        </w:rPr>
        <w:t xml:space="preserve">because it has </w:t>
      </w:r>
      <w:r w:rsidRPr="007D1963">
        <w:rPr>
          <w:rStyle w:val="Emphasis"/>
        </w:rPr>
        <w:t xml:space="preserve">several </w:t>
      </w:r>
      <w:r w:rsidRPr="007D1963">
        <w:rPr>
          <w:rStyle w:val="Emphasis"/>
          <w:highlight w:val="green"/>
        </w:rPr>
        <w:t>historical stages</w:t>
      </w:r>
      <w:r w:rsidRPr="00150B00">
        <w:rPr>
          <w:highlight w:val="green"/>
          <w:u w:val="single"/>
        </w:rPr>
        <w:t xml:space="preserve"> of</w:t>
      </w:r>
      <w:r w:rsidRPr="00150B00">
        <w:rPr>
          <w:u w:val="single"/>
        </w:rPr>
        <w:t xml:space="preserve"> its own </w:t>
      </w:r>
      <w:r w:rsidRPr="007D1963">
        <w:rPr>
          <w:rStyle w:val="Emphasis"/>
          <w:highlight w:val="green"/>
        </w:rPr>
        <w:t>development</w:t>
      </w:r>
      <w:r w:rsidRPr="00150B00">
        <w:rPr>
          <w:highlight w:val="green"/>
          <w:u w:val="single"/>
        </w:rPr>
        <w:t xml:space="preserve"> </w:t>
      </w:r>
      <w:r w:rsidRPr="007D1963">
        <w:rPr>
          <w:rStyle w:val="Emphasis"/>
          <w:highlight w:val="green"/>
        </w:rPr>
        <w:t>simultaneously</w:t>
      </w:r>
      <w:r w:rsidRPr="00150B00">
        <w:rPr>
          <w:sz w:val="16"/>
        </w:rPr>
        <w:t xml:space="preserve"> available to itself that can be utilized in vary- ing proportions, one could well argue that </w:t>
      </w:r>
      <w:r w:rsidRPr="00150B00">
        <w:rPr>
          <w:u w:val="single"/>
        </w:rPr>
        <w:t xml:space="preserve">isolated </w:t>
      </w:r>
      <w:r w:rsidRPr="00150B00">
        <w:rPr>
          <w:highlight w:val="green"/>
          <w:u w:val="single"/>
        </w:rPr>
        <w:t xml:space="preserve">labor strikes are made </w:t>
      </w:r>
      <w:r w:rsidRPr="007D1963">
        <w:rPr>
          <w:rStyle w:val="Emphasis"/>
          <w:highlight w:val="green"/>
        </w:rPr>
        <w:t>productive</w:t>
      </w:r>
      <w:r w:rsidRPr="00150B00">
        <w:rPr>
          <w:highlight w:val="green"/>
          <w:u w:val="single"/>
        </w:rPr>
        <w:t xml:space="preserve"> for </w:t>
      </w:r>
      <w:r w:rsidRPr="007D1963">
        <w:rPr>
          <w:rStyle w:val="Emphasis"/>
          <w:highlight w:val="green"/>
        </w:rPr>
        <w:t>capital</w:t>
      </w:r>
      <w:r w:rsidRPr="00150B00">
        <w:rPr>
          <w:u w:val="single"/>
        </w:rPr>
        <w:t xml:space="preserve"> and that </w:t>
      </w:r>
      <w:r w:rsidRPr="007D1963">
        <w:rPr>
          <w:rStyle w:val="Emphasis"/>
        </w:rPr>
        <w:t>phenomena</w:t>
      </w:r>
      <w:r w:rsidRPr="00150B00">
        <w:rPr>
          <w:u w:val="single"/>
        </w:rPr>
        <w:t xml:space="preserve"> such as the </w:t>
      </w:r>
      <w:r w:rsidRPr="007D1963">
        <w:rPr>
          <w:rStyle w:val="Emphasis"/>
        </w:rPr>
        <w:t>general</w:t>
      </w:r>
      <w:r w:rsidRPr="00150B00">
        <w:rPr>
          <w:u w:val="single"/>
        </w:rPr>
        <w:t xml:space="preserve"> </w:t>
      </w:r>
      <w:r w:rsidRPr="007D1963">
        <w:rPr>
          <w:rStyle w:val="Emphasis"/>
        </w:rPr>
        <w:t>strike</w:t>
      </w:r>
      <w:r w:rsidRPr="00150B00">
        <w:rPr>
          <w:u w:val="single"/>
        </w:rPr>
        <w:t xml:space="preserve"> or Samir Amin's "</w:t>
      </w:r>
      <w:r w:rsidRPr="007D1963">
        <w:rPr>
          <w:rStyle w:val="Emphasis"/>
          <w:highlight w:val="green"/>
        </w:rPr>
        <w:t>de</w:t>
      </w:r>
      <w:r w:rsidRPr="00D41905">
        <w:rPr>
          <w:highlight w:val="green"/>
          <w:u w:val="single"/>
        </w:rPr>
        <w:t>-</w:t>
      </w:r>
      <w:r w:rsidRPr="007D1963">
        <w:rPr>
          <w:rStyle w:val="Emphasis"/>
          <w:highlight w:val="green"/>
        </w:rPr>
        <w:t>linking</w:t>
      </w:r>
      <w:r w:rsidRPr="00150B00">
        <w:rPr>
          <w:u w:val="single"/>
        </w:rPr>
        <w:t xml:space="preserve">" are </w:t>
      </w:r>
      <w:r w:rsidRPr="007D1963">
        <w:rPr>
          <w:rStyle w:val="Emphasis"/>
          <w:highlight w:val="green"/>
        </w:rPr>
        <w:t>impossible</w:t>
      </w:r>
      <w:r w:rsidRPr="00150B00">
        <w:rPr>
          <w:u w:val="single"/>
        </w:rPr>
        <w:t xml:space="preserve">.' </w:t>
      </w:r>
      <w:r w:rsidRPr="00150B00">
        <w:rPr>
          <w:sz w:val="16"/>
        </w:rPr>
        <w:t>The argument for</w:t>
      </w:r>
      <w:r w:rsidRPr="00150B00">
        <w:rPr>
          <w:u w:val="single"/>
        </w:rPr>
        <w:t xml:space="preserve"> the </w:t>
      </w:r>
      <w:r w:rsidRPr="007D1963">
        <w:rPr>
          <w:rStyle w:val="Emphasis"/>
          <w:highlight w:val="green"/>
        </w:rPr>
        <w:t>productive</w:t>
      </w:r>
      <w:r w:rsidRPr="00D41905">
        <w:rPr>
          <w:highlight w:val="green"/>
          <w:u w:val="single"/>
        </w:rPr>
        <w:t xml:space="preserve"> </w:t>
      </w:r>
      <w:r w:rsidRPr="007D1963">
        <w:rPr>
          <w:rStyle w:val="Emphasis"/>
          <w:highlight w:val="green"/>
        </w:rPr>
        <w:t>value</w:t>
      </w:r>
      <w:r w:rsidRPr="00D41905">
        <w:rPr>
          <w:highlight w:val="green"/>
          <w:u w:val="single"/>
        </w:rPr>
        <w:t xml:space="preserve"> of</w:t>
      </w:r>
      <w:r w:rsidRPr="00150B00">
        <w:rPr>
          <w:u w:val="single"/>
        </w:rPr>
        <w:t xml:space="preserve"> the </w:t>
      </w:r>
      <w:r w:rsidRPr="007D1963">
        <w:rPr>
          <w:rStyle w:val="Emphasis"/>
          <w:highlight w:val="green"/>
        </w:rPr>
        <w:t>strike</w:t>
      </w:r>
      <w:r w:rsidRPr="00D41905">
        <w:rPr>
          <w:highlight w:val="green"/>
          <w:u w:val="single"/>
        </w:rPr>
        <w:t xml:space="preserve"> for </w:t>
      </w:r>
      <w:r w:rsidRPr="007D1963">
        <w:rPr>
          <w:rStyle w:val="Emphasis"/>
          <w:highlight w:val="green"/>
        </w:rPr>
        <w:t>capital</w:t>
      </w:r>
      <w:r w:rsidRPr="00150B00">
        <w:rPr>
          <w:sz w:val="16"/>
        </w:rPr>
        <w:t xml:space="preserve"> would not in itself necessarily be to ignore what Jacques Derrida has recently called "Marx's injunction."2 </w:t>
      </w:r>
      <w:r w:rsidRPr="00150B00">
        <w:rPr>
          <w:u w:val="single"/>
        </w:rPr>
        <w:t xml:space="preserve">In discuss- ing the </w:t>
      </w:r>
      <w:r w:rsidRPr="007D1963">
        <w:rPr>
          <w:rStyle w:val="Emphasis"/>
        </w:rPr>
        <w:t>capitalization</w:t>
      </w:r>
      <w:r w:rsidRPr="00150B00">
        <w:rPr>
          <w:u w:val="single"/>
        </w:rPr>
        <w:t xml:space="preserve"> of the </w:t>
      </w:r>
      <w:r w:rsidRPr="007D1963">
        <w:rPr>
          <w:rStyle w:val="Emphasis"/>
        </w:rPr>
        <w:t>resistance</w:t>
      </w:r>
      <w:r w:rsidRPr="00150B00">
        <w:rPr>
          <w:u w:val="single"/>
        </w:rPr>
        <w:t xml:space="preserve"> to </w:t>
      </w:r>
      <w:r w:rsidRPr="007D1963">
        <w:rPr>
          <w:rStyle w:val="Emphasis"/>
        </w:rPr>
        <w:t>capital</w:t>
      </w:r>
      <w:r w:rsidRPr="00150B00">
        <w:rPr>
          <w:sz w:val="16"/>
        </w:rPr>
        <w:t>, given perhaps its most dramatic form in and after 1989, one might still hear the ghostly admoni- tions of the "specter of Marx," which, for Derrida "reaffirms the question of life and death." Furthermore, one might hear the moans and intimations of such an absent presence without oneself becoming as dead as Marxism is purported to be</w:t>
      </w:r>
    </w:p>
    <w:p w14:paraId="3B09F613" w14:textId="77777777" w:rsidR="00F30B4C" w:rsidRDefault="00F30B4C" w:rsidP="00F30B4C">
      <w:pPr>
        <w:rPr>
          <w:sz w:val="16"/>
        </w:rPr>
      </w:pPr>
      <w:r w:rsidRPr="00150B00">
        <w:rPr>
          <w:sz w:val="16"/>
        </w:rPr>
        <w:t xml:space="preserve">Though </w:t>
      </w:r>
      <w:r w:rsidRPr="00150B00">
        <w:rPr>
          <w:u w:val="single"/>
        </w:rPr>
        <w:t xml:space="preserve">this essay is in no way directly concerned with the </w:t>
      </w:r>
      <w:r w:rsidRPr="007D1963">
        <w:rPr>
          <w:rStyle w:val="Emphasis"/>
        </w:rPr>
        <w:t>viability</w:t>
      </w:r>
      <w:r w:rsidRPr="00150B00">
        <w:rPr>
          <w:u w:val="single"/>
        </w:rPr>
        <w:t xml:space="preserve"> of the labor strike per se</w:t>
      </w:r>
      <w:r w:rsidRPr="00150B00">
        <w:rPr>
          <w:sz w:val="16"/>
        </w:rPr>
        <w:t xml:space="preserve">, </w:t>
      </w:r>
      <w:r w:rsidRPr="00150B00">
        <w:rPr>
          <w:u w:val="single"/>
        </w:rPr>
        <w:t xml:space="preserve">it is most definitely </w:t>
      </w:r>
      <w:r w:rsidRPr="007D1963">
        <w:rPr>
          <w:rStyle w:val="Emphasis"/>
        </w:rPr>
        <w:t>concerned</w:t>
      </w:r>
      <w:r w:rsidRPr="00150B00">
        <w:rPr>
          <w:u w:val="single"/>
        </w:rPr>
        <w:t xml:space="preserve"> with the </w:t>
      </w:r>
      <w:r w:rsidRPr="007D1963">
        <w:rPr>
          <w:rStyle w:val="Emphasis"/>
        </w:rPr>
        <w:t>objective</w:t>
      </w:r>
      <w:r w:rsidRPr="00150B00">
        <w:rPr>
          <w:u w:val="single"/>
        </w:rPr>
        <w:t xml:space="preserve"> of the strike</w:t>
      </w:r>
      <w:r w:rsidRPr="00150B00">
        <w:rPr>
          <w:sz w:val="16"/>
        </w:rPr>
        <w:t xml:space="preserve">, that is, </w:t>
      </w:r>
      <w:r w:rsidRPr="00150B00">
        <w:rPr>
          <w:u w:val="single"/>
        </w:rPr>
        <w:t xml:space="preserve">the </w:t>
      </w:r>
      <w:r w:rsidRPr="007D1963">
        <w:rPr>
          <w:rStyle w:val="Emphasis"/>
          <w:highlight w:val="green"/>
        </w:rPr>
        <w:t>reappropriation</w:t>
      </w:r>
      <w:r w:rsidRPr="00D41905">
        <w:rPr>
          <w:highlight w:val="green"/>
          <w:u w:val="single"/>
        </w:rPr>
        <w:t xml:space="preserve"> of</w:t>
      </w:r>
      <w:r w:rsidRPr="00150B00">
        <w:rPr>
          <w:u w:val="single"/>
        </w:rPr>
        <w:t xml:space="preserve"> </w:t>
      </w:r>
      <w:r w:rsidRPr="007D1963">
        <w:rPr>
          <w:rStyle w:val="Emphasis"/>
        </w:rPr>
        <w:t>historically</w:t>
      </w:r>
      <w:r w:rsidRPr="00150B00">
        <w:rPr>
          <w:u w:val="single"/>
        </w:rPr>
        <w:t xml:space="preserve"> </w:t>
      </w:r>
      <w:r w:rsidRPr="007D1963">
        <w:rPr>
          <w:rStyle w:val="Emphasis"/>
        </w:rPr>
        <w:t>sedimented</w:t>
      </w:r>
      <w:r w:rsidRPr="00150B00">
        <w:rPr>
          <w:u w:val="single"/>
        </w:rPr>
        <w:t xml:space="preserve"> human </w:t>
      </w:r>
      <w:r w:rsidRPr="007D1963">
        <w:rPr>
          <w:rStyle w:val="Emphasis"/>
          <w:highlight w:val="green"/>
        </w:rPr>
        <w:t>labor</w:t>
      </w:r>
      <w:r w:rsidRPr="00150B00">
        <w:rPr>
          <w:sz w:val="16"/>
        </w:rPr>
        <w:t xml:space="preserve"> (the means of production) </w:t>
      </w:r>
      <w:r w:rsidRPr="00D41905">
        <w:rPr>
          <w:highlight w:val="green"/>
          <w:u w:val="single"/>
        </w:rPr>
        <w:t xml:space="preserve">by </w:t>
      </w:r>
      <w:r w:rsidRPr="007D1963">
        <w:rPr>
          <w:rStyle w:val="Emphasis"/>
          <w:highlight w:val="green"/>
        </w:rPr>
        <w:t>disenfranchised</w:t>
      </w:r>
      <w:r w:rsidRPr="00D41905">
        <w:rPr>
          <w:highlight w:val="green"/>
          <w:u w:val="single"/>
        </w:rPr>
        <w:t xml:space="preserve"> </w:t>
      </w:r>
      <w:r w:rsidRPr="007D1963">
        <w:rPr>
          <w:rStyle w:val="Emphasis"/>
          <w:highlight w:val="green"/>
        </w:rPr>
        <w:t>individuals</w:t>
      </w:r>
      <w:r w:rsidRPr="00150B00">
        <w:rPr>
          <w:u w:val="single"/>
        </w:rPr>
        <w:t xml:space="preserve"> and groups</w:t>
      </w:r>
      <w:r w:rsidRPr="00150B00">
        <w:rPr>
          <w:sz w:val="16"/>
        </w:rPr>
        <w:t xml:space="preserve">. Such reappropriation of historically sedimented labor and of living labor, I suggest, is, in fact, going on all the time; it is endemic to social change. As Antonio Negri argues, in endeavoring to </w:t>
      </w:r>
      <w:r w:rsidRPr="007D1963">
        <w:rPr>
          <w:rStyle w:val="Emphasis"/>
          <w:highlight w:val="green"/>
        </w:rPr>
        <w:t>establish</w:t>
      </w:r>
      <w:r w:rsidRPr="00150B00">
        <w:rPr>
          <w:u w:val="single"/>
        </w:rPr>
        <w:t xml:space="preserve"> the </w:t>
      </w:r>
      <w:r w:rsidRPr="007D1963">
        <w:rPr>
          <w:rStyle w:val="Emphasis"/>
          <w:highlight w:val="green"/>
        </w:rPr>
        <w:t>subjectivity</w:t>
      </w:r>
      <w:r w:rsidRPr="00D41905">
        <w:rPr>
          <w:highlight w:val="green"/>
          <w:u w:val="single"/>
        </w:rPr>
        <w:t xml:space="preserve"> of labor</w:t>
      </w:r>
      <w:r w:rsidRPr="00150B00">
        <w:rPr>
          <w:u w:val="single"/>
        </w:rPr>
        <w:t xml:space="preserve"> in history</w:t>
      </w:r>
      <w:r w:rsidRPr="00150B00">
        <w:rPr>
          <w:sz w:val="16"/>
        </w:rPr>
        <w:t xml:space="preserve">, </w:t>
      </w:r>
      <w:r w:rsidRPr="00150B00">
        <w:rPr>
          <w:u w:val="single"/>
        </w:rPr>
        <w:t xml:space="preserve">not only does </w:t>
      </w:r>
      <w:r w:rsidRPr="00D41905">
        <w:rPr>
          <w:highlight w:val="green"/>
          <w:u w:val="single"/>
        </w:rPr>
        <w:t>labor</w:t>
      </w:r>
      <w:r w:rsidRPr="00150B00">
        <w:rPr>
          <w:u w:val="single"/>
        </w:rPr>
        <w:t xml:space="preserve"> produce </w:t>
      </w:r>
      <w:r w:rsidRPr="007D1963">
        <w:rPr>
          <w:rStyle w:val="Emphasis"/>
        </w:rPr>
        <w:t>capital</w:t>
      </w:r>
      <w:r w:rsidRPr="00150B00">
        <w:rPr>
          <w:u w:val="single"/>
        </w:rPr>
        <w:t xml:space="preserve">, but </w:t>
      </w:r>
      <w:r w:rsidRPr="007D1963">
        <w:rPr>
          <w:rStyle w:val="Emphasis"/>
        </w:rPr>
        <w:t>labor</w:t>
      </w:r>
      <w:r w:rsidRPr="00150B00">
        <w:rPr>
          <w:u w:val="single"/>
        </w:rPr>
        <w:t xml:space="preserve">, in its </w:t>
      </w:r>
      <w:r w:rsidRPr="00D41905">
        <w:rPr>
          <w:highlight w:val="green"/>
          <w:u w:val="single"/>
        </w:rPr>
        <w:t xml:space="preserve">resistance to </w:t>
      </w:r>
      <w:r w:rsidRPr="007D1963">
        <w:rPr>
          <w:rStyle w:val="Emphasis"/>
          <w:highlight w:val="green"/>
        </w:rPr>
        <w:t>capital</w:t>
      </w:r>
      <w:r w:rsidRPr="00D41905">
        <w:rPr>
          <w:highlight w:val="green"/>
          <w:u w:val="single"/>
        </w:rPr>
        <w:t xml:space="preserve"> </w:t>
      </w:r>
      <w:r w:rsidRPr="007D1963">
        <w:rPr>
          <w:rStyle w:val="Emphasis"/>
          <w:highlight w:val="green"/>
        </w:rPr>
        <w:t>exploitation</w:t>
      </w:r>
      <w:r w:rsidRPr="00D41905">
        <w:rPr>
          <w:highlight w:val="green"/>
          <w:u w:val="single"/>
        </w:rPr>
        <w:t xml:space="preserve"> forces</w:t>
      </w:r>
      <w:r w:rsidRPr="00150B00">
        <w:rPr>
          <w:u w:val="single"/>
        </w:rPr>
        <w:t xml:space="preserve"> </w:t>
      </w:r>
      <w:r w:rsidRPr="007D1963">
        <w:rPr>
          <w:rStyle w:val="Emphasis"/>
        </w:rPr>
        <w:t>structural</w:t>
      </w:r>
      <w:r w:rsidRPr="00150B00">
        <w:rPr>
          <w:u w:val="single"/>
        </w:rPr>
        <w:t xml:space="preserve"> and </w:t>
      </w:r>
      <w:r w:rsidRPr="007D1963">
        <w:rPr>
          <w:rStyle w:val="Emphasis"/>
        </w:rPr>
        <w:t>technological</w:t>
      </w:r>
      <w:r w:rsidRPr="00150B00">
        <w:rPr>
          <w:u w:val="single"/>
        </w:rPr>
        <w:t xml:space="preserve"> </w:t>
      </w:r>
      <w:r w:rsidRPr="007D1963">
        <w:rPr>
          <w:rStyle w:val="Emphasis"/>
          <w:highlight w:val="green"/>
        </w:rPr>
        <w:t>innovations</w:t>
      </w:r>
      <w:r w:rsidRPr="00D41905">
        <w:rPr>
          <w:highlight w:val="green"/>
          <w:u w:val="single"/>
        </w:rPr>
        <w:t xml:space="preserve"> in </w:t>
      </w:r>
      <w:r w:rsidRPr="007D1963">
        <w:rPr>
          <w:rStyle w:val="Emphasis"/>
          <w:highlight w:val="green"/>
        </w:rPr>
        <w:t>capi</w:t>
      </w:r>
      <w:r w:rsidRPr="00D41905">
        <w:rPr>
          <w:highlight w:val="green"/>
          <w:u w:val="single"/>
        </w:rPr>
        <w:t xml:space="preserve">- </w:t>
      </w:r>
      <w:r w:rsidRPr="007D1963">
        <w:rPr>
          <w:rStyle w:val="Emphasis"/>
          <w:highlight w:val="green"/>
        </w:rPr>
        <w:t>talism</w:t>
      </w:r>
      <w:r w:rsidRPr="00150B00">
        <w:rPr>
          <w:sz w:val="16"/>
        </w:rPr>
        <w:t>. Though this is surely the case, we have lacked, since the advent of cinema in particular, a specific th</w:t>
      </w:r>
      <w:r w:rsidRPr="00150B00">
        <w:rPr>
          <w:sz w:val="16"/>
        </w:rPr>
        <w:lastRenderedPageBreak/>
        <w:t xml:space="preserve">eory that accounts for the development of certain new regimes for the production of cultural and economic value via mental activity; </w:t>
      </w:r>
      <w:r w:rsidRPr="007D1963">
        <w:rPr>
          <w:highlight w:val="green"/>
          <w:u w:val="single"/>
        </w:rPr>
        <w:t xml:space="preserve">we do </w:t>
      </w:r>
      <w:r w:rsidRPr="007D1963">
        <w:rPr>
          <w:rStyle w:val="Emphasis"/>
          <w:highlight w:val="green"/>
        </w:rPr>
        <w:t>not</w:t>
      </w:r>
      <w:r w:rsidRPr="00150B00">
        <w:rPr>
          <w:u w:val="single"/>
        </w:rPr>
        <w:t xml:space="preserve"> yet </w:t>
      </w:r>
      <w:r w:rsidRPr="007D1963">
        <w:rPr>
          <w:highlight w:val="green"/>
          <w:u w:val="single"/>
        </w:rPr>
        <w:t>know</w:t>
      </w:r>
      <w:r w:rsidRPr="00150B00">
        <w:rPr>
          <w:u w:val="single"/>
        </w:rPr>
        <w:t xml:space="preserve"> how to account for the </w:t>
      </w:r>
      <w:r w:rsidRPr="007D1963">
        <w:rPr>
          <w:rStyle w:val="Emphasis"/>
        </w:rPr>
        <w:t>present</w:t>
      </w:r>
      <w:r w:rsidRPr="00150B00">
        <w:rPr>
          <w:u w:val="single"/>
        </w:rPr>
        <w:t>-</w:t>
      </w:r>
      <w:r w:rsidRPr="007D1963">
        <w:rPr>
          <w:rStyle w:val="Emphasis"/>
        </w:rPr>
        <w:t>day</w:t>
      </w:r>
      <w:r w:rsidRPr="00150B00">
        <w:rPr>
          <w:u w:val="single"/>
        </w:rPr>
        <w:t xml:space="preserve"> </w:t>
      </w:r>
      <w:r w:rsidRPr="007D1963">
        <w:rPr>
          <w:rStyle w:val="Emphasis"/>
        </w:rPr>
        <w:t>dynamics</w:t>
      </w:r>
      <w:r w:rsidRPr="007D1963">
        <w:rPr>
          <w:u w:val="single"/>
        </w:rPr>
        <w:t xml:space="preserve"> of </w:t>
      </w:r>
      <w:r w:rsidRPr="007D1963">
        <w:rPr>
          <w:rStyle w:val="Emphasis"/>
        </w:rPr>
        <w:t>value</w:t>
      </w:r>
      <w:r w:rsidRPr="007D1963">
        <w:rPr>
          <w:u w:val="single"/>
        </w:rPr>
        <w:t xml:space="preserve"> </w:t>
      </w:r>
      <w:r w:rsidRPr="007D1963">
        <w:rPr>
          <w:rStyle w:val="Emphasis"/>
        </w:rPr>
        <w:t>production</w:t>
      </w:r>
      <w:r w:rsidRPr="007D1963">
        <w:rPr>
          <w:u w:val="single"/>
        </w:rPr>
        <w:t xml:space="preserve"> and </w:t>
      </w:r>
      <w:r w:rsidRPr="007D1963">
        <w:rPr>
          <w:rStyle w:val="Emphasis"/>
        </w:rPr>
        <w:t>appropriation</w:t>
      </w:r>
      <w:r w:rsidRPr="00150B00">
        <w:rPr>
          <w:u w:val="single"/>
        </w:rPr>
        <w:t xml:space="preserve"> that operate through the </w:t>
      </w:r>
      <w:r w:rsidRPr="007D1963">
        <w:rPr>
          <w:rStyle w:val="Emphasis"/>
        </w:rPr>
        <w:t>conversion</w:t>
      </w:r>
      <w:r w:rsidRPr="00150B00">
        <w:rPr>
          <w:u w:val="single"/>
        </w:rPr>
        <w:t xml:space="preserve"> of </w:t>
      </w:r>
      <w:r w:rsidRPr="007D1963">
        <w:rPr>
          <w:rStyle w:val="Emphasis"/>
        </w:rPr>
        <w:t>mental</w:t>
      </w:r>
      <w:r w:rsidRPr="00150B00">
        <w:rPr>
          <w:u w:val="single"/>
        </w:rPr>
        <w:t xml:space="preserve"> </w:t>
      </w:r>
      <w:r w:rsidRPr="007D1963">
        <w:rPr>
          <w:rStyle w:val="Emphasis"/>
        </w:rPr>
        <w:t>activity</w:t>
      </w:r>
      <w:r w:rsidRPr="00150B00">
        <w:rPr>
          <w:u w:val="single"/>
        </w:rPr>
        <w:t xml:space="preserve"> into </w:t>
      </w:r>
      <w:r w:rsidRPr="007D1963">
        <w:rPr>
          <w:rStyle w:val="Emphasis"/>
        </w:rPr>
        <w:t>social</w:t>
      </w:r>
      <w:r w:rsidRPr="00150B00">
        <w:rPr>
          <w:u w:val="single"/>
        </w:rPr>
        <w:t xml:space="preserve"> </w:t>
      </w:r>
      <w:r w:rsidRPr="007D1963">
        <w:rPr>
          <w:rStyle w:val="Emphasis"/>
        </w:rPr>
        <w:t>force</w:t>
      </w:r>
      <w:r w:rsidRPr="00150B00">
        <w:rPr>
          <w:sz w:val="16"/>
        </w:rPr>
        <w:t xml:space="preserve">. The </w:t>
      </w:r>
      <w:r w:rsidRPr="007D1963">
        <w:rPr>
          <w:rStyle w:val="Emphasis"/>
        </w:rPr>
        <w:t>capitalization</w:t>
      </w:r>
      <w:r w:rsidRPr="007D1963">
        <w:rPr>
          <w:u w:val="single"/>
        </w:rPr>
        <w:t xml:space="preserve"> of mental activity</w:t>
      </w:r>
      <w:r w:rsidRPr="00150B00">
        <w:rPr>
          <w:u w:val="single"/>
        </w:rPr>
        <w:t xml:space="preserve"> is an </w:t>
      </w:r>
      <w:r w:rsidRPr="007D1963">
        <w:rPr>
          <w:rStyle w:val="Emphasis"/>
        </w:rPr>
        <w:t>enabling</w:t>
      </w:r>
      <w:r w:rsidRPr="007D1963">
        <w:rPr>
          <w:u w:val="single"/>
        </w:rPr>
        <w:t xml:space="preserve"> </w:t>
      </w:r>
      <w:r w:rsidRPr="007D1963">
        <w:rPr>
          <w:rStyle w:val="Emphasis"/>
        </w:rPr>
        <w:t>factor</w:t>
      </w:r>
      <w:r w:rsidRPr="007D1963">
        <w:rPr>
          <w:u w:val="single"/>
        </w:rPr>
        <w:t xml:space="preserve"> in </w:t>
      </w:r>
      <w:r w:rsidRPr="007D1963">
        <w:rPr>
          <w:rStyle w:val="Emphasis"/>
        </w:rPr>
        <w:t>capital's</w:t>
      </w:r>
      <w:r w:rsidRPr="007D1963">
        <w:rPr>
          <w:u w:val="single"/>
        </w:rPr>
        <w:t xml:space="preserve"> </w:t>
      </w:r>
      <w:r w:rsidRPr="007D1963">
        <w:rPr>
          <w:rStyle w:val="Emphasis"/>
        </w:rPr>
        <w:t>ability</w:t>
      </w:r>
      <w:r w:rsidRPr="007D1963">
        <w:rPr>
          <w:u w:val="single"/>
        </w:rPr>
        <w:t xml:space="preserve"> to continue</w:t>
      </w:r>
      <w:r w:rsidRPr="00150B00">
        <w:rPr>
          <w:u w:val="single"/>
        </w:rPr>
        <w:t xml:space="preserve"> all previous forms of </w:t>
      </w:r>
      <w:r w:rsidRPr="007D1963">
        <w:rPr>
          <w:rStyle w:val="Emphasis"/>
        </w:rPr>
        <w:t>violation</w:t>
      </w:r>
      <w:r w:rsidRPr="00150B00">
        <w:rPr>
          <w:u w:val="single"/>
        </w:rPr>
        <w:t>.</w:t>
      </w:r>
      <w:r w:rsidRPr="00150B00">
        <w:rPr>
          <w:sz w:val="16"/>
        </w:rPr>
        <w:t xml:space="preserve"> </w:t>
      </w:r>
      <w:r w:rsidRPr="00150B00">
        <w:rPr>
          <w:u w:val="single"/>
        </w:rPr>
        <w:t xml:space="preserve">By looking at the </w:t>
      </w:r>
      <w:r w:rsidRPr="007D1963">
        <w:rPr>
          <w:rStyle w:val="Emphasis"/>
        </w:rPr>
        <w:t>recycling</w:t>
      </w:r>
      <w:r w:rsidRPr="00150B00">
        <w:rPr>
          <w:u w:val="single"/>
        </w:rPr>
        <w:t xml:space="preserve"> of the </w:t>
      </w:r>
      <w:r w:rsidRPr="007D1963">
        <w:rPr>
          <w:rStyle w:val="Emphasis"/>
        </w:rPr>
        <w:t>resistance</w:t>
      </w:r>
      <w:r w:rsidRPr="00150B00">
        <w:rPr>
          <w:u w:val="single"/>
        </w:rPr>
        <w:t xml:space="preserve"> to </w:t>
      </w:r>
      <w:r w:rsidRPr="007D1963">
        <w:rPr>
          <w:rStyle w:val="Emphasis"/>
        </w:rPr>
        <w:t>capital</w:t>
      </w:r>
      <w:r w:rsidRPr="00150B00">
        <w:rPr>
          <w:u w:val="single"/>
        </w:rPr>
        <w:t xml:space="preserve"> by </w:t>
      </w:r>
      <w:r w:rsidRPr="007D1963">
        <w:rPr>
          <w:rStyle w:val="Emphasis"/>
        </w:rPr>
        <w:t>capital</w:t>
      </w:r>
      <w:r w:rsidRPr="00150B00">
        <w:rPr>
          <w:sz w:val="16"/>
        </w:rPr>
        <w:t xml:space="preserve"> (the </w:t>
      </w:r>
      <w:r w:rsidRPr="007D1963">
        <w:rPr>
          <w:highlight w:val="green"/>
          <w:u w:val="single"/>
        </w:rPr>
        <w:t xml:space="preserve">making </w:t>
      </w:r>
      <w:r w:rsidRPr="007D1963">
        <w:rPr>
          <w:rStyle w:val="Emphasis"/>
          <w:highlight w:val="green"/>
        </w:rPr>
        <w:t>productive</w:t>
      </w:r>
      <w:r w:rsidRPr="007D1963">
        <w:rPr>
          <w:highlight w:val="green"/>
          <w:u w:val="single"/>
        </w:rPr>
        <w:t xml:space="preserve"> of</w:t>
      </w:r>
      <w:r w:rsidRPr="00150B00">
        <w:rPr>
          <w:u w:val="single"/>
        </w:rPr>
        <w:t xml:space="preserve"> the </w:t>
      </w:r>
      <w:r w:rsidRPr="007D1963">
        <w:rPr>
          <w:rStyle w:val="Emphasis"/>
          <w:highlight w:val="green"/>
        </w:rPr>
        <w:t>strike</w:t>
      </w:r>
      <w:r w:rsidRPr="007D1963">
        <w:rPr>
          <w:highlight w:val="green"/>
          <w:u w:val="single"/>
        </w:rPr>
        <w:t xml:space="preserve"> against </w:t>
      </w:r>
      <w:r w:rsidRPr="007D1963">
        <w:rPr>
          <w:rStyle w:val="Emphasis"/>
          <w:highlight w:val="green"/>
        </w:rPr>
        <w:t>capital</w:t>
      </w:r>
      <w:r w:rsidRPr="00150B00">
        <w:rPr>
          <w:u w:val="single"/>
        </w:rPr>
        <w:t xml:space="preserve"> by capital</w:t>
      </w:r>
      <w:r w:rsidRPr="00150B00">
        <w:rPr>
          <w:sz w:val="16"/>
        </w:rPr>
        <w:t xml:space="preserve">) </w:t>
      </w:r>
      <w:r w:rsidRPr="00150B00">
        <w:rPr>
          <w:u w:val="single"/>
        </w:rPr>
        <w:t xml:space="preserve">our affective production of </w:t>
      </w:r>
      <w:r w:rsidRPr="007D1963">
        <w:rPr>
          <w:rStyle w:val="Emphasis"/>
          <w:highlight w:val="green"/>
        </w:rPr>
        <w:t>hegemony</w:t>
      </w:r>
      <w:r w:rsidRPr="007D1963">
        <w:rPr>
          <w:highlight w:val="green"/>
          <w:u w:val="single"/>
        </w:rPr>
        <w:t xml:space="preserve"> may be </w:t>
      </w:r>
      <w:r w:rsidRPr="007D1963">
        <w:rPr>
          <w:rStyle w:val="Emphasis"/>
          <w:highlight w:val="green"/>
        </w:rPr>
        <w:t>foregrounded</w:t>
      </w:r>
      <w:r w:rsidRPr="00150B00">
        <w:rPr>
          <w:sz w:val="16"/>
        </w:rPr>
        <w:t>, and possibilities for the dis- ruption of coercion and exploitation may be foregrounded as well. Toward those ends (and perhaps to the surprise of some), I would like to discuss the development of mass media during the time of early modern cinema, more specifically, those particular developments that can be found to crys- tallize in Sergei Mikhailovich Eisenstein's 1924-1925 film The Strike.3 For it was here, precisely, in revolutionary cinema, that capital's encroachment into the visual sphere met with resistance. And yet, in spite of its intentions, The Strike, like capital itself, participates in producing a new regime of the sensorium by advancing an increasing integration of machines and culture, of labor and perception. We can use The Strike to mark an emergent socio- historical change in the character of what Marx called "sensuous labor" and, by direct implication, to mark as well a new strategy for the production and appropriation of value.</w:t>
      </w:r>
    </w:p>
    <w:p w14:paraId="20A82D34" w14:textId="77777777" w:rsidR="00F30B4C" w:rsidRDefault="00F30B4C" w:rsidP="00F30B4C">
      <w:pPr>
        <w:pStyle w:val="Heading4"/>
      </w:pPr>
      <w:r w:rsidRPr="004B0FED">
        <w:rPr>
          <w:u w:val="single"/>
        </w:rPr>
        <w:t>Capitalism</w:t>
      </w:r>
      <w:r>
        <w:t xml:space="preserve"> is an </w:t>
      </w:r>
      <w:r w:rsidRPr="004B0FED">
        <w:rPr>
          <w:u w:val="single"/>
        </w:rPr>
        <w:t>a priori</w:t>
      </w:r>
      <w:r>
        <w:t xml:space="preserve"> impact under any framework -- it’s the </w:t>
      </w:r>
      <w:r w:rsidRPr="004B0FED">
        <w:rPr>
          <w:u w:val="single"/>
        </w:rPr>
        <w:t>greatest existential threat</w:t>
      </w:r>
      <w:r>
        <w:t xml:space="preserve"> and the biggest </w:t>
      </w:r>
      <w:r w:rsidRPr="004B0FED">
        <w:rPr>
          <w:u w:val="single"/>
        </w:rPr>
        <w:t>affront</w:t>
      </w:r>
      <w:r>
        <w:t xml:space="preserve"> to </w:t>
      </w:r>
      <w:r w:rsidRPr="004B0FED">
        <w:rPr>
          <w:u w:val="single"/>
        </w:rPr>
        <w:t>human rights</w:t>
      </w:r>
      <w:r>
        <w:t xml:space="preserve"> and causes </w:t>
      </w:r>
      <w:r w:rsidRPr="004B0FED">
        <w:rPr>
          <w:u w:val="single"/>
        </w:rPr>
        <w:t>value to life</w:t>
      </w:r>
      <w:r w:rsidRPr="00945025">
        <w:t xml:space="preserve"> </w:t>
      </w:r>
      <w:r>
        <w:rPr>
          <w:u w:val="single"/>
        </w:rPr>
        <w:t>deprivation</w:t>
      </w:r>
      <w:r>
        <w:t>.</w:t>
      </w:r>
    </w:p>
    <w:p w14:paraId="6EDAE201" w14:textId="77777777" w:rsidR="00F30B4C" w:rsidRPr="008B7163" w:rsidRDefault="00F30B4C" w:rsidP="00F30B4C">
      <w:r w:rsidRPr="008B7163">
        <w:rPr>
          <w:rStyle w:val="Style13ptBold"/>
        </w:rPr>
        <w:t>Ahmed 20</w:t>
      </w:r>
      <w:r w:rsidRPr="008B7163">
        <w:t xml:space="preserve"> (Nafeez Ahmed -- Visiting Research Fellow at the Global Sustainability Institute at Anglia Ruskin University's Faculty of Science &amp; Technology + M.A. in contemporary war &amp; peace studies + DPhil (April 2009) in international relations from the School of Global Studies @ Sussex University, “</w:t>
      </w:r>
      <w:r w:rsidRPr="008B7163">
        <w:rPr>
          <w:rStyle w:val="Emphasis"/>
          <w:rFonts w:eastAsiaTheme="majorEastAsia"/>
        </w:rPr>
        <w:t>Capitalism is Destroying ‘Safe Operating Space’ for Humanity, Warn Scientists</w:t>
      </w:r>
      <w:r w:rsidRPr="008B7163">
        <w:t>”, https://www.resilience.org/stories/2020-06-24/capitalism-is-destroying-safe-operating-space-for-humanity-warn-scientists/</w:t>
      </w:r>
      <w:r>
        <w:t xml:space="preserve">, </w:t>
      </w:r>
      <w:r w:rsidRPr="008B7163">
        <w:t>24 June 2020, EmmieeM)</w:t>
      </w:r>
    </w:p>
    <w:p w14:paraId="5E1D3074" w14:textId="77777777" w:rsidR="00F30B4C" w:rsidRPr="008B7163" w:rsidRDefault="00F30B4C" w:rsidP="00F30B4C">
      <w:pPr>
        <w:rPr>
          <w:sz w:val="16"/>
        </w:rPr>
      </w:pPr>
      <w:r w:rsidRPr="008B7163">
        <w:rPr>
          <w:sz w:val="16"/>
        </w:rPr>
        <w:lastRenderedPageBreak/>
        <w:t xml:space="preserve">The COVID19 pandemic has exposed a strange anomaly in </w:t>
      </w:r>
      <w:r w:rsidRPr="008B7163">
        <w:rPr>
          <w:rStyle w:val="StyleUnderline"/>
        </w:rPr>
        <w:t>the global economy</w:t>
      </w:r>
      <w:r w:rsidRPr="008B7163">
        <w:rPr>
          <w:sz w:val="16"/>
        </w:rPr>
        <w:t xml:space="preserve">. If it </w:t>
      </w:r>
      <w:r w:rsidRPr="008B7163">
        <w:rPr>
          <w:rStyle w:val="StyleUnderline"/>
        </w:rPr>
        <w:t>doesn’t keep growing endlessly, it just breaks. Grow, or die.</w:t>
      </w:r>
    </w:p>
    <w:p w14:paraId="20D8C828" w14:textId="77777777" w:rsidR="00F30B4C" w:rsidRPr="008B7163" w:rsidRDefault="00F30B4C" w:rsidP="00F30B4C">
      <w:pPr>
        <w:rPr>
          <w:sz w:val="16"/>
        </w:rPr>
      </w:pPr>
      <w:r w:rsidRPr="008B7163">
        <w:rPr>
          <w:sz w:val="16"/>
        </w:rPr>
        <w:t xml:space="preserve">But there’s a deeper </w:t>
      </w:r>
      <w:r w:rsidRPr="00DA4C2C">
        <w:rPr>
          <w:sz w:val="16"/>
        </w:rPr>
        <w:t xml:space="preserve">problem. </w:t>
      </w:r>
      <w:r w:rsidRPr="00DA4C2C">
        <w:rPr>
          <w:rStyle w:val="Emphasis"/>
          <w:rFonts w:eastAsiaTheme="majorEastAsia"/>
          <w:szCs w:val="26"/>
        </w:rPr>
        <w:t>New scientific research confirms</w:t>
      </w:r>
      <w:r w:rsidRPr="00DA4C2C">
        <w:rPr>
          <w:sz w:val="16"/>
        </w:rPr>
        <w:t xml:space="preserve"> that</w:t>
      </w:r>
      <w:r w:rsidRPr="008B7163">
        <w:rPr>
          <w:sz w:val="16"/>
        </w:rPr>
        <w:t xml:space="preserve"> </w:t>
      </w:r>
      <w:r w:rsidRPr="00DD1B26">
        <w:rPr>
          <w:rStyle w:val="Emphasis"/>
          <w:rFonts w:eastAsiaTheme="majorEastAsia"/>
          <w:szCs w:val="26"/>
          <w:highlight w:val="green"/>
        </w:rPr>
        <w:t>capitalism</w:t>
      </w:r>
      <w:r w:rsidRPr="008B7163">
        <w:rPr>
          <w:rStyle w:val="Emphasis"/>
          <w:rFonts w:eastAsiaTheme="majorEastAsia"/>
          <w:szCs w:val="26"/>
        </w:rPr>
        <w:t xml:space="preserve">’s structural obsession with endless growth </w:t>
      </w:r>
      <w:r w:rsidRPr="00DD1B26">
        <w:rPr>
          <w:rStyle w:val="Emphasis"/>
          <w:rFonts w:eastAsiaTheme="majorEastAsia"/>
          <w:szCs w:val="26"/>
          <w:highlight w:val="green"/>
        </w:rPr>
        <w:t>is destroying</w:t>
      </w:r>
      <w:r w:rsidRPr="008B7163">
        <w:rPr>
          <w:sz w:val="16"/>
        </w:rPr>
        <w:t xml:space="preserve"> the very </w:t>
      </w:r>
      <w:r w:rsidRPr="00DD1B26">
        <w:rPr>
          <w:rStyle w:val="Emphasis"/>
          <w:rFonts w:eastAsiaTheme="majorEastAsia"/>
          <w:szCs w:val="26"/>
          <w:highlight w:val="green"/>
        </w:rPr>
        <w:t xml:space="preserve">conditions for </w:t>
      </w:r>
      <w:r w:rsidRPr="006A1C69">
        <w:rPr>
          <w:rStyle w:val="Emphasis"/>
          <w:rFonts w:eastAsiaTheme="majorEastAsia"/>
          <w:szCs w:val="26"/>
        </w:rPr>
        <w:t xml:space="preserve">human </w:t>
      </w:r>
      <w:r w:rsidRPr="00DD1B26">
        <w:rPr>
          <w:rStyle w:val="Emphasis"/>
          <w:rFonts w:eastAsiaTheme="majorEastAsia"/>
          <w:szCs w:val="26"/>
          <w:highlight w:val="green"/>
        </w:rPr>
        <w:t>survival</w:t>
      </w:r>
      <w:r w:rsidRPr="008B7163">
        <w:rPr>
          <w:sz w:val="16"/>
        </w:rPr>
        <w:t xml:space="preserve"> on planet Earth.</w:t>
      </w:r>
    </w:p>
    <w:p w14:paraId="37835D3B" w14:textId="77777777" w:rsidR="00F30B4C" w:rsidRPr="008B7163" w:rsidRDefault="00F30B4C" w:rsidP="00F30B4C">
      <w:pPr>
        <w:rPr>
          <w:rStyle w:val="Emphasis"/>
          <w:rFonts w:eastAsiaTheme="majorEastAsia"/>
          <w:szCs w:val="26"/>
        </w:rPr>
      </w:pPr>
      <w:r w:rsidRPr="008B7163">
        <w:rPr>
          <w:sz w:val="16"/>
        </w:rPr>
        <w:t xml:space="preserve">A landmark study in </w:t>
      </w:r>
      <w:r w:rsidRPr="008B7163">
        <w:rPr>
          <w:rStyle w:val="StyleUnderline"/>
        </w:rPr>
        <w:t>the journal Nature Communications</w:t>
      </w:r>
      <w:r w:rsidRPr="008B7163">
        <w:rPr>
          <w:sz w:val="16"/>
        </w:rPr>
        <w:t xml:space="preserve">, “Scientists’ warning on affluence” — </w:t>
      </w:r>
      <w:r w:rsidRPr="008B7163">
        <w:rPr>
          <w:rStyle w:val="StyleUnderline"/>
        </w:rPr>
        <w:t xml:space="preserve">by </w:t>
      </w:r>
      <w:r w:rsidRPr="00A60A4D">
        <w:rPr>
          <w:rStyle w:val="Emphasis"/>
          <w:rFonts w:eastAsiaTheme="majorEastAsia"/>
        </w:rPr>
        <w:t>sc</w:t>
      </w:r>
      <w:r w:rsidRPr="008B7163">
        <w:rPr>
          <w:rStyle w:val="Emphasis"/>
          <w:rFonts w:eastAsiaTheme="majorEastAsia"/>
        </w:rPr>
        <w:t>ientists in Australia, Switzerland and the UK</w:t>
      </w:r>
      <w:r w:rsidRPr="008B7163">
        <w:rPr>
          <w:sz w:val="16"/>
        </w:rPr>
        <w:t xml:space="preserve"> — </w:t>
      </w:r>
      <w:r w:rsidRPr="008B7163">
        <w:rPr>
          <w:rStyle w:val="Emphasis"/>
          <w:rFonts w:eastAsiaTheme="majorEastAsia"/>
        </w:rPr>
        <w:t>concludes</w:t>
      </w:r>
      <w:r w:rsidRPr="008B7163">
        <w:rPr>
          <w:sz w:val="16"/>
        </w:rPr>
        <w:t xml:space="preserve"> that </w:t>
      </w:r>
      <w:r w:rsidRPr="00DD1B26">
        <w:rPr>
          <w:rStyle w:val="Emphasis"/>
          <w:rFonts w:eastAsiaTheme="majorEastAsia"/>
          <w:szCs w:val="26"/>
          <w:highlight w:val="green"/>
        </w:rPr>
        <w:t>the</w:t>
      </w:r>
      <w:r w:rsidRPr="008B7163">
        <w:rPr>
          <w:sz w:val="16"/>
        </w:rPr>
        <w:t xml:space="preserve"> most </w:t>
      </w:r>
      <w:r w:rsidRPr="006A1C69">
        <w:rPr>
          <w:rStyle w:val="Emphasis"/>
          <w:rFonts w:eastAsiaTheme="majorEastAsia"/>
          <w:szCs w:val="26"/>
        </w:rPr>
        <w:t xml:space="preserve">fundamental </w:t>
      </w:r>
      <w:r w:rsidRPr="00DD1B26">
        <w:rPr>
          <w:rStyle w:val="Emphasis"/>
          <w:rFonts w:eastAsiaTheme="majorEastAsia"/>
          <w:szCs w:val="26"/>
          <w:highlight w:val="green"/>
        </w:rPr>
        <w:t xml:space="preserve">driver of </w:t>
      </w:r>
      <w:r w:rsidRPr="006A1C69">
        <w:rPr>
          <w:rStyle w:val="Emphasis"/>
          <w:rFonts w:eastAsiaTheme="majorEastAsia"/>
          <w:szCs w:val="26"/>
        </w:rPr>
        <w:t xml:space="preserve">environmental </w:t>
      </w:r>
      <w:r w:rsidRPr="00DD1B26">
        <w:rPr>
          <w:rStyle w:val="Emphasis"/>
          <w:rFonts w:eastAsiaTheme="majorEastAsia"/>
          <w:szCs w:val="26"/>
          <w:highlight w:val="green"/>
        </w:rPr>
        <w:t>destruction is</w:t>
      </w:r>
      <w:r w:rsidRPr="008B7163">
        <w:rPr>
          <w:sz w:val="16"/>
        </w:rPr>
        <w:t xml:space="preserve"> the </w:t>
      </w:r>
      <w:r w:rsidRPr="00DD1B26">
        <w:rPr>
          <w:rStyle w:val="Emphasis"/>
          <w:rFonts w:eastAsiaTheme="majorEastAsia"/>
          <w:szCs w:val="26"/>
          <w:highlight w:val="green"/>
        </w:rPr>
        <w:t>overconsumption of the super-rich</w:t>
      </w:r>
      <w:r w:rsidRPr="00DD1B26">
        <w:rPr>
          <w:sz w:val="16"/>
          <w:szCs w:val="16"/>
          <w:highlight w:val="green"/>
        </w:rPr>
        <w:t>.</w:t>
      </w:r>
    </w:p>
    <w:p w14:paraId="459C6AD6" w14:textId="77777777" w:rsidR="00F30B4C" w:rsidRPr="008B7163" w:rsidRDefault="00F30B4C" w:rsidP="00F30B4C">
      <w:pPr>
        <w:rPr>
          <w:rStyle w:val="StyleUnderline"/>
        </w:rPr>
      </w:pPr>
      <w:r w:rsidRPr="00DD1B26">
        <w:rPr>
          <w:rStyle w:val="Emphasis"/>
          <w:rFonts w:eastAsiaTheme="majorEastAsia"/>
          <w:szCs w:val="26"/>
          <w:highlight w:val="green"/>
        </w:rPr>
        <w:t xml:space="preserve">This </w:t>
      </w:r>
      <w:r w:rsidRPr="006A1C69">
        <w:rPr>
          <w:rStyle w:val="Emphasis"/>
          <w:rFonts w:eastAsiaTheme="majorEastAsia"/>
          <w:szCs w:val="26"/>
        </w:rPr>
        <w:t xml:space="preserve">factor </w:t>
      </w:r>
      <w:r w:rsidRPr="00DD1B26">
        <w:rPr>
          <w:rStyle w:val="Emphasis"/>
          <w:rFonts w:eastAsiaTheme="majorEastAsia"/>
          <w:szCs w:val="26"/>
          <w:highlight w:val="green"/>
        </w:rPr>
        <w:t>lies</w:t>
      </w:r>
      <w:r w:rsidRPr="00906E7D">
        <w:t xml:space="preserve"> over and </w:t>
      </w:r>
      <w:r w:rsidRPr="00DD1B26">
        <w:rPr>
          <w:rStyle w:val="Emphasis"/>
          <w:rFonts w:eastAsiaTheme="majorEastAsia"/>
          <w:szCs w:val="26"/>
          <w:highlight w:val="green"/>
        </w:rPr>
        <w:t>above</w:t>
      </w:r>
      <w:r w:rsidRPr="008B7163">
        <w:rPr>
          <w:rStyle w:val="Emphasis"/>
          <w:rFonts w:eastAsiaTheme="majorEastAsia"/>
          <w:szCs w:val="26"/>
        </w:rPr>
        <w:t xml:space="preserve"> other factors like </w:t>
      </w:r>
      <w:r w:rsidRPr="00DD1B26">
        <w:rPr>
          <w:rStyle w:val="Emphasis"/>
          <w:rFonts w:eastAsiaTheme="majorEastAsia"/>
          <w:szCs w:val="26"/>
          <w:highlight w:val="green"/>
        </w:rPr>
        <w:t xml:space="preserve">fossil fuel </w:t>
      </w:r>
      <w:r w:rsidRPr="006A1C69">
        <w:rPr>
          <w:rStyle w:val="Emphasis"/>
          <w:rFonts w:eastAsiaTheme="majorEastAsia"/>
          <w:szCs w:val="26"/>
        </w:rPr>
        <w:t>consumption</w:t>
      </w:r>
      <w:r w:rsidRPr="00DD1B26">
        <w:rPr>
          <w:rStyle w:val="Emphasis"/>
          <w:rFonts w:eastAsiaTheme="majorEastAsia"/>
          <w:szCs w:val="26"/>
          <w:highlight w:val="green"/>
        </w:rPr>
        <w:t>, industrial ag</w:t>
      </w:r>
      <w:r w:rsidRPr="008B7163">
        <w:rPr>
          <w:rStyle w:val="Emphasis"/>
          <w:rFonts w:eastAsiaTheme="majorEastAsia"/>
          <w:szCs w:val="26"/>
        </w:rPr>
        <w:t xml:space="preserve">riculture </w:t>
      </w:r>
      <w:r w:rsidRPr="00DD1B26">
        <w:rPr>
          <w:rStyle w:val="Emphasis"/>
          <w:rFonts w:eastAsiaTheme="majorEastAsia"/>
          <w:szCs w:val="26"/>
          <w:highlight w:val="green"/>
        </w:rPr>
        <w:t>and deforestation</w:t>
      </w:r>
      <w:r w:rsidRPr="00906E7D">
        <w:t xml:space="preserve">: because </w:t>
      </w:r>
      <w:r w:rsidRPr="008B7163">
        <w:rPr>
          <w:rStyle w:val="StyleUnderline"/>
        </w:rPr>
        <w:t>it is overconsumption by the super-rich which is the chief driver of these other factors breaching</w:t>
      </w:r>
      <w:r w:rsidRPr="00906E7D">
        <w:t xml:space="preserve"> key </w:t>
      </w:r>
      <w:r w:rsidRPr="008B7163">
        <w:rPr>
          <w:rStyle w:val="StyleUnderline"/>
        </w:rPr>
        <w:t>planetary boundaries.</w:t>
      </w:r>
    </w:p>
    <w:p w14:paraId="1CBB7BBF" w14:textId="77777777" w:rsidR="00F30B4C" w:rsidRPr="008B7163" w:rsidRDefault="00F30B4C" w:rsidP="00F30B4C">
      <w:pPr>
        <w:rPr>
          <w:rStyle w:val="Emphasis"/>
          <w:rFonts w:eastAsiaTheme="majorEastAsia"/>
        </w:rPr>
      </w:pPr>
      <w:r w:rsidRPr="00906E7D">
        <w:t xml:space="preserve">The paper notes that </w:t>
      </w:r>
      <w:r w:rsidRPr="00DD1B26">
        <w:rPr>
          <w:rStyle w:val="Emphasis"/>
          <w:rFonts w:eastAsiaTheme="majorEastAsia"/>
          <w:szCs w:val="26"/>
          <w:highlight w:val="green"/>
        </w:rPr>
        <w:t>the richest 10 percent</w:t>
      </w:r>
      <w:r w:rsidRPr="008B7163">
        <w:rPr>
          <w:rStyle w:val="Emphasis"/>
          <w:rFonts w:eastAsiaTheme="majorEastAsia"/>
        </w:rPr>
        <w:t xml:space="preserve"> of people </w:t>
      </w:r>
      <w:r w:rsidRPr="00DD1B26">
        <w:rPr>
          <w:rStyle w:val="Emphasis"/>
          <w:rFonts w:eastAsiaTheme="majorEastAsia"/>
          <w:szCs w:val="26"/>
          <w:highlight w:val="green"/>
        </w:rPr>
        <w:t>are responsible for</w:t>
      </w:r>
      <w:r w:rsidRPr="008B7163">
        <w:rPr>
          <w:rStyle w:val="Emphasis"/>
          <w:rFonts w:eastAsiaTheme="majorEastAsia"/>
        </w:rPr>
        <w:t xml:space="preserve"> up to </w:t>
      </w:r>
      <w:r w:rsidRPr="00DD1B26">
        <w:rPr>
          <w:rStyle w:val="Emphasis"/>
          <w:rFonts w:eastAsiaTheme="majorEastAsia"/>
          <w:szCs w:val="26"/>
          <w:highlight w:val="green"/>
        </w:rPr>
        <w:t>43 percent of</w:t>
      </w:r>
      <w:r w:rsidRPr="008B7163">
        <w:rPr>
          <w:rStyle w:val="Emphasis"/>
          <w:rFonts w:eastAsiaTheme="majorEastAsia"/>
          <w:szCs w:val="26"/>
        </w:rPr>
        <w:t xml:space="preserve"> </w:t>
      </w:r>
      <w:r w:rsidRPr="008B7163">
        <w:rPr>
          <w:rStyle w:val="Emphasis"/>
          <w:rFonts w:eastAsiaTheme="majorEastAsia"/>
        </w:rPr>
        <w:t xml:space="preserve">destructive </w:t>
      </w:r>
      <w:r w:rsidRPr="00DD1B26">
        <w:rPr>
          <w:rStyle w:val="Emphasis"/>
          <w:rFonts w:eastAsiaTheme="majorEastAsia"/>
          <w:highlight w:val="green"/>
        </w:rPr>
        <w:t>global</w:t>
      </w:r>
      <w:r w:rsidRPr="008B7163">
        <w:rPr>
          <w:rStyle w:val="Emphasis"/>
          <w:rFonts w:eastAsiaTheme="majorEastAsia"/>
        </w:rPr>
        <w:t xml:space="preserve"> </w:t>
      </w:r>
      <w:r w:rsidRPr="008B7163">
        <w:rPr>
          <w:rStyle w:val="Emphasis"/>
          <w:rFonts w:eastAsiaTheme="majorEastAsia"/>
          <w:szCs w:val="26"/>
        </w:rPr>
        <w:t xml:space="preserve">environmental </w:t>
      </w:r>
      <w:r w:rsidRPr="00DD1B26">
        <w:rPr>
          <w:rStyle w:val="Emphasis"/>
          <w:rFonts w:eastAsiaTheme="majorEastAsia"/>
          <w:szCs w:val="26"/>
          <w:highlight w:val="green"/>
        </w:rPr>
        <w:t>impacts</w:t>
      </w:r>
      <w:r w:rsidRPr="008B7163">
        <w:rPr>
          <w:sz w:val="16"/>
          <w:szCs w:val="16"/>
        </w:rPr>
        <w:t>.</w:t>
      </w:r>
    </w:p>
    <w:p w14:paraId="5F87065B" w14:textId="77777777" w:rsidR="00F30B4C" w:rsidRPr="008B7163" w:rsidRDefault="00F30B4C" w:rsidP="00F30B4C">
      <w:pPr>
        <w:rPr>
          <w:sz w:val="16"/>
        </w:rPr>
      </w:pPr>
      <w:r w:rsidRPr="008B7163">
        <w:rPr>
          <w:sz w:val="16"/>
        </w:rPr>
        <w:t xml:space="preserve">In contrast, </w:t>
      </w:r>
      <w:r w:rsidRPr="008B7163">
        <w:rPr>
          <w:rStyle w:val="StyleUnderline"/>
        </w:rPr>
        <w:t>the poorest 10 percent</w:t>
      </w:r>
      <w:r w:rsidRPr="008B7163">
        <w:rPr>
          <w:sz w:val="16"/>
        </w:rPr>
        <w:t xml:space="preserve"> in the world </w:t>
      </w:r>
      <w:r w:rsidRPr="008B7163">
        <w:rPr>
          <w:rStyle w:val="StyleUnderline"/>
        </w:rPr>
        <w:t>are responsible just around 5 percent</w:t>
      </w:r>
      <w:r w:rsidRPr="008B7163">
        <w:rPr>
          <w:sz w:val="16"/>
        </w:rPr>
        <w:t xml:space="preserve"> of these environmental impacts:</w:t>
      </w:r>
    </w:p>
    <w:p w14:paraId="5A0BC532" w14:textId="77777777" w:rsidR="00F30B4C" w:rsidRPr="008B7163" w:rsidRDefault="00F30B4C" w:rsidP="00F30B4C">
      <w:pPr>
        <w:rPr>
          <w:sz w:val="16"/>
        </w:rPr>
      </w:pPr>
      <w:r w:rsidRPr="008B7163">
        <w:rPr>
          <w:sz w:val="16"/>
        </w:rPr>
        <w:t xml:space="preserve">The new paper is authored by Thomas Wiedmann of </w:t>
      </w:r>
      <w:r w:rsidRPr="008B7163">
        <w:rPr>
          <w:rStyle w:val="StyleUnderline"/>
        </w:rPr>
        <w:t>UNSW Sydney’s School of Civil and Environmental Engineering</w:t>
      </w:r>
      <w:r w:rsidRPr="008B7163">
        <w:rPr>
          <w:sz w:val="16"/>
        </w:rPr>
        <w:t xml:space="preserve">, Manfred Lenzen of the </w:t>
      </w:r>
      <w:r w:rsidRPr="008B7163">
        <w:rPr>
          <w:rStyle w:val="StyleUnderline"/>
        </w:rPr>
        <w:t>University of Sydney’s School of Physics</w:t>
      </w:r>
      <w:r w:rsidRPr="008B7163">
        <w:rPr>
          <w:sz w:val="16"/>
        </w:rPr>
        <w:t xml:space="preserve">, Lorenz T. Keysser of </w:t>
      </w:r>
      <w:r w:rsidRPr="008B7163">
        <w:rPr>
          <w:rStyle w:val="StyleUnderline"/>
        </w:rPr>
        <w:t>ETH Zürich’s Department of Environmental Systems Science, and</w:t>
      </w:r>
      <w:r w:rsidRPr="008B7163">
        <w:rPr>
          <w:sz w:val="16"/>
        </w:rPr>
        <w:t xml:space="preserve"> Julia K. Steinberger of </w:t>
      </w:r>
      <w:r w:rsidRPr="008B7163">
        <w:rPr>
          <w:rStyle w:val="StyleUnderline"/>
        </w:rPr>
        <w:t>Leeds University’s School of Earth and Environment.</w:t>
      </w:r>
    </w:p>
    <w:p w14:paraId="1098FDD6" w14:textId="77777777" w:rsidR="00F30B4C" w:rsidRPr="00255157" w:rsidRDefault="00F30B4C" w:rsidP="00F30B4C">
      <w:pPr>
        <w:rPr>
          <w:rStyle w:val="Emphasis"/>
          <w:rFonts w:eastAsiaTheme="majorEastAsia"/>
          <w:szCs w:val="26"/>
        </w:rPr>
      </w:pPr>
      <w:r w:rsidRPr="00255157">
        <w:rPr>
          <w:sz w:val="16"/>
        </w:rPr>
        <w:t xml:space="preserve">It </w:t>
      </w:r>
      <w:r w:rsidRPr="008B7163">
        <w:rPr>
          <w:rStyle w:val="StyleUnderline"/>
        </w:rPr>
        <w:t>confirms</w:t>
      </w:r>
      <w:r w:rsidRPr="00255157">
        <w:rPr>
          <w:sz w:val="16"/>
        </w:rPr>
        <w:t xml:space="preserve"> that </w:t>
      </w:r>
      <w:r w:rsidRPr="00255157">
        <w:rPr>
          <w:rStyle w:val="Emphasis"/>
          <w:rFonts w:eastAsiaTheme="majorEastAsia"/>
          <w:szCs w:val="26"/>
        </w:rPr>
        <w:t xml:space="preserve">global </w:t>
      </w:r>
      <w:r w:rsidRPr="00DD1B26">
        <w:rPr>
          <w:rStyle w:val="Emphasis"/>
          <w:rFonts w:eastAsiaTheme="majorEastAsia"/>
          <w:szCs w:val="26"/>
          <w:highlight w:val="green"/>
        </w:rPr>
        <w:t>structural inequalities</w:t>
      </w:r>
      <w:r w:rsidRPr="00255157">
        <w:rPr>
          <w:rStyle w:val="Emphasis"/>
          <w:rFonts w:eastAsiaTheme="majorEastAsia"/>
          <w:szCs w:val="26"/>
        </w:rPr>
        <w:t xml:space="preserve"> in the distribution of wealth are intimately related to</w:t>
      </w:r>
      <w:r w:rsidRPr="00255157">
        <w:rPr>
          <w:sz w:val="16"/>
        </w:rPr>
        <w:t xml:space="preserve"> an </w:t>
      </w:r>
      <w:r w:rsidRPr="00255157">
        <w:rPr>
          <w:rStyle w:val="Emphasis"/>
          <w:rFonts w:eastAsiaTheme="majorEastAsia"/>
          <w:szCs w:val="26"/>
        </w:rPr>
        <w:t>escalating environmental crisis threatening the very existence of human societies.</w:t>
      </w:r>
    </w:p>
    <w:p w14:paraId="584EB915" w14:textId="77777777" w:rsidR="00F30B4C" w:rsidRPr="00255157" w:rsidRDefault="00F30B4C" w:rsidP="00F30B4C">
      <w:pPr>
        <w:rPr>
          <w:sz w:val="16"/>
        </w:rPr>
      </w:pPr>
      <w:r w:rsidRPr="00255157">
        <w:rPr>
          <w:sz w:val="16"/>
        </w:rPr>
        <w:t xml:space="preserve">Synthesising knowledge from across the scientific community, the paper identifies </w:t>
      </w:r>
      <w:r w:rsidRPr="00255157">
        <w:rPr>
          <w:rStyle w:val="Emphasis"/>
          <w:rFonts w:eastAsiaTheme="majorEastAsia"/>
          <w:szCs w:val="26"/>
        </w:rPr>
        <w:t>capitalism</w:t>
      </w:r>
      <w:r w:rsidRPr="00255157">
        <w:rPr>
          <w:sz w:val="16"/>
        </w:rPr>
        <w:t xml:space="preserve"> as the main cause behind “alarming trends of environmental degradation” which </w:t>
      </w:r>
      <w:r w:rsidRPr="00DD1B26">
        <w:rPr>
          <w:rStyle w:val="Emphasis"/>
          <w:rFonts w:eastAsiaTheme="majorEastAsia"/>
          <w:szCs w:val="26"/>
          <w:highlight w:val="green"/>
        </w:rPr>
        <w:t xml:space="preserve">now pose “existential threats </w:t>
      </w:r>
      <w:r w:rsidRPr="006A1C69">
        <w:rPr>
          <w:rStyle w:val="Emphasis"/>
          <w:rFonts w:eastAsiaTheme="majorEastAsia"/>
          <w:szCs w:val="26"/>
        </w:rPr>
        <w:t>to natural systems, economies and societies</w:t>
      </w:r>
      <w:r w:rsidRPr="006A1C69">
        <w:rPr>
          <w:sz w:val="16"/>
          <w:szCs w:val="16"/>
        </w:rPr>
        <w:t xml:space="preserve">.” </w:t>
      </w:r>
      <w:r w:rsidRPr="006A1C69">
        <w:rPr>
          <w:sz w:val="16"/>
        </w:rPr>
        <w:t>The</w:t>
      </w:r>
      <w:r w:rsidRPr="00255157">
        <w:rPr>
          <w:sz w:val="16"/>
        </w:rPr>
        <w:t xml:space="preserve"> paper concludes:</w:t>
      </w:r>
    </w:p>
    <w:p w14:paraId="5F1F3943" w14:textId="77777777" w:rsidR="00F30B4C" w:rsidRPr="00255157" w:rsidRDefault="00F30B4C" w:rsidP="00F30B4C">
      <w:pPr>
        <w:rPr>
          <w:sz w:val="16"/>
        </w:rPr>
      </w:pPr>
      <w:r w:rsidRPr="00255157">
        <w:rPr>
          <w:sz w:val="16"/>
        </w:rPr>
        <w:t>“</w:t>
      </w:r>
      <w:r w:rsidRPr="00255157">
        <w:rPr>
          <w:rStyle w:val="StyleUnderline"/>
        </w:rPr>
        <w:t>It is clear that</w:t>
      </w:r>
      <w:r w:rsidRPr="00255157">
        <w:rPr>
          <w:sz w:val="16"/>
        </w:rPr>
        <w:t xml:space="preserve"> prevailing </w:t>
      </w:r>
      <w:r w:rsidRPr="00DD1B26">
        <w:rPr>
          <w:rStyle w:val="Emphasis"/>
          <w:rFonts w:eastAsiaTheme="majorEastAsia"/>
          <w:highlight w:val="green"/>
        </w:rPr>
        <w:t>capitalist</w:t>
      </w:r>
      <w:r w:rsidRPr="00255157">
        <w:rPr>
          <w:sz w:val="16"/>
        </w:rPr>
        <w:t xml:space="preserve">, growth-driven </w:t>
      </w:r>
      <w:r w:rsidRPr="00255157">
        <w:rPr>
          <w:rStyle w:val="StyleUnderline"/>
        </w:rPr>
        <w:t xml:space="preserve">economic </w:t>
      </w:r>
      <w:r w:rsidRPr="00DD1B26">
        <w:rPr>
          <w:rStyle w:val="Emphasis"/>
          <w:rFonts w:eastAsiaTheme="majorEastAsia"/>
          <w:highlight w:val="green"/>
        </w:rPr>
        <w:t>systems</w:t>
      </w:r>
      <w:r w:rsidRPr="00255157">
        <w:rPr>
          <w:sz w:val="16"/>
        </w:rPr>
        <w:t xml:space="preserve"> have not only increased affluence since World War II, but have </w:t>
      </w:r>
      <w:r w:rsidRPr="00DD1B26">
        <w:rPr>
          <w:rStyle w:val="Emphasis"/>
          <w:rFonts w:eastAsiaTheme="majorEastAsia"/>
          <w:highlight w:val="green"/>
        </w:rPr>
        <w:t>led to</w:t>
      </w:r>
      <w:r w:rsidRPr="00255157">
        <w:rPr>
          <w:rStyle w:val="Emphasis"/>
          <w:rFonts w:eastAsiaTheme="majorEastAsia"/>
        </w:rPr>
        <w:t xml:space="preserve"> enormous </w:t>
      </w:r>
      <w:r w:rsidRPr="00DD1B26">
        <w:rPr>
          <w:rStyle w:val="Emphasis"/>
          <w:rFonts w:eastAsiaTheme="majorEastAsia"/>
          <w:highlight w:val="green"/>
        </w:rPr>
        <w:t xml:space="preserve">increases </w:t>
      </w:r>
      <w:r w:rsidRPr="006A1C69">
        <w:rPr>
          <w:rStyle w:val="Emphasis"/>
          <w:rFonts w:eastAsiaTheme="majorEastAsia"/>
        </w:rPr>
        <w:t>in inequality, financial instability, resource consumption and environmental pressures</w:t>
      </w:r>
      <w:r w:rsidRPr="00255157">
        <w:rPr>
          <w:rStyle w:val="StyleUnderline"/>
        </w:rPr>
        <w:t xml:space="preserve"> on vital earth support systems</w:t>
      </w:r>
      <w:r w:rsidRPr="00255157">
        <w:rPr>
          <w:sz w:val="16"/>
        </w:rPr>
        <w:t>.”</w:t>
      </w:r>
    </w:p>
    <w:p w14:paraId="4BE4A8FD" w14:textId="77777777" w:rsidR="00F30B4C" w:rsidRPr="00255157" w:rsidRDefault="00F30B4C" w:rsidP="00F30B4C">
      <w:pPr>
        <w:rPr>
          <w:sz w:val="16"/>
          <w:szCs w:val="16"/>
        </w:rPr>
      </w:pPr>
      <w:r w:rsidRPr="00255157">
        <w:rPr>
          <w:sz w:val="16"/>
          <w:szCs w:val="16"/>
        </w:rPr>
        <w:t>Capitalism and the pandemic</w:t>
      </w:r>
    </w:p>
    <w:p w14:paraId="1E33D019" w14:textId="77777777" w:rsidR="00F30B4C" w:rsidRPr="00255157" w:rsidRDefault="00F30B4C" w:rsidP="00F30B4C">
      <w:pPr>
        <w:rPr>
          <w:sz w:val="16"/>
        </w:rPr>
      </w:pPr>
      <w:r w:rsidRPr="00255157">
        <w:rPr>
          <w:sz w:val="16"/>
        </w:rPr>
        <w:t xml:space="preserve">Thanks to the way capitalism works, the paper shows, </w:t>
      </w:r>
      <w:r w:rsidRPr="00255157">
        <w:rPr>
          <w:rStyle w:val="StyleUnderline"/>
        </w:rPr>
        <w:t>the super-rich are incentivised to keep getting richer — at the expense of the health of our societies and the planet</w:t>
      </w:r>
      <w:r w:rsidRPr="00255157">
        <w:rPr>
          <w:sz w:val="16"/>
        </w:rPr>
        <w:t xml:space="preserve"> overall.</w:t>
      </w:r>
    </w:p>
    <w:p w14:paraId="44C30EEC" w14:textId="77777777" w:rsidR="00F30B4C" w:rsidRPr="00255157" w:rsidRDefault="00F30B4C" w:rsidP="00F30B4C">
      <w:pPr>
        <w:rPr>
          <w:rStyle w:val="Emphasis"/>
          <w:rFonts w:eastAsiaTheme="majorEastAsia"/>
          <w:szCs w:val="26"/>
        </w:rPr>
      </w:pPr>
      <w:r w:rsidRPr="00255157">
        <w:rPr>
          <w:sz w:val="16"/>
        </w:rPr>
        <w:t xml:space="preserve">The research provides an important scientific context for how we can understand many earlier scientific studies revealing that </w:t>
      </w:r>
      <w:r w:rsidRPr="00DD1B26">
        <w:rPr>
          <w:rStyle w:val="Emphasis"/>
          <w:rFonts w:eastAsiaTheme="majorEastAsia"/>
          <w:szCs w:val="26"/>
          <w:highlight w:val="green"/>
        </w:rPr>
        <w:t>industrial expansion</w:t>
      </w:r>
      <w:r w:rsidRPr="00255157">
        <w:rPr>
          <w:sz w:val="16"/>
        </w:rPr>
        <w:t xml:space="preserve"> has </w:t>
      </w:r>
      <w:r w:rsidRPr="00DD1B26">
        <w:rPr>
          <w:rStyle w:val="Emphasis"/>
          <w:rFonts w:eastAsiaTheme="majorEastAsia"/>
          <w:szCs w:val="26"/>
          <w:highlight w:val="green"/>
        </w:rPr>
        <w:t>hugely increased</w:t>
      </w:r>
      <w:r w:rsidRPr="00255157">
        <w:rPr>
          <w:rStyle w:val="Emphasis"/>
          <w:rFonts w:eastAsiaTheme="majorEastAsia"/>
          <w:szCs w:val="26"/>
        </w:rPr>
        <w:t xml:space="preserve"> the </w:t>
      </w:r>
      <w:r w:rsidRPr="00DD1B26">
        <w:rPr>
          <w:rStyle w:val="Emphasis"/>
          <w:rFonts w:eastAsiaTheme="majorEastAsia"/>
          <w:szCs w:val="26"/>
          <w:highlight w:val="green"/>
        </w:rPr>
        <w:t>risks of new disease outbreaks</w:t>
      </w:r>
      <w:r w:rsidRPr="00877D3F">
        <w:rPr>
          <w:sz w:val="16"/>
          <w:szCs w:val="16"/>
        </w:rPr>
        <w:t>.</w:t>
      </w:r>
    </w:p>
    <w:p w14:paraId="0A204449" w14:textId="77777777" w:rsidR="00F30B4C" w:rsidRPr="004A1C5B" w:rsidRDefault="00F30B4C" w:rsidP="00F30B4C">
      <w:pPr>
        <w:rPr>
          <w:rStyle w:val="StyleUnderline"/>
        </w:rPr>
      </w:pPr>
      <w:r w:rsidRPr="004A1C5B">
        <w:rPr>
          <w:sz w:val="16"/>
        </w:rPr>
        <w:t xml:space="preserve">Just last April, </w:t>
      </w:r>
      <w:r w:rsidRPr="004A1C5B">
        <w:rPr>
          <w:rStyle w:val="Emphasis"/>
          <w:rFonts w:eastAsiaTheme="majorEastAsia"/>
        </w:rPr>
        <w:t>a paper in Landscape Ecology found</w:t>
      </w:r>
      <w:r w:rsidRPr="004A1C5B">
        <w:rPr>
          <w:sz w:val="16"/>
        </w:rPr>
        <w:t xml:space="preserve"> that </w:t>
      </w:r>
      <w:r w:rsidRPr="004A1C5B">
        <w:rPr>
          <w:rStyle w:val="Emphasis"/>
          <w:rFonts w:eastAsiaTheme="majorEastAsia"/>
        </w:rPr>
        <w:t>deforestation</w:t>
      </w:r>
      <w:r w:rsidRPr="004A1C5B">
        <w:rPr>
          <w:rStyle w:val="StyleUnderline"/>
        </w:rPr>
        <w:t xml:space="preserve"> driven by increased demand for consumption of agricultu</w:t>
      </w:r>
      <w:r w:rsidRPr="004A1C5B">
        <w:rPr>
          <w:rStyle w:val="StyleUnderline"/>
        </w:rPr>
        <w:lastRenderedPageBreak/>
        <w:t>ral commodities or beef</w:t>
      </w:r>
      <w:r w:rsidRPr="004A1C5B">
        <w:rPr>
          <w:sz w:val="16"/>
        </w:rPr>
        <w:t xml:space="preserve"> have </w:t>
      </w:r>
      <w:r w:rsidRPr="004A1C5B">
        <w:rPr>
          <w:rStyle w:val="Emphasis"/>
          <w:rFonts w:eastAsiaTheme="majorEastAsia"/>
        </w:rPr>
        <w:t>increased</w:t>
      </w:r>
      <w:r w:rsidRPr="004A1C5B">
        <w:rPr>
          <w:sz w:val="16"/>
        </w:rPr>
        <w:t xml:space="preserve"> the </w:t>
      </w:r>
      <w:r w:rsidRPr="004A1C5B">
        <w:rPr>
          <w:rStyle w:val="Emphasis"/>
          <w:rFonts w:eastAsiaTheme="majorEastAsia"/>
        </w:rPr>
        <w:t>probability of ‘zoonotic’ diseases</w:t>
      </w:r>
      <w:r w:rsidRPr="004A1C5B">
        <w:rPr>
          <w:sz w:val="16"/>
        </w:rPr>
        <w:t xml:space="preserve"> (exotic diseases circulating amongst animals) </w:t>
      </w:r>
      <w:r w:rsidRPr="004A1C5B">
        <w:rPr>
          <w:rStyle w:val="StyleUnderline"/>
        </w:rPr>
        <w:t>jumping to humans</w:t>
      </w:r>
      <w:r w:rsidRPr="004A1C5B">
        <w:rPr>
          <w:sz w:val="16"/>
        </w:rPr>
        <w:t xml:space="preserve">. This is because </w:t>
      </w:r>
      <w:r w:rsidRPr="004A1C5B">
        <w:rPr>
          <w:rStyle w:val="StyleUnderline"/>
        </w:rPr>
        <w:t>industrial expansion, driven by capitalist pressures</w:t>
      </w:r>
      <w:r w:rsidRPr="004A1C5B">
        <w:rPr>
          <w:sz w:val="16"/>
        </w:rPr>
        <w:t xml:space="preserve">, has </w:t>
      </w:r>
      <w:r w:rsidRPr="004A1C5B">
        <w:rPr>
          <w:rStyle w:val="StyleUnderline"/>
        </w:rPr>
        <w:t>intensified</w:t>
      </w:r>
      <w:r w:rsidRPr="004A1C5B">
        <w:rPr>
          <w:sz w:val="16"/>
        </w:rPr>
        <w:t xml:space="preserve"> the </w:t>
      </w:r>
      <w:r w:rsidRPr="004A1C5B">
        <w:rPr>
          <w:rStyle w:val="StyleUnderline"/>
        </w:rPr>
        <w:t>encroachment of human activities on wildlife and natural ecosystems.</w:t>
      </w:r>
    </w:p>
    <w:p w14:paraId="12E8621D" w14:textId="77777777" w:rsidR="00F30B4C" w:rsidRPr="00C33282" w:rsidRDefault="00F30B4C" w:rsidP="00F30B4C">
      <w:pPr>
        <w:rPr>
          <w:sz w:val="16"/>
        </w:rPr>
      </w:pPr>
      <w:r w:rsidRPr="00C33282">
        <w:rPr>
          <w:sz w:val="16"/>
        </w:rPr>
        <w:lastRenderedPageBreak/>
        <w:t xml:space="preserve">Two years ago, </w:t>
      </w:r>
      <w:r w:rsidRPr="00C33282">
        <w:rPr>
          <w:rStyle w:val="Emphasis"/>
          <w:rFonts w:eastAsiaTheme="majorEastAsia"/>
        </w:rPr>
        <w:t>another study in Frontiers of Microbiology concluded</w:t>
      </w:r>
      <w:r w:rsidRPr="00C33282">
        <w:rPr>
          <w:sz w:val="16"/>
        </w:rPr>
        <w:t xml:space="preserve"> presciently that </w:t>
      </w:r>
      <w:r w:rsidRPr="00C33282">
        <w:rPr>
          <w:rStyle w:val="StyleUnderline"/>
        </w:rPr>
        <w:t>accelerating deforestation due to “demographic growth” and</w:t>
      </w:r>
      <w:r w:rsidRPr="00C33282">
        <w:rPr>
          <w:sz w:val="16"/>
        </w:rPr>
        <w:t xml:space="preserve"> the associated </w:t>
      </w:r>
      <w:r w:rsidRPr="00C33282">
        <w:rPr>
          <w:rStyle w:val="Emphasis"/>
          <w:rFonts w:eastAsiaTheme="majorEastAsia"/>
        </w:rPr>
        <w:t>expansion of “farming, logging, and hunting”, is</w:t>
      </w:r>
      <w:r w:rsidRPr="00C33282">
        <w:rPr>
          <w:rStyle w:val="StyleUnderline"/>
        </w:rPr>
        <w:t xml:space="preserve"> dangerously transforming rural environment</w:t>
      </w:r>
      <w:r w:rsidRPr="00C33282">
        <w:rPr>
          <w:sz w:val="16"/>
        </w:rPr>
        <w:t xml:space="preserve">s. More bat species carrying exotic viruses have ended up next to human dwellings, the study said. This is </w:t>
      </w:r>
      <w:r w:rsidRPr="00C33282">
        <w:rPr>
          <w:rStyle w:val="Emphasis"/>
          <w:rFonts w:eastAsiaTheme="majorEastAsia"/>
        </w:rPr>
        <w:t>increasing</w:t>
      </w:r>
      <w:r w:rsidRPr="00C33282">
        <w:rPr>
          <w:sz w:val="16"/>
        </w:rPr>
        <w:t xml:space="preserve"> “the </w:t>
      </w:r>
      <w:r w:rsidRPr="00C33282">
        <w:rPr>
          <w:rStyle w:val="Emphasis"/>
          <w:rFonts w:eastAsiaTheme="majorEastAsia"/>
        </w:rPr>
        <w:t>risk of</w:t>
      </w:r>
      <w:r w:rsidRPr="00C33282">
        <w:rPr>
          <w:rStyle w:val="StyleUnderline"/>
        </w:rPr>
        <w:t xml:space="preserve"> transmission of </w:t>
      </w:r>
      <w:r w:rsidRPr="00C33282">
        <w:rPr>
          <w:rStyle w:val="Emphasis"/>
          <w:rFonts w:eastAsiaTheme="majorEastAsia"/>
        </w:rPr>
        <w:t>viruses</w:t>
      </w:r>
      <w:r w:rsidRPr="00C33282">
        <w:rPr>
          <w:rStyle w:val="StyleUnderline"/>
        </w:rPr>
        <w:t xml:space="preserve"> through direct contact, domestic animal infection, or contamination by urine or faeces.”</w:t>
      </w:r>
    </w:p>
    <w:p w14:paraId="7808B1D9" w14:textId="77777777" w:rsidR="00F30B4C" w:rsidRPr="00F56BC8" w:rsidRDefault="00F30B4C" w:rsidP="00F30B4C">
      <w:pPr>
        <w:rPr>
          <w:sz w:val="16"/>
        </w:rPr>
      </w:pPr>
      <w:r w:rsidRPr="00F56BC8">
        <w:rPr>
          <w:sz w:val="16"/>
        </w:rPr>
        <w:t xml:space="preserve">It is difficult to avoid the conclusion that </w:t>
      </w:r>
      <w:r w:rsidRPr="00F56BC8">
        <w:rPr>
          <w:rStyle w:val="Emphasis"/>
          <w:rFonts w:eastAsiaTheme="majorEastAsia"/>
        </w:rPr>
        <w:t xml:space="preserve">the </w:t>
      </w:r>
      <w:r w:rsidRPr="00DD1B26">
        <w:rPr>
          <w:rStyle w:val="Emphasis"/>
          <w:rFonts w:eastAsiaTheme="majorEastAsia"/>
          <w:szCs w:val="26"/>
          <w:highlight w:val="green"/>
        </w:rPr>
        <w:t>COVID19</w:t>
      </w:r>
      <w:r w:rsidRPr="00F56BC8">
        <w:rPr>
          <w:rStyle w:val="Emphasis"/>
          <w:rFonts w:eastAsiaTheme="majorEastAsia"/>
        </w:rPr>
        <w:t xml:space="preserve"> pandemic</w:t>
      </w:r>
      <w:r w:rsidRPr="00F56BC8">
        <w:rPr>
          <w:sz w:val="16"/>
        </w:rPr>
        <w:t xml:space="preserve"> thus </w:t>
      </w:r>
      <w:r w:rsidRPr="00DD1B26">
        <w:rPr>
          <w:rStyle w:val="Emphasis"/>
          <w:rFonts w:eastAsiaTheme="majorEastAsia"/>
          <w:szCs w:val="26"/>
          <w:highlight w:val="green"/>
        </w:rPr>
        <w:t>emerged</w:t>
      </w:r>
      <w:r w:rsidRPr="00F56BC8">
        <w:rPr>
          <w:rStyle w:val="Emphasis"/>
          <w:rFonts w:eastAsiaTheme="majorEastAsia"/>
          <w:szCs w:val="26"/>
        </w:rPr>
        <w:t xml:space="preserve"> directly </w:t>
      </w:r>
      <w:r w:rsidRPr="00DD1B26">
        <w:rPr>
          <w:rStyle w:val="Emphasis"/>
          <w:rFonts w:eastAsiaTheme="majorEastAsia"/>
          <w:szCs w:val="26"/>
          <w:highlight w:val="green"/>
        </w:rPr>
        <w:t>from these</w:t>
      </w:r>
      <w:r w:rsidRPr="00F56BC8">
        <w:rPr>
          <w:sz w:val="16"/>
        </w:rPr>
        <w:t xml:space="preserve"> rapidly growing </w:t>
      </w:r>
      <w:r w:rsidRPr="00DD1B26">
        <w:rPr>
          <w:rStyle w:val="Emphasis"/>
          <w:rFonts w:eastAsiaTheme="majorEastAsia"/>
          <w:szCs w:val="26"/>
          <w:highlight w:val="green"/>
        </w:rPr>
        <w:t>impacts</w:t>
      </w:r>
      <w:r w:rsidRPr="00F56BC8">
        <w:rPr>
          <w:sz w:val="16"/>
        </w:rPr>
        <w:t xml:space="preserve"> of human activities. As </w:t>
      </w:r>
      <w:r w:rsidRPr="00A60A4D">
        <w:rPr>
          <w:rStyle w:val="StyleUnderline"/>
        </w:rPr>
        <w:t>the new paper in Nature Communications confirms</w:t>
      </w:r>
      <w:r w:rsidRPr="00F56BC8">
        <w:rPr>
          <w:sz w:val="16"/>
        </w:rPr>
        <w:t xml:space="preserve">, these </w:t>
      </w:r>
      <w:r w:rsidRPr="00A60A4D">
        <w:rPr>
          <w:rStyle w:val="Emphasis"/>
          <w:rFonts w:eastAsiaTheme="majorEastAsia"/>
        </w:rPr>
        <w:t>impacts have accelerated</w:t>
      </w:r>
      <w:r w:rsidRPr="00F56BC8">
        <w:rPr>
          <w:sz w:val="16"/>
        </w:rPr>
        <w:t xml:space="preserve"> in the context of the fundamental operations of industrial capitalism.</w:t>
      </w:r>
    </w:p>
    <w:p w14:paraId="009BBE55" w14:textId="77777777" w:rsidR="00F30B4C" w:rsidRPr="00861659" w:rsidRDefault="00F30B4C" w:rsidP="00F30B4C">
      <w:pPr>
        <w:rPr>
          <w:sz w:val="16"/>
          <w:szCs w:val="16"/>
        </w:rPr>
      </w:pPr>
      <w:r w:rsidRPr="00861659">
        <w:rPr>
          <w:sz w:val="16"/>
          <w:szCs w:val="16"/>
        </w:rPr>
        <w:t>Eroding the ‘safe operating space’</w:t>
      </w:r>
    </w:p>
    <w:p w14:paraId="71E176F4" w14:textId="77777777" w:rsidR="00F30B4C" w:rsidRPr="00A60A4D" w:rsidRDefault="00F30B4C" w:rsidP="00F30B4C">
      <w:pPr>
        <w:rPr>
          <w:sz w:val="16"/>
          <w:szCs w:val="16"/>
        </w:rPr>
      </w:pPr>
      <w:r w:rsidRPr="00A60A4D">
        <w:rPr>
          <w:sz w:val="16"/>
          <w:szCs w:val="16"/>
        </w:rPr>
        <w:t xml:space="preserve">The result is that </w:t>
      </w:r>
      <w:r w:rsidRPr="00A60A4D">
        <w:rPr>
          <w:rStyle w:val="Emphasis"/>
          <w:rFonts w:eastAsiaTheme="majorEastAsia"/>
        </w:rPr>
        <w:t>capitalism is causing human societies to increasingly breach key planetary boundaries</w:t>
      </w:r>
      <w:r w:rsidRPr="00A60A4D">
        <w:rPr>
          <w:sz w:val="16"/>
          <w:szCs w:val="16"/>
        </w:rPr>
        <w:t>, such as land-use change, biosphere integrity and climate change.</w:t>
      </w:r>
    </w:p>
    <w:p w14:paraId="719D51B2" w14:textId="77777777" w:rsidR="00F30B4C" w:rsidRPr="00A60A4D" w:rsidRDefault="00F30B4C" w:rsidP="00F30B4C">
      <w:pPr>
        <w:rPr>
          <w:sz w:val="16"/>
          <w:szCs w:val="16"/>
        </w:rPr>
      </w:pPr>
      <w:r w:rsidRPr="00A60A4D">
        <w:rPr>
          <w:sz w:val="16"/>
          <w:szCs w:val="16"/>
        </w:rPr>
        <w:t>Remaining within these boundaries is essential to maintain what scientists describe as a “safe operating space” for human civilization. If those key ecosystems are disrupted, that “safe operating space” will begin to erode. The global impacts of the COVID19 pandemic are yet another clear indication that this process of erosion has already begun.</w:t>
      </w:r>
    </w:p>
    <w:p w14:paraId="3B5403FD" w14:textId="77777777" w:rsidR="00F30B4C" w:rsidRPr="00A60A4D" w:rsidRDefault="00F30B4C" w:rsidP="00F30B4C">
      <w:pPr>
        <w:rPr>
          <w:sz w:val="16"/>
          <w:szCs w:val="16"/>
        </w:rPr>
      </w:pPr>
      <w:r w:rsidRPr="00A60A4D">
        <w:rPr>
          <w:sz w:val="16"/>
          <w:szCs w:val="16"/>
        </w:rPr>
        <w:t>“The evidence is clear,” write Weidmann and his co-authors.</w:t>
      </w:r>
    </w:p>
    <w:p w14:paraId="2129D129" w14:textId="77777777" w:rsidR="00F30B4C" w:rsidRPr="00A60A4D" w:rsidRDefault="00F30B4C" w:rsidP="00F30B4C">
      <w:pPr>
        <w:rPr>
          <w:sz w:val="16"/>
          <w:szCs w:val="16"/>
        </w:rPr>
      </w:pPr>
      <w:r w:rsidRPr="00A60A4D">
        <w:rPr>
          <w:sz w:val="16"/>
          <w:szCs w:val="16"/>
        </w:rPr>
        <w:t xml:space="preserve">“Long-term and concurrent </w:t>
      </w:r>
      <w:r w:rsidRPr="006A1C69">
        <w:rPr>
          <w:rStyle w:val="Emphasis"/>
          <w:rFonts w:eastAsiaTheme="majorEastAsia"/>
          <w:szCs w:val="26"/>
        </w:rPr>
        <w:t xml:space="preserve">human and planetary </w:t>
      </w:r>
      <w:r w:rsidRPr="00DD1B26">
        <w:rPr>
          <w:rStyle w:val="Emphasis"/>
          <w:rFonts w:eastAsiaTheme="majorEastAsia"/>
          <w:szCs w:val="26"/>
          <w:highlight w:val="green"/>
        </w:rPr>
        <w:t>wellbeing will not be achieved in the Anthropocene</w:t>
      </w:r>
      <w:r w:rsidRPr="00A60A4D">
        <w:rPr>
          <w:sz w:val="16"/>
          <w:szCs w:val="16"/>
        </w:rPr>
        <w:t xml:space="preserve"> if affluent overconsumption continues, </w:t>
      </w:r>
      <w:r w:rsidRPr="005F40E7">
        <w:rPr>
          <w:rStyle w:val="Emphasis"/>
          <w:rFonts w:eastAsiaTheme="majorEastAsia"/>
          <w:highlight w:val="green"/>
        </w:rPr>
        <w:t>spurred by</w:t>
      </w:r>
      <w:r w:rsidRPr="00A60A4D">
        <w:rPr>
          <w:rStyle w:val="Emphasis"/>
          <w:rFonts w:eastAsiaTheme="majorEastAsia"/>
        </w:rPr>
        <w:t xml:space="preserve"> economic </w:t>
      </w:r>
      <w:r w:rsidRPr="005F40E7">
        <w:rPr>
          <w:rStyle w:val="Emphasis"/>
          <w:rFonts w:eastAsiaTheme="majorEastAsia"/>
          <w:highlight w:val="green"/>
        </w:rPr>
        <w:t>systems that exploit</w:t>
      </w:r>
      <w:r w:rsidRPr="00A60A4D">
        <w:rPr>
          <w:rStyle w:val="Emphasis"/>
          <w:rFonts w:eastAsiaTheme="majorEastAsia"/>
        </w:rPr>
        <w:t xml:space="preserve"> nature and </w:t>
      </w:r>
      <w:r w:rsidRPr="005F40E7">
        <w:rPr>
          <w:rStyle w:val="Emphasis"/>
          <w:rFonts w:eastAsiaTheme="majorEastAsia"/>
          <w:highlight w:val="green"/>
        </w:rPr>
        <w:t>humans</w:t>
      </w:r>
      <w:r w:rsidRPr="00A60A4D">
        <w:rPr>
          <w:sz w:val="16"/>
          <w:szCs w:val="16"/>
        </w:rPr>
        <w:t xml:space="preserve">. We find that, to a large extent, </w:t>
      </w:r>
      <w:r w:rsidRPr="00A60A4D">
        <w:rPr>
          <w:rStyle w:val="Emphasis"/>
          <w:rFonts w:eastAsiaTheme="majorEastAsia"/>
        </w:rPr>
        <w:t xml:space="preserve">the affluent lifestyles of </w:t>
      </w:r>
      <w:r w:rsidRPr="00A60A4D">
        <w:rPr>
          <w:rStyle w:val="Emphasis"/>
          <w:rFonts w:eastAsiaTheme="majorEastAsia"/>
          <w:szCs w:val="26"/>
        </w:rPr>
        <w:t>the world’s rich</w:t>
      </w:r>
      <w:r w:rsidRPr="00A60A4D">
        <w:rPr>
          <w:rStyle w:val="Emphasis"/>
          <w:rFonts w:eastAsiaTheme="majorEastAsia"/>
        </w:rPr>
        <w:t xml:space="preserve"> </w:t>
      </w:r>
      <w:r w:rsidRPr="00A60A4D">
        <w:rPr>
          <w:rStyle w:val="Emphasis"/>
          <w:rFonts w:eastAsiaTheme="majorEastAsia"/>
        </w:rPr>
        <w:lastRenderedPageBreak/>
        <w:t>d</w:t>
      </w:r>
      <w:r w:rsidRPr="00A60A4D">
        <w:rPr>
          <w:rStyle w:val="Emphasis"/>
          <w:rFonts w:eastAsiaTheme="majorEastAsia"/>
        </w:rPr>
        <w:lastRenderedPageBreak/>
        <w:t xml:space="preserve">etermine and </w:t>
      </w:r>
      <w:r w:rsidRPr="00A60A4D">
        <w:rPr>
          <w:rStyle w:val="Emphasis"/>
          <w:rFonts w:eastAsiaTheme="majorEastAsia"/>
          <w:szCs w:val="26"/>
        </w:rPr>
        <w:t>drive global environmental and social impact</w:t>
      </w:r>
      <w:r w:rsidRPr="00A60A4D">
        <w:rPr>
          <w:sz w:val="16"/>
          <w:szCs w:val="16"/>
        </w:rPr>
        <w:t xml:space="preserve">. Moreover, </w:t>
      </w:r>
      <w:r w:rsidRPr="00DD1B26">
        <w:rPr>
          <w:rStyle w:val="Emphasis"/>
          <w:rFonts w:eastAsiaTheme="majorEastAsia"/>
          <w:szCs w:val="26"/>
          <w:highlight w:val="green"/>
        </w:rPr>
        <w:t>international trade</w:t>
      </w:r>
      <w:r w:rsidRPr="00A60A4D">
        <w:rPr>
          <w:rStyle w:val="Emphasis"/>
          <w:rFonts w:eastAsiaTheme="majorEastAsia"/>
          <w:szCs w:val="26"/>
        </w:rPr>
        <w:t xml:space="preserve"> mechanisms</w:t>
      </w:r>
      <w:r w:rsidRPr="00A60A4D">
        <w:rPr>
          <w:sz w:val="16"/>
          <w:szCs w:val="16"/>
        </w:rPr>
        <w:t xml:space="preserve"> allow the rich world to </w:t>
      </w:r>
      <w:r w:rsidRPr="00DD1B26">
        <w:rPr>
          <w:rStyle w:val="Emphasis"/>
          <w:rFonts w:eastAsiaTheme="majorEastAsia"/>
          <w:szCs w:val="26"/>
          <w:highlight w:val="green"/>
        </w:rPr>
        <w:t>displace</w:t>
      </w:r>
      <w:r w:rsidRPr="00A60A4D">
        <w:rPr>
          <w:sz w:val="16"/>
          <w:szCs w:val="16"/>
        </w:rPr>
        <w:t xml:space="preserve"> its </w:t>
      </w:r>
      <w:r w:rsidRPr="00DD1B26">
        <w:rPr>
          <w:rStyle w:val="Emphasis"/>
          <w:rFonts w:eastAsiaTheme="majorEastAsia"/>
          <w:szCs w:val="26"/>
          <w:highlight w:val="green"/>
        </w:rPr>
        <w:t>impact to the global poor</w:t>
      </w:r>
      <w:r w:rsidRPr="00A60A4D">
        <w:rPr>
          <w:sz w:val="16"/>
          <w:szCs w:val="16"/>
        </w:rPr>
        <w:t>.”</w:t>
      </w:r>
    </w:p>
    <w:p w14:paraId="5C49D9F9" w14:textId="77777777" w:rsidR="00F30B4C" w:rsidRPr="00A60A4D" w:rsidRDefault="00F30B4C" w:rsidP="00F30B4C">
      <w:pPr>
        <w:rPr>
          <w:rStyle w:val="Emphasis"/>
          <w:rFonts w:eastAsiaTheme="majorEastAsia"/>
        </w:rPr>
      </w:pPr>
      <w:r w:rsidRPr="00A60A4D">
        <w:rPr>
          <w:sz w:val="16"/>
          <w:szCs w:val="16"/>
        </w:rPr>
        <w:t xml:space="preserve">The </w:t>
      </w:r>
      <w:r w:rsidRPr="00A60A4D">
        <w:rPr>
          <w:rStyle w:val="StyleUnderline"/>
        </w:rPr>
        <w:t xml:space="preserve">new </w:t>
      </w:r>
      <w:r w:rsidRPr="00A60A4D">
        <w:rPr>
          <w:rStyle w:val="Emphasis"/>
          <w:rFonts w:eastAsiaTheme="majorEastAsia"/>
        </w:rPr>
        <w:t>scientific research</w:t>
      </w:r>
      <w:r w:rsidRPr="00A60A4D">
        <w:rPr>
          <w:sz w:val="16"/>
          <w:szCs w:val="16"/>
        </w:rPr>
        <w:t xml:space="preserve"> thus </w:t>
      </w:r>
      <w:r w:rsidRPr="00A60A4D">
        <w:rPr>
          <w:rStyle w:val="Emphasis"/>
          <w:rFonts w:eastAsiaTheme="majorEastAsia"/>
        </w:rPr>
        <w:t>confirms</w:t>
      </w:r>
      <w:r w:rsidRPr="00A60A4D">
        <w:rPr>
          <w:sz w:val="16"/>
          <w:szCs w:val="16"/>
        </w:rPr>
        <w:t xml:space="preserve"> that the normal functioning of </w:t>
      </w:r>
      <w:r w:rsidRPr="00A60A4D">
        <w:rPr>
          <w:rStyle w:val="Emphasis"/>
          <w:rFonts w:eastAsiaTheme="majorEastAsia"/>
        </w:rPr>
        <w:t>capitalism is eroding the ‘safe space’ by which human civilisation is able to survive.</w:t>
      </w:r>
    </w:p>
    <w:p w14:paraId="183C1B9F" w14:textId="77777777" w:rsidR="00F30B4C" w:rsidRPr="00A60A4D" w:rsidRDefault="00F30B4C" w:rsidP="00F30B4C">
      <w:pPr>
        <w:rPr>
          <w:sz w:val="16"/>
          <w:szCs w:val="16"/>
        </w:rPr>
      </w:pPr>
      <w:r w:rsidRPr="00A60A4D">
        <w:rPr>
          <w:sz w:val="16"/>
          <w:szCs w:val="16"/>
        </w:rPr>
        <w:t>The structures</w:t>
      </w:r>
    </w:p>
    <w:p w14:paraId="54FC6765" w14:textId="77777777" w:rsidR="00F30B4C" w:rsidRPr="00A60A4D" w:rsidRDefault="00F30B4C" w:rsidP="00F30B4C">
      <w:pPr>
        <w:rPr>
          <w:sz w:val="16"/>
          <w:szCs w:val="16"/>
        </w:rPr>
      </w:pPr>
      <w:r w:rsidRPr="00A60A4D">
        <w:rPr>
          <w:sz w:val="16"/>
          <w:szCs w:val="16"/>
        </w:rPr>
        <w:t xml:space="preserve">The paper also sets out how this is happening in some detail. </w:t>
      </w:r>
      <w:r w:rsidRPr="00A60A4D">
        <w:rPr>
          <w:rStyle w:val="StyleUnderline"/>
        </w:rPr>
        <w:t>The super-rich</w:t>
      </w:r>
      <w:r w:rsidRPr="00A60A4D">
        <w:rPr>
          <w:sz w:val="16"/>
          <w:szCs w:val="16"/>
        </w:rPr>
        <w:t xml:space="preserve"> basically end up driving this destructive system forward in three key ways.</w:t>
      </w:r>
    </w:p>
    <w:p w14:paraId="72177637" w14:textId="77777777" w:rsidR="00F30B4C" w:rsidRPr="00A60A4D" w:rsidRDefault="00F30B4C" w:rsidP="00F30B4C">
      <w:pPr>
        <w:rPr>
          <w:sz w:val="16"/>
          <w:szCs w:val="16"/>
        </w:rPr>
      </w:pPr>
      <w:r w:rsidRPr="00A60A4D">
        <w:rPr>
          <w:sz w:val="16"/>
          <w:szCs w:val="16"/>
        </w:rPr>
        <w:t xml:space="preserve">Firstly, they </w:t>
      </w:r>
      <w:r w:rsidRPr="00A60A4D">
        <w:rPr>
          <w:rStyle w:val="StyleUnderline"/>
        </w:rPr>
        <w:t>are</w:t>
      </w:r>
      <w:r w:rsidRPr="00A60A4D">
        <w:rPr>
          <w:sz w:val="16"/>
          <w:szCs w:val="16"/>
        </w:rPr>
        <w:t xml:space="preserve"> directly </w:t>
      </w:r>
      <w:r w:rsidRPr="00A60A4D">
        <w:rPr>
          <w:rStyle w:val="StyleUnderline"/>
        </w:rPr>
        <w:t>responsible for “biophysical resource use… through high consumption</w:t>
      </w:r>
      <w:r w:rsidRPr="00A60A4D">
        <w:rPr>
          <w:sz w:val="16"/>
          <w:szCs w:val="16"/>
        </w:rPr>
        <w:t>.”</w:t>
      </w:r>
    </w:p>
    <w:p w14:paraId="091F04BC" w14:textId="77777777" w:rsidR="00F30B4C" w:rsidRPr="00A60A4D" w:rsidRDefault="00F30B4C" w:rsidP="00F30B4C">
      <w:pPr>
        <w:rPr>
          <w:sz w:val="16"/>
          <w:szCs w:val="16"/>
        </w:rPr>
      </w:pPr>
      <w:r w:rsidRPr="00A60A4D">
        <w:rPr>
          <w:sz w:val="16"/>
          <w:szCs w:val="16"/>
        </w:rPr>
        <w:t>Secondly</w:t>
      </w:r>
      <w:r w:rsidRPr="00A60A4D">
        <w:rPr>
          <w:rStyle w:val="StyleUnderline"/>
        </w:rPr>
        <w:t>, they are “members of powerful factions of the capitalist class.”</w:t>
      </w:r>
    </w:p>
    <w:p w14:paraId="06055161" w14:textId="77777777" w:rsidR="00F30B4C" w:rsidRPr="00A60A4D" w:rsidRDefault="00F30B4C" w:rsidP="00F30B4C">
      <w:pPr>
        <w:rPr>
          <w:rStyle w:val="StyleUnderline"/>
        </w:rPr>
      </w:pPr>
      <w:r w:rsidRPr="00A60A4D">
        <w:rPr>
          <w:sz w:val="16"/>
          <w:szCs w:val="16"/>
        </w:rPr>
        <w:t xml:space="preserve">Thirdly, </w:t>
      </w:r>
      <w:r w:rsidRPr="00A60A4D">
        <w:rPr>
          <w:rStyle w:val="StyleUnderline"/>
        </w:rPr>
        <w:t>due to that</w:t>
      </w:r>
      <w:r w:rsidRPr="00A60A4D">
        <w:rPr>
          <w:sz w:val="16"/>
          <w:szCs w:val="16"/>
        </w:rPr>
        <w:t xml:space="preserve"> positioning, </w:t>
      </w:r>
      <w:r w:rsidRPr="00A60A4D">
        <w:rPr>
          <w:rStyle w:val="StyleUnderline"/>
        </w:rPr>
        <w:t>they end up “driving consumption norms across the population.”</w:t>
      </w:r>
    </w:p>
    <w:p w14:paraId="150FA8BE" w14:textId="77777777" w:rsidR="00F30B4C" w:rsidRPr="00537540" w:rsidRDefault="00F30B4C" w:rsidP="00F30B4C">
      <w:pPr>
        <w:rPr>
          <w:sz w:val="12"/>
          <w:szCs w:val="12"/>
        </w:rPr>
      </w:pPr>
      <w:r w:rsidRPr="00537540">
        <w:rPr>
          <w:sz w:val="12"/>
          <w:szCs w:val="12"/>
        </w:rPr>
        <w:t>But perhaps the most important insight of the paper is not that this is purely because the super-rich are especially evil or terrible compared to the rest of the population — but because of the systemic pressures produced by capitalist structures.</w:t>
      </w:r>
    </w:p>
    <w:p w14:paraId="14C944D6" w14:textId="77777777" w:rsidR="00F30B4C" w:rsidRPr="00537540" w:rsidRDefault="00F30B4C" w:rsidP="00F30B4C">
      <w:pPr>
        <w:rPr>
          <w:sz w:val="12"/>
          <w:szCs w:val="12"/>
        </w:rPr>
      </w:pPr>
      <w:r w:rsidRPr="00537540">
        <w:rPr>
          <w:sz w:val="12"/>
          <w:szCs w:val="12"/>
        </w:rPr>
        <w:t>The authors point out that: “Growth imperatives are active at multiple levels, making the pursuit of economic growth (net investment, i.e. investment above depreciation) a necessity for different actors and leading to social and economic instability in the absence of it.”</w:t>
      </w:r>
    </w:p>
    <w:p w14:paraId="086287FC" w14:textId="77777777" w:rsidR="00F30B4C" w:rsidRPr="00A60A4D" w:rsidRDefault="00F30B4C" w:rsidP="00F30B4C">
      <w:pPr>
        <w:rPr>
          <w:sz w:val="16"/>
          <w:szCs w:val="16"/>
        </w:rPr>
      </w:pPr>
      <w:r w:rsidRPr="00537540">
        <w:rPr>
          <w:rStyle w:val="StyleUnderline"/>
        </w:rPr>
        <w:t>At the core of capitalism</w:t>
      </w:r>
      <w:r w:rsidRPr="00A60A4D">
        <w:rPr>
          <w:sz w:val="16"/>
          <w:szCs w:val="16"/>
        </w:rPr>
        <w:t xml:space="preserve">, the paper observes, </w:t>
      </w:r>
      <w:r w:rsidRPr="00537540">
        <w:rPr>
          <w:rStyle w:val="StyleUnderline"/>
        </w:rPr>
        <w:t>is a fundamental social relationship defining the way working people are systemically marginalised</w:t>
      </w:r>
      <w:r w:rsidRPr="00A60A4D">
        <w:rPr>
          <w:sz w:val="16"/>
          <w:szCs w:val="16"/>
        </w:rPr>
        <w:t xml:space="preserve"> from access to the productive resources of the earth, along with the mechanisms used to extract these resources and produce goods and services.</w:t>
      </w:r>
    </w:p>
    <w:p w14:paraId="4707718A" w14:textId="77777777" w:rsidR="00F30B4C" w:rsidRPr="00A60A4D" w:rsidRDefault="00F30B4C" w:rsidP="00F30B4C">
      <w:pPr>
        <w:rPr>
          <w:sz w:val="16"/>
          <w:szCs w:val="16"/>
        </w:rPr>
      </w:pPr>
      <w:r w:rsidRPr="00A60A4D">
        <w:rPr>
          <w:sz w:val="16"/>
          <w:szCs w:val="16"/>
        </w:rPr>
        <w:t xml:space="preserve">This means </w:t>
      </w:r>
      <w:r w:rsidRPr="00537540">
        <w:rPr>
          <w:rStyle w:val="StyleUnderline"/>
        </w:rPr>
        <w:t>that to survive economically</w:t>
      </w:r>
      <w:r w:rsidRPr="00A60A4D">
        <w:rPr>
          <w:sz w:val="16"/>
          <w:szCs w:val="16"/>
        </w:rPr>
        <w:t xml:space="preserve"> in this system, </w:t>
      </w:r>
      <w:r w:rsidRPr="00537540">
        <w:rPr>
          <w:rStyle w:val="StyleUnderline"/>
        </w:rPr>
        <w:t>certain behavioural patterns become</w:t>
      </w:r>
      <w:r w:rsidRPr="00A60A4D">
        <w:rPr>
          <w:sz w:val="16"/>
          <w:szCs w:val="16"/>
        </w:rPr>
        <w:t xml:space="preserve"> not just </w:t>
      </w:r>
      <w:r w:rsidRPr="00537540">
        <w:rPr>
          <w:rStyle w:val="StyleUnderline"/>
        </w:rPr>
        <w:t>normalised</w:t>
      </w:r>
      <w:r w:rsidRPr="00A60A4D">
        <w:rPr>
          <w:sz w:val="16"/>
          <w:szCs w:val="16"/>
        </w:rPr>
        <w:t xml:space="preserve">, but </w:t>
      </w:r>
      <w:r w:rsidRPr="00537540">
        <w:rPr>
          <w:rStyle w:val="StyleUnderline"/>
        </w:rPr>
        <w:t>seemingly entirely rational</w:t>
      </w:r>
      <w:r w:rsidRPr="00A60A4D">
        <w:rPr>
          <w:sz w:val="16"/>
          <w:szCs w:val="16"/>
        </w:rPr>
        <w:t xml:space="preserve"> — at least from a limited perspective that ignores wider societal and environmental consequences. In the words of the authors:</w:t>
      </w:r>
    </w:p>
    <w:p w14:paraId="039B8E4F" w14:textId="77777777" w:rsidR="00F30B4C" w:rsidRPr="00537540" w:rsidRDefault="00F30B4C" w:rsidP="00F30B4C">
      <w:pPr>
        <w:rPr>
          <w:sz w:val="12"/>
          <w:szCs w:val="12"/>
        </w:rPr>
      </w:pPr>
      <w:r w:rsidRPr="00537540">
        <w:rPr>
          <w:sz w:val="12"/>
          <w:szCs w:val="12"/>
        </w:rPr>
        <w:t>“In capitalism, workers are separated from the means of production, implying that they must compete in labour markets to sell their labour power to capitalists in order to earn a living.”</w:t>
      </w:r>
    </w:p>
    <w:p w14:paraId="01AF11A5" w14:textId="77777777" w:rsidR="00F30B4C" w:rsidRPr="00537540" w:rsidRDefault="00F30B4C" w:rsidP="00F30B4C">
      <w:pPr>
        <w:rPr>
          <w:sz w:val="12"/>
          <w:szCs w:val="12"/>
        </w:rPr>
      </w:pPr>
      <w:r w:rsidRPr="00537540">
        <w:rPr>
          <w:sz w:val="12"/>
          <w:szCs w:val="12"/>
        </w:rPr>
        <w:lastRenderedPageBreak/>
        <w:t>Meanwhile, firms which own and control these means of production “need to compete in the market, leading to a necessity to reinvest profits into more efficient production processes to minimise costs (e.g. through replacing human labour power with machines and positive returns to scale), innovation of new products and/or advertising to convince consumers to buy more.”</w:t>
      </w:r>
    </w:p>
    <w:p w14:paraId="3444891C" w14:textId="77777777" w:rsidR="00F30B4C" w:rsidRPr="00537540" w:rsidRDefault="00F30B4C" w:rsidP="00F30B4C">
      <w:pPr>
        <w:rPr>
          <w:sz w:val="12"/>
          <w:szCs w:val="12"/>
        </w:rPr>
      </w:pPr>
      <w:r w:rsidRPr="00537540">
        <w:rPr>
          <w:sz w:val="12"/>
          <w:szCs w:val="12"/>
        </w:rPr>
        <w:t>If a firm fails to remain competitive through such behaviours, “it either goes bankrupt or is taken over by a more successful business. Under normal economic conditions, this capitalist competition is expected to lead to aggregate growth dynamics.”</w:t>
      </w:r>
    </w:p>
    <w:p w14:paraId="444CCA6B" w14:textId="77777777" w:rsidR="00F30B4C" w:rsidRPr="00537540" w:rsidRDefault="00F30B4C" w:rsidP="00F30B4C">
      <w:pPr>
        <w:rPr>
          <w:sz w:val="12"/>
          <w:szCs w:val="12"/>
        </w:rPr>
      </w:pPr>
      <w:r w:rsidRPr="00537540">
        <w:rPr>
          <w:sz w:val="12"/>
          <w:szCs w:val="12"/>
        </w:rPr>
        <w:t>The irony is that, as the paper also shows, the “affluence” accumulated by the super-rich isn’t correlated with happiness or well-being.</w:t>
      </w:r>
    </w:p>
    <w:p w14:paraId="50FE5425" w14:textId="77777777" w:rsidR="00F30B4C" w:rsidRPr="00537540" w:rsidRDefault="00F30B4C" w:rsidP="00F30B4C">
      <w:pPr>
        <w:rPr>
          <w:sz w:val="12"/>
          <w:szCs w:val="12"/>
        </w:rPr>
      </w:pPr>
      <w:r w:rsidRPr="00537540">
        <w:rPr>
          <w:sz w:val="12"/>
          <w:szCs w:val="12"/>
        </w:rPr>
        <w:t>Restructure</w:t>
      </w:r>
    </w:p>
    <w:p w14:paraId="47EEF126" w14:textId="77777777" w:rsidR="00F30B4C" w:rsidRPr="00A60A4D" w:rsidRDefault="00F30B4C" w:rsidP="00F30B4C">
      <w:pPr>
        <w:rPr>
          <w:sz w:val="16"/>
          <w:szCs w:val="16"/>
        </w:rPr>
      </w:pPr>
      <w:r w:rsidRPr="006A1C69">
        <w:rPr>
          <w:rStyle w:val="Emphasis"/>
          <w:rFonts w:eastAsiaTheme="majorEastAsia"/>
        </w:rPr>
        <w:t>The “hegemonic” dominance of</w:t>
      </w:r>
      <w:r w:rsidRPr="008411CE">
        <w:rPr>
          <w:rStyle w:val="Emphasis"/>
          <w:rFonts w:eastAsiaTheme="majorEastAsia"/>
        </w:rPr>
        <w:t xml:space="preserve"> global </w:t>
      </w:r>
      <w:r w:rsidRPr="00DD1B26">
        <w:rPr>
          <w:rStyle w:val="Emphasis"/>
          <w:rFonts w:eastAsiaTheme="majorEastAsia"/>
          <w:highlight w:val="green"/>
        </w:rPr>
        <w:t>capitalism</w:t>
      </w:r>
      <w:r w:rsidRPr="00A60A4D">
        <w:rPr>
          <w:sz w:val="16"/>
          <w:szCs w:val="16"/>
        </w:rPr>
        <w:t xml:space="preserve">, then, </w:t>
      </w:r>
      <w:r w:rsidRPr="00DD1B26">
        <w:rPr>
          <w:rStyle w:val="Emphasis"/>
          <w:rFonts w:eastAsiaTheme="majorEastAsia"/>
          <w:highlight w:val="green"/>
        </w:rPr>
        <w:t>is the principal obstacle to</w:t>
      </w:r>
      <w:r w:rsidRPr="008411CE">
        <w:rPr>
          <w:rStyle w:val="Emphasis"/>
          <w:rFonts w:eastAsiaTheme="majorEastAsia"/>
        </w:rPr>
        <w:t xml:space="preserve"> the </w:t>
      </w:r>
      <w:r w:rsidRPr="00DD1B26">
        <w:rPr>
          <w:rStyle w:val="Emphasis"/>
          <w:rFonts w:eastAsiaTheme="majorEastAsia"/>
          <w:highlight w:val="green"/>
        </w:rPr>
        <w:t>systemic transformation</w:t>
      </w:r>
      <w:r w:rsidRPr="008411CE">
        <w:rPr>
          <w:rStyle w:val="Emphasis"/>
          <w:rFonts w:eastAsiaTheme="majorEastAsia"/>
        </w:rPr>
        <w:t xml:space="preserve"> needed to reduce overconsumption</w:t>
      </w:r>
      <w:r w:rsidRPr="00A60A4D">
        <w:rPr>
          <w:sz w:val="16"/>
          <w:szCs w:val="16"/>
        </w:rPr>
        <w:t xml:space="preserve">. </w:t>
      </w:r>
      <w:r w:rsidRPr="006A1C69">
        <w:rPr>
          <w:sz w:val="16"/>
          <w:szCs w:val="16"/>
        </w:rPr>
        <w:t xml:space="preserve">So </w:t>
      </w:r>
      <w:r w:rsidRPr="006A1C69">
        <w:rPr>
          <w:rStyle w:val="Emphasis"/>
          <w:rFonts w:eastAsiaTheme="majorEastAsia"/>
          <w:szCs w:val="26"/>
        </w:rPr>
        <w:t>it’s not enough to</w:t>
      </w:r>
      <w:r w:rsidRPr="006A1C69">
        <w:rPr>
          <w:rStyle w:val="Emphasis"/>
          <w:rFonts w:eastAsiaTheme="majorEastAsia"/>
        </w:rPr>
        <w:t xml:space="preserve"> simply try to </w:t>
      </w:r>
      <w:r w:rsidRPr="006A1C69">
        <w:rPr>
          <w:rStyle w:val="Emphasis"/>
          <w:rFonts w:eastAsiaTheme="majorEastAsia"/>
          <w:szCs w:val="26"/>
        </w:rPr>
        <w:t>“green” current consumption</w:t>
      </w:r>
      <w:r w:rsidRPr="006A1C69">
        <w:rPr>
          <w:rStyle w:val="Emphasis"/>
          <w:rFonts w:eastAsiaTheme="majorEastAsia"/>
        </w:rPr>
        <w:t xml:space="preserve"> through</w:t>
      </w:r>
      <w:r w:rsidRPr="00A60A4D">
        <w:rPr>
          <w:sz w:val="16"/>
          <w:szCs w:val="16"/>
        </w:rPr>
        <w:t xml:space="preserve"> technologies like </w:t>
      </w:r>
      <w:r w:rsidRPr="008411CE">
        <w:rPr>
          <w:rStyle w:val="Emphasis"/>
          <w:rFonts w:eastAsiaTheme="majorEastAsia"/>
        </w:rPr>
        <w:t>renewable energy</w:t>
      </w:r>
      <w:r w:rsidRPr="00A60A4D">
        <w:rPr>
          <w:sz w:val="16"/>
          <w:szCs w:val="16"/>
        </w:rPr>
        <w:t xml:space="preserve"> — we need to actually reduce our environmental impacts by changing our behaviours with a focus on cutting back our use of planetary resources:</w:t>
      </w:r>
    </w:p>
    <w:p w14:paraId="34A61340" w14:textId="77777777" w:rsidR="00F30B4C" w:rsidRPr="00A60A4D" w:rsidRDefault="00F30B4C" w:rsidP="00F30B4C">
      <w:pPr>
        <w:rPr>
          <w:sz w:val="16"/>
          <w:szCs w:val="16"/>
        </w:rPr>
      </w:pPr>
      <w:r w:rsidRPr="00A60A4D">
        <w:rPr>
          <w:sz w:val="16"/>
          <w:szCs w:val="16"/>
        </w:rPr>
        <w:t>“Not only can a sufficient decoupling of environmental and detrimental social impacts from economic growth not be achieved by technological innovation alone, but also the profit-driven mechanism of prevailing economic systems prevents the necessary reduction of impacts and resource utilisation per se.”</w:t>
      </w:r>
    </w:p>
    <w:p w14:paraId="623D4CEC" w14:textId="77777777" w:rsidR="00F30B4C" w:rsidRPr="00A60A4D" w:rsidRDefault="00F30B4C" w:rsidP="00F30B4C">
      <w:pPr>
        <w:rPr>
          <w:sz w:val="16"/>
          <w:szCs w:val="16"/>
        </w:rPr>
      </w:pPr>
      <w:r w:rsidRPr="00A60A4D">
        <w:rPr>
          <w:sz w:val="16"/>
          <w:szCs w:val="16"/>
        </w:rPr>
        <w:t>The good news is that it doesn’t have to be this way.</w:t>
      </w:r>
    </w:p>
    <w:p w14:paraId="64BCEF4C" w14:textId="77777777" w:rsidR="00F30B4C" w:rsidRPr="00A60A4D" w:rsidRDefault="00F30B4C" w:rsidP="00F30B4C">
      <w:pPr>
        <w:rPr>
          <w:sz w:val="16"/>
          <w:szCs w:val="16"/>
        </w:rPr>
      </w:pPr>
      <w:r w:rsidRPr="00A60A4D">
        <w:rPr>
          <w:sz w:val="16"/>
          <w:szCs w:val="16"/>
        </w:rPr>
        <w:t>The paper reviews a range of “bottom-up studies” showing that dramatic reductions in our material footprint are perfectly possible while still maintaining good material living standards.</w:t>
      </w:r>
    </w:p>
    <w:p w14:paraId="3F351039" w14:textId="77777777" w:rsidR="00F30B4C" w:rsidRPr="00DA4C2C" w:rsidRDefault="00F30B4C" w:rsidP="00F30B4C">
      <w:pPr>
        <w:rPr>
          <w:rStyle w:val="StyleUnderline"/>
        </w:rPr>
      </w:pPr>
      <w:r w:rsidRPr="00537540">
        <w:rPr>
          <w:rStyle w:val="StyleUnderline"/>
        </w:rPr>
        <w:t>In India, Brazil and South Africa, “</w:t>
      </w:r>
      <w:r w:rsidRPr="00DA4C2C">
        <w:rPr>
          <w:rStyle w:val="Emphasis"/>
          <w:rFonts w:eastAsiaTheme="majorEastAsia"/>
        </w:rPr>
        <w:t>decent living standards” can be supported “with</w:t>
      </w:r>
      <w:r w:rsidRPr="00DA4C2C">
        <w:rPr>
          <w:sz w:val="16"/>
          <w:szCs w:val="16"/>
        </w:rPr>
        <w:t xml:space="preserve"> around </w:t>
      </w:r>
      <w:r w:rsidRPr="00DA4C2C">
        <w:rPr>
          <w:rStyle w:val="Emphasis"/>
          <w:rFonts w:eastAsiaTheme="majorEastAsia"/>
          <w:szCs w:val="26"/>
        </w:rPr>
        <w:t>90 percent less per-capita energy use</w:t>
      </w:r>
      <w:r w:rsidRPr="00DA4C2C">
        <w:rPr>
          <w:sz w:val="16"/>
          <w:szCs w:val="16"/>
        </w:rPr>
        <w:t xml:space="preserve"> than currently consumed in affluent countries.” </w:t>
      </w:r>
      <w:r w:rsidRPr="00DA4C2C">
        <w:rPr>
          <w:rStyle w:val="StyleUnderline"/>
        </w:rPr>
        <w:t>Similar</w:t>
      </w:r>
      <w:r w:rsidRPr="00DA4C2C">
        <w:rPr>
          <w:sz w:val="16"/>
          <w:szCs w:val="16"/>
        </w:rPr>
        <w:t xml:space="preserve"> possible </w:t>
      </w:r>
      <w:r w:rsidRPr="00DA4C2C">
        <w:rPr>
          <w:rStyle w:val="StyleUnderline"/>
        </w:rPr>
        <w:t xml:space="preserve">reductions are </w:t>
      </w:r>
      <w:r w:rsidRPr="00DA4C2C">
        <w:rPr>
          <w:rStyle w:val="Emphasis"/>
          <w:rFonts w:eastAsiaTheme="majorEastAsia"/>
          <w:szCs w:val="26"/>
        </w:rPr>
        <w:t>feasible for modern industrial economies</w:t>
      </w:r>
      <w:r w:rsidRPr="00DA4C2C">
        <w:rPr>
          <w:rStyle w:val="StyleUnderline"/>
        </w:rPr>
        <w:t xml:space="preserve"> such as Australia and the US.</w:t>
      </w:r>
    </w:p>
    <w:p w14:paraId="71BC3DD6" w14:textId="77777777" w:rsidR="00F30B4C" w:rsidRPr="00DA4C2C" w:rsidRDefault="00F30B4C" w:rsidP="00F30B4C">
      <w:pPr>
        <w:rPr>
          <w:sz w:val="16"/>
          <w:szCs w:val="16"/>
        </w:rPr>
      </w:pPr>
      <w:r w:rsidRPr="00DA4C2C">
        <w:rPr>
          <w:sz w:val="16"/>
          <w:szCs w:val="16"/>
        </w:rPr>
        <w:t>By becoming aware of how the wider economic system incentivises behaviour that is destructive of human societies and planetary ecosystems critical for human survival, both ordinary workers and more wealthy sectors — including the super-rich — can work toward rewriting the global economic operating system.</w:t>
      </w:r>
    </w:p>
    <w:p w14:paraId="5D9D207E" w14:textId="77777777" w:rsidR="00F30B4C" w:rsidRPr="00DA4C2C" w:rsidRDefault="00F30B4C" w:rsidP="00F30B4C">
      <w:pPr>
        <w:rPr>
          <w:sz w:val="16"/>
          <w:szCs w:val="16"/>
        </w:rPr>
      </w:pPr>
      <w:r w:rsidRPr="00DA4C2C">
        <w:rPr>
          <w:sz w:val="16"/>
          <w:szCs w:val="16"/>
        </w:rPr>
        <w:t>This can be done by restructuring ownership in firms, equalising relations with workers, and intentionally reorganising the way decisions are made about investment priorities.</w:t>
      </w:r>
    </w:p>
    <w:p w14:paraId="6FF47563" w14:textId="77777777" w:rsidR="00F30B4C" w:rsidRPr="00DA4C2C" w:rsidRDefault="00F30B4C" w:rsidP="00F30B4C">
      <w:pPr>
        <w:rPr>
          <w:sz w:val="16"/>
          <w:szCs w:val="16"/>
        </w:rPr>
      </w:pPr>
      <w:r w:rsidRPr="00DA4C2C">
        <w:rPr>
          <w:sz w:val="16"/>
          <w:szCs w:val="16"/>
        </w:rPr>
        <w:t xml:space="preserve">The paper points out that </w:t>
      </w:r>
      <w:r w:rsidRPr="00DA4C2C">
        <w:rPr>
          <w:rStyle w:val="Emphasis"/>
          <w:rFonts w:eastAsiaTheme="majorEastAsia"/>
          <w:szCs w:val="26"/>
        </w:rPr>
        <w:t>citizens and communities have a crucial role to play in getting organised, upgrading efforts for public education</w:t>
      </w:r>
      <w:r w:rsidRPr="00DA4C2C">
        <w:rPr>
          <w:sz w:val="16"/>
          <w:szCs w:val="16"/>
        </w:rPr>
        <w:t xml:space="preserve"> about these key issues, </w:t>
      </w:r>
      <w:r w:rsidRPr="00DA4C2C">
        <w:rPr>
          <w:rStyle w:val="Emphasis"/>
          <w:rFonts w:eastAsiaTheme="majorEastAsia"/>
          <w:szCs w:val="26"/>
        </w:rPr>
        <w:t>and experimenting</w:t>
      </w:r>
      <w:r w:rsidRPr="00DA4C2C">
        <w:rPr>
          <w:rStyle w:val="StyleUnderline"/>
        </w:rPr>
        <w:t xml:space="preserve"> with new ways to work together in bringing about</w:t>
      </w:r>
      <w:r w:rsidRPr="00DA4C2C">
        <w:rPr>
          <w:sz w:val="16"/>
          <w:szCs w:val="16"/>
        </w:rPr>
        <w:t xml:space="preserve"> “social tipping points” — points at which social action can catalyse </w:t>
      </w:r>
      <w:r w:rsidRPr="00DA4C2C">
        <w:rPr>
          <w:rStyle w:val="Emphasis"/>
          <w:rFonts w:eastAsiaTheme="majorEastAsia"/>
          <w:szCs w:val="26"/>
        </w:rPr>
        <w:t>mass change</w:t>
      </w:r>
      <w:r w:rsidRPr="00DA4C2C">
        <w:rPr>
          <w:sz w:val="16"/>
          <w:szCs w:val="16"/>
        </w:rPr>
        <w:t>.</w:t>
      </w:r>
    </w:p>
    <w:p w14:paraId="10483B39" w14:textId="77777777" w:rsidR="00F30B4C" w:rsidRPr="00DA4C2C" w:rsidRDefault="00F30B4C" w:rsidP="00F30B4C">
      <w:pPr>
        <w:rPr>
          <w:rStyle w:val="Emphasis"/>
          <w:rFonts w:eastAsiaTheme="majorEastAsia"/>
          <w:szCs w:val="26"/>
        </w:rPr>
      </w:pPr>
      <w:r w:rsidRPr="00DA4C2C">
        <w:rPr>
          <w:rStyle w:val="Emphasis"/>
          <w:rFonts w:eastAsiaTheme="majorEastAsia"/>
          <w:szCs w:val="26"/>
        </w:rPr>
        <w:t>While a sense of doom and apathy about</w:t>
      </w:r>
      <w:r w:rsidRPr="00DA4C2C">
        <w:rPr>
          <w:rStyle w:val="Emphasis"/>
          <w:rFonts w:eastAsiaTheme="majorEastAsia"/>
        </w:rPr>
        <w:t xml:space="preserve"> the </w:t>
      </w:r>
      <w:r w:rsidRPr="00DA4C2C">
        <w:rPr>
          <w:rStyle w:val="Emphasis"/>
          <w:rFonts w:eastAsiaTheme="majorEastAsia"/>
          <w:szCs w:val="26"/>
        </w:rPr>
        <w:t>prospects for such change is understandable</w:t>
      </w:r>
      <w:r w:rsidRPr="00DA4C2C">
        <w:rPr>
          <w:sz w:val="16"/>
          <w:szCs w:val="16"/>
        </w:rPr>
        <w:t xml:space="preserve">, </w:t>
      </w:r>
      <w:r w:rsidRPr="00DA4C2C">
        <w:rPr>
          <w:rStyle w:val="Emphasis"/>
          <w:rFonts w:eastAsiaTheme="majorEastAsia"/>
        </w:rPr>
        <w:t>mounting evidence based on systems science suggests</w:t>
      </w:r>
      <w:r w:rsidRPr="00DA4C2C">
        <w:rPr>
          <w:sz w:val="16"/>
          <w:szCs w:val="16"/>
        </w:rPr>
        <w:t xml:space="preserve"> that </w:t>
      </w:r>
      <w:r w:rsidRPr="00DA4C2C">
        <w:rPr>
          <w:rStyle w:val="Emphasis"/>
          <w:rFonts w:eastAsiaTheme="majorEastAsia"/>
        </w:rPr>
        <w:t>global capitalism</w:t>
      </w:r>
      <w:r w:rsidRPr="00DA4C2C">
        <w:rPr>
          <w:sz w:val="16"/>
          <w:szCs w:val="16"/>
        </w:rPr>
        <w:t xml:space="preserve"> as we know it </w:t>
      </w:r>
      <w:r w:rsidRPr="00DA4C2C">
        <w:rPr>
          <w:rStyle w:val="Emphasis"/>
          <w:rFonts w:eastAsiaTheme="majorEastAsia"/>
        </w:rPr>
        <w:t>is in</w:t>
      </w:r>
      <w:r w:rsidRPr="00DA4C2C">
        <w:rPr>
          <w:rStyle w:val="StyleUnderline"/>
        </w:rPr>
        <w:t xml:space="preserve"> a state of </w:t>
      </w:r>
      <w:r w:rsidRPr="00DA4C2C">
        <w:rPr>
          <w:rStyle w:val="Emphasis"/>
          <w:rFonts w:eastAsiaTheme="majorEastAsia"/>
        </w:rPr>
        <w:t>protracted crisis and collapse</w:t>
      </w:r>
      <w:r w:rsidRPr="00DA4C2C">
        <w:rPr>
          <w:rStyle w:val="StyleUnderline"/>
        </w:rPr>
        <w:t xml:space="preserve"> that began some decades ago.</w:t>
      </w:r>
      <w:r w:rsidRPr="00DA4C2C">
        <w:rPr>
          <w:sz w:val="16"/>
          <w:szCs w:val="16"/>
        </w:rPr>
        <w:t xml:space="preserve"> This research strongly supports the view that as industrial civilization reaches the last stages of its systemic life-cycle, </w:t>
      </w:r>
      <w:r w:rsidRPr="00DA4C2C">
        <w:rPr>
          <w:rStyle w:val="Emphasis"/>
          <w:rFonts w:eastAsiaTheme="majorEastAsia"/>
          <w:szCs w:val="26"/>
        </w:rPr>
        <w:t>there is unprecedented and increasing opportunity for small-scale actions and efforts to have large system-wide impacts</w:t>
      </w:r>
      <w:r w:rsidRPr="00DA4C2C">
        <w:rPr>
          <w:sz w:val="16"/>
          <w:szCs w:val="16"/>
        </w:rPr>
        <w:t>.</w:t>
      </w:r>
    </w:p>
    <w:p w14:paraId="3E14AEAF" w14:textId="77777777" w:rsidR="00F30B4C" w:rsidRPr="00DA4C2C" w:rsidRDefault="00F30B4C" w:rsidP="00F30B4C">
      <w:pPr>
        <w:rPr>
          <w:szCs w:val="26"/>
        </w:rPr>
      </w:pPr>
      <w:r w:rsidRPr="00DA4C2C">
        <w:rPr>
          <w:sz w:val="16"/>
          <w:szCs w:val="16"/>
        </w:rPr>
        <w:t xml:space="preserve">The new paper shows that </w:t>
      </w:r>
      <w:r w:rsidRPr="00DA4C2C">
        <w:rPr>
          <w:rStyle w:val="Emphasis"/>
          <w:rFonts w:eastAsiaTheme="majorEastAsia"/>
          <w:szCs w:val="26"/>
        </w:rPr>
        <w:t>the need for joined-up action is paramount</w:t>
      </w:r>
      <w:r w:rsidRPr="00DA4C2C">
        <w:rPr>
          <w:rStyle w:val="Emphasis"/>
          <w:rFonts w:eastAsiaTheme="majorEastAsia"/>
        </w:rPr>
        <w:t xml:space="preserve">: </w:t>
      </w:r>
      <w:r w:rsidRPr="00DA4C2C">
        <w:rPr>
          <w:rStyle w:val="Emphasis"/>
          <w:rFonts w:eastAsiaTheme="majorEastAsia"/>
          <w:szCs w:val="26"/>
        </w:rPr>
        <w:t>structural racism, environmental crisis, global inequalities are not</w:t>
      </w:r>
      <w:r w:rsidRPr="00DA4C2C">
        <w:rPr>
          <w:rStyle w:val="StyleUnderline"/>
        </w:rPr>
        <w:t xml:space="preserve"> really </w:t>
      </w:r>
      <w:r w:rsidRPr="00DA4C2C">
        <w:rPr>
          <w:rStyle w:val="Emphasis"/>
          <w:rFonts w:eastAsiaTheme="majorEastAsia"/>
          <w:szCs w:val="26"/>
        </w:rPr>
        <w:t>separate crises</w:t>
      </w:r>
      <w:r w:rsidRPr="00DA4C2C">
        <w:rPr>
          <w:rStyle w:val="Emphasis"/>
          <w:rFonts w:eastAsiaTheme="majorEastAsia"/>
        </w:rPr>
        <w:t xml:space="preserve"> — </w:t>
      </w:r>
      <w:r w:rsidRPr="00DA4C2C">
        <w:rPr>
          <w:rStyle w:val="Emphasis"/>
          <w:rFonts w:eastAsiaTheme="majorEastAsia"/>
          <w:szCs w:val="26"/>
        </w:rPr>
        <w:t>but different facets of</w:t>
      </w:r>
      <w:r w:rsidRPr="00DA4C2C">
        <w:rPr>
          <w:rStyle w:val="Emphasis"/>
          <w:rFonts w:eastAsiaTheme="majorEastAsia"/>
        </w:rPr>
        <w:t xml:space="preserve"> human </w:t>
      </w:r>
      <w:r w:rsidRPr="00DA4C2C">
        <w:rPr>
          <w:rStyle w:val="Emphasis"/>
          <w:rFonts w:eastAsiaTheme="majorEastAsia"/>
          <w:szCs w:val="26"/>
        </w:rPr>
        <w:t>civilization’s broken relationship with nature.</w:t>
      </w:r>
    </w:p>
    <w:p w14:paraId="3A7E3329" w14:textId="77777777" w:rsidR="00F30B4C" w:rsidRDefault="00F30B4C" w:rsidP="00F30B4C">
      <w:pPr>
        <w:rPr>
          <w:sz w:val="16"/>
          <w:szCs w:val="16"/>
        </w:rPr>
      </w:pPr>
      <w:r w:rsidRPr="00DA4C2C">
        <w:rPr>
          <w:sz w:val="16"/>
          <w:szCs w:val="16"/>
        </w:rPr>
        <w:t>Yet, of course, the biggest takeaway is that those who bear</w:t>
      </w:r>
      <w:r w:rsidRPr="00A60A4D">
        <w:rPr>
          <w:sz w:val="16"/>
          <w:szCs w:val="16"/>
        </w:rPr>
        <w:t xml:space="preserve"> most responsibility for environmental destruction — those who hold the most wealth in our societies — urgently need to wake up to how their narrow models of life are, quite literally, destroying the foundations for human survival over the coming decades.</w:t>
      </w:r>
    </w:p>
    <w:p w14:paraId="167D7F98" w14:textId="77777777" w:rsidR="00F30B4C" w:rsidRDefault="00F30B4C" w:rsidP="00F30B4C">
      <w:pPr>
        <w:pStyle w:val="Heading4"/>
      </w:pPr>
      <w:r>
        <w:lastRenderedPageBreak/>
        <w:t>Vote neg for dual power organizing – only by refusing the 1ac’s opportunistic politics can we produce actual change.</w:t>
      </w:r>
    </w:p>
    <w:p w14:paraId="67949992" w14:textId="77777777" w:rsidR="00F30B4C" w:rsidRPr="00DF6DE3" w:rsidRDefault="00F30B4C" w:rsidP="00F30B4C">
      <w:pPr>
        <w:rPr>
          <w:sz w:val="18"/>
          <w:szCs w:val="20"/>
        </w:rPr>
      </w:pPr>
      <w:r w:rsidRPr="00DF6DE3">
        <w:rPr>
          <w:rStyle w:val="Style13ptBold"/>
        </w:rPr>
        <w:t>Escalante 18</w:t>
      </w:r>
      <w:r>
        <w:t xml:space="preserve"> </w:t>
      </w:r>
      <w:r w:rsidRPr="00DF6DE3">
        <w:rPr>
          <w:sz w:val="18"/>
          <w:szCs w:val="20"/>
        </w:rPr>
        <w:t xml:space="preserve">Alyson Escalante (Marxist-Leninist, Materialist Feminist and Anti-Imperialist activist), 8-24-2018, "Against Electoralism, For Dual Power!," Forge News, https://theforgenews.org/2018/08/24/against-electoralism-for-dual-power/, pat recut </w:t>
      </w:r>
      <w:r>
        <w:rPr>
          <w:sz w:val="18"/>
          <w:szCs w:val="20"/>
        </w:rPr>
        <w:t>sjbe</w:t>
      </w:r>
    </w:p>
    <w:p w14:paraId="4AD46E73" w14:textId="77777777" w:rsidR="00F30B4C" w:rsidRPr="0041306D" w:rsidRDefault="00F30B4C" w:rsidP="00F30B4C">
      <w:pPr>
        <w:rPr>
          <w:sz w:val="14"/>
        </w:rPr>
      </w:pPr>
      <w:r w:rsidRPr="001D47FD">
        <w:rPr>
          <w:sz w:val="14"/>
        </w:rPr>
        <w:t xml:space="preserve">If we, as socialists, truly fight for a classless world, we must smash the mechanisms which ensure class domination. </w:t>
      </w:r>
      <w:r w:rsidRPr="001D47FD">
        <w:rPr>
          <w:rFonts w:cstheme="minorHAnsi"/>
          <w:b/>
          <w:u w:val="single"/>
        </w:rPr>
        <w:t>We must smash the bourgeois state.</w:t>
      </w:r>
      <w:r>
        <w:rPr>
          <w:rFonts w:cstheme="minorHAnsi"/>
          <w:b/>
          <w:u w:val="single"/>
        </w:rPr>
        <w:t xml:space="preserve"> </w:t>
      </w:r>
      <w:r w:rsidRPr="001D47FD">
        <w:rPr>
          <w:rFonts w:cstheme="minorHAnsi"/>
          <w:b/>
          <w:u w:val="single"/>
        </w:rPr>
        <w:t>This realization led the Bolsheviks to reject the opportunism of the Socialist Revolutionaries and Menshiviks in the Soviets and they chose to overthrow the provisional government themselves. Shockingly, their revolution was successful</w:t>
      </w:r>
      <w:r w:rsidRPr="001D47FD">
        <w:rPr>
          <w:sz w:val="14"/>
        </w:rPr>
        <w:t xml:space="preserve">. After months of compromise, the workers had grown tired of the opportunist bourgeois socialists. They had seen that the dual power of the soviets and the provisional government was not tenable. One side had to take unitary power. Most importantly, the workers saw that the bourgeois government had done nothing for them: it had smashed their printing presses, it had crushed their demonstrations, it had broken their strikes. Of course, it could do nothing else, the bourgeois state is designed to do precisely this. The events of October, 1917 ought to have concretely proven that the strategy of infiltrating the bourgeois government is untenable. </w:t>
      </w:r>
      <w:r w:rsidRPr="001D47FD">
        <w:rPr>
          <w:rFonts w:cstheme="minorHAnsi"/>
          <w:b/>
          <w:u w:val="single"/>
        </w:rPr>
        <w:t>Lenin and the Bolsheviks proved that the workers are willing to throw the bourgeois state away in favor of a dictatorship of the proletariat. And yet, here we are 111 years later and large factions of the largest socialist organization in the United States echo the cowardly and worthless drivelings of the Menshiviks and Socialist Revolutionaries.</w:t>
      </w:r>
      <w:r w:rsidRPr="001D47FD">
        <w:rPr>
          <w:sz w:val="14"/>
        </w:rPr>
        <w:t xml:space="preserve"> Dual Power Today </w:t>
      </w:r>
      <w:r w:rsidRPr="001D47FD">
        <w:rPr>
          <w:rFonts w:cstheme="minorHAnsi"/>
          <w:b/>
          <w:u w:val="single"/>
        </w:rPr>
        <w:t>I am sure that at this point, the opportunists reading this have already begun to type out their typical objection</w:t>
      </w:r>
      <w:r w:rsidRPr="000473C6">
        <w:rPr>
          <w:rFonts w:cstheme="minorHAnsi"/>
          <w:b/>
          <w:u w:val="single"/>
        </w:rPr>
        <w:t>: the world is different than it was in 1917, and the conditions of the United States in no way echo the conditions which enabled the Bolsheviks to achieve revolutionary success. To this tried and true objection, there is one simple answer: you are entirely correct, and that is why</w:t>
      </w:r>
      <w:r w:rsidRPr="001D47FD">
        <w:rPr>
          <w:rFonts w:cstheme="minorHAnsi"/>
          <w:b/>
          <w:highlight w:val="green"/>
          <w:u w:val="single"/>
        </w:rPr>
        <w:t xml:space="preserve"> we need to abandon </w:t>
      </w:r>
      <w:r w:rsidRPr="000473C6">
        <w:rPr>
          <w:rFonts w:cstheme="minorHAnsi"/>
          <w:b/>
          <w:u w:val="single"/>
        </w:rPr>
        <w:t xml:space="preserve">electoralism and </w:t>
      </w:r>
      <w:r w:rsidRPr="007A52B4">
        <w:rPr>
          <w:rFonts w:cstheme="minorHAnsi"/>
          <w:b/>
          <w:u w:val="single"/>
        </w:rPr>
        <w:t xml:space="preserve">working within </w:t>
      </w:r>
      <w:r w:rsidRPr="001D47FD">
        <w:rPr>
          <w:rFonts w:cstheme="minorHAnsi"/>
          <w:b/>
          <w:highlight w:val="green"/>
          <w:u w:val="single"/>
        </w:rPr>
        <w:t>the bourgeois state</w:t>
      </w:r>
      <w:r w:rsidRPr="001D47FD">
        <w:rPr>
          <w:rFonts w:cstheme="minorHAnsi"/>
          <w:b/>
          <w:u w:val="single"/>
        </w:rPr>
        <w:t>.</w:t>
      </w:r>
      <w:r>
        <w:rPr>
          <w:rFonts w:cstheme="minorHAnsi"/>
          <w:b/>
          <w:u w:val="single"/>
        </w:rPr>
        <w:t xml:space="preserve"> </w:t>
      </w:r>
      <w:r w:rsidRPr="001D47FD">
        <w:rPr>
          <w:rFonts w:cstheme="minorHAnsi"/>
          <w:b/>
          <w:u w:val="single"/>
        </w:rPr>
        <w:t xml:space="preserve">What were </w:t>
      </w:r>
      <w:r w:rsidRPr="001D47FD">
        <w:rPr>
          <w:rFonts w:cstheme="minorHAnsi"/>
          <w:b/>
          <w:highlight w:val="green"/>
          <w:u w:val="single"/>
        </w:rPr>
        <w:t>the conditions which allowed the Bolsheviks to</w:t>
      </w:r>
      <w:r w:rsidRPr="001D47FD">
        <w:rPr>
          <w:rFonts w:cstheme="minorHAnsi"/>
          <w:b/>
          <w:u w:val="single"/>
        </w:rPr>
        <w:t xml:space="preserve"> successfully </w:t>
      </w:r>
      <w:r w:rsidRPr="001D47FD">
        <w:rPr>
          <w:rFonts w:cstheme="minorHAnsi"/>
          <w:b/>
          <w:highlight w:val="green"/>
          <w:u w:val="single"/>
        </w:rPr>
        <w:t>revolt</w:t>
      </w:r>
      <w:r w:rsidRPr="001D47FD">
        <w:rPr>
          <w:rFonts w:cstheme="minorHAnsi"/>
          <w:b/>
          <w:u w:val="single"/>
        </w:rPr>
        <w:t xml:space="preserve">? The conditions were that of </w:t>
      </w:r>
      <w:r w:rsidRPr="001D47FD">
        <w:rPr>
          <w:rFonts w:cstheme="minorHAnsi"/>
          <w:b/>
          <w:highlight w:val="green"/>
          <w:u w:val="single"/>
        </w:rPr>
        <w:t>Dual Power</w:t>
      </w:r>
      <w:r w:rsidRPr="001D47FD">
        <w:rPr>
          <w:rFonts w:cstheme="minorHAnsi"/>
          <w:b/>
          <w:u w:val="single"/>
        </w:rPr>
        <w:t xml:space="preserve">. Alongside the capitalist state, </w:t>
      </w:r>
      <w:r w:rsidRPr="001D47FD">
        <w:rPr>
          <w:rFonts w:cstheme="minorHAnsi"/>
          <w:b/>
          <w:highlight w:val="green"/>
          <w:u w:val="single"/>
        </w:rPr>
        <w:t xml:space="preserve">there existed </w:t>
      </w:r>
      <w:r w:rsidRPr="007A52B4">
        <w:rPr>
          <w:rFonts w:cstheme="minorHAnsi"/>
          <w:b/>
          <w:u w:val="single"/>
        </w:rPr>
        <w:t xml:space="preserve">a whole set of </w:t>
      </w:r>
      <w:r w:rsidRPr="001D47FD">
        <w:rPr>
          <w:rFonts w:cstheme="minorHAnsi"/>
          <w:b/>
          <w:highlight w:val="green"/>
          <w:u w:val="single"/>
        </w:rPr>
        <w:t>institutions and councils which met the needs of the workers</w:t>
      </w:r>
      <w:r w:rsidRPr="001D47FD">
        <w:rPr>
          <w:rFonts w:cstheme="minorHAnsi"/>
          <w:b/>
          <w:u w:val="single"/>
        </w:rPr>
        <w:t>.</w:t>
      </w:r>
      <w:r w:rsidRPr="001D47FD">
        <w:rPr>
          <w:sz w:val="14"/>
        </w:rPr>
        <w:t xml:space="preserve"> The soviets, a parallel socialist government made up of individual councils, successfully took over many governmental responsibilities in some parts of Petrograd. In the radical Viborg district, the Bolshevik controlled soviets provided government services like mail, alongside programs that could meet the needs of workers. </w:t>
      </w:r>
      <w:r w:rsidRPr="001D47FD">
        <w:rPr>
          <w:rFonts w:cstheme="minorHAnsi"/>
          <w:b/>
          <w:u w:val="single"/>
        </w:rPr>
        <w:t xml:space="preserve">When a far right coup was attempted against the provisional government, it was troops loyal to the Bolshevik factions within the soviet who repelled the coup plotters, </w:t>
      </w:r>
      <w:r w:rsidRPr="001D47FD">
        <w:rPr>
          <w:rFonts w:cstheme="minorHAnsi"/>
          <w:b/>
          <w:highlight w:val="green"/>
          <w:u w:val="single"/>
        </w:rPr>
        <w:t>proving</w:t>
      </w:r>
      <w:r w:rsidRPr="001D47FD">
        <w:rPr>
          <w:rFonts w:cstheme="minorHAnsi"/>
          <w:b/>
          <w:u w:val="single"/>
        </w:rPr>
        <w:t xml:space="preserve"> concretely to the workers of Petrograd </w:t>
      </w:r>
      <w:r w:rsidRPr="001D47FD">
        <w:rPr>
          <w:rFonts w:cstheme="minorHAnsi"/>
          <w:b/>
          <w:highlight w:val="green"/>
          <w:u w:val="single"/>
        </w:rPr>
        <w:t xml:space="preserve">that the socialists could </w:t>
      </w:r>
      <w:r w:rsidRPr="001D47FD">
        <w:rPr>
          <w:rFonts w:cstheme="minorHAnsi"/>
          <w:b/>
          <w:u w:val="single"/>
        </w:rPr>
        <w:t xml:space="preserve">not only </w:t>
      </w:r>
      <w:r w:rsidRPr="001D47FD">
        <w:rPr>
          <w:rFonts w:cstheme="minorHAnsi"/>
          <w:b/>
          <w:highlight w:val="green"/>
          <w:u w:val="single"/>
        </w:rPr>
        <w:t>provide</w:t>
      </w:r>
      <w:r w:rsidRPr="001D47FD">
        <w:rPr>
          <w:rFonts w:cstheme="minorHAnsi"/>
          <w:b/>
          <w:u w:val="single"/>
        </w:rPr>
        <w:t xml:space="preserve"> </w:t>
      </w:r>
      <w:r w:rsidRPr="001D47FD">
        <w:rPr>
          <w:rFonts w:cstheme="minorHAnsi"/>
          <w:b/>
          <w:highlight w:val="green"/>
          <w:u w:val="single"/>
        </w:rPr>
        <w:t xml:space="preserve">for their needs, </w:t>
      </w:r>
      <w:r w:rsidRPr="001D47FD">
        <w:rPr>
          <w:rFonts w:cstheme="minorHAnsi"/>
          <w:b/>
          <w:u w:val="single"/>
        </w:rPr>
        <w:t>but also for their defense.</w:t>
      </w:r>
      <w:r>
        <w:rPr>
          <w:rFonts w:cstheme="minorHAnsi"/>
          <w:b/>
          <w:u w:val="single"/>
        </w:rPr>
        <w:t xml:space="preserve"> </w:t>
      </w:r>
      <w:r w:rsidRPr="001D47FD">
        <w:rPr>
          <w:rFonts w:cstheme="minorHAnsi"/>
          <w:b/>
          <w:u w:val="single"/>
        </w:rPr>
        <w:t>In short: the Bolsheviks recognized that instead of integrating into the bourgeois state, they could operate outside of it to build dual power. They could establish programs of elected representatives who would serve the workers</w:t>
      </w:r>
      <w:r w:rsidRPr="001D47FD">
        <w:rPr>
          <w:sz w:val="14"/>
        </w:rPr>
        <w:t xml:space="preserve">. They would not bolster the capitalist state in the name of socialism, they would offer an </w:t>
      </w:r>
      <w:r w:rsidRPr="000473C6">
        <w:rPr>
          <w:sz w:val="14"/>
        </w:rPr>
        <w:t xml:space="preserve">alternative to it. </w:t>
      </w:r>
      <w:r w:rsidRPr="000473C6">
        <w:rPr>
          <w:rFonts w:cstheme="minorHAnsi"/>
          <w:b/>
          <w:u w:val="single"/>
        </w:rPr>
        <w:t xml:space="preserve">And so, when the time came for revolt, the masses were already to loyal to </w:t>
      </w:r>
      <w:r w:rsidRPr="001D47FD">
        <w:rPr>
          <w:rFonts w:cstheme="minorHAnsi"/>
          <w:b/>
          <w:highlight w:val="green"/>
          <w:u w:val="single"/>
        </w:rPr>
        <w:t>the Bolsheviks</w:t>
      </w:r>
      <w:r w:rsidRPr="001D47FD">
        <w:rPr>
          <w:rFonts w:cstheme="minorHAnsi"/>
          <w:b/>
          <w:u w:val="single"/>
        </w:rPr>
        <w:t xml:space="preserve">. </w:t>
      </w:r>
      <w:r w:rsidRPr="000473C6">
        <w:rPr>
          <w:rFonts w:cstheme="minorHAnsi"/>
          <w:b/>
          <w:u w:val="single"/>
        </w:rPr>
        <w:t xml:space="preserve">The only party who </w:t>
      </w:r>
      <w:r w:rsidRPr="001D47FD">
        <w:rPr>
          <w:rFonts w:cstheme="minorHAnsi"/>
          <w:b/>
          <w:highlight w:val="green"/>
          <w:u w:val="single"/>
        </w:rPr>
        <w:t>had never compromised</w:t>
      </w:r>
      <w:r w:rsidRPr="001D47FD">
        <w:rPr>
          <w:rFonts w:cstheme="minorHAnsi"/>
          <w:b/>
          <w:u w:val="single"/>
        </w:rPr>
        <w:t>, who had denounced the unpopular imperialist wars, who had rejected the provisional government entirely, was the party who successfully gained the support of the workers.</w:t>
      </w:r>
      <w:r w:rsidRPr="001D47FD">
        <w:rPr>
          <w:sz w:val="14"/>
        </w:rPr>
        <w:t xml:space="preserve"> And so, many of us on the more radical fringes of the socialist movement wonder why it is the the DSA and other socialist opportunists seem to think that we can win by bolstering the capitalist state? </w:t>
      </w:r>
      <w:r w:rsidRPr="001D47FD">
        <w:rPr>
          <w:rFonts w:cstheme="minorHAnsi"/>
          <w:b/>
          <w:u w:val="single"/>
        </w:rPr>
        <w:t xml:space="preserve">We wonder, given this powerful historical precedent, why they devote their energy to getting more Ocasios elected; </w:t>
      </w:r>
      <w:r w:rsidRPr="001D47FD">
        <w:rPr>
          <w:rFonts w:cstheme="minorHAnsi"/>
          <w:b/>
          <w:highlight w:val="green"/>
          <w:u w:val="single"/>
        </w:rPr>
        <w:t>what good does one more left democrat</w:t>
      </w:r>
      <w:r w:rsidRPr="001D47FD">
        <w:rPr>
          <w:rFonts w:cstheme="minorHAnsi"/>
          <w:b/>
          <w:u w:val="single"/>
        </w:rPr>
        <w:t xml:space="preserve"> who will abandon the workers </w:t>
      </w:r>
      <w:r w:rsidRPr="001D47FD">
        <w:rPr>
          <w:rFonts w:cstheme="minorHAnsi"/>
          <w:b/>
          <w:highlight w:val="green"/>
          <w:u w:val="single"/>
        </w:rPr>
        <w:t>do</w:t>
      </w:r>
      <w:r w:rsidRPr="001D47FD">
        <w:rPr>
          <w:rFonts w:cstheme="minorHAnsi"/>
          <w:b/>
          <w:u w:val="single"/>
        </w:rPr>
        <w:t xml:space="preserve"> for us?</w:t>
      </w:r>
      <w:r>
        <w:rPr>
          <w:rFonts w:cstheme="minorHAnsi"/>
          <w:b/>
          <w:u w:val="single"/>
        </w:rPr>
        <w:t xml:space="preserve"> </w:t>
      </w:r>
      <w:r w:rsidRPr="001D47FD">
        <w:rPr>
          <w:sz w:val="14"/>
        </w:rPr>
        <w:t xml:space="preserve">The answer we receive in return is always the same: we want to win small changes that will make life for the workers easier; we want to protect food stamps and healthcare. And do this, we reply: what makes you think reformism is the only way to do this. </w:t>
      </w:r>
      <w:r w:rsidRPr="001D47FD">
        <w:rPr>
          <w:rFonts w:cstheme="minorHAnsi"/>
          <w:b/>
          <w:u w:val="single"/>
        </w:rPr>
        <w:t xml:space="preserve">When the bourgeois state in California was happy to let black children go to school unfed, </w:t>
      </w:r>
      <w:r w:rsidRPr="001D47FD">
        <w:rPr>
          <w:rFonts w:cstheme="minorHAnsi"/>
          <w:b/>
          <w:highlight w:val="green"/>
          <w:u w:val="single"/>
        </w:rPr>
        <w:t>the</w:t>
      </w:r>
      <w:r w:rsidRPr="001D47FD">
        <w:rPr>
          <w:rFonts w:cstheme="minorHAnsi"/>
          <w:b/>
          <w:u w:val="single"/>
        </w:rPr>
        <w:t xml:space="preserve"> Black </w:t>
      </w:r>
      <w:r w:rsidRPr="001D47FD">
        <w:rPr>
          <w:rFonts w:cstheme="minorHAnsi"/>
          <w:b/>
          <w:highlight w:val="green"/>
          <w:u w:val="single"/>
        </w:rPr>
        <w:t>Panthers</w:t>
      </w:r>
      <w:r w:rsidRPr="001D47FD">
        <w:rPr>
          <w:rFonts w:cstheme="minorHAnsi"/>
          <w:b/>
          <w:u w:val="single"/>
        </w:rPr>
        <w:t xml:space="preserve"> didn’t rally around democratic candidates, they became militant and </w:t>
      </w:r>
      <w:r w:rsidRPr="001D47FD">
        <w:rPr>
          <w:rFonts w:cstheme="minorHAnsi"/>
          <w:b/>
          <w:highlight w:val="green"/>
          <w:u w:val="single"/>
        </w:rPr>
        <w:t>fed the children themselves</w:t>
      </w:r>
      <w:r w:rsidRPr="001D47FD">
        <w:rPr>
          <w:rFonts w:cstheme="minorHAnsi"/>
          <w:b/>
          <w:u w:val="single"/>
        </w:rPr>
        <w:t xml:space="preserve">. In the 40s and 50s, </w:t>
      </w:r>
      <w:r w:rsidRPr="001D47FD">
        <w:rPr>
          <w:rFonts w:cstheme="minorHAnsi"/>
          <w:b/>
          <w:highlight w:val="green"/>
          <w:u w:val="single"/>
        </w:rPr>
        <w:t>socialists in New York</w:t>
      </w:r>
      <w:r w:rsidRPr="001D47FD">
        <w:rPr>
          <w:rFonts w:cstheme="minorHAnsi"/>
          <w:b/>
          <w:u w:val="single"/>
        </w:rPr>
        <w:t xml:space="preserve"> saw people going without healthcare </w:t>
      </w:r>
      <w:r w:rsidRPr="001D47FD">
        <w:rPr>
          <w:rFonts w:cstheme="minorHAnsi"/>
          <w:b/>
          <w:u w:val="single"/>
        </w:rPr>
        <w:lastRenderedPageBreak/>
        <w:t xml:space="preserve">and instead of rallying behind democratic candidates, they </w:t>
      </w:r>
      <w:r w:rsidRPr="001D47FD">
        <w:rPr>
          <w:rFonts w:cstheme="minorHAnsi"/>
          <w:b/>
          <w:highlight w:val="green"/>
          <w:u w:val="single"/>
        </w:rPr>
        <w:t>built the IWO to provide healthcare</w:t>
      </w:r>
      <w:r w:rsidRPr="001D47FD">
        <w:rPr>
          <w:rFonts w:cstheme="minorHAnsi"/>
          <w:b/>
          <w:u w:val="single"/>
        </w:rPr>
        <w:t xml:space="preserve"> directly. Both these groups took up our pressing revolutionary task: </w:t>
      </w:r>
      <w:r w:rsidRPr="003A49EC">
        <w:rPr>
          <w:rFonts w:cstheme="minorHAnsi"/>
          <w:b/>
          <w:u w:val="single"/>
        </w:rPr>
        <w:t>building dual power.</w:t>
      </w:r>
      <w:r w:rsidRPr="003A49EC">
        <w:rPr>
          <w:sz w:val="14"/>
        </w:rPr>
        <w:t xml:space="preserve"> Imagine if all those hours the DSA poured into electing Ocasio were instead used to feed the people of New York, to provide them with medical care, to ensure their needs were met. </w:t>
      </w:r>
      <w:r w:rsidRPr="003A49EC">
        <w:rPr>
          <w:rFonts w:cstheme="minorHAnsi"/>
          <w:b/>
          <w:u w:val="single"/>
        </w:rPr>
        <w:t>Imagine the masses seeing socialism not as a pipe dream we might achieve</w:t>
      </w:r>
      <w:r w:rsidRPr="000473C6">
        <w:rPr>
          <w:rFonts w:cstheme="minorHAnsi"/>
          <w:b/>
          <w:u w:val="single"/>
        </w:rPr>
        <w:t xml:space="preserve"> through electing more imperialists, but as a concrete movement which is currently meeting their needs? </w:t>
      </w:r>
      <w:r w:rsidRPr="000473C6">
        <w:rPr>
          <w:sz w:val="14"/>
        </w:rPr>
        <w:t>The fact</w:t>
      </w:r>
      <w:r w:rsidRPr="001D47FD">
        <w:rPr>
          <w:sz w:val="14"/>
        </w:rPr>
        <w:t xml:space="preserve"> is, we are not nearly ready for revolution. Socialists in the United States have failed to meet the needs of the people, and as long as their only concrete interaction with the masses is handing them a voter registration form, they will continue to fail the people. </w:t>
      </w:r>
      <w:r w:rsidRPr="001D47FD">
        <w:rPr>
          <w:rFonts w:cstheme="minorHAnsi"/>
          <w:b/>
          <w:highlight w:val="green"/>
          <w:u w:val="single"/>
        </w:rPr>
        <w:t>Our task</w:t>
      </w:r>
      <w:r w:rsidRPr="001D47FD">
        <w:rPr>
          <w:rFonts w:cstheme="minorHAnsi"/>
          <w:b/>
          <w:u w:val="single"/>
        </w:rPr>
        <w:t xml:space="preserve"> now </w:t>
      </w:r>
      <w:r w:rsidRPr="001D47FD">
        <w:rPr>
          <w:rFonts w:cstheme="minorHAnsi"/>
          <w:b/>
          <w:highlight w:val="green"/>
          <w:u w:val="single"/>
        </w:rPr>
        <w:t>is not to elect representatives</w:t>
      </w:r>
      <w:r w:rsidRPr="001D47FD">
        <w:rPr>
          <w:rFonts w:cstheme="minorHAnsi"/>
          <w:b/>
          <w:u w:val="single"/>
        </w:rPr>
        <w:t xml:space="preserve"> to advocate for the people; </w:t>
      </w:r>
      <w:r w:rsidRPr="001D47FD">
        <w:rPr>
          <w:rFonts w:cstheme="minorHAnsi"/>
          <w:b/>
          <w:highlight w:val="green"/>
          <w:u w:val="single"/>
        </w:rPr>
        <w:t>it is</w:t>
      </w:r>
      <w:r w:rsidRPr="001D47FD">
        <w:rPr>
          <w:rFonts w:cstheme="minorHAnsi"/>
          <w:b/>
          <w:u w:val="single"/>
        </w:rPr>
        <w:t xml:space="preserve"> much more gruelingly laborious than that. Our task is </w:t>
      </w:r>
      <w:r w:rsidRPr="001D47FD">
        <w:rPr>
          <w:rFonts w:cstheme="minorHAnsi"/>
          <w:b/>
          <w:highlight w:val="green"/>
          <w:u w:val="single"/>
        </w:rPr>
        <w:t>to serve the people</w:t>
      </w:r>
      <w:r w:rsidRPr="001D47FD">
        <w:rPr>
          <w:rFonts w:cstheme="minorHAnsi"/>
          <w:b/>
          <w:u w:val="single"/>
        </w:rPr>
        <w:t xml:space="preserve">. Our task is </w:t>
      </w:r>
      <w:r w:rsidRPr="001D47FD">
        <w:rPr>
          <w:rFonts w:cstheme="minorHAnsi"/>
          <w:b/>
          <w:highlight w:val="green"/>
          <w:u w:val="single"/>
        </w:rPr>
        <w:t>to build dual power</w:t>
      </w:r>
      <w:r w:rsidRPr="001D47FD">
        <w:rPr>
          <w:rFonts w:cstheme="minorHAnsi"/>
          <w:b/>
          <w:u w:val="single"/>
        </w:rPr>
        <w:t>.</w:t>
      </w:r>
      <w:r w:rsidRPr="001D47FD">
        <w:rPr>
          <w:sz w:val="14"/>
        </w:rPr>
        <w:t xml:space="preserve"> </w:t>
      </w:r>
      <w:r w:rsidRPr="001D47FD">
        <w:rPr>
          <w:rFonts w:cstheme="minorHAnsi"/>
          <w:b/>
          <w:u w:val="single"/>
        </w:rPr>
        <w:t>The movement to do this is underway</w:t>
      </w:r>
      <w:r w:rsidRPr="001D47FD">
        <w:rPr>
          <w:sz w:val="14"/>
        </w:rPr>
        <w:t xml:space="preserve">. </w:t>
      </w:r>
      <w:r w:rsidRPr="001D47FD">
        <w:rPr>
          <w:rFonts w:cstheme="minorHAnsi"/>
          <w:b/>
          <w:u w:val="single"/>
        </w:rPr>
        <w:t>Members of the DSA refoundation caucus have begun to move the left of the DSA in this direct, socialist groups like Philly Socialists have begun to build dual power through GED programs and tenants unions, many branches of the Party For Socialism and Liberation have begun to feed the people and provide for their concrete needs, and Red Guard collectives in Los Angeles have built serve the people programs and taken on a stance of militant resistance to gentrification</w:t>
      </w:r>
      <w:r w:rsidRPr="001D47FD">
        <w:rPr>
          <w:sz w:val="14"/>
        </w:rPr>
        <w:t xml:space="preserve">. The movement is growing, its time is coming, and dual power is achievable within our life time. The opportunists are, in a sense, correct. We are not where we were in 1917, but we can begin to move in that direction and dual power can take us there. </w:t>
      </w:r>
      <w:r w:rsidRPr="001D47FD">
        <w:rPr>
          <w:rFonts w:cstheme="minorHAnsi"/>
          <w:b/>
          <w:u w:val="single"/>
        </w:rPr>
        <w:t xml:space="preserve">In order to achieve dual power we have to recognize that Lenin was right: </w:t>
      </w:r>
      <w:r w:rsidRPr="001D47FD">
        <w:rPr>
          <w:rFonts w:cstheme="minorHAnsi"/>
          <w:b/>
          <w:highlight w:val="green"/>
          <w:u w:val="single"/>
        </w:rPr>
        <w:t>there will be no socialist gains</w:t>
      </w:r>
      <w:r w:rsidRPr="001D47FD">
        <w:rPr>
          <w:rFonts w:cstheme="minorHAnsi"/>
          <w:b/>
          <w:u w:val="single"/>
        </w:rPr>
        <w:t xml:space="preserve"> by </w:t>
      </w:r>
      <w:r w:rsidRPr="001D47FD">
        <w:rPr>
          <w:rFonts w:cstheme="minorHAnsi"/>
          <w:b/>
          <w:highlight w:val="green"/>
          <w:u w:val="single"/>
        </w:rPr>
        <w:t xml:space="preserve">working within </w:t>
      </w:r>
      <w:r w:rsidRPr="000473C6">
        <w:rPr>
          <w:rFonts w:cstheme="minorHAnsi"/>
          <w:b/>
          <w:u w:val="single"/>
        </w:rPr>
        <w:t xml:space="preserve">state </w:t>
      </w:r>
      <w:r w:rsidRPr="000473C6">
        <w:rPr>
          <w:rFonts w:cstheme="minorHAnsi"/>
          <w:b/>
          <w:highlight w:val="green"/>
          <w:u w:val="single"/>
        </w:rPr>
        <w:t xml:space="preserve">institutions </w:t>
      </w:r>
      <w:r w:rsidRPr="001D47FD">
        <w:rPr>
          <w:rFonts w:cstheme="minorHAnsi"/>
          <w:b/>
          <w:highlight w:val="green"/>
          <w:u w:val="single"/>
        </w:rPr>
        <w:t>designed to crush socialism</w:t>
      </w:r>
      <w:r w:rsidRPr="001D47FD">
        <w:rPr>
          <w:rFonts w:cstheme="minorHAnsi"/>
          <w:b/>
          <w:u w:val="single"/>
        </w:rPr>
        <w:t xml:space="preserve">. Furthermore, we must recognize </w:t>
      </w:r>
      <w:r w:rsidRPr="000473C6">
        <w:rPr>
          <w:rFonts w:cstheme="minorHAnsi"/>
          <w:b/>
          <w:u w:val="single"/>
        </w:rPr>
        <w:t>th</w:t>
      </w:r>
      <w:r w:rsidRPr="001D47FD">
        <w:rPr>
          <w:rFonts w:cstheme="minorHAnsi"/>
          <w:b/>
          <w:u w:val="single"/>
        </w:rPr>
        <w:t xml:space="preserve">at </w:t>
      </w:r>
      <w:r w:rsidRPr="001D47FD">
        <w:rPr>
          <w:rFonts w:cstheme="minorHAnsi"/>
          <w:b/>
          <w:highlight w:val="green"/>
          <w:u w:val="single"/>
        </w:rPr>
        <w:t xml:space="preserve">the strategies of the </w:t>
      </w:r>
      <w:r w:rsidRPr="000473C6">
        <w:rPr>
          <w:rFonts w:cstheme="minorHAnsi"/>
          <w:b/>
          <w:u w:val="single"/>
        </w:rPr>
        <w:t xml:space="preserve">electoral </w:t>
      </w:r>
      <w:r w:rsidRPr="001D47FD">
        <w:rPr>
          <w:rFonts w:cstheme="minorHAnsi"/>
          <w:b/>
          <w:highlight w:val="green"/>
          <w:u w:val="single"/>
        </w:rPr>
        <w:t>opportunists trade off with dual power</w:t>
      </w:r>
      <w:r w:rsidRPr="001D47FD">
        <w:rPr>
          <w:rFonts w:cstheme="minorHAnsi"/>
          <w:b/>
          <w:u w:val="single"/>
        </w:rPr>
        <w:t xml:space="preserve">. </w:t>
      </w:r>
      <w:r w:rsidRPr="001D47FD">
        <w:rPr>
          <w:rFonts w:cstheme="minorHAnsi"/>
          <w:b/>
          <w:highlight w:val="green"/>
          <w:u w:val="single"/>
        </w:rPr>
        <w:t>Electing candidates drains resources</w:t>
      </w:r>
      <w:r w:rsidRPr="001D47FD">
        <w:rPr>
          <w:rFonts w:cstheme="minorHAnsi"/>
          <w:b/>
          <w:u w:val="single"/>
        </w:rPr>
        <w:t xml:space="preserve">, </w:t>
      </w:r>
      <w:r w:rsidRPr="000473C6">
        <w:rPr>
          <w:rFonts w:cstheme="minorHAnsi"/>
          <w:b/>
          <w:highlight w:val="green"/>
          <w:u w:val="single"/>
        </w:rPr>
        <w:t>time, and energy</w:t>
      </w:r>
      <w:r w:rsidRPr="000473C6">
        <w:rPr>
          <w:rFonts w:cstheme="minorHAnsi"/>
          <w:b/>
          <w:u w:val="single"/>
        </w:rPr>
        <w:t xml:space="preserve"> away from actually serving the people.</w:t>
      </w:r>
      <w:r w:rsidRPr="000473C6">
        <w:rPr>
          <w:sz w:val="14"/>
        </w:rPr>
        <w:t xml:space="preserve"> </w:t>
      </w:r>
      <w:r w:rsidRPr="000473C6">
        <w:rPr>
          <w:rFonts w:cstheme="minorHAnsi"/>
          <w:b/>
          <w:u w:val="single"/>
        </w:rPr>
        <w:t>And so,</w:t>
      </w:r>
      <w:r w:rsidRPr="001D47FD">
        <w:rPr>
          <w:rFonts w:cstheme="minorHAnsi"/>
          <w:b/>
          <w:u w:val="single"/>
        </w:rPr>
        <w:t xml:space="preserve"> we should commit to undertake the difficult and dangerous task of building dual power</w:t>
      </w:r>
      <w:r w:rsidRPr="001D47FD">
        <w:rPr>
          <w:sz w:val="14"/>
        </w:rPr>
        <w:t xml:space="preserve">. We must reject opportunism, we must name the democratic party as our enemy, we must rally around power directly in the hands of the socialist movement. </w:t>
      </w:r>
      <w:r w:rsidRPr="001D47FD">
        <w:rPr>
          <w:rFonts w:cstheme="minorHAnsi"/>
          <w:b/>
          <w:u w:val="single"/>
        </w:rPr>
        <w:t>We do not have a parallel system of soviets in the United States. We can change that</w:t>
      </w:r>
      <w:r w:rsidRPr="001D47FD">
        <w:rPr>
          <w:sz w:val="14"/>
        </w:rPr>
        <w:t>. Someday the cry “all power to the soviets” will be he</w:t>
      </w:r>
      <w:r>
        <w:rPr>
          <w:sz w:val="14"/>
        </w:rPr>
        <w:t>ard again. Lets make it happen.</w:t>
      </w:r>
    </w:p>
    <w:p w14:paraId="5E4D97EF" w14:textId="77777777" w:rsidR="00F30B4C" w:rsidRPr="00F30B4C" w:rsidRDefault="00F30B4C" w:rsidP="00F30B4C"/>
    <w:p w14:paraId="386F31B3" w14:textId="77777777" w:rsidR="00EE16B4" w:rsidRPr="00EE16B4" w:rsidRDefault="00EE16B4" w:rsidP="00EE16B4"/>
    <w:p w14:paraId="455F33E2" w14:textId="287C5893" w:rsidR="00EE16B4" w:rsidRDefault="003B78A2" w:rsidP="00DF247C">
      <w:pPr>
        <w:pStyle w:val="Heading2"/>
      </w:pPr>
      <w:r>
        <w:lastRenderedPageBreak/>
        <w:t>4</w:t>
      </w:r>
    </w:p>
    <w:p w14:paraId="6F391D70" w14:textId="196D9BB5" w:rsidR="00DF247C" w:rsidRDefault="00DF247C" w:rsidP="003B78A2">
      <w:pPr>
        <w:pStyle w:val="Heading4"/>
      </w:pPr>
      <w:r>
        <w:t xml:space="preserve">Interp – if breaking a new aff debaters must disclose standard, advocacy text, and theory inerps in the 1ac 30 min before round. </w:t>
      </w:r>
    </w:p>
    <w:p w14:paraId="0A74A7AE" w14:textId="4B8C92AC" w:rsidR="00DF247C" w:rsidRDefault="00DF247C" w:rsidP="00DF247C">
      <w:r>
        <w:t>Violation – u don’t</w:t>
      </w:r>
    </w:p>
    <w:p w14:paraId="6AE3AA52" w14:textId="46A5277B" w:rsidR="00DF247C" w:rsidRDefault="00DF247C" w:rsidP="00DF247C">
      <w:r>
        <w:t xml:space="preserve">1] lying sucks – hurts my prep </w:t>
      </w:r>
    </w:p>
    <w:p w14:paraId="418EEF2F" w14:textId="58CCC2D9" w:rsidR="00DF247C" w:rsidRDefault="00DF247C" w:rsidP="00DF247C">
      <w:r>
        <w:t>2] checks back disclosure – forces you o win on norming</w:t>
      </w:r>
    </w:p>
    <w:p w14:paraId="425BEA6E" w14:textId="69B71905" w:rsidR="003B78A2" w:rsidRDefault="003B78A2" w:rsidP="00DF247C">
      <w:r>
        <w:t>Ncs are reactiive, if u don’t dislcose why should we</w:t>
      </w:r>
    </w:p>
    <w:p w14:paraId="0080E95F" w14:textId="25B9DC08" w:rsidR="003B78A2" w:rsidRDefault="003B78A2" w:rsidP="00DF247C">
      <w:r>
        <w:t xml:space="preserve">U speak first </w:t>
      </w:r>
    </w:p>
    <w:p w14:paraId="663AEEED" w14:textId="2DB64116" w:rsidR="003B78A2" w:rsidRDefault="003B78A2" w:rsidP="00DF247C">
      <w:r>
        <w:t>And read disclosure</w:t>
      </w:r>
    </w:p>
    <w:p w14:paraId="43EBA5C2" w14:textId="77777777" w:rsidR="003B78A2" w:rsidRDefault="003B78A2" w:rsidP="00DF247C"/>
    <w:p w14:paraId="7E686861" w14:textId="77777777" w:rsidR="00DF247C" w:rsidRDefault="00DF247C" w:rsidP="00DF247C"/>
    <w:p w14:paraId="171C9106" w14:textId="77777777" w:rsidR="00DF247C" w:rsidRPr="00DF247C" w:rsidRDefault="00DF247C" w:rsidP="00DF247C"/>
    <w:p w14:paraId="106A187E" w14:textId="74FF1926" w:rsidR="00EE16B4" w:rsidRDefault="00F30B4C" w:rsidP="00F30B4C">
      <w:pPr>
        <w:pStyle w:val="Heading2"/>
      </w:pPr>
      <w:r>
        <w:lastRenderedPageBreak/>
        <w:t>Case</w:t>
      </w:r>
    </w:p>
    <w:p w14:paraId="67954B50" w14:textId="77777777" w:rsidR="00B122C5" w:rsidRPr="000E191B" w:rsidRDefault="00B122C5" w:rsidP="00B122C5">
      <w:pPr>
        <w:pStyle w:val="Heading4"/>
        <w:rPr>
          <w:rFonts w:cs="Calibri"/>
        </w:rPr>
      </w:pPr>
      <w:r w:rsidRPr="000E191B">
        <w:rPr>
          <w:rFonts w:cs="Calibri"/>
        </w:rPr>
        <w:t xml:space="preserve">Democracy destroys the environment and causes catastrophic warming, authoritarianism solves </w:t>
      </w:r>
    </w:p>
    <w:p w14:paraId="6577197F" w14:textId="77777777" w:rsidR="00B122C5" w:rsidRPr="000E191B" w:rsidRDefault="00B122C5" w:rsidP="00B122C5">
      <w:pPr>
        <w:rPr>
          <w:rFonts w:cs="Calibri"/>
        </w:rPr>
      </w:pPr>
      <w:r w:rsidRPr="000E191B">
        <w:rPr>
          <w:rStyle w:val="Style13ptBold"/>
          <w:rFonts w:cs="Calibri"/>
        </w:rPr>
        <w:t>Daniel 12</w:t>
      </w:r>
      <w:r w:rsidRPr="000E191B">
        <w:rPr>
          <w:rFonts w:cs="Calibri"/>
        </w:rPr>
        <w:t xml:space="preserve"> </w:t>
      </w:r>
      <w:r w:rsidRPr="000E191B">
        <w:rPr>
          <w:rFonts w:cs="Calibri"/>
          <w:sz w:val="14"/>
          <w:szCs w:val="14"/>
        </w:rPr>
        <w:t>(Charles, Poli Sci @ University of Leeds, To what extent is democracy detrimental to the current and future aims of environmental policy and technologies?,  2012, POLIS Journal Vol. 7, Summer 2012) SC SD</w:t>
      </w:r>
    </w:p>
    <w:p w14:paraId="251A0A62" w14:textId="77777777" w:rsidR="00B122C5" w:rsidRPr="000E191B" w:rsidRDefault="00B122C5" w:rsidP="00B122C5">
      <w:pPr>
        <w:rPr>
          <w:rFonts w:cs="Calibri"/>
          <w:u w:val="single"/>
        </w:rPr>
      </w:pPr>
      <w:r w:rsidRPr="000E191B">
        <w:rPr>
          <w:rFonts w:cs="Calibri"/>
          <w:sz w:val="16"/>
        </w:rPr>
        <w:t xml:space="preserve">This is exactly what Mark Beeson suggests in his argument for the coming of environmental authoritarianism. He acknowledges the fact that </w:t>
      </w:r>
      <w:r w:rsidRPr="000E191B">
        <w:rPr>
          <w:rFonts w:cs="Calibri"/>
          <w:b/>
          <w:u w:val="single"/>
        </w:rPr>
        <w:t xml:space="preserve">individual liberty has led to ‘environmentally destructive behaviour’ </w:t>
      </w:r>
      <w:r w:rsidRPr="000E191B">
        <w:rPr>
          <w:rFonts w:cs="Calibri"/>
          <w:sz w:val="16"/>
        </w:rPr>
        <w:t xml:space="preserve">(Beeson 2010: 276). </w:t>
      </w:r>
      <w:r w:rsidRPr="000E191B">
        <w:rPr>
          <w:rFonts w:cs="Calibri"/>
          <w:u w:val="single"/>
        </w:rPr>
        <w:t>Whilst democracy has allowed for a more open discussion on environmental issues as well as raising awareness, there has been too much trust put on ecological enlightenment through education</w:t>
      </w:r>
      <w:r w:rsidRPr="000E191B">
        <w:rPr>
          <w:rFonts w:cs="Calibri"/>
          <w:sz w:val="16"/>
        </w:rPr>
        <w:t xml:space="preserve">. For Beeson, this ‘relies too much on an optimistic, naïve view of human nature’ (Beeson 2010: 282), the idea that an attitude of respect, through the emergence of a shared cosmopolitan rhetoric will produce environmental improvement is wide of the mark. As Beeson rightly points out, </w:t>
      </w:r>
      <w:r w:rsidRPr="000E191B">
        <w:rPr>
          <w:rFonts w:cs="Calibri"/>
          <w:u w:val="single"/>
        </w:rPr>
        <w:t>the ‘sobering reality’ is that as the human population continues to grow, consuming resources on an unprecedented scale, ‘policy-makers will have less and less capacity to intervene to keep damage to the environment from producing serious social disruption’</w:t>
      </w:r>
      <w:r w:rsidRPr="000E191B">
        <w:rPr>
          <w:rFonts w:cs="Calibri"/>
          <w:sz w:val="16"/>
        </w:rPr>
        <w:t xml:space="preserve"> (Beeson 2010: 283). Liberal democracy, through the necessities dictated by a capitalist economy has built its survival on the continued exploitation of environmental resources to a point where an attempt to gain control of this practice has become almost impossible. The article, whilst not wholly advocating the Asian political model (indeed Beeson highlights the fact that China is a ruthless exploiter of its own natural environment and sets a poor example for the rest of the continent), is appropriately pessimistic towards the success of liberal democracy</w:t>
      </w:r>
      <w:r w:rsidRPr="000E191B">
        <w:rPr>
          <w:rFonts w:cs="Calibri"/>
          <w:b/>
          <w:u w:val="single"/>
        </w:rPr>
        <w:t xml:space="preserve">. </w:t>
      </w:r>
      <w:r w:rsidRPr="000E191B">
        <w:rPr>
          <w:rFonts w:cs="Calibri"/>
          <w:b/>
          <w:highlight w:val="cyan"/>
          <w:u w:val="single"/>
        </w:rPr>
        <w:t>It</w:t>
      </w:r>
      <w:r w:rsidRPr="000E191B">
        <w:rPr>
          <w:rFonts w:cs="Calibri"/>
          <w:b/>
          <w:u w:val="single"/>
        </w:rPr>
        <w:t xml:space="preserve"> therefore </w:t>
      </w:r>
      <w:r w:rsidRPr="000E191B">
        <w:rPr>
          <w:rFonts w:cs="Calibri"/>
          <w:b/>
          <w:highlight w:val="cyan"/>
          <w:u w:val="single"/>
        </w:rPr>
        <w:t>seems rational to put forward</w:t>
      </w:r>
      <w:r w:rsidRPr="000E191B">
        <w:rPr>
          <w:rFonts w:cs="Calibri"/>
          <w:b/>
          <w:u w:val="single"/>
        </w:rPr>
        <w:t xml:space="preserve"> soft </w:t>
      </w:r>
      <w:r w:rsidRPr="000E191B">
        <w:rPr>
          <w:rFonts w:cs="Calibri"/>
          <w:b/>
          <w:highlight w:val="cyan"/>
          <w:u w:val="single"/>
        </w:rPr>
        <w:t>authoritarianism as a viable alternative</w:t>
      </w:r>
      <w:r w:rsidRPr="000E191B">
        <w:rPr>
          <w:rFonts w:cs="Calibri"/>
          <w:b/>
          <w:u w:val="single"/>
        </w:rPr>
        <w:t xml:space="preserve">: for </w:t>
      </w:r>
      <w:r w:rsidRPr="000E191B">
        <w:rPr>
          <w:rFonts w:cs="Calibri"/>
          <w:b/>
          <w:highlight w:val="cyan"/>
          <w:u w:val="single"/>
        </w:rPr>
        <w:t>it</w:t>
      </w:r>
      <w:r w:rsidRPr="000E191B">
        <w:rPr>
          <w:rFonts w:cs="Calibri"/>
          <w:b/>
          <w:u w:val="single"/>
        </w:rPr>
        <w:t xml:space="preserve"> avoids trust in the individual, taking a negative view of human nature and </w:t>
      </w:r>
      <w:r w:rsidRPr="000E191B">
        <w:rPr>
          <w:rFonts w:cs="Calibri"/>
          <w:b/>
          <w:highlight w:val="cyan"/>
          <w:u w:val="single"/>
        </w:rPr>
        <w:t>advocates the need for state control</w:t>
      </w:r>
      <w:r w:rsidRPr="000E191B">
        <w:rPr>
          <w:rFonts w:cs="Calibri"/>
          <w:b/>
          <w:u w:val="single"/>
        </w:rPr>
        <w:t xml:space="preserve">, particularly </w:t>
      </w:r>
      <w:r w:rsidRPr="000E191B">
        <w:rPr>
          <w:rFonts w:cs="Calibri"/>
          <w:b/>
          <w:highlight w:val="cyan"/>
          <w:u w:val="single"/>
        </w:rPr>
        <w:t>surrounding</w:t>
      </w:r>
      <w:r w:rsidRPr="000E191B">
        <w:rPr>
          <w:rFonts w:cs="Calibri"/>
          <w:b/>
          <w:u w:val="single"/>
        </w:rPr>
        <w:t xml:space="preserve"> urgent </w:t>
      </w:r>
      <w:r w:rsidRPr="000E191B">
        <w:rPr>
          <w:rFonts w:cs="Calibri"/>
          <w:b/>
          <w:highlight w:val="cyan"/>
          <w:u w:val="single"/>
        </w:rPr>
        <w:t>policy issues</w:t>
      </w:r>
      <w:r w:rsidRPr="000E191B">
        <w:rPr>
          <w:rFonts w:cs="Calibri"/>
          <w:b/>
          <w:u w:val="single"/>
        </w:rPr>
        <w:t xml:space="preserve"> </w:t>
      </w:r>
      <w:r w:rsidRPr="000E191B">
        <w:rPr>
          <w:rFonts w:cs="Calibri"/>
          <w:b/>
          <w:highlight w:val="cyan"/>
          <w:u w:val="single"/>
        </w:rPr>
        <w:t>like the environment</w:t>
      </w:r>
      <w:r w:rsidRPr="000E191B">
        <w:rPr>
          <w:rFonts w:cs="Calibri"/>
          <w:sz w:val="16"/>
        </w:rPr>
        <w:t xml:space="preserve">. Whilst it is difficult to accept, it may be the case that ‘good forms of authoritarianism, in which environmentally unsustainable forms of behaviour are simply forbidden, may become not only justifiable, but essential for the survival of humanity’ (Beeson 2010: 289). It is all very well to put forward the theoretical arguments for the implementation of soft authoritarian rules surrounding the environment, but the practical expression of this form of government has, up until recently, been abysmal in regards to meeting targets and contributing to climate change (Day 2005). However over the last decade, </w:t>
      </w:r>
      <w:r w:rsidRPr="000E191B">
        <w:rPr>
          <w:rFonts w:cs="Calibri"/>
          <w:u w:val="single"/>
        </w:rPr>
        <w:t xml:space="preserve">the </w:t>
      </w:r>
      <w:r w:rsidRPr="000E191B">
        <w:rPr>
          <w:rFonts w:cs="Calibri"/>
          <w:highlight w:val="cyan"/>
          <w:u w:val="single"/>
        </w:rPr>
        <w:t>response from</w:t>
      </w:r>
      <w:r w:rsidRPr="000E191B">
        <w:rPr>
          <w:rFonts w:cs="Calibri"/>
          <w:u w:val="single"/>
        </w:rPr>
        <w:t xml:space="preserve"> a number of </w:t>
      </w:r>
      <w:r w:rsidRPr="000E191B">
        <w:rPr>
          <w:rFonts w:cs="Calibri"/>
          <w:highlight w:val="cyan"/>
          <w:u w:val="single"/>
        </w:rPr>
        <w:t>countries</w:t>
      </w:r>
      <w:r w:rsidRPr="000E191B">
        <w:rPr>
          <w:rFonts w:cs="Calibri"/>
          <w:u w:val="single"/>
        </w:rPr>
        <w:t xml:space="preserve">, which Western critics would view as authoritarian, </w:t>
      </w:r>
      <w:r w:rsidRPr="000E191B">
        <w:rPr>
          <w:rFonts w:cs="Calibri"/>
          <w:highlight w:val="cyan"/>
          <w:u w:val="single"/>
        </w:rPr>
        <w:t>has been overwhelmingly positive</w:t>
      </w:r>
      <w:r w:rsidRPr="000E191B">
        <w:rPr>
          <w:rFonts w:cs="Calibri"/>
          <w:sz w:val="16"/>
        </w:rPr>
        <w:t xml:space="preserve">. Such an opinion is epitomised in projects like Masdar city in the UAE or the draconian environmental-social policies of Singapore. Whilst this has mainly been due to high profit margins in renewable energy investment as well as the vast expendable capital accumulated by such nations, there is scope to suggest that such success has been due to the strengths found within soft authoritarianism. In order for a balanced assessment to be given in the paper, the second case study will be analysing the world’s other ‘superpower’, China. </w:t>
      </w:r>
      <w:r w:rsidRPr="000E191B">
        <w:rPr>
          <w:rFonts w:cs="Calibri"/>
          <w:highlight w:val="cyan"/>
          <w:u w:val="single"/>
        </w:rPr>
        <w:t>China</w:t>
      </w:r>
      <w:r w:rsidRPr="000E191B">
        <w:rPr>
          <w:rFonts w:cs="Calibri"/>
          <w:u w:val="single"/>
        </w:rPr>
        <w:t xml:space="preserve">’s reputation as a nation that has </w:t>
      </w:r>
      <w:r w:rsidRPr="000E191B">
        <w:rPr>
          <w:rFonts w:cs="Calibri"/>
          <w:highlight w:val="cyan"/>
          <w:u w:val="single"/>
        </w:rPr>
        <w:t>built its industrial economy around the</w:t>
      </w:r>
      <w:r w:rsidRPr="000E191B">
        <w:rPr>
          <w:rFonts w:cs="Calibri"/>
          <w:u w:val="single"/>
        </w:rPr>
        <w:t xml:space="preserve"> intense </w:t>
      </w:r>
      <w:r w:rsidRPr="000E191B">
        <w:rPr>
          <w:rFonts w:cs="Calibri"/>
          <w:highlight w:val="cyan"/>
          <w:u w:val="single"/>
        </w:rPr>
        <w:t>exploitation of raw materials</w:t>
      </w:r>
      <w:r w:rsidRPr="000E191B">
        <w:rPr>
          <w:rFonts w:cs="Calibri"/>
          <w:u w:val="single"/>
        </w:rPr>
        <w:t xml:space="preserve"> is one that is well deserved</w:t>
      </w:r>
      <w:r w:rsidRPr="000E191B">
        <w:rPr>
          <w:rFonts w:cs="Calibri"/>
          <w:sz w:val="16"/>
        </w:rPr>
        <w:t xml:space="preserve">. As the world’s leading consumer of coal, it has produced 20 out of the 30 most polluted cities on the planet (World Bank 2007). The economic culture is still very much centred upon growth and forcing local bureaucrats to meet state-set targets (Drosdowski 2006). </w:t>
      </w:r>
      <w:r w:rsidRPr="000E191B">
        <w:rPr>
          <w:rFonts w:cs="Calibri"/>
          <w:u w:val="single"/>
        </w:rPr>
        <w:t xml:space="preserve">To argue the case for </w:t>
      </w:r>
      <w:r w:rsidRPr="000E191B">
        <w:rPr>
          <w:rFonts w:cs="Calibri"/>
          <w:highlight w:val="cyan"/>
          <w:u w:val="single"/>
        </w:rPr>
        <w:t>China’s contribution to environmental regeneration</w:t>
      </w:r>
      <w:r w:rsidRPr="000E191B">
        <w:rPr>
          <w:rFonts w:cs="Calibri"/>
          <w:u w:val="single"/>
        </w:rPr>
        <w:t xml:space="preserve">, it </w:t>
      </w:r>
      <w:r w:rsidRPr="000E191B">
        <w:rPr>
          <w:rFonts w:cs="Calibri"/>
          <w:highlight w:val="cyan"/>
          <w:u w:val="single"/>
        </w:rPr>
        <w:t>is</w:t>
      </w:r>
      <w:r w:rsidRPr="000E191B">
        <w:rPr>
          <w:rFonts w:cs="Calibri"/>
          <w:u w:val="single"/>
        </w:rPr>
        <w:t xml:space="preserve"> very much </w:t>
      </w:r>
      <w:r w:rsidRPr="000E191B">
        <w:rPr>
          <w:rFonts w:cs="Calibri"/>
          <w:highlight w:val="cyan"/>
          <w:u w:val="single"/>
        </w:rPr>
        <w:t>based on recent policy initiative, investment in renewable energies</w:t>
      </w:r>
      <w:r w:rsidRPr="000E191B">
        <w:rPr>
          <w:rFonts w:cs="Calibri"/>
          <w:u w:val="single"/>
        </w:rPr>
        <w:t xml:space="preserve"> and future promises, rather than past statistics</w:t>
      </w:r>
      <w:r w:rsidRPr="000E191B">
        <w:rPr>
          <w:rFonts w:cs="Calibri"/>
          <w:sz w:val="16"/>
        </w:rPr>
        <w:t xml:space="preserve">. What China has registered in the last decade, along with other developing countries, is that </w:t>
      </w:r>
      <w:r w:rsidRPr="000E191B">
        <w:rPr>
          <w:rFonts w:cs="Calibri"/>
          <w:b/>
          <w:u w:val="single"/>
        </w:rPr>
        <w:t>sustainable development has now become integral to a flourishing economy</w:t>
      </w:r>
      <w:r w:rsidRPr="000E191B">
        <w:rPr>
          <w:rFonts w:cs="Calibri"/>
          <w:sz w:val="16"/>
        </w:rPr>
        <w:t xml:space="preserve">, alleviating poverty and maintaining social harmony (Cao 2011). The concept of ignoring environmental degradation is simply not an option. As a result the Chinese government implemented a dramatic investment programme into the policy area. As early as 2007, China could boast that 17% of national energy was produced by renewable sources. In 2009, it invested $34.6 billion into clean energy through its ‘Golden Sun’ initiative, the most out of any G20 country and double that of the US (Wang 2009). This is by no means a one-off as China plans to increase this investment to $75-$100 billion each year between now and 2020 (Winston 2010). The purpose of this intense investment is two-fold. Firstly, it is hoped that China is pursuing such measures for the benefit of the global environment. The more likely reasoning though lies in the obvious economic benefits that have emerged in relation to the renewable energy industry. It comes as no surprise then that, as well as the direct funding from the government, Chinese companies are manufacturing 50% of the world’s solar panels and wind turbines (Deutsche Bank Report 2010). This has resulted in an 81% increase in renewable electric power capacity since 2005 (Deutsche Bank Report 2010) and China also accounted for 47% of all wind </w:t>
      </w:r>
      <w:r w:rsidRPr="000E191B">
        <w:rPr>
          <w:rFonts w:cs="Calibri"/>
          <w:sz w:val="16"/>
        </w:rPr>
        <w:lastRenderedPageBreak/>
        <w:t xml:space="preserve">energy investments globally. On top of that, China led the world in asset financing, with $47.3 billion in private investments directed towards installation of clean energy generating capacities (Pew Environment Group 2010). China also holds a very impressive record in regards to forestation. Over the last two decades China’s forest cover increased from 12% to 18% (LaFleur 2010) in stark contrast to a significant reduction in worldwide forest surface area. China has also implemented the extreme, but to some extent necessary, measure of curbing population growth. </w:t>
      </w:r>
    </w:p>
    <w:p w14:paraId="730D24FE" w14:textId="77777777" w:rsidR="00B122C5" w:rsidRPr="000E191B" w:rsidRDefault="00B122C5" w:rsidP="00B122C5">
      <w:pPr>
        <w:rPr>
          <w:rFonts w:cs="Calibri"/>
          <w:sz w:val="12"/>
        </w:rPr>
      </w:pPr>
    </w:p>
    <w:p w14:paraId="23C7BB1B" w14:textId="77777777" w:rsidR="00B122C5" w:rsidRDefault="00B122C5" w:rsidP="00B122C5">
      <w:pPr>
        <w:pStyle w:val="Heading4"/>
      </w:pPr>
      <w:r>
        <w:t xml:space="preserve">Chinese autocracy solves </w:t>
      </w:r>
      <w:r>
        <w:rPr>
          <w:u w:val="single"/>
        </w:rPr>
        <w:t>all</w:t>
      </w:r>
      <w:r>
        <w:t xml:space="preserve"> their offense. Even if democracy is good, Chinese autocracy is </w:t>
      </w:r>
      <w:r>
        <w:rPr>
          <w:u w:val="single"/>
        </w:rPr>
        <w:t>better</w:t>
      </w:r>
      <w:r>
        <w:t>. Independently, the aff prevents Chinese political leadership, which causes extinction via CCP collapse and nuclear lash-out.</w:t>
      </w:r>
    </w:p>
    <w:p w14:paraId="4061D360" w14:textId="77777777" w:rsidR="00B122C5" w:rsidRPr="00B42569" w:rsidRDefault="00B122C5" w:rsidP="00B122C5">
      <w:r w:rsidRPr="00B42569">
        <w:rPr>
          <w:rStyle w:val="Style13ptBold"/>
        </w:rPr>
        <w:t>Jing ’15</w:t>
      </w:r>
      <w:r w:rsidRPr="00B42569">
        <w:t xml:space="preserve"> </w:t>
      </w:r>
      <w:r w:rsidRPr="00B42569">
        <w:rPr>
          <w:sz w:val="16"/>
          <w:szCs w:val="16"/>
        </w:rPr>
        <w:t>(Jing, director of the Institute of International Relations, China Foreign Affairs University, 15, Lu, China’s rise will restore history of peaceful benefits for its neighbors, http://www.globaltimes.cn/content/907832.shtml)</w:t>
      </w:r>
    </w:p>
    <w:p w14:paraId="03F6D82E" w14:textId="77777777" w:rsidR="00B122C5" w:rsidRPr="00B42569" w:rsidRDefault="00B122C5" w:rsidP="00B122C5">
      <w:pPr>
        <w:rPr>
          <w:b/>
          <w:iCs/>
          <w:szCs w:val="22"/>
          <w:u w:val="single"/>
        </w:rPr>
      </w:pPr>
      <w:r w:rsidRPr="00B42569">
        <w:rPr>
          <w:sz w:val="16"/>
          <w:szCs w:val="22"/>
        </w:rPr>
        <w:t xml:space="preserve">The "China threat" theory has been widely circulated and constantly hyped by Western countries during China's rise and is often cited by China's neighboring countries. It typically reflects the Western thinking of realpolitik in international relations. In fact, be it in history or in the current stage, </w:t>
      </w:r>
      <w:r w:rsidRPr="00B42569">
        <w:rPr>
          <w:rStyle w:val="TitleChar"/>
          <w:szCs w:val="22"/>
          <w:highlight w:val="green"/>
        </w:rPr>
        <w:t>a powerful China</w:t>
      </w:r>
      <w:r w:rsidRPr="00B42569">
        <w:rPr>
          <w:rStyle w:val="TitleChar"/>
          <w:szCs w:val="22"/>
        </w:rPr>
        <w:t xml:space="preserve"> has never posed a threat to the peace and stability</w:t>
      </w:r>
      <w:r w:rsidRPr="00B42569">
        <w:rPr>
          <w:sz w:val="16"/>
          <w:szCs w:val="22"/>
        </w:rPr>
        <w:t xml:space="preserve"> of its neighboring countries or the whole world, </w:t>
      </w:r>
      <w:r w:rsidRPr="00B42569">
        <w:rPr>
          <w:rStyle w:val="TitleChar"/>
          <w:szCs w:val="22"/>
        </w:rPr>
        <w:t xml:space="preserve">but instead it </w:t>
      </w:r>
      <w:r w:rsidRPr="00B42569">
        <w:rPr>
          <w:rStyle w:val="TitleChar"/>
          <w:szCs w:val="22"/>
          <w:highlight w:val="green"/>
        </w:rPr>
        <w:t xml:space="preserve">has </w:t>
      </w:r>
      <w:r w:rsidRPr="00B42569">
        <w:rPr>
          <w:rStyle w:val="Emphasis"/>
          <w:szCs w:val="22"/>
          <w:highlight w:val="green"/>
        </w:rPr>
        <w:t>created a positive influence</w:t>
      </w:r>
      <w:r w:rsidRPr="00B42569">
        <w:rPr>
          <w:sz w:val="16"/>
          <w:szCs w:val="22"/>
        </w:rPr>
        <w:t xml:space="preserve">. People may infer that a mighty China will manifest its identity by all means based on their memory of the Middle Kingdom or the tributary system. However, </w:t>
      </w:r>
      <w:r w:rsidRPr="00B42569">
        <w:rPr>
          <w:rStyle w:val="Emphasis"/>
          <w:szCs w:val="22"/>
        </w:rPr>
        <w:t>looking back</w:t>
      </w:r>
      <w:r w:rsidRPr="00B42569">
        <w:rPr>
          <w:sz w:val="16"/>
          <w:szCs w:val="22"/>
        </w:rPr>
        <w:t xml:space="preserve">, </w:t>
      </w:r>
      <w:r w:rsidRPr="00B42569">
        <w:rPr>
          <w:rStyle w:val="TitleChar"/>
          <w:szCs w:val="22"/>
          <w:highlight w:val="green"/>
        </w:rPr>
        <w:t>China</w:t>
      </w:r>
      <w:r w:rsidRPr="00B42569">
        <w:rPr>
          <w:rStyle w:val="TitleChar"/>
          <w:szCs w:val="22"/>
        </w:rPr>
        <w:t xml:space="preserve"> in its powerful times </w:t>
      </w:r>
      <w:r w:rsidRPr="00B42569">
        <w:rPr>
          <w:rStyle w:val="TitleChar"/>
          <w:szCs w:val="22"/>
          <w:highlight w:val="green"/>
        </w:rPr>
        <w:t>was</w:t>
      </w:r>
      <w:r w:rsidRPr="00B42569">
        <w:rPr>
          <w:rStyle w:val="TitleChar"/>
          <w:szCs w:val="22"/>
        </w:rPr>
        <w:t xml:space="preserve"> </w:t>
      </w:r>
      <w:r w:rsidRPr="00B42569">
        <w:rPr>
          <w:rStyle w:val="Emphasis"/>
          <w:szCs w:val="22"/>
        </w:rPr>
        <w:t xml:space="preserve">always </w:t>
      </w:r>
      <w:r w:rsidRPr="00B42569">
        <w:rPr>
          <w:rStyle w:val="Emphasis"/>
          <w:szCs w:val="22"/>
          <w:highlight w:val="green"/>
        </w:rPr>
        <w:t>favorable</w:t>
      </w:r>
      <w:r w:rsidRPr="00B42569">
        <w:rPr>
          <w:rStyle w:val="TitleChar"/>
          <w:szCs w:val="22"/>
          <w:highlight w:val="green"/>
        </w:rPr>
        <w:t xml:space="preserve"> to others in </w:t>
      </w:r>
      <w:r w:rsidRPr="00B42569">
        <w:rPr>
          <w:rStyle w:val="Emphasis"/>
          <w:szCs w:val="22"/>
          <w:highlight w:val="green"/>
        </w:rPr>
        <w:t>economic ties</w:t>
      </w:r>
      <w:r w:rsidRPr="00B42569">
        <w:rPr>
          <w:rStyle w:val="TitleChar"/>
          <w:szCs w:val="22"/>
          <w:highlight w:val="green"/>
        </w:rPr>
        <w:t>, adhered to</w:t>
      </w:r>
      <w:r w:rsidRPr="00B42569">
        <w:rPr>
          <w:rStyle w:val="TitleChar"/>
          <w:szCs w:val="22"/>
        </w:rPr>
        <w:t xml:space="preserve"> the principle of </w:t>
      </w:r>
      <w:r w:rsidRPr="00B42569">
        <w:rPr>
          <w:rStyle w:val="Emphasis"/>
          <w:szCs w:val="22"/>
          <w:highlight w:val="green"/>
        </w:rPr>
        <w:t>benevolence</w:t>
      </w:r>
      <w:r w:rsidRPr="00B42569">
        <w:rPr>
          <w:sz w:val="16"/>
          <w:szCs w:val="22"/>
        </w:rPr>
        <w:t xml:space="preserve"> in political relations </w:t>
      </w:r>
      <w:r w:rsidRPr="00B42569">
        <w:rPr>
          <w:rStyle w:val="TitleChar"/>
          <w:szCs w:val="22"/>
          <w:highlight w:val="green"/>
        </w:rPr>
        <w:t xml:space="preserve">and was </w:t>
      </w:r>
      <w:r w:rsidRPr="00B42569">
        <w:rPr>
          <w:rStyle w:val="Emphasis"/>
          <w:szCs w:val="22"/>
          <w:highlight w:val="green"/>
        </w:rPr>
        <w:t>cautious about</w:t>
      </w:r>
      <w:r w:rsidRPr="00B42569">
        <w:rPr>
          <w:rStyle w:val="Emphasis"/>
          <w:szCs w:val="22"/>
        </w:rPr>
        <w:t xml:space="preserve"> resorting to </w:t>
      </w:r>
      <w:r w:rsidRPr="00B42569">
        <w:rPr>
          <w:rStyle w:val="Emphasis"/>
          <w:szCs w:val="22"/>
          <w:highlight w:val="green"/>
        </w:rPr>
        <w:t>force</w:t>
      </w:r>
      <w:r w:rsidRPr="00B42569">
        <w:rPr>
          <w:sz w:val="16"/>
          <w:szCs w:val="22"/>
        </w:rPr>
        <w:t xml:space="preserve">. Having been through harsh humiliation in recent history, today's China holds firmly that one should not impose his or her beliefs on anyone else. Today, a rising China is determined to guide and exercise its relations with the outside world by using new diplomatic mind-set focused on win-win cooperation. China has realized that if a country wants to seek development, security and well-being, it has to allow others to have them. It is out of this concept that China has taken on more and more duties as a big power to safeguard the prosperity and stability in the region and the world. </w:t>
      </w:r>
      <w:r w:rsidRPr="00B42569">
        <w:rPr>
          <w:rStyle w:val="TitleChar"/>
          <w:szCs w:val="22"/>
        </w:rPr>
        <w:t xml:space="preserve">While </w:t>
      </w:r>
      <w:r w:rsidRPr="00B42569">
        <w:rPr>
          <w:rStyle w:val="TitleChar"/>
          <w:szCs w:val="22"/>
          <w:highlight w:val="green"/>
        </w:rPr>
        <w:t>China</w:t>
      </w:r>
      <w:r w:rsidRPr="00B42569">
        <w:rPr>
          <w:rStyle w:val="TitleChar"/>
          <w:szCs w:val="22"/>
        </w:rPr>
        <w:t xml:space="preserve"> has </w:t>
      </w:r>
      <w:r w:rsidRPr="00B42569">
        <w:rPr>
          <w:rStyle w:val="TitleChar"/>
          <w:szCs w:val="22"/>
          <w:highlight w:val="green"/>
        </w:rPr>
        <w:t>proposed</w:t>
      </w:r>
      <w:r w:rsidRPr="00B42569">
        <w:rPr>
          <w:rStyle w:val="TitleChar"/>
          <w:szCs w:val="22"/>
        </w:rPr>
        <w:t xml:space="preserve"> to build a </w:t>
      </w:r>
      <w:r w:rsidRPr="00B42569">
        <w:rPr>
          <w:rStyle w:val="Emphasis"/>
          <w:szCs w:val="22"/>
        </w:rPr>
        <w:t>new type</w:t>
      </w:r>
      <w:r w:rsidRPr="00B42569">
        <w:rPr>
          <w:rStyle w:val="TitleChar"/>
          <w:szCs w:val="22"/>
        </w:rPr>
        <w:t xml:space="preserve"> of </w:t>
      </w:r>
      <w:r w:rsidRPr="00B42569">
        <w:rPr>
          <w:rStyle w:val="Emphasis"/>
          <w:szCs w:val="22"/>
        </w:rPr>
        <w:t>major power relationship,</w:t>
      </w:r>
      <w:r w:rsidRPr="00B42569">
        <w:rPr>
          <w:sz w:val="16"/>
          <w:szCs w:val="22"/>
        </w:rPr>
        <w:t xml:space="preserve"> </w:t>
      </w:r>
      <w:r w:rsidRPr="00B42569">
        <w:rPr>
          <w:rStyle w:val="TitleChar"/>
          <w:szCs w:val="22"/>
        </w:rPr>
        <w:t>it</w:t>
      </w:r>
      <w:r w:rsidRPr="00B42569">
        <w:rPr>
          <w:sz w:val="16"/>
          <w:szCs w:val="22"/>
        </w:rPr>
        <w:t xml:space="preserve"> also </w:t>
      </w:r>
      <w:r w:rsidRPr="00B42569">
        <w:rPr>
          <w:rStyle w:val="TitleChar"/>
          <w:szCs w:val="22"/>
        </w:rPr>
        <w:t>adopts the principles of closeness</w:t>
      </w:r>
      <w:r w:rsidRPr="00B42569">
        <w:rPr>
          <w:sz w:val="16"/>
          <w:szCs w:val="22"/>
        </w:rPr>
        <w:t xml:space="preserve">, sincerity, </w:t>
      </w:r>
      <w:r w:rsidRPr="00B42569">
        <w:rPr>
          <w:rStyle w:val="TitleChar"/>
          <w:szCs w:val="22"/>
        </w:rPr>
        <w:t xml:space="preserve">sharing in prosperity and inclusiveness in fostering </w:t>
      </w:r>
      <w:r w:rsidRPr="00B42569">
        <w:rPr>
          <w:rStyle w:val="Emphasis"/>
          <w:szCs w:val="22"/>
          <w:highlight w:val="green"/>
        </w:rPr>
        <w:t>neighborhood relations</w:t>
      </w:r>
      <w:r w:rsidRPr="00B42569">
        <w:rPr>
          <w:rStyle w:val="TitleChar"/>
          <w:szCs w:val="22"/>
          <w:highlight w:val="green"/>
        </w:rPr>
        <w:t xml:space="preserve"> to</w:t>
      </w:r>
      <w:r w:rsidRPr="00B42569">
        <w:rPr>
          <w:sz w:val="16"/>
          <w:szCs w:val="22"/>
          <w:highlight w:val="green"/>
        </w:rPr>
        <w:t xml:space="preserve"> </w:t>
      </w:r>
      <w:r w:rsidRPr="00B42569">
        <w:rPr>
          <w:rStyle w:val="TitleChar"/>
          <w:szCs w:val="22"/>
          <w:highlight w:val="green"/>
        </w:rPr>
        <w:t>make neighbors benefit</w:t>
      </w:r>
      <w:r w:rsidRPr="00B42569">
        <w:rPr>
          <w:rStyle w:val="TitleChar"/>
          <w:szCs w:val="22"/>
        </w:rPr>
        <w:t xml:space="preserve"> from China's</w:t>
      </w:r>
      <w:r w:rsidRPr="00B42569">
        <w:rPr>
          <w:sz w:val="16"/>
          <w:szCs w:val="22"/>
        </w:rPr>
        <w:t xml:space="preserve"> </w:t>
      </w:r>
      <w:r w:rsidRPr="00B42569">
        <w:rPr>
          <w:rStyle w:val="TitleChar"/>
          <w:szCs w:val="22"/>
        </w:rPr>
        <w:t>development</w:t>
      </w:r>
      <w:r w:rsidRPr="00B42569">
        <w:rPr>
          <w:sz w:val="16"/>
          <w:szCs w:val="22"/>
        </w:rPr>
        <w:t xml:space="preserve">. China has become the largest trade partner and export destination and exporter of many neighboring countries. </w:t>
      </w:r>
      <w:r w:rsidRPr="00B42569">
        <w:rPr>
          <w:rStyle w:val="TitleChar"/>
          <w:szCs w:val="22"/>
          <w:highlight w:val="green"/>
        </w:rPr>
        <w:t>China</w:t>
      </w:r>
      <w:r w:rsidRPr="00B42569">
        <w:rPr>
          <w:rStyle w:val="TitleChar"/>
          <w:szCs w:val="22"/>
        </w:rPr>
        <w:t xml:space="preserve"> has </w:t>
      </w:r>
      <w:r w:rsidRPr="00B42569">
        <w:rPr>
          <w:rStyle w:val="TitleChar"/>
          <w:szCs w:val="22"/>
          <w:highlight w:val="green"/>
        </w:rPr>
        <w:t>proactively joined</w:t>
      </w:r>
      <w:r w:rsidRPr="00B42569">
        <w:rPr>
          <w:rStyle w:val="TitleChar"/>
          <w:szCs w:val="22"/>
        </w:rPr>
        <w:t xml:space="preserve"> the </w:t>
      </w:r>
      <w:r w:rsidRPr="00B42569">
        <w:rPr>
          <w:rStyle w:val="TitleChar"/>
          <w:szCs w:val="22"/>
          <w:highlight w:val="green"/>
        </w:rPr>
        <w:t>efforts</w:t>
      </w:r>
      <w:r w:rsidRPr="00B42569">
        <w:rPr>
          <w:rStyle w:val="TitleChar"/>
          <w:szCs w:val="22"/>
        </w:rPr>
        <w:t xml:space="preserve"> to address global issues that range </w:t>
      </w:r>
      <w:r w:rsidRPr="00B42569">
        <w:rPr>
          <w:rStyle w:val="TitleChar"/>
          <w:szCs w:val="22"/>
          <w:highlight w:val="green"/>
        </w:rPr>
        <w:t>from</w:t>
      </w:r>
      <w:r w:rsidRPr="00B42569">
        <w:rPr>
          <w:rStyle w:val="TitleChar"/>
          <w:szCs w:val="22"/>
        </w:rPr>
        <w:t xml:space="preserve"> the </w:t>
      </w:r>
      <w:r w:rsidRPr="00B42569">
        <w:rPr>
          <w:rStyle w:val="Emphasis"/>
          <w:szCs w:val="22"/>
          <w:highlight w:val="green"/>
        </w:rPr>
        <w:t>UN peacekeeping</w:t>
      </w:r>
      <w:r w:rsidRPr="00B42569">
        <w:rPr>
          <w:rStyle w:val="Emphasis"/>
          <w:szCs w:val="22"/>
        </w:rPr>
        <w:t xml:space="preserve"> missions</w:t>
      </w:r>
      <w:r w:rsidRPr="00B42569">
        <w:rPr>
          <w:sz w:val="16"/>
          <w:szCs w:val="22"/>
        </w:rPr>
        <w:t xml:space="preserve">, </w:t>
      </w:r>
      <w:r w:rsidRPr="00B42569">
        <w:rPr>
          <w:rStyle w:val="Emphasis"/>
          <w:szCs w:val="22"/>
        </w:rPr>
        <w:t>prevention</w:t>
      </w:r>
      <w:r w:rsidRPr="00B42569">
        <w:rPr>
          <w:sz w:val="16"/>
          <w:szCs w:val="22"/>
        </w:rPr>
        <w:t xml:space="preserve"> </w:t>
      </w:r>
      <w:r w:rsidRPr="00B42569">
        <w:rPr>
          <w:rStyle w:val="TitleChar"/>
          <w:szCs w:val="22"/>
        </w:rPr>
        <w:t>and</w:t>
      </w:r>
      <w:r w:rsidRPr="00B42569">
        <w:rPr>
          <w:sz w:val="16"/>
          <w:szCs w:val="22"/>
        </w:rPr>
        <w:t xml:space="preserve"> </w:t>
      </w:r>
      <w:r w:rsidRPr="00B42569">
        <w:rPr>
          <w:rStyle w:val="Emphasis"/>
          <w:szCs w:val="22"/>
        </w:rPr>
        <w:t xml:space="preserve">treatment of infectious </w:t>
      </w:r>
      <w:r w:rsidRPr="00B42569">
        <w:rPr>
          <w:rStyle w:val="Emphasis"/>
          <w:szCs w:val="22"/>
          <w:highlight w:val="green"/>
        </w:rPr>
        <w:t>diseases</w:t>
      </w:r>
      <w:r w:rsidRPr="00B42569">
        <w:rPr>
          <w:sz w:val="16"/>
          <w:szCs w:val="22"/>
        </w:rPr>
        <w:t xml:space="preserve">, </w:t>
      </w:r>
      <w:r w:rsidRPr="00B42569">
        <w:rPr>
          <w:rStyle w:val="Emphasis"/>
          <w:szCs w:val="22"/>
        </w:rPr>
        <w:t>climate change</w:t>
      </w:r>
      <w:r w:rsidRPr="00B42569">
        <w:rPr>
          <w:sz w:val="16"/>
          <w:szCs w:val="22"/>
        </w:rPr>
        <w:t xml:space="preserve">, </w:t>
      </w:r>
      <w:r w:rsidRPr="00B42569">
        <w:rPr>
          <w:rStyle w:val="Emphasis"/>
          <w:szCs w:val="22"/>
          <w:highlight w:val="green"/>
        </w:rPr>
        <w:t>non-pr</w:t>
      </w:r>
      <w:r w:rsidRPr="00B42569">
        <w:rPr>
          <w:rStyle w:val="Emphasis"/>
          <w:highlight w:val="green"/>
        </w:rPr>
        <w:t>oliferation</w:t>
      </w:r>
      <w:r w:rsidRPr="00B42569">
        <w:rPr>
          <w:rStyle w:val="Emphasis"/>
        </w:rPr>
        <w:t xml:space="preserve"> </w:t>
      </w:r>
      <w:r w:rsidRPr="00B42569">
        <w:rPr>
          <w:rStyle w:val="TitleChar"/>
          <w:szCs w:val="22"/>
        </w:rPr>
        <w:t>of</w:t>
      </w:r>
      <w:r w:rsidRPr="00B42569">
        <w:rPr>
          <w:sz w:val="16"/>
          <w:szCs w:val="22"/>
        </w:rPr>
        <w:t xml:space="preserve"> </w:t>
      </w:r>
      <w:r w:rsidRPr="00B42569">
        <w:rPr>
          <w:rStyle w:val="Emphasis"/>
          <w:szCs w:val="22"/>
        </w:rPr>
        <w:t>mass destruction weapons</w:t>
      </w:r>
      <w:r w:rsidRPr="00B42569">
        <w:rPr>
          <w:sz w:val="16"/>
          <w:szCs w:val="22"/>
        </w:rPr>
        <w:t xml:space="preserve"> </w:t>
      </w:r>
      <w:r w:rsidRPr="00B42569">
        <w:rPr>
          <w:rStyle w:val="TitleChar"/>
          <w:szCs w:val="22"/>
        </w:rPr>
        <w:t>to</w:t>
      </w:r>
      <w:r w:rsidRPr="00B42569">
        <w:rPr>
          <w:sz w:val="16"/>
          <w:szCs w:val="22"/>
        </w:rPr>
        <w:t xml:space="preserve"> a series of regional </w:t>
      </w:r>
      <w:r w:rsidRPr="00B42569">
        <w:rPr>
          <w:rStyle w:val="Emphasis"/>
          <w:szCs w:val="22"/>
          <w:highlight w:val="green"/>
        </w:rPr>
        <w:t>hot-spot issues</w:t>
      </w:r>
      <w:r w:rsidRPr="00B42569">
        <w:rPr>
          <w:sz w:val="16"/>
          <w:szCs w:val="22"/>
        </w:rPr>
        <w:t xml:space="preserve">. Its roles are highly recognized. </w:t>
      </w:r>
      <w:r w:rsidRPr="00B42569">
        <w:rPr>
          <w:rStyle w:val="TitleChar"/>
          <w:szCs w:val="22"/>
          <w:highlight w:val="green"/>
        </w:rPr>
        <w:t>China</w:t>
      </w:r>
      <w:r w:rsidRPr="00B42569">
        <w:rPr>
          <w:rStyle w:val="TitleChar"/>
          <w:szCs w:val="22"/>
        </w:rPr>
        <w:t xml:space="preserve"> remains a developing country faced with arduous development problems and </w:t>
      </w:r>
      <w:r w:rsidRPr="00B42569">
        <w:rPr>
          <w:rStyle w:val="Emphasis"/>
          <w:szCs w:val="22"/>
          <w:highlight w:val="green"/>
        </w:rPr>
        <w:t>needs a stable international environment</w:t>
      </w:r>
      <w:r w:rsidRPr="00B42569">
        <w:rPr>
          <w:rStyle w:val="TitleChar"/>
          <w:szCs w:val="22"/>
        </w:rPr>
        <w:t xml:space="preserve">. It means a lot for China to prevent the world from falling into </w:t>
      </w:r>
      <w:r w:rsidRPr="00B42569">
        <w:rPr>
          <w:rStyle w:val="Emphasis"/>
          <w:szCs w:val="22"/>
        </w:rPr>
        <w:t>violence and tumult</w:t>
      </w:r>
      <w:r w:rsidRPr="00B42569">
        <w:rPr>
          <w:sz w:val="16"/>
          <w:szCs w:val="22"/>
        </w:rPr>
        <w:t xml:space="preserve">. </w:t>
      </w:r>
      <w:r w:rsidRPr="00B42569">
        <w:rPr>
          <w:rStyle w:val="TitleChar"/>
          <w:szCs w:val="22"/>
          <w:highlight w:val="green"/>
        </w:rPr>
        <w:t xml:space="preserve">A </w:t>
      </w:r>
      <w:r w:rsidRPr="00B42569">
        <w:rPr>
          <w:rStyle w:val="Emphasis"/>
          <w:szCs w:val="22"/>
          <w:highlight w:val="green"/>
        </w:rPr>
        <w:t>weak China</w:t>
      </w:r>
      <w:r w:rsidRPr="00B42569">
        <w:rPr>
          <w:rStyle w:val="TitleChar"/>
          <w:szCs w:val="22"/>
          <w:highlight w:val="green"/>
        </w:rPr>
        <w:t xml:space="preserve"> will</w:t>
      </w:r>
      <w:r w:rsidRPr="00B42569">
        <w:rPr>
          <w:rStyle w:val="TitleChar"/>
          <w:szCs w:val="22"/>
        </w:rPr>
        <w:t xml:space="preserve"> actually </w:t>
      </w:r>
      <w:r w:rsidRPr="00B42569">
        <w:rPr>
          <w:rStyle w:val="Emphasis"/>
          <w:szCs w:val="22"/>
          <w:highlight w:val="green"/>
        </w:rPr>
        <w:t>serve as a threat to</w:t>
      </w:r>
      <w:r w:rsidRPr="00B42569">
        <w:rPr>
          <w:rStyle w:val="Emphasis"/>
          <w:szCs w:val="22"/>
        </w:rPr>
        <w:t xml:space="preserve"> the neighborhood </w:t>
      </w:r>
      <w:r w:rsidRPr="00B42569">
        <w:rPr>
          <w:rStyle w:val="Emphasis"/>
          <w:szCs w:val="22"/>
          <w:highlight w:val="green"/>
        </w:rPr>
        <w:t>stability</w:t>
      </w:r>
      <w:r w:rsidRPr="00B42569">
        <w:rPr>
          <w:sz w:val="16"/>
          <w:szCs w:val="22"/>
        </w:rPr>
        <w:t xml:space="preserve">. </w:t>
      </w:r>
      <w:r w:rsidRPr="00B42569">
        <w:rPr>
          <w:rStyle w:val="TitleChar"/>
          <w:szCs w:val="22"/>
        </w:rPr>
        <w:t>China's feebleness in recent history not only invited a century-long humiliation for itself</w:t>
      </w:r>
      <w:r w:rsidRPr="00B42569">
        <w:rPr>
          <w:sz w:val="16"/>
          <w:szCs w:val="22"/>
        </w:rPr>
        <w:t xml:space="preserve">, </w:t>
      </w:r>
      <w:r w:rsidRPr="00B42569">
        <w:rPr>
          <w:rStyle w:val="Emphasis"/>
          <w:szCs w:val="22"/>
        </w:rPr>
        <w:t>but it also drew in the countries around</w:t>
      </w:r>
      <w:r w:rsidRPr="00B42569">
        <w:rPr>
          <w:sz w:val="16"/>
          <w:szCs w:val="22"/>
        </w:rPr>
        <w:t xml:space="preserve">. </w:t>
      </w:r>
      <w:r w:rsidRPr="00B42569">
        <w:rPr>
          <w:rStyle w:val="TitleChar"/>
          <w:szCs w:val="22"/>
          <w:highlight w:val="green"/>
        </w:rPr>
        <w:t>If China</w:t>
      </w:r>
      <w:r w:rsidRPr="00B42569">
        <w:rPr>
          <w:rStyle w:val="TitleChar"/>
          <w:szCs w:val="22"/>
        </w:rPr>
        <w:t xml:space="preserve"> with its more than 1.3 billion population is still mired in </w:t>
      </w:r>
      <w:r w:rsidRPr="00B42569">
        <w:rPr>
          <w:rStyle w:val="Emphasis"/>
          <w:szCs w:val="22"/>
        </w:rPr>
        <w:t>poverty</w:t>
      </w:r>
      <w:r w:rsidRPr="00B42569">
        <w:rPr>
          <w:rStyle w:val="TitleChar"/>
          <w:szCs w:val="22"/>
        </w:rPr>
        <w:t xml:space="preserve"> and</w:t>
      </w:r>
      <w:r w:rsidRPr="00B42569">
        <w:rPr>
          <w:sz w:val="16"/>
          <w:szCs w:val="22"/>
        </w:rPr>
        <w:t xml:space="preserve"> turbulence or even </w:t>
      </w:r>
      <w:r w:rsidRPr="00B42569">
        <w:rPr>
          <w:rStyle w:val="Emphasis"/>
          <w:szCs w:val="22"/>
          <w:highlight w:val="green"/>
        </w:rPr>
        <w:t>undergoes</w:t>
      </w:r>
      <w:r w:rsidRPr="00B42569">
        <w:rPr>
          <w:rStyle w:val="Emphasis"/>
          <w:szCs w:val="22"/>
        </w:rPr>
        <w:t xml:space="preserve"> internal </w:t>
      </w:r>
      <w:r w:rsidRPr="00B42569">
        <w:rPr>
          <w:rStyle w:val="Emphasis"/>
          <w:szCs w:val="22"/>
          <w:highlight w:val="green"/>
        </w:rPr>
        <w:t>collapse,</w:t>
      </w:r>
      <w:r w:rsidRPr="00B42569">
        <w:rPr>
          <w:sz w:val="16"/>
          <w:szCs w:val="22"/>
          <w:highlight w:val="green"/>
        </w:rPr>
        <w:t xml:space="preserve"> </w:t>
      </w:r>
      <w:r w:rsidRPr="00B42569">
        <w:rPr>
          <w:rStyle w:val="Emphasis"/>
          <w:szCs w:val="22"/>
          <w:highlight w:val="green"/>
        </w:rPr>
        <w:t>the</w:t>
      </w:r>
      <w:r w:rsidRPr="00B42569">
        <w:rPr>
          <w:rStyle w:val="Emphasis"/>
          <w:szCs w:val="22"/>
        </w:rPr>
        <w:t xml:space="preserve"> resulting </w:t>
      </w:r>
      <w:r w:rsidRPr="00B42569">
        <w:rPr>
          <w:rStyle w:val="Emphasis"/>
          <w:szCs w:val="22"/>
          <w:highlight w:val="green"/>
        </w:rPr>
        <w:t>problems</w:t>
      </w:r>
      <w:r w:rsidRPr="00B42569">
        <w:rPr>
          <w:rStyle w:val="Emphasis"/>
          <w:szCs w:val="22"/>
        </w:rPr>
        <w:t xml:space="preserve"> of refugees and emigrants </w:t>
      </w:r>
      <w:r w:rsidRPr="00B42569">
        <w:rPr>
          <w:rStyle w:val="Emphasis"/>
          <w:szCs w:val="22"/>
          <w:highlight w:val="green"/>
        </w:rPr>
        <w:t>will pose a threat</w:t>
      </w:r>
      <w:r w:rsidRPr="00B42569">
        <w:rPr>
          <w:rStyle w:val="Emphasis"/>
          <w:szCs w:val="22"/>
        </w:rPr>
        <w:t xml:space="preserve"> to the</w:t>
      </w:r>
      <w:r w:rsidRPr="00B42569">
        <w:rPr>
          <w:sz w:val="16"/>
          <w:szCs w:val="22"/>
        </w:rPr>
        <w:t xml:space="preserve"> neighborhood and the rest of the </w:t>
      </w:r>
      <w:r w:rsidRPr="00B42569">
        <w:rPr>
          <w:rStyle w:val="Emphasis"/>
          <w:szCs w:val="22"/>
        </w:rPr>
        <w:t>world</w:t>
      </w:r>
      <w:r w:rsidRPr="00B42569">
        <w:rPr>
          <w:sz w:val="16"/>
          <w:szCs w:val="22"/>
        </w:rPr>
        <w:t xml:space="preserve">. As President Xi Jinping noted in his speech at the Moscow State Institute of International Relations in 2013, a well-developed China with over 1.3 billion people will bring tangible benefits to the world. On the contrary, </w:t>
      </w:r>
      <w:r w:rsidRPr="00B42569">
        <w:rPr>
          <w:rStyle w:val="TitleChar"/>
          <w:szCs w:val="22"/>
        </w:rPr>
        <w:t xml:space="preserve">if China becomes feeble, it will be </w:t>
      </w:r>
      <w:r w:rsidRPr="00B42569">
        <w:rPr>
          <w:rStyle w:val="Emphasis"/>
          <w:szCs w:val="22"/>
        </w:rPr>
        <w:t xml:space="preserve">a matter of grave concern </w:t>
      </w:r>
      <w:r w:rsidRPr="00B42569">
        <w:rPr>
          <w:rStyle w:val="Emphasis"/>
          <w:szCs w:val="22"/>
          <w:highlight w:val="green"/>
        </w:rPr>
        <w:t>for the world</w:t>
      </w:r>
      <w:r w:rsidRPr="00B42569">
        <w:rPr>
          <w:rStyle w:val="Emphasis"/>
          <w:szCs w:val="22"/>
        </w:rPr>
        <w:t xml:space="preserve">. </w:t>
      </w:r>
    </w:p>
    <w:p w14:paraId="2FD00912" w14:textId="77777777" w:rsidR="00B122C5" w:rsidRPr="00B42569" w:rsidRDefault="00B122C5" w:rsidP="00B122C5">
      <w:pPr>
        <w:pStyle w:val="Heading4"/>
      </w:pPr>
      <w:r>
        <w:t>Reject democratic peace – 52 years of analysis and newest models.</w:t>
      </w:r>
    </w:p>
    <w:p w14:paraId="5AF8BF65" w14:textId="77777777" w:rsidR="00B122C5" w:rsidRPr="00920DD4" w:rsidRDefault="00B122C5" w:rsidP="00B122C5">
      <w:r w:rsidRPr="00920DD4">
        <w:rPr>
          <w:rStyle w:val="Style13ptBold"/>
        </w:rPr>
        <w:t xml:space="preserve">Grabmeier ’15 </w:t>
      </w:r>
      <w:r w:rsidRPr="00920DD4">
        <w:rPr>
          <w:sz w:val="16"/>
          <w:szCs w:val="16"/>
        </w:rPr>
        <w:t xml:space="preserve">(Jeff; 9/3/15; Senior Director of Research and Innovation at Ohio State University, citing a 52-year study; Phys.org, “'Democratic peace' may not prevent international conflict,” </w:t>
      </w:r>
      <w:hyperlink r:id="rId34" w:history="1">
        <w:r w:rsidRPr="00920DD4">
          <w:rPr>
            <w:rStyle w:val="Hyperlink"/>
            <w:sz w:val="16"/>
            <w:szCs w:val="16"/>
          </w:rPr>
          <w:t>https://phys.org/news/2015-09-democratic-peace-international-conflict.html)</w:t>
        </w:r>
      </w:hyperlink>
    </w:p>
    <w:p w14:paraId="60884E42" w14:textId="4242E93B" w:rsidR="00B122C5" w:rsidRPr="000E191B" w:rsidRDefault="00B122C5" w:rsidP="003B78A2">
      <w:pPr>
        <w:rPr>
          <w:rFonts w:cs="Calibri"/>
        </w:rPr>
      </w:pPr>
      <w:r w:rsidRPr="00920DD4">
        <w:rPr>
          <w:szCs w:val="22"/>
          <w:highlight w:val="green"/>
          <w:u w:val="single"/>
        </w:rPr>
        <w:t xml:space="preserve">Using a new technique to analyze </w:t>
      </w:r>
      <w:r w:rsidRPr="00920DD4">
        <w:rPr>
          <w:b/>
          <w:szCs w:val="22"/>
          <w:highlight w:val="green"/>
          <w:u w:val="single"/>
        </w:rPr>
        <w:t>52 years of</w:t>
      </w:r>
      <w:r w:rsidRPr="00920DD4">
        <w:rPr>
          <w:b/>
          <w:szCs w:val="22"/>
          <w:u w:val="single"/>
        </w:rPr>
        <w:t xml:space="preserve"> international </w:t>
      </w:r>
      <w:r w:rsidRPr="00920DD4">
        <w:rPr>
          <w:b/>
          <w:szCs w:val="22"/>
          <w:highlight w:val="green"/>
          <w:u w:val="single"/>
        </w:rPr>
        <w:t>conflict</w:t>
      </w:r>
      <w:r w:rsidRPr="00920DD4">
        <w:rPr>
          <w:szCs w:val="22"/>
          <w:highlight w:val="green"/>
          <w:u w:val="single"/>
        </w:rPr>
        <w:t>, researchers suggest</w:t>
      </w:r>
      <w:r w:rsidRPr="00920DD4">
        <w:rPr>
          <w:szCs w:val="22"/>
          <w:u w:val="single"/>
        </w:rPr>
        <w:t xml:space="preserve"> that </w:t>
      </w:r>
      <w:r w:rsidRPr="00920DD4">
        <w:rPr>
          <w:szCs w:val="22"/>
          <w:highlight w:val="green"/>
          <w:u w:val="single"/>
        </w:rPr>
        <w:t xml:space="preserve">there may be </w:t>
      </w:r>
      <w:r w:rsidRPr="00920DD4">
        <w:rPr>
          <w:b/>
          <w:szCs w:val="22"/>
          <w:highlight w:val="green"/>
          <w:u w:val="single"/>
        </w:rPr>
        <w:t>no such thing</w:t>
      </w:r>
      <w:r w:rsidRPr="00920DD4">
        <w:rPr>
          <w:szCs w:val="22"/>
          <w:highlight w:val="green"/>
          <w:u w:val="single"/>
        </w:rPr>
        <w:t xml:space="preserve"> as a "democratic peace</w:t>
      </w:r>
    </w:p>
    <w:p w14:paraId="53F87BC7" w14:textId="77777777" w:rsidR="00F30B4C" w:rsidRPr="00F30B4C" w:rsidRDefault="00F30B4C" w:rsidP="00F30B4C"/>
    <w:sectPr w:rsidR="00F30B4C" w:rsidRPr="00F30B4C"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83"/>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D61D4"/>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43C2"/>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09"/>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B78A2"/>
    <w:rsid w:val="003C5F4C"/>
    <w:rsid w:val="003D5EA8"/>
    <w:rsid w:val="003D7B28"/>
    <w:rsid w:val="003E305E"/>
    <w:rsid w:val="003E34DB"/>
    <w:rsid w:val="003E5302"/>
    <w:rsid w:val="003E5BF1"/>
    <w:rsid w:val="003F2452"/>
    <w:rsid w:val="003F41EA"/>
    <w:rsid w:val="003F7DF0"/>
    <w:rsid w:val="004039AF"/>
    <w:rsid w:val="00406D50"/>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61D4"/>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0FEE"/>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4FB"/>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2C5"/>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45A8"/>
    <w:rsid w:val="00CC7A4E"/>
    <w:rsid w:val="00CD1359"/>
    <w:rsid w:val="00CD4C83"/>
    <w:rsid w:val="00D01EDC"/>
    <w:rsid w:val="00D078AA"/>
    <w:rsid w:val="00D10058"/>
    <w:rsid w:val="00D11978"/>
    <w:rsid w:val="00D158C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247C"/>
    <w:rsid w:val="00DF31E9"/>
    <w:rsid w:val="00DF400D"/>
    <w:rsid w:val="00DF5C23"/>
    <w:rsid w:val="00E01DAD"/>
    <w:rsid w:val="00E021DC"/>
    <w:rsid w:val="00E03F91"/>
    <w:rsid w:val="00E064EF"/>
    <w:rsid w:val="00E064F2"/>
    <w:rsid w:val="00E0717B"/>
    <w:rsid w:val="00E15598"/>
    <w:rsid w:val="00E20D65"/>
    <w:rsid w:val="00E353A2"/>
    <w:rsid w:val="00E36881"/>
    <w:rsid w:val="00E4292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16B4"/>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0B4C"/>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5B389F9"/>
  <w14:defaultImageDpi w14:val="300"/>
  <w15:docId w15:val="{DE053E46-26F1-6A4C-80B3-27A20EF4AF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CC45A8"/>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CC45A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CC45A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CC45A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heading 2,Heading 2 Char2 Char,Heading 2 Char1 Char Char, Ch,TAG,Ch,no read,No Spacing211,No Spacing12,No Spacing2111,No Spacing4,No Spacing11111,No Spacing5,No Spacing21,Tags,tags,No Spacing1111,ta,t,Ta"/>
    <w:basedOn w:val="Normal"/>
    <w:next w:val="Normal"/>
    <w:link w:val="Heading4Char"/>
    <w:uiPriority w:val="9"/>
    <w:unhideWhenUsed/>
    <w:qFormat/>
    <w:rsid w:val="00CC45A8"/>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CC45A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C45A8"/>
  </w:style>
  <w:style w:type="character" w:customStyle="1" w:styleId="Heading1Char">
    <w:name w:val="Heading 1 Char"/>
    <w:aliases w:val="Pocket Char"/>
    <w:basedOn w:val="DefaultParagraphFont"/>
    <w:link w:val="Heading1"/>
    <w:uiPriority w:val="9"/>
    <w:rsid w:val="00CC45A8"/>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CC45A8"/>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CC45A8"/>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heading 2 Char,Heading 2 Char2 Char Char,Heading 2 Char1 Char Char Char, Ch Char,TAG Char,Ch Char,no read Char,No Spacing211 Char,No Spacing12 Char,No Spacing2111 Char"/>
    <w:basedOn w:val="DefaultParagraphFont"/>
    <w:link w:val="Heading4"/>
    <w:uiPriority w:val="9"/>
    <w:rsid w:val="00CC45A8"/>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Style Style Bold + 11 pt,Style Style Bold + 13 pt,tagld + 12 pt,tag + 12 pt,Not...,Not.,Not"/>
    <w:basedOn w:val="DefaultParagraphFont"/>
    <w:uiPriority w:val="1"/>
    <w:qFormat/>
    <w:rsid w:val="00CC45A8"/>
    <w:rPr>
      <w:b/>
      <w:sz w:val="26"/>
      <w:u w:val="none"/>
    </w:rPr>
  </w:style>
  <w:style w:type="character" w:customStyle="1" w:styleId="StyleUnderline">
    <w:name w:val="Style Underline"/>
    <w:aliases w:val="Underline,Style Bold Underline,Cards + Font: 12 pt Char,Bold Cite Char,Underline Char,Intense Emphasis1,apple-style-span + 6 pt,Kern at 16 pt,Bold,Intense Emphasis11,Intense Emphasis2,HHeading 3 + 12 pt,Style,Citation Char Char Char,ci,c"/>
    <w:basedOn w:val="DefaultParagraphFont"/>
    <w:uiPriority w:val="1"/>
    <w:qFormat/>
    <w:rsid w:val="00CC45A8"/>
    <w:rPr>
      <w:b w:val="0"/>
      <w:sz w:val="22"/>
      <w:u w:val="single"/>
    </w:rPr>
  </w:style>
  <w:style w:type="character" w:styleId="Emphasis">
    <w:name w:val="Emphasis"/>
    <w:aliases w:val="Evidence,Minimized,minimized,Highlighted,tag2,Size 10,emphasis in card,Underlined,CD Card,ED - Tag,emphasis,Bold Underline,Emphasis!!,small,Qualifications,normal card text,bold underline,Shrunk,qualifications in card,qualifications,Style1,Box,B"/>
    <w:basedOn w:val="DefaultParagraphFont"/>
    <w:link w:val="textbold"/>
    <w:uiPriority w:val="20"/>
    <w:qFormat/>
    <w:rsid w:val="00CC45A8"/>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CC45A8"/>
    <w:rPr>
      <w:color w:val="auto"/>
      <w:u w:val="none"/>
    </w:rPr>
  </w:style>
  <w:style w:type="character" w:styleId="Hyperlink">
    <w:name w:val="Hyperlink"/>
    <w:aliases w:val="No Spacing Char,Card Format Char,ClearFormatting Char,DDI Tag Char,Tag Title Char,No Spacing51 Char,Dont use Char,Tag and Cite Char,No Spacing31 Char,CD - Cite Char,No Spacing22 Char,No Spacing41 Char,No Spacing6 Char,No Spacing7 Char"/>
    <w:basedOn w:val="DefaultParagraphFont"/>
    <w:link w:val="NoSpacing"/>
    <w:uiPriority w:val="99"/>
    <w:unhideWhenUsed/>
    <w:rsid w:val="00CC45A8"/>
    <w:rPr>
      <w:color w:val="auto"/>
      <w:u w:val="none"/>
    </w:rPr>
  </w:style>
  <w:style w:type="paragraph" w:styleId="DocumentMap">
    <w:name w:val="Document Map"/>
    <w:basedOn w:val="Normal"/>
    <w:link w:val="DocumentMapChar"/>
    <w:uiPriority w:val="99"/>
    <w:semiHidden/>
    <w:unhideWhenUsed/>
    <w:rsid w:val="00CC45A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C45A8"/>
    <w:rPr>
      <w:rFonts w:ascii="Lucida Grande" w:hAnsi="Lucida Grande" w:cs="Lucida Grande"/>
    </w:rPr>
  </w:style>
  <w:style w:type="paragraph" w:styleId="NoSpacing">
    <w:name w:val="No Spacing"/>
    <w:aliases w:val="Card Format,ClearFormatting,DDI Tag,Tag Title,No Spacing51,Dont use,Tag and Cite,No Spacing31,CD - Cite,No Spacing22,No Spacing41,No Spacing6,No Spacing7,Very Small Text,No Spacing8,Dont u,No Spacing311,No Spacing2,Medium Grid 21,tag,Clear,ca"/>
    <w:basedOn w:val="Heading1"/>
    <w:link w:val="Hyperlink"/>
    <w:autoRedefine/>
    <w:uiPriority w:val="99"/>
    <w:qFormat/>
    <w:rsid w:val="00EE16B4"/>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EE16B4"/>
    <w:pPr>
      <w:pBdr>
        <w:top w:val="single" w:sz="18" w:space="0" w:color="auto"/>
        <w:left w:val="single" w:sz="18" w:space="0" w:color="auto"/>
        <w:bottom w:val="single" w:sz="18" w:space="0" w:color="auto"/>
        <w:right w:val="single" w:sz="18" w:space="0" w:color="auto"/>
      </w:pBdr>
      <w:spacing w:after="0" w:line="240" w:lineRule="auto"/>
      <w:ind w:left="720"/>
      <w:jc w:val="both"/>
    </w:pPr>
    <w:rPr>
      <w:b/>
      <w:iCs/>
      <w:u w:val="single"/>
    </w:rPr>
  </w:style>
  <w:style w:type="character" w:customStyle="1" w:styleId="TitleChar">
    <w:name w:val="Title Char"/>
    <w:aliases w:val="Bold Underlined Char,UNDERLINE Char,Cites and Cards Char,title Char,Block Heading Char"/>
    <w:basedOn w:val="DefaultParagraphFont"/>
    <w:link w:val="Title"/>
    <w:uiPriority w:val="6"/>
    <w:qFormat/>
    <w:rsid w:val="00B122C5"/>
    <w:rPr>
      <w:sz w:val="22"/>
      <w:u w:val="single"/>
    </w:rPr>
  </w:style>
  <w:style w:type="paragraph" w:styleId="Title">
    <w:name w:val="Title"/>
    <w:aliases w:val="Bold Underlined,UNDERLINE,Cites and Cards,title,Block Heading"/>
    <w:basedOn w:val="Normal"/>
    <w:next w:val="Normal"/>
    <w:link w:val="TitleChar"/>
    <w:uiPriority w:val="6"/>
    <w:qFormat/>
    <w:rsid w:val="00B122C5"/>
    <w:pPr>
      <w:pBdr>
        <w:bottom w:val="single" w:sz="8" w:space="4" w:color="4F81BD"/>
      </w:pBdr>
      <w:spacing w:after="300" w:line="240" w:lineRule="auto"/>
      <w:contextualSpacing/>
    </w:pPr>
    <w:rPr>
      <w:rFonts w:asciiTheme="minorHAnsi" w:hAnsiTheme="minorHAnsi"/>
      <w:u w:val="single"/>
    </w:rPr>
  </w:style>
  <w:style w:type="character" w:customStyle="1" w:styleId="TitleChar1">
    <w:name w:val="Title Char1"/>
    <w:basedOn w:val="DefaultParagraphFont"/>
    <w:uiPriority w:val="10"/>
    <w:rsid w:val="00B122C5"/>
    <w:rPr>
      <w:rFonts w:asciiTheme="majorHAnsi" w:eastAsiaTheme="majorEastAsia" w:hAnsiTheme="majorHAnsi" w:cstheme="majorBidi"/>
      <w:spacing w:val="-10"/>
      <w:kern w:val="28"/>
      <w:sz w:val="56"/>
      <w:szCs w:val="56"/>
    </w:rPr>
  </w:style>
  <w:style w:type="paragraph" w:styleId="Revision">
    <w:name w:val="Revision"/>
    <w:hidden/>
    <w:uiPriority w:val="99"/>
    <w:semiHidden/>
    <w:rsid w:val="00DF247C"/>
    <w:rPr>
      <w:rFonts w:ascii="Calibri" w:hAnsi="Calibr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1902749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cnbc.com/environment/" TargetMode="External"/><Relationship Id="rId18" Type="http://schemas.openxmlformats.org/officeDocument/2006/relationships/hyperlink" Target="https://www.cnbc.com/2021/01/20/biden-inauguration-us-rejoins-paris-climate-accord.html" TargetMode="External"/><Relationship Id="rId26" Type="http://schemas.openxmlformats.org/officeDocument/2006/relationships/hyperlink" Target="https://www.marxists.org/archive/marx/works/1871/civil-war-france/index.htm" TargetMode="External"/><Relationship Id="rId3" Type="http://schemas.openxmlformats.org/officeDocument/2006/relationships/customXml" Target="../customXml/item3.xml"/><Relationship Id="rId21" Type="http://schemas.openxmlformats.org/officeDocument/2006/relationships/hyperlink" Target="https://www.livescience.com/57266-amazon-river.html" TargetMode="External"/><Relationship Id="rId34" Type="http://schemas.openxmlformats.org/officeDocument/2006/relationships/hyperlink" Target="https://phys.org/news/2015-09-democratic-peace-international-conflict.html)" TargetMode="External"/><Relationship Id="rId7" Type="http://schemas.openxmlformats.org/officeDocument/2006/relationships/settings" Target="settings.xml"/><Relationship Id="rId12" Type="http://schemas.openxmlformats.org/officeDocument/2006/relationships/hyperlink" Target="https://www.cnbc.com/joe-biden/" TargetMode="External"/><Relationship Id="rId17" Type="http://schemas.openxmlformats.org/officeDocument/2006/relationships/hyperlink" Target="https://www.speaker.gov/newsroom/32521-0" TargetMode="External"/><Relationship Id="rId25" Type="http://schemas.openxmlformats.org/officeDocument/2006/relationships/hyperlink" Target="https://www.marxists.org/archive/lenin/works/1918/prrk/democracy.htm" TargetMode="External"/><Relationship Id="rId33" Type="http://schemas.openxmlformats.org/officeDocument/2006/relationships/hyperlink" Target="https://www.jstor.org/stable/pdf/303727.pdf?refreqid=excelsior%3A1fcfb260a82662c726f0fac8b621a07b" TargetMode="External"/><Relationship Id="rId2" Type="http://schemas.openxmlformats.org/officeDocument/2006/relationships/customXml" Target="../customXml/item2.xml"/><Relationship Id="rId16" Type="http://schemas.openxmlformats.org/officeDocument/2006/relationships/hyperlink" Target="https://www.cnbc.com/nancy-pelosi/" TargetMode="External"/><Relationship Id="rId20" Type="http://schemas.openxmlformats.org/officeDocument/2006/relationships/hyperlink" Target="https://www.ipcc.ch/sr15/" TargetMode="External"/><Relationship Id="rId29" Type="http://schemas.openxmlformats.org/officeDocument/2006/relationships/hyperlink" Target="https://www.marxists.org/archive/marx/works/1871/civil-war-france/index.ht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twitter.com/Cornell" TargetMode="External"/><Relationship Id="rId24" Type="http://schemas.openxmlformats.org/officeDocument/2006/relationships/hyperlink" Target="https://www.marxists.org/archive/lenin/works/1918/prrk/democracy.htm" TargetMode="External"/><Relationship Id="rId32" Type="http://schemas.openxmlformats.org/officeDocument/2006/relationships/hyperlink" Target="https://www.marxists.org/archive/lenin/works/1918/prrk/democracy.htm" TargetMode="External"/><Relationship Id="rId5" Type="http://schemas.openxmlformats.org/officeDocument/2006/relationships/numbering" Target="numbering.xml"/><Relationship Id="rId15" Type="http://schemas.openxmlformats.org/officeDocument/2006/relationships/hyperlink" Target="https://www.epa.gov/ghgemissions/sources-greenhouse-gas-emissions" TargetMode="External"/><Relationship Id="rId23" Type="http://schemas.openxmlformats.org/officeDocument/2006/relationships/hyperlink" Target="https://www.livescience.com/51990-sea-level-rise-unknowns.html" TargetMode="External"/><Relationship Id="rId28" Type="http://schemas.openxmlformats.org/officeDocument/2006/relationships/hyperlink" Target="https://www.marxists.org/archive/lenin/works/1918/prrk/democracy.htm" TargetMode="External"/><Relationship Id="rId36" Type="http://schemas.openxmlformats.org/officeDocument/2006/relationships/theme" Target="theme/theme1.xml"/><Relationship Id="rId10" Type="http://schemas.openxmlformats.org/officeDocument/2006/relationships/hyperlink" Target="https://twitter.com/CNBC" TargetMode="External"/><Relationship Id="rId19" Type="http://schemas.openxmlformats.org/officeDocument/2006/relationships/hyperlink" Target="https://www.livescience.com/65633-climate-change-dooms-humans-by-2050.html" TargetMode="External"/><Relationship Id="rId31" Type="http://schemas.openxmlformats.org/officeDocument/2006/relationships/hyperlink" Target="https://www.marxists.org/archive/lenin/works/1918/prrk/democracy.htm" TargetMode="External"/><Relationship Id="rId4" Type="http://schemas.openxmlformats.org/officeDocument/2006/relationships/customXml" Target="../customXml/item4.xml"/><Relationship Id="rId9" Type="http://schemas.openxmlformats.org/officeDocument/2006/relationships/hyperlink" Target="https://www.usnews.com/news/politics/articles/2021-10-25/democrats-inch-closer-to-deal-on-massive-social-spending-plan" TargetMode="External"/><Relationship Id="rId14" Type="http://schemas.openxmlformats.org/officeDocument/2006/relationships/hyperlink" Target="https://joebiden.com/build-back-better/" TargetMode="External"/><Relationship Id="rId22" Type="http://schemas.openxmlformats.org/officeDocument/2006/relationships/hyperlink" Target="https://www.livescience.com/55129-how-heat-waves-kill-so-quickly.html" TargetMode="External"/><Relationship Id="rId27" Type="http://schemas.openxmlformats.org/officeDocument/2006/relationships/hyperlink" Target="https://www.marxists.org/archive/lenin/works/1918/prrk/democracy.htm" TargetMode="External"/><Relationship Id="rId30" Type="http://schemas.openxmlformats.org/officeDocument/2006/relationships/hyperlink" Target="https://www.marxists.org/archive/lenin/works/1918/prrk/democracy.htm" TargetMode="External"/><Relationship Id="rId35" Type="http://schemas.openxmlformats.org/officeDocument/2006/relationships/fontTable" Target="fontTable.xml"/><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enyapinjan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37</TotalTime>
  <Pages>43</Pages>
  <Words>11408</Words>
  <Characters>65031</Characters>
  <Application>Microsoft Office Word</Application>
  <DocSecurity>0</DocSecurity>
  <Lines>541</Lines>
  <Paragraphs>152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76287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Mona Pinjani</cp:lastModifiedBy>
  <cp:revision>12</cp:revision>
  <dcterms:created xsi:type="dcterms:W3CDTF">2021-10-30T15:34:00Z</dcterms:created>
  <dcterms:modified xsi:type="dcterms:W3CDTF">2021-11-01T01:16:00Z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