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1D10A" w14:textId="77777777" w:rsidR="001D52E2" w:rsidRPr="001D52E2" w:rsidRDefault="001D52E2" w:rsidP="001D52E2"/>
    <w:p w14:paraId="61E7E54C" w14:textId="5D0C7051" w:rsidR="00E42E4C" w:rsidRDefault="005B391F" w:rsidP="005B391F">
      <w:pPr>
        <w:pStyle w:val="Heading2"/>
      </w:pPr>
      <w:r>
        <w:lastRenderedPageBreak/>
        <w:t>1</w:t>
      </w:r>
    </w:p>
    <w:p w14:paraId="418BCC33" w14:textId="77777777" w:rsidR="005B391F" w:rsidRDefault="005B391F" w:rsidP="005B391F">
      <w:pPr>
        <w:pStyle w:val="Heading4"/>
      </w:pPr>
      <w:r>
        <w:t xml:space="preserve">Interpretation: Workers is a generic bare plural. The aff may not defend a just democracy ought to recognize the unconditional right of a subset of workers to strike. </w:t>
      </w:r>
    </w:p>
    <w:p w14:paraId="2B25987F" w14:textId="77777777" w:rsidR="005B391F" w:rsidRPr="0024683F" w:rsidRDefault="005B391F" w:rsidP="005B391F">
      <w:pPr>
        <w:pStyle w:val="Heading4"/>
      </w:pPr>
      <w:r>
        <w:t>Violation: They do</w:t>
      </w:r>
    </w:p>
    <w:p w14:paraId="5C57FD0D" w14:textId="77777777" w:rsidR="005B391F" w:rsidRPr="00D81E22" w:rsidRDefault="005B391F" w:rsidP="005B391F">
      <w:pPr>
        <w:pStyle w:val="Heading4"/>
        <w:rPr>
          <w:rFonts w:cs="Calibri"/>
        </w:rPr>
      </w:pPr>
      <w:r w:rsidRPr="00D81E22">
        <w:rPr>
          <w:rFonts w:cs="Calibri"/>
        </w:rPr>
        <w:t>The upward entailment test and adverb test determine the genericity of a bare plural</w:t>
      </w:r>
    </w:p>
    <w:p w14:paraId="3693CF6A" w14:textId="77777777" w:rsidR="005B391F" w:rsidRPr="00D81E22" w:rsidRDefault="005B391F" w:rsidP="005B391F">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5F88DA5E" w14:textId="77777777" w:rsidR="005B391F" w:rsidRPr="00D81E22" w:rsidRDefault="005B391F" w:rsidP="005B391F">
      <w:pPr>
        <w:rPr>
          <w:rStyle w:val="StyleUnderline"/>
        </w:rPr>
      </w:pPr>
      <w:r w:rsidRPr="00D81E22">
        <w:rPr>
          <w:rStyle w:val="StyleUnderline"/>
        </w:rPr>
        <w:t xml:space="preserve"> 1. Generics and Logical Form</w:t>
      </w:r>
    </w:p>
    <w:p w14:paraId="202E1F38" w14:textId="77777777" w:rsidR="005B391F" w:rsidRPr="00D81E22" w:rsidRDefault="005B391F" w:rsidP="005B391F">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24705D5E" w14:textId="77777777" w:rsidR="005B391F" w:rsidRPr="00D81E22" w:rsidRDefault="005B391F" w:rsidP="005B391F">
      <w:pPr>
        <w:rPr>
          <w:rStyle w:val="StyleUnderline"/>
        </w:rPr>
      </w:pPr>
      <w:r w:rsidRPr="00D81E22">
        <w:rPr>
          <w:rStyle w:val="StyleUnderline"/>
        </w:rPr>
        <w:t>1.1 Isolating the Generic Interpretation</w:t>
      </w:r>
    </w:p>
    <w:p w14:paraId="05BAB791" w14:textId="77777777" w:rsidR="005B391F" w:rsidRPr="00D81E22" w:rsidRDefault="005B391F" w:rsidP="005B391F">
      <w:r w:rsidRPr="00D81E22">
        <w:t>Consider the following pairs of sentences:</w:t>
      </w:r>
    </w:p>
    <w:p w14:paraId="6720F60A" w14:textId="77777777" w:rsidR="005B391F" w:rsidRPr="00D81E22" w:rsidRDefault="005B391F" w:rsidP="005B391F">
      <w:r w:rsidRPr="00D81E22">
        <w:t>(1</w:t>
      </w:r>
      <w:proofErr w:type="gramStart"/>
      <w:r w:rsidRPr="00D81E22">
        <w:t>)</w:t>
      </w:r>
      <w:proofErr w:type="spellStart"/>
      <w:r w:rsidRPr="00D81E22">
        <w:t>a.Tigers</w:t>
      </w:r>
      <w:proofErr w:type="spellEnd"/>
      <w:proofErr w:type="gramEnd"/>
      <w:r w:rsidRPr="00D81E22">
        <w:t xml:space="preserve"> are striped.</w:t>
      </w:r>
    </w:p>
    <w:p w14:paraId="768BB898" w14:textId="77777777" w:rsidR="005B391F" w:rsidRPr="00D81E22" w:rsidRDefault="005B391F" w:rsidP="005B391F">
      <w:proofErr w:type="spellStart"/>
      <w:proofErr w:type="gramStart"/>
      <w:r w:rsidRPr="00D81E22">
        <w:t>b.Tigers</w:t>
      </w:r>
      <w:proofErr w:type="spellEnd"/>
      <w:proofErr w:type="gramEnd"/>
      <w:r w:rsidRPr="00D81E22">
        <w:t xml:space="preserve"> are on the front lawn.</w:t>
      </w:r>
    </w:p>
    <w:p w14:paraId="69358CB0" w14:textId="77777777" w:rsidR="005B391F" w:rsidRPr="00D81E22" w:rsidRDefault="005B391F" w:rsidP="005B391F">
      <w:r w:rsidRPr="00D81E22">
        <w:t>(2</w:t>
      </w:r>
      <w:proofErr w:type="gramStart"/>
      <w:r w:rsidRPr="00D81E22">
        <w:t>)</w:t>
      </w:r>
      <w:proofErr w:type="spellStart"/>
      <w:r w:rsidRPr="00D81E22">
        <w:t>a.A</w:t>
      </w:r>
      <w:proofErr w:type="spellEnd"/>
      <w:proofErr w:type="gramEnd"/>
      <w:r w:rsidRPr="00D81E22">
        <w:t xml:space="preserve"> tiger is striped.</w:t>
      </w:r>
    </w:p>
    <w:p w14:paraId="46632450" w14:textId="77777777" w:rsidR="005B391F" w:rsidRPr="00D81E22" w:rsidRDefault="005B391F" w:rsidP="005B391F">
      <w:proofErr w:type="spellStart"/>
      <w:r w:rsidRPr="00D81E22">
        <w:t>b.A</w:t>
      </w:r>
      <w:proofErr w:type="spellEnd"/>
      <w:r w:rsidRPr="00D81E22">
        <w:t xml:space="preserve"> tiger is on the front lawn.</w:t>
      </w:r>
    </w:p>
    <w:p w14:paraId="6474EBE0" w14:textId="77777777" w:rsidR="005B391F" w:rsidRPr="00D81E22" w:rsidRDefault="005B391F" w:rsidP="005B391F">
      <w:r w:rsidRPr="00D81E22">
        <w:t>(3</w:t>
      </w:r>
      <w:proofErr w:type="gramStart"/>
      <w:r w:rsidRPr="00D81E22">
        <w:t>)</w:t>
      </w:r>
      <w:proofErr w:type="spellStart"/>
      <w:r w:rsidRPr="00D81E22">
        <w:t>a.The</w:t>
      </w:r>
      <w:proofErr w:type="spellEnd"/>
      <w:proofErr w:type="gramEnd"/>
      <w:r w:rsidRPr="00D81E22">
        <w:t xml:space="preserve"> tiger is striped.</w:t>
      </w:r>
    </w:p>
    <w:p w14:paraId="7489CFE8" w14:textId="77777777" w:rsidR="005B391F" w:rsidRPr="00D81E22" w:rsidRDefault="005B391F" w:rsidP="005B391F">
      <w:proofErr w:type="spellStart"/>
      <w:proofErr w:type="gramStart"/>
      <w:r w:rsidRPr="00D81E22">
        <w:t>b.The</w:t>
      </w:r>
      <w:proofErr w:type="spellEnd"/>
      <w:proofErr w:type="gramEnd"/>
      <w:r w:rsidRPr="00D81E22">
        <w:t xml:space="preserve"> tiger is on the front lawn.</w:t>
      </w:r>
    </w:p>
    <w:p w14:paraId="65F9E7D2" w14:textId="77777777" w:rsidR="005B391F" w:rsidRPr="00D81E22" w:rsidRDefault="005B391F" w:rsidP="005B391F">
      <w:r w:rsidRPr="00D81E22">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w:t>
      </w:r>
      <w:r w:rsidRPr="00D81E22">
        <w:lastRenderedPageBreak/>
        <w:t>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3F3F5CE6" w14:textId="77777777" w:rsidR="005B391F" w:rsidRPr="00D81E22" w:rsidRDefault="005B391F" w:rsidP="005B391F">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7CDBB5D3" w14:textId="77777777" w:rsidR="005B391F" w:rsidRPr="00D81E22" w:rsidRDefault="005B391F" w:rsidP="005B391F">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13DB4A6E" w14:textId="77777777" w:rsidR="005B391F" w:rsidRPr="00D81E22" w:rsidRDefault="005B391F" w:rsidP="005B391F">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5EC30B4A" w14:textId="77777777" w:rsidR="005B391F" w:rsidRPr="00D81E22" w:rsidRDefault="005B391F" w:rsidP="005B391F"/>
    <w:p w14:paraId="7B9511F6" w14:textId="77777777" w:rsidR="005B391F" w:rsidRDefault="005B391F" w:rsidP="005B391F">
      <w:pPr>
        <w:pStyle w:val="Heading4"/>
      </w:pPr>
      <w:r>
        <w:rPr>
          <w:rFonts w:cs="Calibri"/>
        </w:rPr>
        <w:t>It applies to “workers” – 1] upward entailment test –</w:t>
      </w:r>
      <w:r>
        <w:t xml:space="preserve"> “a just democracy ought to recognize the unconditional right of workers to strike” doesn’t entail that” a just democracy ought to recognize the unconditional right of teachers to strike” </w:t>
      </w:r>
      <w:proofErr w:type="spellStart"/>
      <w:r>
        <w:t>cuz</w:t>
      </w:r>
      <w:proofErr w:type="spellEnd"/>
      <w:r>
        <w:t xml:space="preserve"> it doesn’t prove doctors ought to have the right to strike</w:t>
      </w:r>
    </w:p>
    <w:p w14:paraId="20DF02C7" w14:textId="77777777" w:rsidR="005B391F" w:rsidRDefault="005B391F" w:rsidP="005B391F"/>
    <w:p w14:paraId="267A623D" w14:textId="77777777" w:rsidR="005B391F" w:rsidRPr="006C434D" w:rsidRDefault="005B391F" w:rsidP="005B391F">
      <w:pPr>
        <w:pStyle w:val="Heading4"/>
        <w:rPr>
          <w:rFonts w:cs="Calibri"/>
        </w:rPr>
      </w:pPr>
      <w:r w:rsidRPr="006C434D">
        <w:rPr>
          <w:rFonts w:cs="Calibri"/>
        </w:rPr>
        <w:lastRenderedPageBreak/>
        <w:t>Vote neg:</w:t>
      </w:r>
    </w:p>
    <w:p w14:paraId="40177EC0" w14:textId="19E0333F" w:rsidR="005B391F" w:rsidRPr="00047179" w:rsidRDefault="005B391F" w:rsidP="005B391F">
      <w:pPr>
        <w:pStyle w:val="Heading4"/>
        <w:rPr>
          <w:rFonts w:cs="Calibri"/>
          <w:color w:val="000000" w:themeColor="text1"/>
        </w:rPr>
      </w:pPr>
      <w:r w:rsidRPr="006C434D">
        <w:rPr>
          <w:rFonts w:cs="Calibri"/>
        </w:rPr>
        <w:t xml:space="preserve">1] Limits – </w:t>
      </w:r>
      <w:r>
        <w:rPr>
          <w:rFonts w:cs="Calibri"/>
        </w:rPr>
        <w:t xml:space="preserve">you can pick any type of worker and the possibility is endless. Teachers, doctors, sex workers, lawyers, etc. which explodes limits. </w:t>
      </w:r>
      <w:r w:rsidRPr="00FF172F">
        <w:rPr>
          <w:rFonts w:cs="Calibri"/>
        </w:rPr>
        <w:t>PICs don’t solve – it’s absurd to say</w:t>
      </w:r>
      <w:r w:rsidRPr="00FF172F">
        <w:rPr>
          <w:rFonts w:cs="Calibri"/>
          <w:color w:val="000000" w:themeColor="text1"/>
        </w:rPr>
        <w:t xml:space="preserve"> neg potential abuse justifies the aff being flat out not T, which leads to </w:t>
      </w:r>
      <w:r>
        <w:rPr>
          <w:rFonts w:cs="Calibri"/>
          <w:color w:val="000000" w:themeColor="text1"/>
        </w:rPr>
        <w:t>a race towards abuse</w:t>
      </w:r>
      <w:r w:rsidRPr="000F0F15">
        <w:rPr>
          <w:rFonts w:cs="Calibri"/>
          <w:color w:val="000000" w:themeColor="text1"/>
        </w:rPr>
        <w:t xml:space="preserve">. </w:t>
      </w:r>
      <w:r>
        <w:rPr>
          <w:rFonts w:cs="Calibri"/>
          <w:color w:val="000000" w:themeColor="text1"/>
        </w:rPr>
        <w:t>L</w:t>
      </w:r>
      <w:r w:rsidRPr="006C434D">
        <w:rPr>
          <w:rFonts w:cs="Calibri"/>
        </w:rPr>
        <w:t xml:space="preserve">imits key to reciprocal engagement since they create a </w:t>
      </w:r>
      <w:proofErr w:type="spellStart"/>
      <w:r w:rsidRPr="006C434D">
        <w:rPr>
          <w:rFonts w:cs="Calibri"/>
        </w:rPr>
        <w:t>caselist</w:t>
      </w:r>
      <w:proofErr w:type="spellEnd"/>
      <w:r w:rsidRPr="006C434D">
        <w:rPr>
          <w:rFonts w:cs="Calibri"/>
        </w:rPr>
        <w:t xml:space="preserve"> for neg prep</w:t>
      </w:r>
      <w:r>
        <w:rPr>
          <w:rFonts w:cs="Calibri"/>
        </w:rPr>
        <w:t>.</w:t>
      </w:r>
    </w:p>
    <w:p w14:paraId="60665541" w14:textId="77777777" w:rsidR="005B391F" w:rsidRDefault="005B391F" w:rsidP="005B391F">
      <w:pPr>
        <w:pStyle w:val="Heading4"/>
        <w:rPr>
          <w:rFonts w:cs="Calibri"/>
          <w:color w:val="000000" w:themeColor="text1"/>
        </w:rPr>
      </w:pPr>
      <w:r w:rsidRPr="00FF172F">
        <w:rPr>
          <w:rFonts w:cs="Calibri"/>
        </w:rPr>
        <w:t xml:space="preserve">2] TVA – read the aff as an advantage to a whole </w:t>
      </w:r>
      <w:proofErr w:type="spellStart"/>
      <w:r w:rsidRPr="00FF172F">
        <w:rPr>
          <w:rFonts w:cs="Calibri"/>
        </w:rPr>
        <w:t>rez</w:t>
      </w:r>
      <w:proofErr w:type="spellEnd"/>
      <w:r w:rsidRPr="00FF172F">
        <w:rPr>
          <w:rFonts w:cs="Calibri"/>
        </w:rPr>
        <w:t xml:space="preserve"> aff.</w:t>
      </w:r>
    </w:p>
    <w:p w14:paraId="50E17FB8" w14:textId="77777777" w:rsidR="005B391F" w:rsidRPr="00D81E22" w:rsidRDefault="005B391F" w:rsidP="005B391F">
      <w:pPr>
        <w:pStyle w:val="Heading4"/>
        <w:rPr>
          <w:rFonts w:cs="Calibri"/>
        </w:rPr>
      </w:pPr>
      <w:r w:rsidRPr="00D81E22">
        <w:rPr>
          <w:rFonts w:cs="Calibri"/>
        </w:rPr>
        <w:t xml:space="preserve">Fairness and education are voters – debate’s a game that needs rules to evaluate it and education gives us portable skills for life like research and thinking. </w:t>
      </w:r>
    </w:p>
    <w:p w14:paraId="75ED9F44" w14:textId="77777777" w:rsidR="005B391F" w:rsidRPr="00D81E22" w:rsidRDefault="005B391F" w:rsidP="005B391F">
      <w:pPr>
        <w:pStyle w:val="Heading4"/>
        <w:rPr>
          <w:rFonts w:cs="Calibri"/>
        </w:rPr>
      </w:pPr>
      <w:r w:rsidRPr="00D81E22">
        <w:rPr>
          <w:rFonts w:cs="Calibri"/>
        </w:rPr>
        <w:t xml:space="preserve">Precision o/w – anything else justifies the aff arbitrarily jettisoning words in the resolution at their whim which decks negative ground and preparation because the aff is no longer bounded by the resolution. </w:t>
      </w:r>
    </w:p>
    <w:p w14:paraId="3803E359" w14:textId="77777777" w:rsidR="005B391F" w:rsidRPr="00D81E22" w:rsidRDefault="005B391F" w:rsidP="005B391F">
      <w:pPr>
        <w:pStyle w:val="Heading4"/>
        <w:rPr>
          <w:rFonts w:cs="Calibri"/>
        </w:rPr>
      </w:pPr>
      <w:r w:rsidRPr="00D81E22">
        <w:rPr>
          <w:rFonts w:cs="Calibri"/>
        </w:rPr>
        <w:t xml:space="preserve">Use competing interps – a) reasonability invites arbitrary judge intervention since we don’t know your bs meter, b) collapses to competing interps – we justify 2 </w:t>
      </w:r>
      <w:proofErr w:type="spellStart"/>
      <w:r w:rsidRPr="00D81E22">
        <w:rPr>
          <w:rFonts w:cs="Calibri"/>
        </w:rPr>
        <w:t>brightlines</w:t>
      </w:r>
      <w:proofErr w:type="spellEnd"/>
      <w:r w:rsidRPr="00D81E22">
        <w:rPr>
          <w:rFonts w:cs="Calibri"/>
        </w:rPr>
        <w:t xml:space="preserve"> under an offense defense paradigm just like 2 interps. </w:t>
      </w:r>
    </w:p>
    <w:p w14:paraId="083599B0" w14:textId="77777777" w:rsidR="005B391F" w:rsidRPr="00D81E22" w:rsidRDefault="005B391F" w:rsidP="005B391F">
      <w:pPr>
        <w:pStyle w:val="Heading4"/>
        <w:rPr>
          <w:rFonts w:cs="Calibri"/>
        </w:rPr>
      </w:pPr>
      <w:r w:rsidRPr="00D81E22">
        <w:rPr>
          <w:rFonts w:cs="Calibri"/>
        </w:rPr>
        <w:t xml:space="preserve">No RVIs – a) illogical – you shouldn’t win for being fair – it’s a litmus test for engaging in substance, b) norming – I can’t concede the </w:t>
      </w:r>
      <w:proofErr w:type="spellStart"/>
      <w:r w:rsidRPr="00D81E22">
        <w:rPr>
          <w:rFonts w:cs="Calibri"/>
        </w:rPr>
        <w:t>counterinterp</w:t>
      </w:r>
      <w:proofErr w:type="spellEnd"/>
      <w:r w:rsidRPr="00D81E22">
        <w:rPr>
          <w:rFonts w:cs="Calibri"/>
        </w:rPr>
        <w:t xml:space="preserve"> if I realize I’m wrong which forces me to argue for bad norms</w:t>
      </w:r>
    </w:p>
    <w:p w14:paraId="0B55ABF0" w14:textId="77777777" w:rsidR="005B391F" w:rsidRPr="00D81E22" w:rsidRDefault="005B391F" w:rsidP="005B391F">
      <w:pPr>
        <w:pStyle w:val="Heading4"/>
        <w:rPr>
          <w:rFonts w:cs="Calibri"/>
        </w:rPr>
      </w:pPr>
      <w:r w:rsidRPr="00D81E22">
        <w:rPr>
          <w:rFonts w:cs="Calibri"/>
        </w:rPr>
        <w:t>Evaluate T before 1AR theory – a) norms – we only have a couple months to set T norms but can set 1AR theory norms anytime, b) magnitude – T affects a larger portion of the debate since the aff advocacy determines every speech after it</w:t>
      </w:r>
    </w:p>
    <w:p w14:paraId="024B9629" w14:textId="77777777" w:rsidR="005B391F" w:rsidRPr="005B391F" w:rsidRDefault="005B391F" w:rsidP="005B391F"/>
    <w:p w14:paraId="4DDF48F9" w14:textId="491AABD0" w:rsidR="005B391F" w:rsidRDefault="005B391F" w:rsidP="005B391F">
      <w:pPr>
        <w:pStyle w:val="Heading2"/>
      </w:pPr>
      <w:r>
        <w:lastRenderedPageBreak/>
        <w:t>2</w:t>
      </w:r>
    </w:p>
    <w:p w14:paraId="7D8F5EB1" w14:textId="77777777" w:rsidR="005B391F" w:rsidRDefault="005B391F" w:rsidP="005B391F">
      <w:pPr>
        <w:pStyle w:val="Heading4"/>
      </w:pPr>
      <w:r w:rsidRPr="00A65169">
        <w:t xml:space="preserve">Strikes </w:t>
      </w:r>
      <w:r>
        <w:t xml:space="preserve">have been made </w:t>
      </w:r>
      <w:r w:rsidRPr="007D1963">
        <w:rPr>
          <w:u w:val="single"/>
        </w:rPr>
        <w:t>productive by capital</w:t>
      </w:r>
      <w:r>
        <w:t xml:space="preserve"> – resistance only </w:t>
      </w:r>
      <w:r w:rsidRPr="007D1963">
        <w:rPr>
          <w:u w:val="single"/>
        </w:rPr>
        <w:t>strengthens</w:t>
      </w:r>
      <w:r>
        <w:t xml:space="preserve"> the system.</w:t>
      </w:r>
    </w:p>
    <w:p w14:paraId="0030A8FC" w14:textId="77777777" w:rsidR="005B391F" w:rsidRPr="007D1963" w:rsidRDefault="005B391F" w:rsidP="005B391F">
      <w:proofErr w:type="spellStart"/>
      <w:r w:rsidRPr="007D1963">
        <w:rPr>
          <w:rStyle w:val="Style13ptBold"/>
        </w:rPr>
        <w:t>Beller</w:t>
      </w:r>
      <w:proofErr w:type="spellEnd"/>
      <w:r w:rsidRPr="007D1963">
        <w:rPr>
          <w:rStyle w:val="Style13ptBold"/>
        </w:rPr>
        <w:t xml:space="preserve"> 95</w:t>
      </w:r>
      <w:r>
        <w:t xml:space="preserve"> [Jonathan; </w:t>
      </w:r>
      <w:r w:rsidRPr="007D1963">
        <w:t xml:space="preserve">Adjunct Professor of English, Film Studies, and Women’s Gender and Sexuality Studies at Barnard. In the 1990s in articles for Communication Research, boundary 2 </w:t>
      </w:r>
      <w:proofErr w:type="spellStart"/>
      <w:r w:rsidRPr="007D1963">
        <w:t>andpostmodern</w:t>
      </w:r>
      <w:proofErr w:type="spellEnd"/>
      <w:r w:rsidRPr="007D1963">
        <w:t xml:space="preserve"> culture, he became the first critical theorist of what he called "attention economy" and formulated the attention theory of value. His work in media studies includes materialist analysis of cinema, photography, computation, information, and money/finance. This work understands media platforms as various forms of social mediation, </w:t>
      </w:r>
      <w:proofErr w:type="gramStart"/>
      <w:r w:rsidRPr="007D1963">
        <w:t>semiotics</w:t>
      </w:r>
      <w:proofErr w:type="gramEnd"/>
      <w:r w:rsidRPr="007D1963">
        <w:t xml:space="preserve"> and political economy. His research is situated in film studies, media studies, critical race theory, feminist theory and anti-imperialist and decolonial epistemology and struggle. </w:t>
      </w:r>
      <w:proofErr w:type="spellStart"/>
      <w:r w:rsidRPr="007D1963">
        <w:t>Beller's</w:t>
      </w:r>
      <w:proofErr w:type="spellEnd"/>
      <w:r w:rsidRPr="007D1963">
        <w:t xml:space="preserve"> books include The Cinematic Mode of Production: Attention Economy and the Society of the Spectacle (2006); Acquiring Eyes: Philippine Visuality, Nationalist Struggle, and the World-Media System (2006</w:t>
      </w:r>
      <w:proofErr w:type="gramStart"/>
      <w:r w:rsidRPr="007D1963">
        <w:t>);  The</w:t>
      </w:r>
      <w:proofErr w:type="gramEnd"/>
      <w:r w:rsidRPr="007D1963">
        <w:t xml:space="preserve"> Message is Murder: Substrates of Computational Capital (2017) and The World Computer: Derivative Conditions of Racial Capitalism (2019, forthcoming Duke University Press). Current interests include the utilization of programmable money for activist projects and work on a new book tentatively entitled Derivative Revolution. He is a member of the Social Text editorial collective</w:t>
      </w:r>
      <w:r>
        <w:t>; “</w:t>
      </w:r>
      <w:r w:rsidRPr="007D1963">
        <w:t>The Spectatorship of the Proletariat</w:t>
      </w:r>
      <w:r>
        <w:t xml:space="preserve">,” Duke University Press; Autumn 1995; </w:t>
      </w:r>
      <w:hyperlink r:id="rId20" w:history="1">
        <w:r w:rsidRPr="00540FF3">
          <w:rPr>
            <w:rStyle w:val="Hyperlink"/>
          </w:rPr>
          <w:t>https://www.jstor.org/stable/pdf/303727.pdf?refreqid=excelsior%3A1fcfb260a82662c726f0fac8b621a07b</w:t>
        </w:r>
      </w:hyperlink>
      <w:r>
        <w:t>] Justin</w:t>
      </w:r>
    </w:p>
    <w:p w14:paraId="65CF889D" w14:textId="77777777" w:rsidR="005B391F" w:rsidRPr="007D1963" w:rsidRDefault="005B391F" w:rsidP="005B391F">
      <w:pPr>
        <w:rPr>
          <w:rStyle w:val="Emphasis"/>
        </w:rPr>
      </w:pPr>
      <w:r w:rsidRPr="00150B00">
        <w:rPr>
          <w:sz w:val="16"/>
        </w:rPr>
        <w:t xml:space="preserve">Because </w:t>
      </w:r>
      <w:r w:rsidRPr="00150B00">
        <w:rPr>
          <w:u w:val="single"/>
        </w:rPr>
        <w:t xml:space="preserve">today </w:t>
      </w:r>
      <w:r w:rsidRPr="00150B00">
        <w:rPr>
          <w:highlight w:val="green"/>
          <w:u w:val="single"/>
        </w:rPr>
        <w:t xml:space="preserve">capital "thinks" </w:t>
      </w:r>
      <w:r w:rsidRPr="007D1963">
        <w:rPr>
          <w:rStyle w:val="Emphasis"/>
          <w:highlight w:val="green"/>
        </w:rPr>
        <w:t>several cycles in advance</w:t>
      </w:r>
      <w:r w:rsidRPr="007D1963">
        <w:rPr>
          <w:rStyle w:val="Emphasis"/>
        </w:rPr>
        <w:t xml:space="preserve"> of itself</w:t>
      </w:r>
      <w:r w:rsidRPr="00150B00">
        <w:rPr>
          <w:sz w:val="16"/>
        </w:rPr>
        <w:t xml:space="preserve">, or, to put it another way, </w:t>
      </w:r>
      <w:r w:rsidRPr="00150B00">
        <w:rPr>
          <w:u w:val="single"/>
        </w:rPr>
        <w:t xml:space="preserve">because it has </w:t>
      </w:r>
      <w:r w:rsidRPr="007D1963">
        <w:rPr>
          <w:rStyle w:val="Emphasis"/>
        </w:rPr>
        <w:t xml:space="preserve">several </w:t>
      </w:r>
      <w:r w:rsidRPr="007D1963">
        <w:rPr>
          <w:rStyle w:val="Emphasis"/>
          <w:highlight w:val="green"/>
        </w:rPr>
        <w:t>historical stages</w:t>
      </w:r>
      <w:r w:rsidRPr="00150B00">
        <w:rPr>
          <w:highlight w:val="green"/>
          <w:u w:val="single"/>
        </w:rPr>
        <w:t xml:space="preserve"> of</w:t>
      </w:r>
      <w:r w:rsidRPr="00150B00">
        <w:rPr>
          <w:u w:val="single"/>
        </w:rPr>
        <w:t xml:space="preserve"> its own </w:t>
      </w:r>
      <w:r w:rsidRPr="007D1963">
        <w:rPr>
          <w:rStyle w:val="Emphasis"/>
          <w:highlight w:val="green"/>
        </w:rPr>
        <w:t>development</w:t>
      </w:r>
      <w:r w:rsidRPr="00150B00">
        <w:rPr>
          <w:highlight w:val="green"/>
          <w:u w:val="single"/>
        </w:rPr>
        <w:t xml:space="preserve"> </w:t>
      </w:r>
      <w:r w:rsidRPr="007D1963">
        <w:rPr>
          <w:rStyle w:val="Emphasis"/>
          <w:highlight w:val="green"/>
        </w:rPr>
        <w:t>simultaneously</w:t>
      </w:r>
      <w:r w:rsidRPr="00150B00">
        <w:rPr>
          <w:sz w:val="16"/>
        </w:rPr>
        <w:t xml:space="preserve"> available to itself that can be utilized in vary- </w:t>
      </w:r>
      <w:proofErr w:type="spellStart"/>
      <w:r w:rsidRPr="00150B00">
        <w:rPr>
          <w:sz w:val="16"/>
        </w:rPr>
        <w:t>ing</w:t>
      </w:r>
      <w:proofErr w:type="spellEnd"/>
      <w:r w:rsidRPr="00150B00">
        <w:rPr>
          <w:sz w:val="16"/>
        </w:rPr>
        <w:t xml:space="preserve"> proportions, one could well argue that </w:t>
      </w:r>
      <w:r w:rsidRPr="00150B00">
        <w:rPr>
          <w:u w:val="single"/>
        </w:rPr>
        <w:t xml:space="preserve">isolated </w:t>
      </w:r>
      <w:r w:rsidRPr="00150B00">
        <w:rPr>
          <w:highlight w:val="green"/>
          <w:u w:val="single"/>
        </w:rPr>
        <w:t xml:space="preserve">labor strikes are made </w:t>
      </w:r>
      <w:r w:rsidRPr="007D1963">
        <w:rPr>
          <w:rStyle w:val="Emphasis"/>
          <w:highlight w:val="green"/>
        </w:rPr>
        <w:t>productive</w:t>
      </w:r>
      <w:r w:rsidRPr="00150B00">
        <w:rPr>
          <w:highlight w:val="green"/>
          <w:u w:val="single"/>
        </w:rPr>
        <w:t xml:space="preserve"> for </w:t>
      </w:r>
      <w:r w:rsidRPr="007D1963">
        <w:rPr>
          <w:rStyle w:val="Emphasis"/>
          <w:highlight w:val="green"/>
        </w:rPr>
        <w:t>capital</w:t>
      </w:r>
      <w:r w:rsidRPr="00150B00">
        <w:rPr>
          <w:u w:val="single"/>
        </w:rPr>
        <w:t xml:space="preserve"> and that </w:t>
      </w:r>
      <w:r w:rsidRPr="007D1963">
        <w:rPr>
          <w:rStyle w:val="Emphasis"/>
        </w:rPr>
        <w:t>phenomena</w:t>
      </w:r>
      <w:r w:rsidRPr="00150B00">
        <w:rPr>
          <w:u w:val="single"/>
        </w:rPr>
        <w:t xml:space="preserve"> such as the </w:t>
      </w:r>
      <w:r w:rsidRPr="007D1963">
        <w:rPr>
          <w:rStyle w:val="Emphasis"/>
        </w:rPr>
        <w:t>general</w:t>
      </w:r>
      <w:r w:rsidRPr="00150B00">
        <w:rPr>
          <w:u w:val="single"/>
        </w:rPr>
        <w:t xml:space="preserve"> </w:t>
      </w:r>
      <w:r w:rsidRPr="007D1963">
        <w:rPr>
          <w:rStyle w:val="Emphasis"/>
        </w:rPr>
        <w:t>strike</w:t>
      </w:r>
      <w:r w:rsidRPr="00150B00">
        <w:rPr>
          <w:u w:val="single"/>
        </w:rPr>
        <w:t xml:space="preserve"> or Samir Amin's "</w:t>
      </w:r>
      <w:r w:rsidRPr="007D1963">
        <w:rPr>
          <w:rStyle w:val="Emphasis"/>
          <w:highlight w:val="green"/>
        </w:rPr>
        <w:t>de</w:t>
      </w:r>
      <w:r w:rsidRPr="00D41905">
        <w:rPr>
          <w:highlight w:val="green"/>
          <w:u w:val="single"/>
        </w:rPr>
        <w:t>-</w:t>
      </w:r>
      <w:r w:rsidRPr="007D1963">
        <w:rPr>
          <w:rStyle w:val="Emphasis"/>
          <w:highlight w:val="green"/>
        </w:rPr>
        <w:t>linking</w:t>
      </w:r>
      <w:r w:rsidRPr="00150B00">
        <w:rPr>
          <w:u w:val="single"/>
        </w:rPr>
        <w:t xml:space="preserve">" are </w:t>
      </w:r>
      <w:r w:rsidRPr="007D1963">
        <w:rPr>
          <w:rStyle w:val="Emphasis"/>
          <w:highlight w:val="green"/>
        </w:rPr>
        <w:t>impossible</w:t>
      </w:r>
      <w:r w:rsidRPr="00150B00">
        <w:rPr>
          <w:u w:val="single"/>
        </w:rPr>
        <w:t xml:space="preserve">.' </w:t>
      </w:r>
      <w:r w:rsidRPr="00150B00">
        <w:rPr>
          <w:sz w:val="16"/>
        </w:rPr>
        <w:t>The argument for</w:t>
      </w:r>
      <w:r w:rsidRPr="00150B00">
        <w:rPr>
          <w:u w:val="single"/>
        </w:rPr>
        <w:t xml:space="preserve"> the </w:t>
      </w:r>
      <w:r w:rsidRPr="007D1963">
        <w:rPr>
          <w:rStyle w:val="Emphasis"/>
          <w:highlight w:val="green"/>
        </w:rPr>
        <w:t>productive</w:t>
      </w:r>
      <w:r w:rsidRPr="00D41905">
        <w:rPr>
          <w:highlight w:val="green"/>
          <w:u w:val="single"/>
        </w:rPr>
        <w:t xml:space="preserve"> </w:t>
      </w:r>
      <w:r w:rsidRPr="007D1963">
        <w:rPr>
          <w:rStyle w:val="Emphasis"/>
          <w:highlight w:val="green"/>
        </w:rPr>
        <w:t>value</w:t>
      </w:r>
      <w:r w:rsidRPr="00D41905">
        <w:rPr>
          <w:highlight w:val="green"/>
          <w:u w:val="single"/>
        </w:rPr>
        <w:t xml:space="preserve"> of</w:t>
      </w:r>
      <w:r w:rsidRPr="00150B00">
        <w:rPr>
          <w:u w:val="single"/>
        </w:rPr>
        <w:t xml:space="preserve"> the </w:t>
      </w:r>
      <w:r w:rsidRPr="007D1963">
        <w:rPr>
          <w:rStyle w:val="Emphasis"/>
          <w:highlight w:val="green"/>
        </w:rPr>
        <w:t>strike</w:t>
      </w:r>
      <w:r w:rsidRPr="00D41905">
        <w:rPr>
          <w:highlight w:val="green"/>
          <w:u w:val="single"/>
        </w:rPr>
        <w:t xml:space="preserve"> for </w:t>
      </w:r>
      <w:r w:rsidRPr="007D1963">
        <w:rPr>
          <w:rStyle w:val="Emphasis"/>
          <w:highlight w:val="green"/>
        </w:rPr>
        <w:t>capital</w:t>
      </w:r>
      <w:r w:rsidRPr="00150B00">
        <w:rPr>
          <w:sz w:val="16"/>
        </w:rPr>
        <w:t xml:space="preserve"> would not in itself necessarily be to ignore what Jacques Derrida has recently called "Marx's injunction."2 </w:t>
      </w:r>
      <w:r w:rsidRPr="00150B00">
        <w:rPr>
          <w:u w:val="single"/>
        </w:rPr>
        <w:t xml:space="preserve">In discuss- </w:t>
      </w:r>
      <w:proofErr w:type="spellStart"/>
      <w:r w:rsidRPr="00150B00">
        <w:rPr>
          <w:u w:val="single"/>
        </w:rPr>
        <w:t>ing</w:t>
      </w:r>
      <w:proofErr w:type="spellEnd"/>
      <w:r w:rsidRPr="00150B00">
        <w:rPr>
          <w:u w:val="single"/>
        </w:rPr>
        <w:t xml:space="preserve"> the </w:t>
      </w:r>
      <w:r w:rsidRPr="007D1963">
        <w:rPr>
          <w:rStyle w:val="Emphasis"/>
        </w:rPr>
        <w:t>capitalization</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sz w:val="16"/>
        </w:rPr>
        <w:t xml:space="preserve">, given perhaps its most dramatic form in and after 1989, one might still hear the ghostly </w:t>
      </w:r>
      <w:proofErr w:type="spellStart"/>
      <w:r w:rsidRPr="00150B00">
        <w:rPr>
          <w:sz w:val="16"/>
        </w:rPr>
        <w:t>admoni</w:t>
      </w:r>
      <w:proofErr w:type="spellEnd"/>
      <w:r w:rsidRPr="00150B00">
        <w:rPr>
          <w:sz w:val="16"/>
        </w:rPr>
        <w:t xml:space="preserve">- </w:t>
      </w:r>
      <w:proofErr w:type="spellStart"/>
      <w:r w:rsidRPr="00150B00">
        <w:rPr>
          <w:sz w:val="16"/>
        </w:rPr>
        <w:t>tions</w:t>
      </w:r>
      <w:proofErr w:type="spellEnd"/>
      <w:r w:rsidRPr="00150B00">
        <w:rPr>
          <w:sz w:val="16"/>
        </w:rPr>
        <w:t xml:space="preserve"> of the "specter of Marx," which, for Derrida "reaffirms the question of life and death." Furthermore, one might hear the moans and intimations of such an absent presence without oneself becoming as dead as Marxism is purported to be</w:t>
      </w:r>
    </w:p>
    <w:p w14:paraId="65B8CA4C" w14:textId="77777777" w:rsidR="005B391F" w:rsidRDefault="005B391F" w:rsidP="005B391F">
      <w:pPr>
        <w:rPr>
          <w:sz w:val="16"/>
        </w:rPr>
      </w:pPr>
      <w:r w:rsidRPr="00150B00">
        <w:rPr>
          <w:sz w:val="16"/>
        </w:rPr>
        <w:t xml:space="preserve">Though </w:t>
      </w:r>
      <w:r w:rsidRPr="00150B00">
        <w:rPr>
          <w:u w:val="single"/>
        </w:rPr>
        <w:t xml:space="preserve">this essay is in no way directly concerned with the </w:t>
      </w:r>
      <w:r w:rsidRPr="007D1963">
        <w:rPr>
          <w:rStyle w:val="Emphasis"/>
        </w:rPr>
        <w:t>viability</w:t>
      </w:r>
      <w:r w:rsidRPr="00150B00">
        <w:rPr>
          <w:u w:val="single"/>
        </w:rPr>
        <w:t xml:space="preserve"> of the labor strike per se</w:t>
      </w:r>
      <w:r w:rsidRPr="00150B00">
        <w:rPr>
          <w:sz w:val="16"/>
        </w:rPr>
        <w:t xml:space="preserve">, </w:t>
      </w:r>
      <w:r w:rsidRPr="00150B00">
        <w:rPr>
          <w:u w:val="single"/>
        </w:rPr>
        <w:t xml:space="preserve">it is most definitely </w:t>
      </w:r>
      <w:r w:rsidRPr="007D1963">
        <w:rPr>
          <w:rStyle w:val="Emphasis"/>
        </w:rPr>
        <w:t>concerned</w:t>
      </w:r>
      <w:r w:rsidRPr="00150B00">
        <w:rPr>
          <w:u w:val="single"/>
        </w:rPr>
        <w:t xml:space="preserve"> with the </w:t>
      </w:r>
      <w:r w:rsidRPr="007D1963">
        <w:rPr>
          <w:rStyle w:val="Emphasis"/>
        </w:rPr>
        <w:t>objective</w:t>
      </w:r>
      <w:r w:rsidRPr="00150B00">
        <w:rPr>
          <w:u w:val="single"/>
        </w:rPr>
        <w:t xml:space="preserve"> of the strike</w:t>
      </w:r>
      <w:r w:rsidRPr="00150B00">
        <w:rPr>
          <w:sz w:val="16"/>
        </w:rPr>
        <w:t xml:space="preserve">, that is, </w:t>
      </w:r>
      <w:r w:rsidRPr="00150B00">
        <w:rPr>
          <w:u w:val="single"/>
        </w:rPr>
        <w:t xml:space="preserve">the </w:t>
      </w:r>
      <w:r w:rsidRPr="007D1963">
        <w:rPr>
          <w:rStyle w:val="Emphasis"/>
          <w:highlight w:val="green"/>
        </w:rPr>
        <w:t>reappropriation</w:t>
      </w:r>
      <w:r w:rsidRPr="00D41905">
        <w:rPr>
          <w:highlight w:val="green"/>
          <w:u w:val="single"/>
        </w:rPr>
        <w:t xml:space="preserve"> of</w:t>
      </w:r>
      <w:r w:rsidRPr="00150B00">
        <w:rPr>
          <w:u w:val="single"/>
        </w:rPr>
        <w:t xml:space="preserve"> </w:t>
      </w:r>
      <w:r w:rsidRPr="007D1963">
        <w:rPr>
          <w:rStyle w:val="Emphasis"/>
        </w:rPr>
        <w:t>historically</w:t>
      </w:r>
      <w:r w:rsidRPr="00150B00">
        <w:rPr>
          <w:u w:val="single"/>
        </w:rPr>
        <w:t xml:space="preserve"> </w:t>
      </w:r>
      <w:r w:rsidRPr="007D1963">
        <w:rPr>
          <w:rStyle w:val="Emphasis"/>
        </w:rPr>
        <w:t>sedimented</w:t>
      </w:r>
      <w:r w:rsidRPr="00150B00">
        <w:rPr>
          <w:u w:val="single"/>
        </w:rPr>
        <w:t xml:space="preserve"> human </w:t>
      </w:r>
      <w:r w:rsidRPr="007D1963">
        <w:rPr>
          <w:rStyle w:val="Emphasis"/>
          <w:highlight w:val="green"/>
        </w:rPr>
        <w:t>labor</w:t>
      </w:r>
      <w:r w:rsidRPr="00150B00">
        <w:rPr>
          <w:sz w:val="16"/>
        </w:rPr>
        <w:t xml:space="preserve"> (the means of production) </w:t>
      </w:r>
      <w:r w:rsidRPr="00D41905">
        <w:rPr>
          <w:highlight w:val="green"/>
          <w:u w:val="single"/>
        </w:rPr>
        <w:t xml:space="preserve">by </w:t>
      </w:r>
      <w:r w:rsidRPr="007D1963">
        <w:rPr>
          <w:rStyle w:val="Emphasis"/>
          <w:highlight w:val="green"/>
        </w:rPr>
        <w:t>disenfranchised</w:t>
      </w:r>
      <w:r w:rsidRPr="00D41905">
        <w:rPr>
          <w:highlight w:val="green"/>
          <w:u w:val="single"/>
        </w:rPr>
        <w:t xml:space="preserve"> </w:t>
      </w:r>
      <w:r w:rsidRPr="007D1963">
        <w:rPr>
          <w:rStyle w:val="Emphasis"/>
          <w:highlight w:val="green"/>
        </w:rPr>
        <w:t>individuals</w:t>
      </w:r>
      <w:r w:rsidRPr="00150B00">
        <w:rPr>
          <w:u w:val="single"/>
        </w:rPr>
        <w:t xml:space="preserve"> and groups</w:t>
      </w:r>
      <w:r w:rsidRPr="00150B00">
        <w:rPr>
          <w:sz w:val="16"/>
        </w:rPr>
        <w:t xml:space="preserve">. Such reappropriation of historically sedimented labor and of living labor, I suggest, is, in fact, going on all the time; it is endemic to social change. As Antonio Negri argues, in endeavoring to </w:t>
      </w:r>
      <w:r w:rsidRPr="007D1963">
        <w:rPr>
          <w:rStyle w:val="Emphasis"/>
          <w:highlight w:val="green"/>
        </w:rPr>
        <w:t>establish</w:t>
      </w:r>
      <w:r w:rsidRPr="00150B00">
        <w:rPr>
          <w:u w:val="single"/>
        </w:rPr>
        <w:t xml:space="preserve"> the </w:t>
      </w:r>
      <w:r w:rsidRPr="007D1963">
        <w:rPr>
          <w:rStyle w:val="Emphasis"/>
          <w:highlight w:val="green"/>
        </w:rPr>
        <w:t>subjectivity</w:t>
      </w:r>
      <w:r w:rsidRPr="00D41905">
        <w:rPr>
          <w:highlight w:val="green"/>
          <w:u w:val="single"/>
        </w:rPr>
        <w:t xml:space="preserve"> of labor</w:t>
      </w:r>
      <w:r w:rsidRPr="00150B00">
        <w:rPr>
          <w:u w:val="single"/>
        </w:rPr>
        <w:t xml:space="preserve"> in history</w:t>
      </w:r>
      <w:r w:rsidRPr="00150B00">
        <w:rPr>
          <w:sz w:val="16"/>
        </w:rPr>
        <w:t xml:space="preserve">, </w:t>
      </w:r>
      <w:r w:rsidRPr="00150B00">
        <w:rPr>
          <w:u w:val="single"/>
        </w:rPr>
        <w:t xml:space="preserve">not only does </w:t>
      </w:r>
      <w:r w:rsidRPr="00D41905">
        <w:rPr>
          <w:highlight w:val="green"/>
          <w:u w:val="single"/>
        </w:rPr>
        <w:t>labor</w:t>
      </w:r>
      <w:r w:rsidRPr="00150B00">
        <w:rPr>
          <w:u w:val="single"/>
        </w:rPr>
        <w:t xml:space="preserve"> produce </w:t>
      </w:r>
      <w:r w:rsidRPr="007D1963">
        <w:rPr>
          <w:rStyle w:val="Emphasis"/>
        </w:rPr>
        <w:t>capital</w:t>
      </w:r>
      <w:r w:rsidRPr="00150B00">
        <w:rPr>
          <w:u w:val="single"/>
        </w:rPr>
        <w:t xml:space="preserve">, but </w:t>
      </w:r>
      <w:r w:rsidRPr="007D1963">
        <w:rPr>
          <w:rStyle w:val="Emphasis"/>
        </w:rPr>
        <w:t>labor</w:t>
      </w:r>
      <w:r w:rsidRPr="00150B00">
        <w:rPr>
          <w:u w:val="single"/>
        </w:rPr>
        <w:t xml:space="preserve">, in its </w:t>
      </w:r>
      <w:r w:rsidRPr="00D41905">
        <w:rPr>
          <w:highlight w:val="green"/>
          <w:u w:val="single"/>
        </w:rPr>
        <w:t xml:space="preserve">resistance to </w:t>
      </w:r>
      <w:r w:rsidRPr="007D1963">
        <w:rPr>
          <w:rStyle w:val="Emphasis"/>
          <w:highlight w:val="green"/>
        </w:rPr>
        <w:t>capital</w:t>
      </w:r>
      <w:r w:rsidRPr="00D41905">
        <w:rPr>
          <w:highlight w:val="green"/>
          <w:u w:val="single"/>
        </w:rPr>
        <w:t xml:space="preserve"> </w:t>
      </w:r>
      <w:r w:rsidRPr="007D1963">
        <w:rPr>
          <w:rStyle w:val="Emphasis"/>
          <w:highlight w:val="green"/>
        </w:rPr>
        <w:t>exploitation</w:t>
      </w:r>
      <w:r w:rsidRPr="00D41905">
        <w:rPr>
          <w:highlight w:val="green"/>
          <w:u w:val="single"/>
        </w:rPr>
        <w:t xml:space="preserve"> forces</w:t>
      </w:r>
      <w:r w:rsidRPr="00150B00">
        <w:rPr>
          <w:u w:val="single"/>
        </w:rPr>
        <w:t xml:space="preserve"> </w:t>
      </w:r>
      <w:r w:rsidRPr="007D1963">
        <w:rPr>
          <w:rStyle w:val="Emphasis"/>
        </w:rPr>
        <w:t>structural</w:t>
      </w:r>
      <w:r w:rsidRPr="00150B00">
        <w:rPr>
          <w:u w:val="single"/>
        </w:rPr>
        <w:t xml:space="preserve"> and </w:t>
      </w:r>
      <w:r w:rsidRPr="007D1963">
        <w:rPr>
          <w:rStyle w:val="Emphasis"/>
        </w:rPr>
        <w:t>technological</w:t>
      </w:r>
      <w:r w:rsidRPr="00150B00">
        <w:rPr>
          <w:u w:val="single"/>
        </w:rPr>
        <w:t xml:space="preserve"> </w:t>
      </w:r>
      <w:r w:rsidRPr="007D1963">
        <w:rPr>
          <w:rStyle w:val="Emphasis"/>
          <w:highlight w:val="green"/>
        </w:rPr>
        <w:t>innovations</w:t>
      </w:r>
      <w:r w:rsidRPr="00D41905">
        <w:rPr>
          <w:highlight w:val="green"/>
          <w:u w:val="single"/>
        </w:rPr>
        <w:t xml:space="preserve"> in </w:t>
      </w:r>
      <w:proofErr w:type="spellStart"/>
      <w:r w:rsidRPr="007D1963">
        <w:rPr>
          <w:rStyle w:val="Emphasis"/>
          <w:highlight w:val="green"/>
        </w:rPr>
        <w:t>capi</w:t>
      </w:r>
      <w:proofErr w:type="spellEnd"/>
      <w:r w:rsidRPr="00D41905">
        <w:rPr>
          <w:highlight w:val="green"/>
          <w:u w:val="single"/>
        </w:rPr>
        <w:t xml:space="preserve">- </w:t>
      </w:r>
      <w:proofErr w:type="spellStart"/>
      <w:r w:rsidRPr="007D1963">
        <w:rPr>
          <w:rStyle w:val="Emphasis"/>
          <w:highlight w:val="green"/>
        </w:rPr>
        <w:t>talism</w:t>
      </w:r>
      <w:proofErr w:type="spellEnd"/>
      <w:r w:rsidRPr="00150B00">
        <w:rPr>
          <w:sz w:val="16"/>
        </w:rPr>
        <w:t xml:space="preserve">. Though this is surely the case, we have lacked, since the advent of cinema in particular, a specific theory that accounts for the development of certain new regimes </w:t>
      </w:r>
      <w:proofErr w:type="gramStart"/>
      <w:r w:rsidRPr="00150B00">
        <w:rPr>
          <w:sz w:val="16"/>
        </w:rPr>
        <w:t>for the production of</w:t>
      </w:r>
      <w:proofErr w:type="gramEnd"/>
      <w:r w:rsidRPr="00150B00">
        <w:rPr>
          <w:sz w:val="16"/>
        </w:rPr>
        <w:t xml:space="preserve"> cultural and economic value via mental activity; </w:t>
      </w:r>
      <w:r w:rsidRPr="007D1963">
        <w:rPr>
          <w:highlight w:val="green"/>
          <w:u w:val="single"/>
        </w:rPr>
        <w:t xml:space="preserve">we do </w:t>
      </w:r>
      <w:r w:rsidRPr="007D1963">
        <w:rPr>
          <w:rStyle w:val="Emphasis"/>
          <w:highlight w:val="green"/>
        </w:rPr>
        <w:t>not</w:t>
      </w:r>
      <w:r w:rsidRPr="00150B00">
        <w:rPr>
          <w:u w:val="single"/>
        </w:rPr>
        <w:t xml:space="preserve"> yet </w:t>
      </w:r>
      <w:r w:rsidRPr="007D1963">
        <w:rPr>
          <w:highlight w:val="green"/>
          <w:u w:val="single"/>
        </w:rPr>
        <w:t>know</w:t>
      </w:r>
      <w:r w:rsidRPr="00150B00">
        <w:rPr>
          <w:u w:val="single"/>
        </w:rPr>
        <w:t xml:space="preserve"> how to account for the </w:t>
      </w:r>
      <w:r w:rsidRPr="007D1963">
        <w:rPr>
          <w:rStyle w:val="Emphasis"/>
        </w:rPr>
        <w:t>present</w:t>
      </w:r>
      <w:r w:rsidRPr="00150B00">
        <w:rPr>
          <w:u w:val="single"/>
        </w:rPr>
        <w:t>-</w:t>
      </w:r>
      <w:r w:rsidRPr="007D1963">
        <w:rPr>
          <w:rStyle w:val="Emphasis"/>
        </w:rPr>
        <w:t>day</w:t>
      </w:r>
      <w:r w:rsidRPr="00150B00">
        <w:rPr>
          <w:u w:val="single"/>
        </w:rPr>
        <w:t xml:space="preserve"> </w:t>
      </w:r>
      <w:r w:rsidRPr="007D1963">
        <w:rPr>
          <w:rStyle w:val="Emphasis"/>
        </w:rPr>
        <w:t>dynamics</w:t>
      </w:r>
      <w:r w:rsidRPr="007D1963">
        <w:rPr>
          <w:u w:val="single"/>
        </w:rPr>
        <w:t xml:space="preserve"> of </w:t>
      </w:r>
      <w:r w:rsidRPr="007D1963">
        <w:rPr>
          <w:rStyle w:val="Emphasis"/>
        </w:rPr>
        <w:t>value</w:t>
      </w:r>
      <w:r w:rsidRPr="007D1963">
        <w:rPr>
          <w:u w:val="single"/>
        </w:rPr>
        <w:t xml:space="preserve"> </w:t>
      </w:r>
      <w:r w:rsidRPr="007D1963">
        <w:rPr>
          <w:rStyle w:val="Emphasis"/>
        </w:rPr>
        <w:t>production</w:t>
      </w:r>
      <w:r w:rsidRPr="007D1963">
        <w:rPr>
          <w:u w:val="single"/>
        </w:rPr>
        <w:t xml:space="preserve"> and </w:t>
      </w:r>
      <w:r w:rsidRPr="007D1963">
        <w:rPr>
          <w:rStyle w:val="Emphasis"/>
        </w:rPr>
        <w:t>appropriation</w:t>
      </w:r>
      <w:r w:rsidRPr="00150B00">
        <w:rPr>
          <w:u w:val="single"/>
        </w:rPr>
        <w:t xml:space="preserve"> that operate through the </w:t>
      </w:r>
      <w:r w:rsidRPr="007D1963">
        <w:rPr>
          <w:rStyle w:val="Emphasis"/>
        </w:rPr>
        <w:t>conversion</w:t>
      </w:r>
      <w:r w:rsidRPr="00150B00">
        <w:rPr>
          <w:u w:val="single"/>
        </w:rPr>
        <w:t xml:space="preserve"> of </w:t>
      </w:r>
      <w:r w:rsidRPr="007D1963">
        <w:rPr>
          <w:rStyle w:val="Emphasis"/>
        </w:rPr>
        <w:t>mental</w:t>
      </w:r>
      <w:r w:rsidRPr="00150B00">
        <w:rPr>
          <w:u w:val="single"/>
        </w:rPr>
        <w:t xml:space="preserve"> </w:t>
      </w:r>
      <w:r w:rsidRPr="007D1963">
        <w:rPr>
          <w:rStyle w:val="Emphasis"/>
        </w:rPr>
        <w:t>activity</w:t>
      </w:r>
      <w:r w:rsidRPr="00150B00">
        <w:rPr>
          <w:u w:val="single"/>
        </w:rPr>
        <w:t xml:space="preserve"> into </w:t>
      </w:r>
      <w:r w:rsidRPr="007D1963">
        <w:rPr>
          <w:rStyle w:val="Emphasis"/>
        </w:rPr>
        <w:t>social</w:t>
      </w:r>
      <w:r w:rsidRPr="00150B00">
        <w:rPr>
          <w:u w:val="single"/>
        </w:rPr>
        <w:t xml:space="preserve"> </w:t>
      </w:r>
      <w:r w:rsidRPr="007D1963">
        <w:rPr>
          <w:rStyle w:val="Emphasis"/>
        </w:rPr>
        <w:t>force</w:t>
      </w:r>
      <w:r w:rsidRPr="00150B00">
        <w:rPr>
          <w:sz w:val="16"/>
        </w:rPr>
        <w:t xml:space="preserve">. The </w:t>
      </w:r>
      <w:r w:rsidRPr="007D1963">
        <w:rPr>
          <w:rStyle w:val="Emphasis"/>
        </w:rPr>
        <w:t>capitalization</w:t>
      </w:r>
      <w:r w:rsidRPr="007D1963">
        <w:rPr>
          <w:u w:val="single"/>
        </w:rPr>
        <w:t xml:space="preserve"> of mental activity</w:t>
      </w:r>
      <w:r w:rsidRPr="00150B00">
        <w:rPr>
          <w:u w:val="single"/>
        </w:rPr>
        <w:t xml:space="preserve"> is an </w:t>
      </w:r>
      <w:r w:rsidRPr="007D1963">
        <w:rPr>
          <w:rStyle w:val="Emphasis"/>
        </w:rPr>
        <w:t>enabling</w:t>
      </w:r>
      <w:r w:rsidRPr="007D1963">
        <w:rPr>
          <w:u w:val="single"/>
        </w:rPr>
        <w:t xml:space="preserve"> </w:t>
      </w:r>
      <w:r w:rsidRPr="007D1963">
        <w:rPr>
          <w:rStyle w:val="Emphasis"/>
        </w:rPr>
        <w:t>factor</w:t>
      </w:r>
      <w:r w:rsidRPr="007D1963">
        <w:rPr>
          <w:u w:val="single"/>
        </w:rPr>
        <w:t xml:space="preserve"> in </w:t>
      </w:r>
      <w:r w:rsidRPr="007D1963">
        <w:rPr>
          <w:rStyle w:val="Emphasis"/>
        </w:rPr>
        <w:t>capital's</w:t>
      </w:r>
      <w:r w:rsidRPr="007D1963">
        <w:rPr>
          <w:u w:val="single"/>
        </w:rPr>
        <w:t xml:space="preserve"> </w:t>
      </w:r>
      <w:r w:rsidRPr="007D1963">
        <w:rPr>
          <w:rStyle w:val="Emphasis"/>
        </w:rPr>
        <w:t>ability</w:t>
      </w:r>
      <w:r w:rsidRPr="007D1963">
        <w:rPr>
          <w:u w:val="single"/>
        </w:rPr>
        <w:t xml:space="preserve"> to continue</w:t>
      </w:r>
      <w:r w:rsidRPr="00150B00">
        <w:rPr>
          <w:u w:val="single"/>
        </w:rPr>
        <w:t xml:space="preserve"> all previous forms of </w:t>
      </w:r>
      <w:r w:rsidRPr="007D1963">
        <w:rPr>
          <w:rStyle w:val="Emphasis"/>
        </w:rPr>
        <w:t>violation</w:t>
      </w:r>
      <w:r w:rsidRPr="00150B00">
        <w:rPr>
          <w:u w:val="single"/>
        </w:rPr>
        <w:t>.</w:t>
      </w:r>
      <w:r w:rsidRPr="00150B00">
        <w:rPr>
          <w:sz w:val="16"/>
        </w:rPr>
        <w:t xml:space="preserve"> </w:t>
      </w:r>
      <w:r w:rsidRPr="00150B00">
        <w:rPr>
          <w:u w:val="single"/>
        </w:rPr>
        <w:t xml:space="preserve">By looking at the </w:t>
      </w:r>
      <w:r w:rsidRPr="007D1963">
        <w:rPr>
          <w:rStyle w:val="Emphasis"/>
        </w:rPr>
        <w:t>recycling</w:t>
      </w:r>
      <w:r w:rsidRPr="00150B00">
        <w:rPr>
          <w:u w:val="single"/>
        </w:rPr>
        <w:t xml:space="preserve"> of the </w:t>
      </w:r>
      <w:r w:rsidRPr="007D1963">
        <w:rPr>
          <w:rStyle w:val="Emphasis"/>
        </w:rPr>
        <w:t>resistance</w:t>
      </w:r>
      <w:r w:rsidRPr="00150B00">
        <w:rPr>
          <w:u w:val="single"/>
        </w:rPr>
        <w:t xml:space="preserve"> to </w:t>
      </w:r>
      <w:r w:rsidRPr="007D1963">
        <w:rPr>
          <w:rStyle w:val="Emphasis"/>
        </w:rPr>
        <w:t>capital</w:t>
      </w:r>
      <w:r w:rsidRPr="00150B00">
        <w:rPr>
          <w:u w:val="single"/>
        </w:rPr>
        <w:t xml:space="preserve"> by </w:t>
      </w:r>
      <w:r w:rsidRPr="007D1963">
        <w:rPr>
          <w:rStyle w:val="Emphasis"/>
        </w:rPr>
        <w:t>capital</w:t>
      </w:r>
      <w:r w:rsidRPr="00150B00">
        <w:rPr>
          <w:sz w:val="16"/>
        </w:rPr>
        <w:t xml:space="preserve"> (the </w:t>
      </w:r>
      <w:r w:rsidRPr="007D1963">
        <w:rPr>
          <w:highlight w:val="green"/>
          <w:u w:val="single"/>
        </w:rPr>
        <w:t xml:space="preserve">making </w:t>
      </w:r>
      <w:r w:rsidRPr="007D1963">
        <w:rPr>
          <w:rStyle w:val="Emphasis"/>
          <w:highlight w:val="green"/>
        </w:rPr>
        <w:t>productive</w:t>
      </w:r>
      <w:r w:rsidRPr="007D1963">
        <w:rPr>
          <w:highlight w:val="green"/>
          <w:u w:val="single"/>
        </w:rPr>
        <w:t xml:space="preserve"> of</w:t>
      </w:r>
      <w:r w:rsidRPr="00150B00">
        <w:rPr>
          <w:u w:val="single"/>
        </w:rPr>
        <w:t xml:space="preserve"> the </w:t>
      </w:r>
      <w:r w:rsidRPr="007D1963">
        <w:rPr>
          <w:rStyle w:val="Emphasis"/>
          <w:highlight w:val="green"/>
        </w:rPr>
        <w:t>strike</w:t>
      </w:r>
      <w:r w:rsidRPr="007D1963">
        <w:rPr>
          <w:highlight w:val="green"/>
          <w:u w:val="single"/>
        </w:rPr>
        <w:t xml:space="preserve"> against </w:t>
      </w:r>
      <w:r w:rsidRPr="007D1963">
        <w:rPr>
          <w:rStyle w:val="Emphasis"/>
          <w:highlight w:val="green"/>
        </w:rPr>
        <w:t>capital</w:t>
      </w:r>
      <w:r w:rsidRPr="00150B00">
        <w:rPr>
          <w:u w:val="single"/>
        </w:rPr>
        <w:t xml:space="preserve"> by capital</w:t>
      </w:r>
      <w:r w:rsidRPr="00150B00">
        <w:rPr>
          <w:sz w:val="16"/>
        </w:rPr>
        <w:t xml:space="preserve">) </w:t>
      </w:r>
      <w:r w:rsidRPr="00150B00">
        <w:rPr>
          <w:u w:val="single"/>
        </w:rPr>
        <w:t xml:space="preserve">our affective production of </w:t>
      </w:r>
      <w:r w:rsidRPr="007D1963">
        <w:rPr>
          <w:rStyle w:val="Emphasis"/>
          <w:highlight w:val="green"/>
        </w:rPr>
        <w:t>hegemony</w:t>
      </w:r>
      <w:r w:rsidRPr="007D1963">
        <w:rPr>
          <w:highlight w:val="green"/>
          <w:u w:val="single"/>
        </w:rPr>
        <w:t xml:space="preserve"> may be </w:t>
      </w:r>
      <w:r w:rsidRPr="007D1963">
        <w:rPr>
          <w:rStyle w:val="Emphasis"/>
          <w:highlight w:val="green"/>
        </w:rPr>
        <w:t>foregrounded</w:t>
      </w:r>
      <w:r w:rsidRPr="00150B00">
        <w:rPr>
          <w:sz w:val="16"/>
        </w:rPr>
        <w:t xml:space="preserve">, and possibilities for the dis- </w:t>
      </w:r>
      <w:proofErr w:type="spellStart"/>
      <w:r w:rsidRPr="00150B00">
        <w:rPr>
          <w:sz w:val="16"/>
        </w:rPr>
        <w:t>ruption</w:t>
      </w:r>
      <w:proofErr w:type="spellEnd"/>
      <w:r w:rsidRPr="00150B00">
        <w:rPr>
          <w:sz w:val="16"/>
        </w:rPr>
        <w:t xml:space="preserve"> of coercion and </w:t>
      </w:r>
      <w:r w:rsidRPr="00150B00">
        <w:rPr>
          <w:sz w:val="16"/>
        </w:rPr>
        <w:lastRenderedPageBreak/>
        <w:t xml:space="preserve">exploitation may be foregrounded as well. Toward those ends (and perhaps to the surprise of some), I would like to discuss the development of mass media during the time of early modern cinema, more specifically, those </w:t>
      </w:r>
      <w:proofErr w:type="gramStart"/>
      <w:r w:rsidRPr="00150B00">
        <w:rPr>
          <w:sz w:val="16"/>
        </w:rPr>
        <w:t>particular developments</w:t>
      </w:r>
      <w:proofErr w:type="gramEnd"/>
      <w:r w:rsidRPr="00150B00">
        <w:rPr>
          <w:sz w:val="16"/>
        </w:rPr>
        <w:t xml:space="preserve"> that can be found to </w:t>
      </w:r>
      <w:proofErr w:type="spellStart"/>
      <w:r w:rsidRPr="00150B00">
        <w:rPr>
          <w:sz w:val="16"/>
        </w:rPr>
        <w:t>crys</w:t>
      </w:r>
      <w:proofErr w:type="spellEnd"/>
      <w:r w:rsidRPr="00150B00">
        <w:rPr>
          <w:sz w:val="16"/>
        </w:rPr>
        <w:t xml:space="preserve">- </w:t>
      </w:r>
      <w:proofErr w:type="spellStart"/>
      <w:r w:rsidRPr="00150B00">
        <w:rPr>
          <w:sz w:val="16"/>
        </w:rPr>
        <w:t>tallize</w:t>
      </w:r>
      <w:proofErr w:type="spellEnd"/>
      <w:r w:rsidRPr="00150B00">
        <w:rPr>
          <w:sz w:val="16"/>
        </w:rPr>
        <w:t xml:space="preserve"> in Sergei Mikhailovich Eisenstein's 1924-1925 film The Strike.3 For it was here, precisely, in revolutionary cinema, that capital's encroachment into the visual sphere met with resistance. And yet, </w:t>
      </w:r>
      <w:proofErr w:type="gramStart"/>
      <w:r w:rsidRPr="00150B00">
        <w:rPr>
          <w:sz w:val="16"/>
        </w:rPr>
        <w:t>in spite of</w:t>
      </w:r>
      <w:proofErr w:type="gramEnd"/>
      <w:r w:rsidRPr="00150B00">
        <w:rPr>
          <w:sz w:val="16"/>
        </w:rPr>
        <w:t xml:space="preserve"> its intentions, The Strike, like capital itself, participates in producing a new regime of the sensorium by advancing an increasing integration of machines and culture, of labor and perception. We can use The Strike to mark an emergent socio- historical change in the character of what Marx called "sensuous labor" and, by direct implication, to mark </w:t>
      </w:r>
      <w:proofErr w:type="gramStart"/>
      <w:r w:rsidRPr="00150B00">
        <w:rPr>
          <w:sz w:val="16"/>
        </w:rPr>
        <w:t>as well a new strategy</w:t>
      </w:r>
      <w:proofErr w:type="gramEnd"/>
      <w:r w:rsidRPr="00150B00">
        <w:rPr>
          <w:sz w:val="16"/>
        </w:rPr>
        <w:t xml:space="preserve"> for the production and appropriation of value.</w:t>
      </w:r>
    </w:p>
    <w:p w14:paraId="7D35B6F9" w14:textId="77777777" w:rsidR="005B391F" w:rsidRPr="00E36358" w:rsidRDefault="005B391F" w:rsidP="005B391F"/>
    <w:p w14:paraId="09B11718" w14:textId="77777777" w:rsidR="005B391F" w:rsidRDefault="005B391F" w:rsidP="005B391F">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69CFBAF9" w14:textId="77777777" w:rsidR="005B391F" w:rsidRPr="008B7163" w:rsidRDefault="005B391F" w:rsidP="005B391F">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6144D8B1" w14:textId="77777777" w:rsidR="005B391F" w:rsidRPr="008B7163" w:rsidRDefault="005B391F" w:rsidP="005B391F">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2939F045" w14:textId="77777777" w:rsidR="005B391F" w:rsidRPr="008B7163" w:rsidRDefault="005B391F" w:rsidP="005B391F">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2EC3451C" w14:textId="77777777" w:rsidR="005B391F" w:rsidRPr="008B7163" w:rsidRDefault="005B391F" w:rsidP="005B391F">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 xml:space="preserve">ientists in Australia, </w:t>
      </w:r>
      <w:proofErr w:type="gramStart"/>
      <w:r w:rsidRPr="008B7163">
        <w:rPr>
          <w:rStyle w:val="Emphasis"/>
          <w:rFonts w:eastAsiaTheme="majorEastAsia"/>
        </w:rPr>
        <w:t>Switzerland</w:t>
      </w:r>
      <w:proofErr w:type="gramEnd"/>
      <w:r w:rsidRPr="008B7163">
        <w:rPr>
          <w:rStyle w:val="Emphasis"/>
          <w:rFonts w:eastAsiaTheme="majorEastAsia"/>
        </w:rPr>
        <w:t xml:space="preserve">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143F05F0" w14:textId="77777777" w:rsidR="005B391F" w:rsidRPr="008B7163" w:rsidRDefault="005B391F" w:rsidP="005B391F">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xml:space="preserve">, industrial </w:t>
      </w:r>
      <w:proofErr w:type="gramStart"/>
      <w:r w:rsidRPr="00DD1B26">
        <w:rPr>
          <w:rStyle w:val="Emphasis"/>
          <w:rFonts w:eastAsiaTheme="majorEastAsia"/>
          <w:szCs w:val="26"/>
          <w:highlight w:val="green"/>
        </w:rPr>
        <w:t>ag</w:t>
      </w:r>
      <w:r w:rsidRPr="008B7163">
        <w:rPr>
          <w:rStyle w:val="Emphasis"/>
          <w:rFonts w:eastAsiaTheme="majorEastAsia"/>
          <w:szCs w:val="26"/>
        </w:rPr>
        <w:t>riculture</w:t>
      </w:r>
      <w:proofErr w:type="gramEnd"/>
      <w:r w:rsidRPr="008B7163">
        <w:rPr>
          <w:rStyle w:val="Emphasis"/>
          <w:rFonts w:eastAsiaTheme="majorEastAsia"/>
          <w:szCs w:val="26"/>
        </w:rPr>
        <w:t xml:space="preserv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50D37598" w14:textId="77777777" w:rsidR="005B391F" w:rsidRPr="008B7163" w:rsidRDefault="005B391F" w:rsidP="005B391F">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5B5324E7" w14:textId="77777777" w:rsidR="005B391F" w:rsidRPr="008B7163" w:rsidRDefault="005B391F" w:rsidP="005B391F">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1FBBA635" w14:textId="77777777" w:rsidR="005B391F" w:rsidRPr="008B7163" w:rsidRDefault="005B391F" w:rsidP="005B391F">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7CE4157E" w14:textId="77777777" w:rsidR="005B391F" w:rsidRPr="00255157" w:rsidRDefault="005B391F" w:rsidP="005B391F">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55198599" w14:textId="77777777" w:rsidR="005B391F" w:rsidRPr="00255157" w:rsidRDefault="005B391F" w:rsidP="005B391F">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4F271E1D" w14:textId="77777777" w:rsidR="005B391F" w:rsidRPr="00255157" w:rsidRDefault="005B391F" w:rsidP="005B391F">
      <w:pPr>
        <w:rPr>
          <w:sz w:val="16"/>
        </w:rPr>
      </w:pPr>
      <w:r w:rsidRPr="00255157">
        <w:rPr>
          <w:sz w:val="16"/>
        </w:rPr>
        <w:lastRenderedPageBreak/>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2ABB2F14" w14:textId="77777777" w:rsidR="005B391F" w:rsidRPr="00255157" w:rsidRDefault="005B391F" w:rsidP="005B391F">
      <w:pPr>
        <w:rPr>
          <w:sz w:val="16"/>
          <w:szCs w:val="16"/>
        </w:rPr>
      </w:pPr>
      <w:r w:rsidRPr="00255157">
        <w:rPr>
          <w:sz w:val="16"/>
          <w:szCs w:val="16"/>
        </w:rPr>
        <w:t>Capitalism and the pandemic</w:t>
      </w:r>
    </w:p>
    <w:p w14:paraId="6A09E55C" w14:textId="77777777" w:rsidR="005B391F" w:rsidRPr="00255157" w:rsidRDefault="005B391F" w:rsidP="005B391F">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18B0E51F" w14:textId="77777777" w:rsidR="005B391F" w:rsidRPr="00255157" w:rsidRDefault="005B391F" w:rsidP="005B391F">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5552A2EA" w14:textId="77777777" w:rsidR="005B391F" w:rsidRPr="004A1C5B" w:rsidRDefault="005B391F" w:rsidP="005B391F">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5E40BDE1" w14:textId="77777777" w:rsidR="005B391F" w:rsidRPr="00C33282" w:rsidRDefault="005B391F" w:rsidP="005B391F">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74C13687" w14:textId="77777777" w:rsidR="005B391F" w:rsidRPr="00F56BC8" w:rsidRDefault="005B391F" w:rsidP="005B391F">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3355D86C" w14:textId="77777777" w:rsidR="005B391F" w:rsidRPr="00861659" w:rsidRDefault="005B391F" w:rsidP="005B391F">
      <w:pPr>
        <w:rPr>
          <w:sz w:val="16"/>
          <w:szCs w:val="16"/>
        </w:rPr>
      </w:pPr>
      <w:r w:rsidRPr="00861659">
        <w:rPr>
          <w:sz w:val="16"/>
          <w:szCs w:val="16"/>
        </w:rPr>
        <w:t>Eroding the ‘safe operating space’</w:t>
      </w:r>
    </w:p>
    <w:p w14:paraId="7F5C78FA" w14:textId="77777777" w:rsidR="005B391F" w:rsidRPr="00A60A4D" w:rsidRDefault="005B391F" w:rsidP="005B391F">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199A158B" w14:textId="77777777" w:rsidR="005B391F" w:rsidRPr="00A60A4D" w:rsidRDefault="005B391F" w:rsidP="005B391F">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47393FC0" w14:textId="77777777" w:rsidR="005B391F" w:rsidRPr="00A60A4D" w:rsidRDefault="005B391F" w:rsidP="005B391F">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7A4F82D0" w14:textId="77777777" w:rsidR="005B391F" w:rsidRPr="00A60A4D" w:rsidRDefault="005B391F" w:rsidP="005B391F">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575A4C23" w14:textId="77777777" w:rsidR="005B391F" w:rsidRPr="00A60A4D" w:rsidRDefault="005B391F" w:rsidP="005B391F">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w:t>
      </w:r>
      <w:proofErr w:type="gramStart"/>
      <w:r w:rsidRPr="00A60A4D">
        <w:rPr>
          <w:rStyle w:val="Emphasis"/>
          <w:rFonts w:eastAsiaTheme="majorEastAsia"/>
        </w:rPr>
        <w:t>is able to</w:t>
      </w:r>
      <w:proofErr w:type="gramEnd"/>
      <w:r w:rsidRPr="00A60A4D">
        <w:rPr>
          <w:rStyle w:val="Emphasis"/>
          <w:rFonts w:eastAsiaTheme="majorEastAsia"/>
        </w:rPr>
        <w:t xml:space="preserve"> survive.</w:t>
      </w:r>
    </w:p>
    <w:p w14:paraId="3E27CE2E" w14:textId="77777777" w:rsidR="005B391F" w:rsidRPr="00A60A4D" w:rsidRDefault="005B391F" w:rsidP="005B391F">
      <w:pPr>
        <w:rPr>
          <w:sz w:val="16"/>
          <w:szCs w:val="16"/>
        </w:rPr>
      </w:pPr>
      <w:r w:rsidRPr="00A60A4D">
        <w:rPr>
          <w:sz w:val="16"/>
          <w:szCs w:val="16"/>
        </w:rPr>
        <w:t>The structures</w:t>
      </w:r>
    </w:p>
    <w:p w14:paraId="181D9108" w14:textId="77777777" w:rsidR="005B391F" w:rsidRPr="00A60A4D" w:rsidRDefault="005B391F" w:rsidP="005B391F">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w:t>
      </w:r>
      <w:proofErr w:type="gramStart"/>
      <w:r w:rsidRPr="00A60A4D">
        <w:rPr>
          <w:sz w:val="16"/>
          <w:szCs w:val="16"/>
        </w:rPr>
        <w:t>key ways</w:t>
      </w:r>
      <w:proofErr w:type="gramEnd"/>
      <w:r w:rsidRPr="00A60A4D">
        <w:rPr>
          <w:sz w:val="16"/>
          <w:szCs w:val="16"/>
        </w:rPr>
        <w:t>.</w:t>
      </w:r>
    </w:p>
    <w:p w14:paraId="41519CF9" w14:textId="77777777" w:rsidR="005B391F" w:rsidRPr="00A60A4D" w:rsidRDefault="005B391F" w:rsidP="005B391F">
      <w:pPr>
        <w:rPr>
          <w:sz w:val="16"/>
          <w:szCs w:val="16"/>
        </w:rPr>
      </w:pPr>
      <w:r w:rsidRPr="00A60A4D">
        <w:rPr>
          <w:sz w:val="16"/>
          <w:szCs w:val="16"/>
        </w:rPr>
        <w:lastRenderedPageBreak/>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72FFD7B8" w14:textId="77777777" w:rsidR="005B391F" w:rsidRPr="00A60A4D" w:rsidRDefault="005B391F" w:rsidP="005B391F">
      <w:pPr>
        <w:rPr>
          <w:sz w:val="16"/>
          <w:szCs w:val="16"/>
        </w:rPr>
      </w:pPr>
      <w:r w:rsidRPr="00A60A4D">
        <w:rPr>
          <w:sz w:val="16"/>
          <w:szCs w:val="16"/>
        </w:rPr>
        <w:t>Secondly</w:t>
      </w:r>
      <w:r w:rsidRPr="00A60A4D">
        <w:rPr>
          <w:rStyle w:val="StyleUnderline"/>
        </w:rPr>
        <w:t>, they are “members of powerful factions of the capitalist class.”</w:t>
      </w:r>
    </w:p>
    <w:p w14:paraId="5C0390D3" w14:textId="77777777" w:rsidR="005B391F" w:rsidRPr="00A60A4D" w:rsidRDefault="005B391F" w:rsidP="005B391F">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0FD7C68C" w14:textId="77777777" w:rsidR="005B391F" w:rsidRPr="00537540" w:rsidRDefault="005B391F" w:rsidP="005B391F">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63E89ECE" w14:textId="77777777" w:rsidR="005B391F" w:rsidRPr="00537540" w:rsidRDefault="005B391F" w:rsidP="005B391F">
      <w:pPr>
        <w:rPr>
          <w:sz w:val="12"/>
          <w:szCs w:val="12"/>
        </w:rPr>
      </w:pP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p>
    <w:p w14:paraId="6E213CA5" w14:textId="77777777" w:rsidR="005B391F" w:rsidRPr="00A60A4D" w:rsidRDefault="005B391F" w:rsidP="005B391F">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14:paraId="0C2070CB" w14:textId="77777777" w:rsidR="005B391F" w:rsidRPr="00A60A4D" w:rsidRDefault="005B391F" w:rsidP="005B391F">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5393D01F" w14:textId="77777777" w:rsidR="005B391F" w:rsidRPr="00537540" w:rsidRDefault="005B391F" w:rsidP="005B391F">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68A40DD3" w14:textId="77777777" w:rsidR="005B391F" w:rsidRPr="00537540" w:rsidRDefault="005B391F" w:rsidP="005B391F">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w:t>
      </w:r>
      <w:proofErr w:type="gramStart"/>
      <w:r w:rsidRPr="00537540">
        <w:rPr>
          <w:sz w:val="12"/>
          <w:szCs w:val="12"/>
        </w:rPr>
        <w:t>e.g.</w:t>
      </w:r>
      <w:proofErr w:type="gramEnd"/>
      <w:r w:rsidRPr="00537540">
        <w:rPr>
          <w:sz w:val="12"/>
          <w:szCs w:val="12"/>
        </w:rPr>
        <w:t xml:space="preserve">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78B34C50" w14:textId="77777777" w:rsidR="005B391F" w:rsidRPr="00537540" w:rsidRDefault="005B391F" w:rsidP="005B391F">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p>
    <w:p w14:paraId="11839226" w14:textId="77777777" w:rsidR="005B391F" w:rsidRPr="00537540" w:rsidRDefault="005B391F" w:rsidP="005B391F">
      <w:pPr>
        <w:rPr>
          <w:sz w:val="12"/>
          <w:szCs w:val="12"/>
        </w:rPr>
      </w:pPr>
      <w:r w:rsidRPr="00537540">
        <w:rPr>
          <w:sz w:val="12"/>
          <w:szCs w:val="12"/>
        </w:rPr>
        <w:t>The irony is that, as the paper also shows, the “affluence” accumulated by the super-rich isn’t correlated with happiness or well-being.</w:t>
      </w:r>
    </w:p>
    <w:p w14:paraId="7F8A83A8" w14:textId="77777777" w:rsidR="005B391F" w:rsidRPr="00537540" w:rsidRDefault="005B391F" w:rsidP="005B391F">
      <w:pPr>
        <w:rPr>
          <w:sz w:val="12"/>
          <w:szCs w:val="12"/>
        </w:rPr>
      </w:pPr>
      <w:r w:rsidRPr="00537540">
        <w:rPr>
          <w:sz w:val="12"/>
          <w:szCs w:val="12"/>
        </w:rPr>
        <w:t>Restructure</w:t>
      </w:r>
    </w:p>
    <w:p w14:paraId="7FE9CBA6" w14:textId="77777777" w:rsidR="005B391F" w:rsidRPr="00A60A4D" w:rsidRDefault="005B391F" w:rsidP="005B391F">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6A1C69">
        <w:rPr>
          <w:sz w:val="16"/>
          <w:szCs w:val="16"/>
        </w:rPr>
        <w:t>So</w:t>
      </w:r>
      <w:proofErr w:type="gramEnd"/>
      <w:r w:rsidRPr="006A1C69">
        <w:rPr>
          <w:sz w:val="16"/>
          <w:szCs w:val="16"/>
        </w:rPr>
        <w:t xml:space="preserve">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14:paraId="473696D1" w14:textId="77777777" w:rsidR="005B391F" w:rsidRPr="00A60A4D" w:rsidRDefault="005B391F" w:rsidP="005B391F">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14:paraId="14449EFA" w14:textId="77777777" w:rsidR="005B391F" w:rsidRPr="00A60A4D" w:rsidRDefault="005B391F" w:rsidP="005B391F">
      <w:pPr>
        <w:rPr>
          <w:sz w:val="16"/>
          <w:szCs w:val="16"/>
        </w:rPr>
      </w:pPr>
      <w:r w:rsidRPr="00A60A4D">
        <w:rPr>
          <w:sz w:val="16"/>
          <w:szCs w:val="16"/>
        </w:rPr>
        <w:t>The good news is that it doesn’t have to be this way.</w:t>
      </w:r>
    </w:p>
    <w:p w14:paraId="2793A880" w14:textId="77777777" w:rsidR="005B391F" w:rsidRPr="00A60A4D" w:rsidRDefault="005B391F" w:rsidP="005B391F">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66B3FB82" w14:textId="77777777" w:rsidR="005B391F" w:rsidRPr="00DA4C2C" w:rsidRDefault="005B391F" w:rsidP="005B391F">
      <w:pPr>
        <w:rPr>
          <w:rStyle w:val="StyleUnderline"/>
        </w:rPr>
      </w:pPr>
      <w:r w:rsidRPr="00537540">
        <w:rPr>
          <w:rStyle w:val="StyleUnderline"/>
        </w:rPr>
        <w:t xml:space="preserve">In India, </w:t>
      </w:r>
      <w:proofErr w:type="gramStart"/>
      <w:r w:rsidRPr="00537540">
        <w:rPr>
          <w:rStyle w:val="StyleUnderline"/>
        </w:rPr>
        <w:t>Brazil</w:t>
      </w:r>
      <w:proofErr w:type="gramEnd"/>
      <w:r w:rsidRPr="00537540">
        <w:rPr>
          <w:rStyle w:val="StyleUnderline"/>
        </w:rPr>
        <w:t xml:space="preserve">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21C48F3B" w14:textId="77777777" w:rsidR="005B391F" w:rsidRPr="00DA4C2C" w:rsidRDefault="005B391F" w:rsidP="005B391F">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0CB79E95" w14:textId="77777777" w:rsidR="005B391F" w:rsidRPr="00DA4C2C" w:rsidRDefault="005B391F" w:rsidP="005B391F">
      <w:pPr>
        <w:rPr>
          <w:sz w:val="16"/>
          <w:szCs w:val="16"/>
        </w:rPr>
      </w:pPr>
      <w:r w:rsidRPr="00DA4C2C">
        <w:rPr>
          <w:sz w:val="16"/>
          <w:szCs w:val="16"/>
        </w:rPr>
        <w:t xml:space="preserve">This can be done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14:paraId="7B4B6CED" w14:textId="77777777" w:rsidR="005B391F" w:rsidRPr="00DA4C2C" w:rsidRDefault="005B391F" w:rsidP="005B391F">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14:paraId="179EC626" w14:textId="77777777" w:rsidR="005B391F" w:rsidRPr="00DA4C2C" w:rsidRDefault="005B391F" w:rsidP="005B391F">
      <w:pPr>
        <w:rPr>
          <w:rStyle w:val="Emphasis"/>
          <w:rFonts w:eastAsiaTheme="majorEastAsia"/>
          <w:szCs w:val="26"/>
        </w:rPr>
      </w:pPr>
      <w:r w:rsidRPr="00DA4C2C">
        <w:rPr>
          <w:rStyle w:val="Emphasis"/>
          <w:rFonts w:eastAsiaTheme="majorEastAsia"/>
          <w:szCs w:val="26"/>
        </w:rPr>
        <w:lastRenderedPageBreak/>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w:t>
      </w:r>
      <w:proofErr w:type="gramStart"/>
      <w:r w:rsidRPr="00DA4C2C">
        <w:rPr>
          <w:sz w:val="16"/>
          <w:szCs w:val="16"/>
        </w:rPr>
        <w:t>life-cycle</w:t>
      </w:r>
      <w:proofErr w:type="gramEnd"/>
      <w:r w:rsidRPr="00DA4C2C">
        <w:rPr>
          <w:sz w:val="16"/>
          <w:szCs w:val="16"/>
        </w:rPr>
        <w:t xml:space="preserv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412451A2" w14:textId="77777777" w:rsidR="005B391F" w:rsidRPr="00DA4C2C" w:rsidRDefault="005B391F" w:rsidP="005B391F">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w:t>
      </w:r>
      <w:proofErr w:type="gramStart"/>
      <w:r w:rsidRPr="00DA4C2C">
        <w:rPr>
          <w:rStyle w:val="StyleUnderline"/>
        </w:rPr>
        <w:t xml:space="preserve">really </w:t>
      </w:r>
      <w:r w:rsidRPr="00DA4C2C">
        <w:rPr>
          <w:rStyle w:val="Emphasis"/>
          <w:rFonts w:eastAsiaTheme="majorEastAsia"/>
          <w:szCs w:val="26"/>
        </w:rPr>
        <w:t>separate</w:t>
      </w:r>
      <w:proofErr w:type="gramEnd"/>
      <w:r w:rsidRPr="00DA4C2C">
        <w:rPr>
          <w:rStyle w:val="Emphasis"/>
          <w:rFonts w:eastAsiaTheme="majorEastAsia"/>
          <w:szCs w:val="26"/>
        </w:rPr>
        <w:t xml:space="preserv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295C85AD" w14:textId="77777777" w:rsidR="005B391F" w:rsidRDefault="005B391F" w:rsidP="005B391F">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14:paraId="5D80FECF" w14:textId="46A5F25E" w:rsidR="005B391F" w:rsidRDefault="005B391F" w:rsidP="005B391F">
      <w:pPr>
        <w:pStyle w:val="Heading4"/>
      </w:pPr>
      <w:r>
        <w:t xml:space="preserve">Vote neg for dual power organizing – only by refusing the 1ac’s opportunistic politics can we produce actual change and solves their root </w:t>
      </w:r>
      <w:r w:rsidR="00EF6705">
        <w:t>cause. They say capitalism is intertwined and the root cause of their impacts, but only the alt gives us a better model at combating that which means we solve the aff.</w:t>
      </w:r>
      <w:r>
        <w:t xml:space="preserve"> We read blue</w:t>
      </w:r>
    </w:p>
    <w:p w14:paraId="56B650F3" w14:textId="77777777" w:rsidR="005B391F" w:rsidRDefault="005B391F" w:rsidP="005B391F">
      <w:pPr>
        <w:spacing w:line="240" w:lineRule="auto"/>
        <w:jc w:val="both"/>
        <w:rPr>
          <w:rFonts w:eastAsia="Times New Roman"/>
          <w:color w:val="000000" w:themeColor="text1"/>
          <w:sz w:val="16"/>
        </w:rPr>
      </w:pPr>
      <w:r w:rsidRPr="00BD3B82">
        <w:rPr>
          <w:rStyle w:val="Style13ptBold"/>
        </w:rPr>
        <w:t>1ac Federici 4:</w:t>
      </w:r>
      <w:r>
        <w:rPr>
          <w:rFonts w:eastAsia="Times New Roman"/>
          <w:color w:val="000000" w:themeColor="text1"/>
          <w:sz w:val="16"/>
        </w:rPr>
        <w:t xml:space="preserve"> </w:t>
      </w:r>
      <w:r w:rsidRPr="001631D3">
        <w:rPr>
          <w:rFonts w:eastAsia="Times New Roman"/>
          <w:color w:val="000000" w:themeColor="text1"/>
          <w:sz w:val="16"/>
        </w:rPr>
        <w:t>Federici, Silvia. [</w:t>
      </w:r>
      <w:r>
        <w:rPr>
          <w:rFonts w:eastAsia="Times New Roman"/>
          <w:color w:val="000000" w:themeColor="text1"/>
          <w:sz w:val="16"/>
        </w:rPr>
        <w:t>A</w:t>
      </w:r>
      <w:r w:rsidRPr="001631D3">
        <w:rPr>
          <w:rFonts w:eastAsia="Times New Roman"/>
          <w:color w:val="000000" w:themeColor="text1"/>
          <w:sz w:val="16"/>
        </w:rPr>
        <w:t>ctivist from the radical autonomist feminist Marxist and anarchist tradition. She is a professor emerita and Teaching Fellow at Hofstra University, where she was a social science professor.]</w:t>
      </w:r>
      <w:r>
        <w:rPr>
          <w:rFonts w:eastAsia="Times New Roman"/>
          <w:color w:val="000000" w:themeColor="text1"/>
          <w:sz w:val="16"/>
        </w:rPr>
        <w:t xml:space="preserve"> “Wages Against Housework”, 1975. EM </w:t>
      </w:r>
    </w:p>
    <w:p w14:paraId="2B4C4C2D" w14:textId="77777777" w:rsidR="005B391F" w:rsidRDefault="005B391F" w:rsidP="005B391F">
      <w:pPr>
        <w:spacing w:line="480" w:lineRule="auto"/>
        <w:jc w:val="both"/>
        <w:rPr>
          <w:rFonts w:eastAsia="Times New Roman"/>
          <w:b/>
          <w:bCs/>
          <w:color w:val="000000" w:themeColor="text1"/>
          <w:u w:val="single"/>
        </w:rPr>
      </w:pPr>
    </w:p>
    <w:p w14:paraId="4A8288F7" w14:textId="29132248" w:rsidR="005B391F" w:rsidRPr="005B391F" w:rsidRDefault="005B391F" w:rsidP="005B391F">
      <w:r w:rsidRPr="001631D3">
        <w:rPr>
          <w:rFonts w:eastAsia="Times New Roman"/>
          <w:color w:val="000000" w:themeColor="text1"/>
          <w:sz w:val="16"/>
        </w:rPr>
        <w:t xml:space="preserve">Even so, it hardly succeeds. No matter how well-trained we are, few are the women who do not feel cheated when the bride’s day is </w:t>
      </w:r>
      <w:proofErr w:type="gramStart"/>
      <w:r w:rsidRPr="001631D3">
        <w:rPr>
          <w:rFonts w:eastAsia="Times New Roman"/>
          <w:color w:val="000000" w:themeColor="text1"/>
          <w:sz w:val="16"/>
        </w:rPr>
        <w:t>over</w:t>
      </w:r>
      <w:proofErr w:type="gramEnd"/>
      <w:r w:rsidRPr="001631D3">
        <w:rPr>
          <w:rFonts w:eastAsia="Times New Roman"/>
          <w:color w:val="000000" w:themeColor="text1"/>
          <w:sz w:val="16"/>
        </w:rPr>
        <w:t xml:space="preserve"> and they find themselves in front of a dirty sink. </w:t>
      </w:r>
      <w:r w:rsidRPr="001631D3">
        <w:rPr>
          <w:rFonts w:eastAsia="Times New Roman"/>
          <w:b/>
          <w:bCs/>
          <w:color w:val="000000" w:themeColor="text1"/>
          <w:highlight w:val="yellow"/>
          <w:u w:val="single"/>
        </w:rPr>
        <w:t>Many of us still have the illusion that we marry for love.</w:t>
      </w:r>
      <w:r w:rsidRPr="001631D3">
        <w:rPr>
          <w:rFonts w:eastAsia="Times New Roman"/>
          <w:b/>
          <w:bCs/>
          <w:color w:val="000000" w:themeColor="text1"/>
          <w:u w:val="single"/>
        </w:rPr>
        <w:t xml:space="preserve"> A lot of us recognize that </w:t>
      </w:r>
      <w:r w:rsidRPr="001631D3">
        <w:rPr>
          <w:rFonts w:eastAsia="Times New Roman"/>
          <w:b/>
          <w:bCs/>
          <w:color w:val="000000" w:themeColor="text1"/>
          <w:highlight w:val="yellow"/>
          <w:u w:val="single"/>
        </w:rPr>
        <w:t>we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marry for money and security</w:t>
      </w:r>
      <w:r w:rsidRPr="001631D3">
        <w:rPr>
          <w:rFonts w:eastAsia="Times New Roman"/>
          <w:b/>
          <w:bCs/>
          <w:color w:val="000000" w:themeColor="text1"/>
          <w:u w:val="single"/>
        </w:rPr>
        <w:t xml:space="preserve">; but it is time to make it clear that </w:t>
      </w:r>
      <w:r w:rsidRPr="001631D3">
        <w:rPr>
          <w:rFonts w:eastAsia="Times New Roman"/>
          <w:b/>
          <w:bCs/>
          <w:color w:val="000000" w:themeColor="text1"/>
          <w:highlight w:val="yellow"/>
          <w:u w:val="single"/>
        </w:rPr>
        <w:t>while the love or</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money involved is very little, the work which awaits us is enormous.</w:t>
      </w:r>
      <w:r w:rsidRPr="001631D3">
        <w:rPr>
          <w:rFonts w:eastAsia="Times New Roman"/>
          <w:color w:val="000000" w:themeColor="text1"/>
          <w:sz w:val="16"/>
        </w:rPr>
        <w:t xml:space="preserve"> This is why older women always tell us ‘Enjoy your freedom while you can, buy whatever you want now</w:t>
      </w:r>
      <w:proofErr w:type="gramStart"/>
      <w:r w:rsidRPr="001631D3">
        <w:rPr>
          <w:rFonts w:eastAsia="Times New Roman"/>
          <w:color w:val="000000" w:themeColor="text1"/>
          <w:sz w:val="16"/>
        </w:rPr>
        <w:t>. . . ’</w:t>
      </w:r>
      <w:proofErr w:type="gramEnd"/>
      <w:r w:rsidRPr="001631D3">
        <w:rPr>
          <w:rFonts w:eastAsia="Times New Roman"/>
          <w:color w:val="000000" w:themeColor="text1"/>
          <w:sz w:val="16"/>
        </w:rPr>
        <w:t xml:space="preserve"> </w:t>
      </w:r>
      <w:r w:rsidRPr="001631D3">
        <w:rPr>
          <w:rFonts w:eastAsia="Times New Roman"/>
          <w:b/>
          <w:bCs/>
          <w:color w:val="000000" w:themeColor="text1"/>
          <w:u w:val="single"/>
        </w:rPr>
        <w:t xml:space="preserve">But </w:t>
      </w:r>
      <w:proofErr w:type="gramStart"/>
      <w:r w:rsidRPr="001631D3">
        <w:rPr>
          <w:rFonts w:eastAsia="Times New Roman"/>
          <w:b/>
          <w:bCs/>
          <w:color w:val="000000" w:themeColor="text1"/>
          <w:u w:val="single"/>
        </w:rPr>
        <w:t>unfortunately</w:t>
      </w:r>
      <w:proofErr w:type="gramEnd"/>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it is almost impossible to enjoy any freedom if from the</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earliest days of life you are trained to be docile, subservient, dependent</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and</w:t>
      </w:r>
      <w:r w:rsidRPr="001631D3">
        <w:rPr>
          <w:rFonts w:eastAsia="Times New Roman"/>
          <w:b/>
          <w:bCs/>
          <w:color w:val="000000" w:themeColor="text1"/>
          <w:u w:val="single"/>
        </w:rPr>
        <w:t xml:space="preserve"> most important to </w:t>
      </w:r>
      <w:r w:rsidRPr="001631D3">
        <w:rPr>
          <w:rFonts w:eastAsia="Times New Roman"/>
          <w:b/>
          <w:bCs/>
          <w:color w:val="000000" w:themeColor="text1"/>
          <w:highlight w:val="yellow"/>
          <w:u w:val="single"/>
        </w:rPr>
        <w:t>sacrifice yourself</w:t>
      </w:r>
      <w:r w:rsidRPr="001631D3">
        <w:rPr>
          <w:rFonts w:eastAsia="Times New Roman"/>
          <w:b/>
          <w:bCs/>
          <w:color w:val="000000" w:themeColor="text1"/>
          <w:u w:val="single"/>
        </w:rPr>
        <w:t xml:space="preserve"> and even to get pleasure from it</w:t>
      </w:r>
      <w:r w:rsidRPr="001631D3">
        <w:rPr>
          <w:rFonts w:eastAsia="Times New Roman"/>
          <w:b/>
          <w:bCs/>
          <w:color w:val="000000" w:themeColor="text1"/>
          <w:highlight w:val="yellow"/>
          <w:u w:val="single"/>
        </w:rPr>
        <w:t>.</w:t>
      </w:r>
      <w:r w:rsidRPr="001631D3">
        <w:rPr>
          <w:rFonts w:eastAsia="Times New Roman"/>
          <w:b/>
          <w:bCs/>
          <w:color w:val="000000" w:themeColor="text1"/>
          <w:u w:val="single"/>
        </w:rPr>
        <w:t xml:space="preserve"> If you don’t like it, it is your problem, your failure, your guilt, your abnormality. We must admit that </w:t>
      </w:r>
      <w:r w:rsidRPr="005B391F">
        <w:rPr>
          <w:rFonts w:eastAsia="Times New Roman"/>
          <w:b/>
          <w:bCs/>
          <w:color w:val="000000" w:themeColor="text1"/>
          <w:highlight w:val="cyan"/>
          <w:u w:val="single"/>
        </w:rPr>
        <w:t>capital has been very successful in hiding our work.</w:t>
      </w:r>
      <w:r w:rsidRPr="001631D3">
        <w:rPr>
          <w:rFonts w:eastAsia="Times New Roman"/>
          <w:b/>
          <w:bCs/>
          <w:color w:val="000000" w:themeColor="text1"/>
          <w:u w:val="single"/>
        </w:rPr>
        <w:t xml:space="preserve"> It </w:t>
      </w:r>
      <w:r w:rsidRPr="001631D3">
        <w:rPr>
          <w:rFonts w:eastAsia="Times New Roman"/>
          <w:b/>
          <w:bCs/>
          <w:color w:val="000000" w:themeColor="text1"/>
          <w:highlight w:val="yellow"/>
          <w:u w:val="single"/>
        </w:rPr>
        <w:t xml:space="preserve">has created a </w:t>
      </w:r>
      <w:r w:rsidRPr="001631D3">
        <w:rPr>
          <w:rFonts w:eastAsia="Times New Roman"/>
          <w:b/>
          <w:bCs/>
          <w:color w:val="000000" w:themeColor="text1"/>
          <w:u w:val="single"/>
        </w:rPr>
        <w:t xml:space="preserve">true </w:t>
      </w:r>
      <w:r w:rsidRPr="005B391F">
        <w:rPr>
          <w:rFonts w:eastAsia="Times New Roman"/>
          <w:b/>
          <w:bCs/>
          <w:color w:val="000000" w:themeColor="text1"/>
          <w:highlight w:val="cyan"/>
          <w:u w:val="single"/>
        </w:rPr>
        <w:t>masterpiece at the expense of women</w:t>
      </w:r>
      <w:r w:rsidRPr="001631D3">
        <w:rPr>
          <w:rFonts w:eastAsia="Times New Roman"/>
          <w:b/>
          <w:bCs/>
          <w:color w:val="000000" w:themeColor="text1"/>
          <w:highlight w:val="yellow"/>
          <w:u w:val="single"/>
        </w:rPr>
        <w:t xml:space="preserve">. By denying housework a wage and transforming it into an act of love, capital </w:t>
      </w:r>
      <w:r w:rsidRPr="001631D3">
        <w:rPr>
          <w:rFonts w:eastAsia="Times New Roman"/>
          <w:b/>
          <w:bCs/>
          <w:color w:val="000000" w:themeColor="text1"/>
          <w:u w:val="single"/>
        </w:rPr>
        <w:t xml:space="preserve">has </w:t>
      </w:r>
      <w:r w:rsidRPr="001631D3">
        <w:rPr>
          <w:rFonts w:eastAsia="Times New Roman"/>
          <w:b/>
          <w:bCs/>
          <w:color w:val="000000" w:themeColor="text1"/>
          <w:highlight w:val="yellow"/>
          <w:u w:val="single"/>
        </w:rPr>
        <w:t>killed many birds</w:t>
      </w:r>
      <w:r w:rsidRPr="001631D3">
        <w:rPr>
          <w:rFonts w:eastAsia="Times New Roman"/>
          <w:b/>
          <w:bCs/>
          <w:color w:val="000000" w:themeColor="text1"/>
          <w:u w:val="single"/>
        </w:rPr>
        <w:t xml:space="preserve"> </w:t>
      </w:r>
      <w:r w:rsidRPr="001631D3">
        <w:rPr>
          <w:rFonts w:eastAsia="Times New Roman"/>
          <w:b/>
          <w:bCs/>
          <w:color w:val="000000" w:themeColor="text1"/>
          <w:highlight w:val="yellow"/>
          <w:u w:val="single"/>
        </w:rPr>
        <w:t>with one stone.</w:t>
      </w:r>
      <w:r w:rsidRPr="001631D3">
        <w:rPr>
          <w:rFonts w:eastAsia="Times New Roman"/>
          <w:color w:val="000000" w:themeColor="text1"/>
          <w:sz w:val="16"/>
        </w:rPr>
        <w:t xml:space="preserve"> </w:t>
      </w:r>
      <w:proofErr w:type="gramStart"/>
      <w:r w:rsidRPr="001631D3">
        <w:rPr>
          <w:rFonts w:eastAsia="Times New Roman"/>
          <w:color w:val="000000" w:themeColor="text1"/>
          <w:sz w:val="16"/>
        </w:rPr>
        <w:t>First of all</w:t>
      </w:r>
      <w:proofErr w:type="gramEnd"/>
      <w:r w:rsidRPr="001631D3">
        <w:rPr>
          <w:rFonts w:eastAsia="Times New Roman"/>
          <w:color w:val="000000" w:themeColor="text1"/>
          <w:sz w:val="16"/>
        </w:rPr>
        <w:t>,</w:t>
      </w:r>
    </w:p>
    <w:p w14:paraId="38BC378C" w14:textId="77777777" w:rsidR="005B391F" w:rsidRPr="00DF6DE3" w:rsidRDefault="005B391F" w:rsidP="005B391F">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w:t>
      </w:r>
      <w:proofErr w:type="spellStart"/>
      <w:r w:rsidRPr="00DF6DE3">
        <w:rPr>
          <w:sz w:val="18"/>
          <w:szCs w:val="20"/>
        </w:rPr>
        <w:t>Electoralism</w:t>
      </w:r>
      <w:proofErr w:type="spellEnd"/>
      <w:r w:rsidRPr="00DF6DE3">
        <w:rPr>
          <w:sz w:val="18"/>
          <w:szCs w:val="20"/>
        </w:rPr>
        <w:t xml:space="preserve">, For Dual </w:t>
      </w:r>
      <w:proofErr w:type="gramStart"/>
      <w:r w:rsidRPr="00DF6DE3">
        <w:rPr>
          <w:sz w:val="18"/>
          <w:szCs w:val="20"/>
        </w:rPr>
        <w:t>Power!,</w:t>
      </w:r>
      <w:proofErr w:type="gramEnd"/>
      <w:r w:rsidRPr="00DF6DE3">
        <w:rPr>
          <w:sz w:val="18"/>
          <w:szCs w:val="20"/>
        </w:rPr>
        <w:t xml:space="preserve">" Forge News, https://theforgenews.org/2018/08/24/against-electoralism-for-dual-power/, pat recut </w:t>
      </w:r>
      <w:proofErr w:type="spellStart"/>
      <w:r>
        <w:rPr>
          <w:sz w:val="18"/>
          <w:szCs w:val="20"/>
        </w:rPr>
        <w:t>sjbe</w:t>
      </w:r>
      <w:proofErr w:type="spellEnd"/>
    </w:p>
    <w:p w14:paraId="27ABC25D" w14:textId="77777777" w:rsidR="005B391F" w:rsidRPr="0041306D" w:rsidRDefault="005B391F" w:rsidP="005B391F">
      <w:pPr>
        <w:rPr>
          <w:sz w:val="14"/>
        </w:rPr>
      </w:pPr>
      <w:r w:rsidRPr="001D47FD">
        <w:rPr>
          <w:sz w:val="14"/>
        </w:rPr>
        <w:t xml:space="preserve">If we, as socialists, truly fight for a classless world, we must smash the mechanisms which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 xml:space="preserve">This realization led the Bolsheviks to reject the opportunism of the Socialist Revolutionaries and </w:t>
      </w:r>
      <w:proofErr w:type="spellStart"/>
      <w:r w:rsidRPr="001D47FD">
        <w:rPr>
          <w:rFonts w:cstheme="minorHAnsi"/>
          <w:b/>
          <w:u w:val="single"/>
        </w:rPr>
        <w:t>Menshiviks</w:t>
      </w:r>
      <w:proofErr w:type="spellEnd"/>
      <w:r w:rsidRPr="001D47FD">
        <w:rPr>
          <w:rFonts w:cstheme="minorHAnsi"/>
          <w:b/>
          <w:u w:val="single"/>
        </w:rPr>
        <w:t xml:space="preserve">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w:t>
      </w:r>
      <w:proofErr w:type="gramStart"/>
      <w:r w:rsidRPr="001D47FD">
        <w:rPr>
          <w:sz w:val="14"/>
        </w:rPr>
        <w:t>do precisely</w:t>
      </w:r>
      <w:proofErr w:type="gramEnd"/>
      <w:r w:rsidRPr="001D47FD">
        <w:rPr>
          <w:sz w:val="14"/>
        </w:rPr>
        <w:t xml:space="preserve"> this. The events of </w:t>
      </w:r>
      <w:proofErr w:type="gramStart"/>
      <w:r w:rsidRPr="001D47FD">
        <w:rPr>
          <w:sz w:val="14"/>
        </w:rPr>
        <w:t>October,</w:t>
      </w:r>
      <w:proofErr w:type="gramEnd"/>
      <w:r w:rsidRPr="001D47FD">
        <w:rPr>
          <w:sz w:val="14"/>
        </w:rPr>
        <w:t xml:space="preserve"> 1917 ought to have concretely proven that the strategy of infiltrating the bourgeois government is untenable. </w:t>
      </w:r>
      <w:r w:rsidRPr="001D47FD">
        <w:rPr>
          <w:rFonts w:cstheme="minorHAnsi"/>
          <w:b/>
          <w:u w:val="single"/>
        </w:rPr>
        <w:t xml:space="preserve">Lenin and the Bolsheviks proved that the workers are willing to throw the bourgeois </w:t>
      </w:r>
      <w:r w:rsidRPr="001D47FD">
        <w:rPr>
          <w:rFonts w:cstheme="minorHAnsi"/>
          <w:b/>
          <w:u w:val="single"/>
        </w:rPr>
        <w:lastRenderedPageBreak/>
        <w:t xml:space="preserve">state away in favor of a dictatorship of the proletariat. And yet, here we are 111 years later and large factions of the largest socialist organization in the United States echo the cowardly and worthless </w:t>
      </w:r>
      <w:proofErr w:type="spellStart"/>
      <w:r w:rsidRPr="001D47FD">
        <w:rPr>
          <w:rFonts w:cstheme="minorHAnsi"/>
          <w:b/>
          <w:u w:val="single"/>
        </w:rPr>
        <w:t>drivelings</w:t>
      </w:r>
      <w:proofErr w:type="spellEnd"/>
      <w:r w:rsidRPr="001D47FD">
        <w:rPr>
          <w:rFonts w:cstheme="minorHAnsi"/>
          <w:b/>
          <w:u w:val="single"/>
        </w:rPr>
        <w:t xml:space="preserve"> of the </w:t>
      </w:r>
      <w:proofErr w:type="spellStart"/>
      <w:r w:rsidRPr="001D47FD">
        <w:rPr>
          <w:rFonts w:cstheme="minorHAnsi"/>
          <w:b/>
          <w:u w:val="single"/>
        </w:rPr>
        <w:t>Menshiviks</w:t>
      </w:r>
      <w:proofErr w:type="spellEnd"/>
      <w:r w:rsidRPr="001D47FD">
        <w:rPr>
          <w:rFonts w:cstheme="minorHAnsi"/>
          <w:b/>
          <w:u w:val="single"/>
        </w:rPr>
        <w:t xml:space="preserve">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xml:space="preserve">: the world is different than it was in 1917, and the conditions of the United States in no way echo the conditions which enabled the Bolsheviks to achieve revolutionary success. To this </w:t>
      </w:r>
      <w:proofErr w:type="gramStart"/>
      <w:r w:rsidRPr="000473C6">
        <w:rPr>
          <w:rFonts w:cstheme="minorHAnsi"/>
          <w:b/>
          <w:u w:val="single"/>
        </w:rPr>
        <w:t>tried and true</w:t>
      </w:r>
      <w:proofErr w:type="gramEnd"/>
      <w:r w:rsidRPr="000473C6">
        <w:rPr>
          <w:rFonts w:cstheme="minorHAnsi"/>
          <w:b/>
          <w:u w:val="single"/>
        </w:rPr>
        <w:t xml:space="preserve"> objection, there is one simple answer: you are entirely correct, and that is why</w:t>
      </w:r>
      <w:r w:rsidRPr="001D47FD">
        <w:rPr>
          <w:rFonts w:cstheme="minorHAnsi"/>
          <w:b/>
          <w:highlight w:val="green"/>
          <w:u w:val="single"/>
        </w:rPr>
        <w:t xml:space="preserve"> we need to abandon </w:t>
      </w:r>
      <w:proofErr w:type="spellStart"/>
      <w:r w:rsidRPr="000473C6">
        <w:rPr>
          <w:rFonts w:cstheme="minorHAnsi"/>
          <w:b/>
          <w:u w:val="single"/>
        </w:rPr>
        <w:t>electoralism</w:t>
      </w:r>
      <w:proofErr w:type="spellEnd"/>
      <w:r w:rsidRPr="000473C6">
        <w:rPr>
          <w:rFonts w:cstheme="minorHAnsi"/>
          <w:b/>
          <w:u w:val="single"/>
        </w:rPr>
        <w:t xml:space="preserve">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the conditions which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w:t>
      </w:r>
      <w:proofErr w:type="gramStart"/>
      <w:r w:rsidRPr="001D47FD">
        <w:rPr>
          <w:rFonts w:cstheme="minorHAnsi"/>
          <w:b/>
          <w:u w:val="single"/>
        </w:rPr>
        <w:t>far right</w:t>
      </w:r>
      <w:proofErr w:type="gramEnd"/>
      <w:r w:rsidRPr="001D47FD">
        <w:rPr>
          <w:rFonts w:cstheme="minorHAnsi"/>
          <w:b/>
          <w:u w:val="single"/>
        </w:rPr>
        <w:t xml:space="preserve"> coup was attempted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socialism, they would offer an </w:t>
      </w:r>
      <w:r w:rsidRPr="000473C6">
        <w:rPr>
          <w:sz w:val="14"/>
        </w:rPr>
        <w:t xml:space="preserve">alternative to it. </w:t>
      </w:r>
      <w:r w:rsidRPr="000473C6">
        <w:rPr>
          <w:rFonts w:cstheme="minorHAnsi"/>
          <w:b/>
          <w:u w:val="single"/>
        </w:rPr>
        <w:t xml:space="preserve">And so, when the time came for revolt, the masses were already </w:t>
      </w:r>
      <w:proofErr w:type="gramStart"/>
      <w:r w:rsidRPr="000473C6">
        <w:rPr>
          <w:rFonts w:cstheme="minorHAnsi"/>
          <w:b/>
          <w:u w:val="single"/>
        </w:rPr>
        <w:t>to</w:t>
      </w:r>
      <w:proofErr w:type="gramEnd"/>
      <w:r w:rsidRPr="000473C6">
        <w:rPr>
          <w:rFonts w:cstheme="minorHAnsi"/>
          <w:b/>
          <w:u w:val="single"/>
        </w:rPr>
        <w:t xml:space="preserve">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And so, many of us on the more radical fringes of the socialist movement wonder why it is the </w:t>
      </w:r>
      <w:proofErr w:type="spellStart"/>
      <w:r w:rsidRPr="001D47FD">
        <w:rPr>
          <w:sz w:val="14"/>
        </w:rPr>
        <w:t>the</w:t>
      </w:r>
      <w:proofErr w:type="spellEnd"/>
      <w:r w:rsidRPr="001D47FD">
        <w:rPr>
          <w:sz w:val="14"/>
        </w:rPr>
        <w:t xml:space="preserv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more </w:t>
      </w:r>
      <w:proofErr w:type="spellStart"/>
      <w:r w:rsidRPr="001D47FD">
        <w:rPr>
          <w:rFonts w:cstheme="minorHAnsi"/>
          <w:b/>
          <w:u w:val="single"/>
        </w:rPr>
        <w:t>Ocasios</w:t>
      </w:r>
      <w:proofErr w:type="spellEnd"/>
      <w:r w:rsidRPr="001D47FD">
        <w:rPr>
          <w:rFonts w:cstheme="minorHAnsi"/>
          <w:b/>
          <w:u w:val="single"/>
        </w:rPr>
        <w:t xml:space="preserve">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And do this, we </w:t>
      </w:r>
      <w:proofErr w:type="gramStart"/>
      <w:r w:rsidRPr="001D47FD">
        <w:rPr>
          <w:sz w:val="14"/>
        </w:rPr>
        <w:t>reply:</w:t>
      </w:r>
      <w:proofErr w:type="gramEnd"/>
      <w:r w:rsidRPr="001D47FD">
        <w:rPr>
          <w:sz w:val="14"/>
        </w:rPr>
        <w:t xml:space="preserve">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didn’t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were instead used to feed the people of New York, to provide them with medical care, to ensure their needs were met. </w:t>
      </w:r>
      <w:r w:rsidRPr="003A49EC">
        <w:rPr>
          <w:rFonts w:cstheme="minorHAnsi"/>
          <w:b/>
          <w:u w:val="single"/>
        </w:rPr>
        <w:t xml:space="preserve">Imagine the masses seeing socialism not as a pipe </w:t>
      </w:r>
      <w:proofErr w:type="gramStart"/>
      <w:r w:rsidRPr="003A49EC">
        <w:rPr>
          <w:rFonts w:cstheme="minorHAnsi"/>
          <w:b/>
          <w:u w:val="single"/>
        </w:rPr>
        <w:t>dream</w:t>
      </w:r>
      <w:proofErr w:type="gramEnd"/>
      <w:r w:rsidRPr="003A49EC">
        <w:rPr>
          <w:rFonts w:cstheme="minorHAnsi"/>
          <w:b/>
          <w:u w:val="single"/>
        </w:rPr>
        <w:t xml:space="preserve"> we might achieve</w:t>
      </w:r>
      <w:r w:rsidRPr="000473C6">
        <w:rPr>
          <w:rFonts w:cstheme="minorHAnsi"/>
          <w:b/>
          <w:u w:val="single"/>
        </w:rPr>
        <w:t xml:space="preserve"> through electing more imperialists, but as a concrete movement which is currently meeting their needs? </w:t>
      </w:r>
      <w:r w:rsidRPr="000473C6">
        <w:rPr>
          <w:sz w:val="14"/>
        </w:rPr>
        <w:t>The fact</w:t>
      </w:r>
      <w:r w:rsidRPr="001D47FD">
        <w:rPr>
          <w:sz w:val="14"/>
        </w:rPr>
        <w:t xml:space="preserve"> is, we are not nearly ready for revolution. Socialists in the United States have failed to meet the needs of the people, and </w:t>
      </w:r>
      <w:proofErr w:type="gramStart"/>
      <w:r w:rsidRPr="001D47FD">
        <w:rPr>
          <w:sz w:val="14"/>
        </w:rPr>
        <w:t>as long as</w:t>
      </w:r>
      <w:proofErr w:type="gramEnd"/>
      <w:r w:rsidRPr="001D47FD">
        <w:rPr>
          <w:sz w:val="14"/>
        </w:rPr>
        <w:t xml:space="preserve">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r w:rsidRPr="001D47FD">
        <w:rPr>
          <w:rFonts w:cstheme="minorHAnsi"/>
          <w:b/>
          <w:u w:val="single"/>
        </w:rPr>
        <w:t xml:space="preserve">Members of the DSA refoundation caucus have begun to move the left of the DSA in this direct, socialist groups like Philly Socialists have begun to build dual power through GED programs and tenants unions, many branches of the Party </w:t>
      </w:r>
      <w:proofErr w:type="gramStart"/>
      <w:r w:rsidRPr="001D47FD">
        <w:rPr>
          <w:rFonts w:cstheme="minorHAnsi"/>
          <w:b/>
          <w:u w:val="single"/>
        </w:rPr>
        <w:t>For</w:t>
      </w:r>
      <w:proofErr w:type="gramEnd"/>
      <w:r w:rsidRPr="001D47FD">
        <w:rPr>
          <w:rFonts w:cstheme="minorHAnsi"/>
          <w:b/>
          <w:u w:val="single"/>
        </w:rPr>
        <w:t xml:space="preserve"> Socialism and Liberation have begun to feed the people and provide for their concrete needs, and Red Guard collectives in Los Angeles have built serve the people </w:t>
      </w:r>
      <w:r w:rsidRPr="001D47FD">
        <w:rPr>
          <w:rFonts w:cstheme="minorHAnsi"/>
          <w:b/>
          <w:u w:val="single"/>
        </w:rPr>
        <w:lastRenderedPageBreak/>
        <w:t>programs and taken on a stance of militant resistance to gentrification</w:t>
      </w:r>
      <w:r w:rsidRPr="001D47FD">
        <w:rPr>
          <w:sz w:val="14"/>
        </w:rPr>
        <w:t xml:space="preserve">. The movement is growing, its time is coming, and dual power is achievable within our </w:t>
      </w:r>
      <w:proofErr w:type="gramStart"/>
      <w:r w:rsidRPr="001D47FD">
        <w:rPr>
          <w:sz w:val="14"/>
        </w:rPr>
        <w:t>life time</w:t>
      </w:r>
      <w:proofErr w:type="gramEnd"/>
      <w:r w:rsidRPr="001D47FD">
        <w:rPr>
          <w:sz w:val="14"/>
        </w:rPr>
        <w:t xml:space="preserve">. The opportunists are, in a sense, correct. We are not where we were in 1917, but we can begin to move in that direction and dual power can take us there. </w:t>
      </w:r>
      <w:r w:rsidRPr="001D47FD">
        <w:rPr>
          <w:rFonts w:cstheme="minorHAnsi"/>
          <w:b/>
          <w:u w:val="single"/>
        </w:rPr>
        <w:t xml:space="preserve">In order to achieve dual </w:t>
      </w:r>
      <w:proofErr w:type="gramStart"/>
      <w:r w:rsidRPr="001D47FD">
        <w:rPr>
          <w:rFonts w:cstheme="minorHAnsi"/>
          <w:b/>
          <w:u w:val="single"/>
        </w:rPr>
        <w:t>power</w:t>
      </w:r>
      <w:proofErr w:type="gramEnd"/>
      <w:r w:rsidRPr="001D47FD">
        <w:rPr>
          <w:rFonts w:cstheme="minorHAnsi"/>
          <w:b/>
          <w:u w:val="single"/>
        </w:rPr>
        <w:t xml:space="preserve">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r w:rsidRPr="001D47FD">
        <w:rPr>
          <w:rFonts w:cstheme="minorHAnsi"/>
          <w:b/>
          <w:highlight w:val="green"/>
          <w:u w:val="single"/>
        </w:rPr>
        <w:t>Electing candidates drains resources</w:t>
      </w:r>
      <w:r w:rsidRPr="001D47FD">
        <w:rPr>
          <w:rFonts w:cstheme="minorHAnsi"/>
          <w:b/>
          <w:u w:val="single"/>
        </w:rPr>
        <w:t xml:space="preserve">, </w:t>
      </w:r>
      <w:r w:rsidRPr="000473C6">
        <w:rPr>
          <w:rFonts w:cstheme="minorHAnsi"/>
          <w:b/>
          <w:highlight w:val="green"/>
          <w:u w:val="single"/>
        </w:rPr>
        <w:t>time, and energy</w:t>
      </w:r>
      <w:r w:rsidRPr="000473C6">
        <w:rPr>
          <w:rFonts w:cstheme="minorHAnsi"/>
          <w:b/>
          <w:u w:val="single"/>
        </w:rPr>
        <w:t xml:space="preserve"> away from </w:t>
      </w:r>
      <w:proofErr w:type="gramStart"/>
      <w:r w:rsidRPr="000473C6">
        <w:rPr>
          <w:rFonts w:cstheme="minorHAnsi"/>
          <w:b/>
          <w:u w:val="single"/>
        </w:rPr>
        <w:t>actually serving</w:t>
      </w:r>
      <w:proofErr w:type="gramEnd"/>
      <w:r w:rsidRPr="000473C6">
        <w:rPr>
          <w:rFonts w:cstheme="minorHAnsi"/>
          <w:b/>
          <w:u w:val="single"/>
        </w:rPr>
        <w:t xml:space="preserve"> the people.</w:t>
      </w:r>
      <w:r w:rsidRPr="000473C6">
        <w:rPr>
          <w:sz w:val="14"/>
        </w:rPr>
        <w:t xml:space="preserve"> </w:t>
      </w:r>
      <w:r w:rsidRPr="000473C6">
        <w:rPr>
          <w:rFonts w:cstheme="minorHAnsi"/>
          <w:b/>
          <w:u w:val="single"/>
        </w:rPr>
        <w:t>And so,</w:t>
      </w:r>
      <w:r w:rsidRPr="001D47FD">
        <w:rPr>
          <w:rFonts w:cstheme="minorHAnsi"/>
          <w:b/>
          <w:u w:val="single"/>
        </w:rPr>
        <w:t xml:space="preserve"> we should commit to undertake the difficult and dangerous task of building dual power</w:t>
      </w:r>
      <w:r w:rsidRPr="001D47FD">
        <w:rPr>
          <w:sz w:val="14"/>
        </w:rPr>
        <w:t xml:space="preserve">. We must reject opportunism, we must name the democratic party as our enemy, we must rally around power directly in the hands of the socialist movement. </w:t>
      </w:r>
      <w:r w:rsidRPr="001D47FD">
        <w:rPr>
          <w:rFonts w:cstheme="minorHAnsi"/>
          <w:b/>
          <w:u w:val="single"/>
        </w:rPr>
        <w:t>We do not have a parallel system of soviets in the United States. We can change that</w:t>
      </w:r>
      <w:r w:rsidRPr="001D47FD">
        <w:rPr>
          <w:sz w:val="14"/>
        </w:rPr>
        <w:t>. Someday the cry “all power to the soviets” will be he</w:t>
      </w:r>
      <w:r>
        <w:rPr>
          <w:sz w:val="14"/>
        </w:rPr>
        <w:t xml:space="preserve">ard again. </w:t>
      </w:r>
      <w:proofErr w:type="spellStart"/>
      <w:proofErr w:type="gramStart"/>
      <w:r>
        <w:rPr>
          <w:sz w:val="14"/>
        </w:rPr>
        <w:t>Lets</w:t>
      </w:r>
      <w:proofErr w:type="spellEnd"/>
      <w:proofErr w:type="gramEnd"/>
      <w:r>
        <w:rPr>
          <w:sz w:val="14"/>
        </w:rPr>
        <w:t xml:space="preserve"> make it happen.</w:t>
      </w:r>
    </w:p>
    <w:p w14:paraId="1F3E1FAF" w14:textId="77777777" w:rsidR="005B391F" w:rsidRPr="005B391F" w:rsidRDefault="005B391F" w:rsidP="005B391F"/>
    <w:p w14:paraId="777FA31F" w14:textId="057A28BB" w:rsidR="005B391F" w:rsidRDefault="005B391F" w:rsidP="005B391F">
      <w:pPr>
        <w:pStyle w:val="Heading2"/>
      </w:pPr>
      <w:r>
        <w:lastRenderedPageBreak/>
        <w:t>3</w:t>
      </w:r>
    </w:p>
    <w:p w14:paraId="58704F15" w14:textId="2703D935" w:rsidR="005B391F" w:rsidRPr="000E191B" w:rsidRDefault="005B391F" w:rsidP="005B391F">
      <w:pPr>
        <w:pStyle w:val="Heading4"/>
        <w:rPr>
          <w:rFonts w:cs="Calibri"/>
        </w:rPr>
      </w:pPr>
      <w:r w:rsidRPr="000E191B">
        <w:rPr>
          <w:rFonts w:cs="Calibri"/>
        </w:rPr>
        <w:t xml:space="preserve">CP: The 50 states ought to enact a policy that </w:t>
      </w:r>
      <w:r>
        <w:rPr>
          <w:rFonts w:cs="Calibri"/>
        </w:rPr>
        <w:t>recognizes the unconditional right of homemakers to strike</w:t>
      </w:r>
    </w:p>
    <w:p w14:paraId="6796C6EC" w14:textId="77777777" w:rsidR="005B391F" w:rsidRPr="000E191B" w:rsidRDefault="005B391F" w:rsidP="005B391F">
      <w:pPr>
        <w:pStyle w:val="Heading4"/>
        <w:numPr>
          <w:ilvl w:val="0"/>
          <w:numId w:val="12"/>
        </w:numPr>
        <w:tabs>
          <w:tab w:val="num" w:pos="360"/>
        </w:tabs>
        <w:ind w:left="0" w:firstLine="0"/>
        <w:rPr>
          <w:rFonts w:cs="Calibri"/>
        </w:rPr>
      </w:pPr>
      <w:r w:rsidRPr="000E191B">
        <w:rPr>
          <w:rFonts w:cs="Calibri"/>
        </w:rPr>
        <w:t xml:space="preserve">The fifty states should invoke their nullification power to enact this policy, solves </w:t>
      </w:r>
      <w:proofErr w:type="gramStart"/>
      <w:r w:rsidRPr="000E191B">
        <w:rPr>
          <w:rFonts w:cs="Calibri"/>
        </w:rPr>
        <w:t>all of</w:t>
      </w:r>
      <w:proofErr w:type="gramEnd"/>
      <w:r w:rsidRPr="000E191B">
        <w:rPr>
          <w:rFonts w:cs="Calibri"/>
        </w:rPr>
        <w:t xml:space="preserve"> the aff because everyone still votes. </w:t>
      </w:r>
    </w:p>
    <w:p w14:paraId="1E5A33F6" w14:textId="77777777" w:rsidR="005B391F" w:rsidRPr="000E191B" w:rsidRDefault="005B391F" w:rsidP="005B391F">
      <w:pPr>
        <w:pStyle w:val="Heading4"/>
        <w:numPr>
          <w:ilvl w:val="0"/>
          <w:numId w:val="12"/>
        </w:numPr>
        <w:tabs>
          <w:tab w:val="num" w:pos="360"/>
        </w:tabs>
        <w:ind w:left="0" w:firstLine="0"/>
        <w:rPr>
          <w:rFonts w:cs="Calibri"/>
        </w:rPr>
      </w:pPr>
      <w:r w:rsidRPr="000E191B">
        <w:rPr>
          <w:rFonts w:cs="Calibri"/>
        </w:rPr>
        <w:t xml:space="preserve">The USFG so legalize the ability for states to </w:t>
      </w:r>
      <w:r>
        <w:rPr>
          <w:rFonts w:cs="Calibri"/>
        </w:rPr>
        <w:t>recognize the unconditional right of workers to strike</w:t>
      </w:r>
    </w:p>
    <w:p w14:paraId="0588313F" w14:textId="77777777" w:rsidR="005B391F" w:rsidRPr="000E191B" w:rsidRDefault="005B391F" w:rsidP="005B391F">
      <w:pPr>
        <w:pStyle w:val="Heading4"/>
        <w:rPr>
          <w:rFonts w:cs="Calibri"/>
        </w:rPr>
      </w:pPr>
      <w:r w:rsidRPr="000E191B">
        <w:rPr>
          <w:rFonts w:cs="Calibri"/>
        </w:rPr>
        <w:t xml:space="preserve">The CP is mutually exclusive with the plan because in the aff invokes the power of the federal government to pass the policy not the states which makes any perms </w:t>
      </w:r>
      <w:proofErr w:type="spellStart"/>
      <w:r w:rsidRPr="000E191B">
        <w:rPr>
          <w:rFonts w:cs="Calibri"/>
        </w:rPr>
        <w:t>illegitmate</w:t>
      </w:r>
      <w:proofErr w:type="spellEnd"/>
      <w:r w:rsidRPr="000E191B">
        <w:rPr>
          <w:rFonts w:cs="Calibri"/>
        </w:rPr>
        <w:t>.</w:t>
      </w:r>
    </w:p>
    <w:p w14:paraId="54D5FF4C" w14:textId="77777777" w:rsidR="005B391F" w:rsidRPr="000E191B" w:rsidRDefault="005B391F" w:rsidP="005B391F">
      <w:pPr>
        <w:pStyle w:val="Heading4"/>
        <w:rPr>
          <w:rFonts w:cs="Calibri"/>
        </w:rPr>
      </w:pPr>
      <w:r w:rsidRPr="000E191B">
        <w:rPr>
          <w:rFonts w:cs="Calibri"/>
        </w:rPr>
        <w:t xml:space="preserve">Federalism’s </w:t>
      </w:r>
      <w:r w:rsidRPr="000E191B">
        <w:rPr>
          <w:rFonts w:cs="Calibri"/>
          <w:u w:val="single"/>
        </w:rPr>
        <w:t>modeled</w:t>
      </w:r>
      <w:r w:rsidRPr="000E191B">
        <w:rPr>
          <w:rFonts w:cs="Calibri"/>
        </w:rPr>
        <w:t xml:space="preserve">---solves </w:t>
      </w:r>
      <w:r w:rsidRPr="000E191B">
        <w:rPr>
          <w:rFonts w:cs="Calibri"/>
          <w:u w:val="single"/>
        </w:rPr>
        <w:t>global war</w:t>
      </w:r>
      <w:r w:rsidRPr="000E191B">
        <w:rPr>
          <w:rFonts w:cs="Calibri"/>
        </w:rPr>
        <w:t xml:space="preserve"> </w:t>
      </w:r>
    </w:p>
    <w:p w14:paraId="30AFF667" w14:textId="77777777" w:rsidR="005B391F" w:rsidRPr="000E191B" w:rsidRDefault="005B391F" w:rsidP="005B391F">
      <w:pPr>
        <w:rPr>
          <w:rFonts w:cs="Calibri"/>
        </w:rPr>
      </w:pPr>
      <w:r w:rsidRPr="000E191B">
        <w:rPr>
          <w:rFonts w:cs="Calibri"/>
        </w:rPr>
        <w:t xml:space="preserve">Steven G. </w:t>
      </w:r>
      <w:proofErr w:type="spellStart"/>
      <w:r w:rsidRPr="000E191B">
        <w:rPr>
          <w:rStyle w:val="Style13ptBold"/>
          <w:rFonts w:cs="Calibri"/>
        </w:rPr>
        <w:t>Calabresi</w:t>
      </w:r>
      <w:proofErr w:type="spellEnd"/>
      <w:r w:rsidRPr="000E191B">
        <w:rPr>
          <w:rStyle w:val="Style13ptBold"/>
          <w:rFonts w:cs="Calibri"/>
        </w:rPr>
        <w:t xml:space="preserve"> 95</w:t>
      </w:r>
      <w:r w:rsidRPr="000E191B">
        <w:rPr>
          <w:rFonts w:cs="Calibri"/>
        </w:rPr>
        <w:t>, Associate Professor at Northwestern University School of Law, “‘A GOVERNMENT OF LIMITED AND ENUMERATED POWERS’: IN DEFENSE OF UNITED STATES v. LOPEZ,” Michigan Law Review, Dec, 94 Mich. L. Rev. 752</w:t>
      </w:r>
    </w:p>
    <w:p w14:paraId="698CA78E" w14:textId="77777777" w:rsidR="005B391F" w:rsidRDefault="005B391F" w:rsidP="005B391F">
      <w:pPr>
        <w:rPr>
          <w:rFonts w:cs="Calibri"/>
          <w:sz w:val="12"/>
        </w:rPr>
      </w:pPr>
      <w:r w:rsidRPr="000E191B">
        <w:rPr>
          <w:rFonts w:cs="Calibri"/>
          <w:sz w:val="12"/>
        </w:rPr>
        <w:t xml:space="preserve">Small state </w:t>
      </w:r>
      <w:r w:rsidRPr="000E191B">
        <w:rPr>
          <w:rStyle w:val="StyleUnderline"/>
          <w:rFonts w:cs="Calibri"/>
          <w:highlight w:val="cyan"/>
        </w:rPr>
        <w:t>federalism</w:t>
      </w:r>
      <w:r w:rsidRPr="000E191B">
        <w:rPr>
          <w:rStyle w:val="StyleUnderline"/>
          <w:rFonts w:cs="Calibri"/>
        </w:rPr>
        <w:t xml:space="preserve"> is a big part of </w:t>
      </w:r>
      <w:r w:rsidRPr="000E191B">
        <w:rPr>
          <w:rStyle w:val="Emphasis"/>
          <w:rFonts w:cs="Calibri"/>
        </w:rPr>
        <w:t xml:space="preserve">what </w:t>
      </w:r>
      <w:r w:rsidRPr="000E191B">
        <w:rPr>
          <w:rStyle w:val="Emphasis"/>
          <w:rFonts w:cs="Calibri"/>
          <w:highlight w:val="cyan"/>
        </w:rPr>
        <w:t>keeps the peace</w:t>
      </w:r>
      <w:r w:rsidRPr="000E191B">
        <w:rPr>
          <w:rStyle w:val="StyleUnderline"/>
          <w:rFonts w:cs="Calibri"/>
        </w:rPr>
        <w:t xml:space="preserve"> in countries like the </w:t>
      </w:r>
      <w:r w:rsidRPr="000E191B">
        <w:rPr>
          <w:rStyle w:val="Emphasis"/>
          <w:rFonts w:cs="Calibri"/>
        </w:rPr>
        <w:t>United States</w:t>
      </w:r>
      <w:r w:rsidRPr="000E191B">
        <w:rPr>
          <w:rStyle w:val="StyleUnderline"/>
          <w:rFonts w:cs="Calibri"/>
        </w:rPr>
        <w:t xml:space="preserve"> and </w:t>
      </w:r>
      <w:r w:rsidRPr="000E191B">
        <w:rPr>
          <w:rStyle w:val="Emphasis"/>
          <w:rFonts w:cs="Calibri"/>
        </w:rPr>
        <w:t>Switzerland</w:t>
      </w:r>
      <w:r w:rsidRPr="000E191B">
        <w:rPr>
          <w:rFonts w:cs="Calibri"/>
          <w:sz w:val="12"/>
        </w:rPr>
        <w:t xml:space="preserve">. </w:t>
      </w:r>
      <w:r w:rsidRPr="000E191B">
        <w:rPr>
          <w:rStyle w:val="StyleUnderline"/>
          <w:rFonts w:cs="Calibri"/>
          <w:highlight w:val="cyan"/>
        </w:rPr>
        <w:t>It is</w:t>
      </w:r>
      <w:r w:rsidRPr="000E191B">
        <w:rPr>
          <w:rStyle w:val="StyleUnderline"/>
          <w:rFonts w:cs="Calibri"/>
        </w:rPr>
        <w:t xml:space="preserve"> a big part of the reason </w:t>
      </w:r>
      <w:r w:rsidRPr="000E191B">
        <w:rPr>
          <w:rStyle w:val="StyleUnderline"/>
          <w:rFonts w:cs="Calibri"/>
          <w:highlight w:val="cyan"/>
        </w:rPr>
        <w:t>why we do not have a</w:t>
      </w:r>
      <w:r w:rsidRPr="000E191B">
        <w:rPr>
          <w:rStyle w:val="StyleUnderline"/>
          <w:rFonts w:cs="Calibri"/>
        </w:rPr>
        <w:t xml:space="preserve"> </w:t>
      </w:r>
      <w:r w:rsidRPr="000E191B">
        <w:rPr>
          <w:rStyle w:val="Emphasis"/>
          <w:rFonts w:cs="Calibri"/>
        </w:rPr>
        <w:t>Bosnia</w:t>
      </w:r>
      <w:r w:rsidRPr="000E191B">
        <w:rPr>
          <w:rStyle w:val="StyleUnderline"/>
          <w:rFonts w:cs="Calibri"/>
        </w:rPr>
        <w:t xml:space="preserve"> or a </w:t>
      </w:r>
      <w:r w:rsidRPr="000E191B">
        <w:rPr>
          <w:rStyle w:val="Emphasis"/>
          <w:rFonts w:cs="Calibri"/>
          <w:highlight w:val="cyan"/>
        </w:rPr>
        <w:t>Northern Ireland</w:t>
      </w:r>
      <w:r w:rsidRPr="000E191B">
        <w:rPr>
          <w:rFonts w:cs="Calibri"/>
          <w:sz w:val="12"/>
        </w:rPr>
        <w:t xml:space="preserve"> or a Basque country </w:t>
      </w:r>
      <w:r w:rsidRPr="000E191B">
        <w:rPr>
          <w:rStyle w:val="StyleUnderline"/>
          <w:rFonts w:cs="Calibri"/>
        </w:rPr>
        <w:t xml:space="preserve">or a </w:t>
      </w:r>
      <w:r w:rsidRPr="000E191B">
        <w:rPr>
          <w:rStyle w:val="Emphasis"/>
          <w:rFonts w:cs="Calibri"/>
          <w:highlight w:val="cyan"/>
        </w:rPr>
        <w:t>Chechnya</w:t>
      </w:r>
      <w:r w:rsidRPr="000E191B">
        <w:rPr>
          <w:rFonts w:cs="Calibri"/>
          <w:sz w:val="12"/>
        </w:rPr>
        <w:t xml:space="preserve"> or a Corsica </w:t>
      </w:r>
      <w:r w:rsidRPr="000E191B">
        <w:rPr>
          <w:rStyle w:val="Emphasis"/>
          <w:rFonts w:cs="Calibri"/>
          <w:highlight w:val="cyan"/>
        </w:rPr>
        <w:t>or a Quebec</w:t>
      </w:r>
      <w:r w:rsidRPr="000E191B">
        <w:rPr>
          <w:rFonts w:cs="Calibri"/>
          <w:sz w:val="12"/>
        </w:rPr>
        <w:t xml:space="preserve"> </w:t>
      </w:r>
      <w:r w:rsidRPr="000E191B">
        <w:rPr>
          <w:rStyle w:val="StyleUnderline"/>
          <w:rFonts w:cs="Calibri"/>
          <w:highlight w:val="cyan"/>
        </w:rPr>
        <w:t>problem</w:t>
      </w:r>
      <w:r w:rsidRPr="000E191B">
        <w:rPr>
          <w:rFonts w:cs="Calibri"/>
          <w:sz w:val="12"/>
        </w:rPr>
        <w:t xml:space="preserve">. 51 </w:t>
      </w:r>
      <w:r w:rsidRPr="000E191B">
        <w:rPr>
          <w:rStyle w:val="StyleUnderline"/>
          <w:rFonts w:cs="Calibri"/>
        </w:rPr>
        <w:t xml:space="preserve">American federalism in the end is </w:t>
      </w:r>
      <w:r w:rsidRPr="000E191B">
        <w:rPr>
          <w:rStyle w:val="Emphasis"/>
          <w:rFonts w:cs="Calibri"/>
        </w:rPr>
        <w:t>not a trivial matter or a quaint historical anachronism</w:t>
      </w:r>
      <w:r w:rsidRPr="000E191B">
        <w:rPr>
          <w:rFonts w:cs="Calibri"/>
          <w:sz w:val="12"/>
        </w:rPr>
        <w:t xml:space="preserve">. </w:t>
      </w:r>
      <w:r w:rsidRPr="000E191B">
        <w:rPr>
          <w:rStyle w:val="StyleUnderline"/>
          <w:rFonts w:cs="Calibri"/>
        </w:rPr>
        <w:t xml:space="preserve">American-style federalism is a </w:t>
      </w:r>
      <w:r w:rsidRPr="000E191B">
        <w:rPr>
          <w:rStyle w:val="Emphasis"/>
          <w:rFonts w:cs="Calibri"/>
        </w:rPr>
        <w:t>thriving and vital institutional arrangement</w:t>
      </w:r>
      <w:r w:rsidRPr="000E191B">
        <w:rPr>
          <w:rFonts w:cs="Calibri"/>
          <w:sz w:val="12"/>
        </w:rPr>
        <w:t xml:space="preserve"> - partly planned by the Framers, partly the accident of history - </w:t>
      </w:r>
      <w:r w:rsidRPr="000E191B">
        <w:rPr>
          <w:rStyle w:val="StyleUnderline"/>
          <w:rFonts w:cs="Calibri"/>
        </w:rPr>
        <w:t xml:space="preserve">and it </w:t>
      </w:r>
      <w:r w:rsidRPr="000E191B">
        <w:rPr>
          <w:rStyle w:val="Emphasis"/>
          <w:rFonts w:cs="Calibri"/>
        </w:rPr>
        <w:t>prevents violence and war</w:t>
      </w:r>
      <w:r w:rsidRPr="000E191B">
        <w:rPr>
          <w:rFonts w:cs="Calibri"/>
          <w:sz w:val="12"/>
        </w:rPr>
        <w:t xml:space="preserve">. </w:t>
      </w:r>
      <w:r w:rsidRPr="000E191B">
        <w:rPr>
          <w:rStyle w:val="StyleUnderline"/>
          <w:rFonts w:cs="Calibri"/>
        </w:rPr>
        <w:t xml:space="preserve">It prevents </w:t>
      </w:r>
      <w:r w:rsidRPr="000E191B">
        <w:rPr>
          <w:rStyle w:val="Emphasis"/>
          <w:rFonts w:cs="Calibri"/>
        </w:rPr>
        <w:t>religious warfare</w:t>
      </w:r>
      <w:r w:rsidRPr="000E191B">
        <w:rPr>
          <w:rStyle w:val="StyleUnderline"/>
          <w:rFonts w:cs="Calibri"/>
        </w:rPr>
        <w:t xml:space="preserve">, it prevents </w:t>
      </w:r>
      <w:r w:rsidRPr="000E191B">
        <w:rPr>
          <w:rStyle w:val="Emphasis"/>
          <w:rFonts w:cs="Calibri"/>
        </w:rPr>
        <w:t>secessionist warfare</w:t>
      </w:r>
      <w:r w:rsidRPr="000E191B">
        <w:rPr>
          <w:rStyle w:val="StyleUnderline"/>
          <w:rFonts w:cs="Calibri"/>
        </w:rPr>
        <w:t xml:space="preserve">, and it prevents </w:t>
      </w:r>
      <w:r w:rsidRPr="000E191B">
        <w:rPr>
          <w:rStyle w:val="Emphasis"/>
          <w:rFonts w:cs="Calibri"/>
        </w:rPr>
        <w:t>racial warfare</w:t>
      </w:r>
      <w:r w:rsidRPr="000E191B">
        <w:rPr>
          <w:rFonts w:cs="Calibri"/>
          <w:sz w:val="12"/>
        </w:rPr>
        <w:t xml:space="preserve">. </w:t>
      </w:r>
      <w:r w:rsidRPr="000E191B">
        <w:rPr>
          <w:rStyle w:val="StyleUnderline"/>
          <w:rFonts w:cs="Calibri"/>
        </w:rPr>
        <w:t xml:space="preserve">It is part of the reason why democratic majoritarianism in the United States has not produced </w:t>
      </w:r>
      <w:r w:rsidRPr="000E191B">
        <w:rPr>
          <w:rStyle w:val="Emphasis"/>
          <w:rFonts w:cs="Calibri"/>
        </w:rPr>
        <w:t>violence</w:t>
      </w:r>
      <w:r w:rsidRPr="000E191B">
        <w:rPr>
          <w:rStyle w:val="StyleUnderline"/>
          <w:rFonts w:cs="Calibri"/>
        </w:rPr>
        <w:t xml:space="preserve"> or </w:t>
      </w:r>
      <w:r w:rsidRPr="000E191B">
        <w:rPr>
          <w:rStyle w:val="Emphasis"/>
          <w:rFonts w:cs="Calibri"/>
        </w:rPr>
        <w:t>secession</w:t>
      </w:r>
      <w:r w:rsidRPr="000E191B">
        <w:rPr>
          <w:rStyle w:val="StyleUnderline"/>
          <w:rFonts w:cs="Calibri"/>
        </w:rPr>
        <w:t xml:space="preserve"> for </w:t>
      </w:r>
      <w:r w:rsidRPr="000E191B">
        <w:rPr>
          <w:rStyle w:val="Emphasis"/>
          <w:rFonts w:cs="Calibri"/>
        </w:rPr>
        <w:t>130 years</w:t>
      </w:r>
      <w:r w:rsidRPr="000E191B">
        <w:rPr>
          <w:rFonts w:cs="Calibri"/>
          <w:sz w:val="12"/>
        </w:rPr>
        <w:t xml:space="preserve">, unlike the situation for example, in England, France, Germany, Russia, Czechoslovakia, Yugoslavia, Cyprus, or Spain. </w:t>
      </w:r>
      <w:r w:rsidRPr="000E191B">
        <w:rPr>
          <w:rStyle w:val="Emphasis"/>
          <w:rFonts w:cs="Calibri"/>
          <w:highlight w:val="cyan"/>
        </w:rPr>
        <w:t>There is nothing</w:t>
      </w:r>
      <w:r w:rsidRPr="000E191B">
        <w:rPr>
          <w:rStyle w:val="Emphasis"/>
          <w:rFonts w:cs="Calibri"/>
        </w:rPr>
        <w:t xml:space="preserve"> in the U.S. Constitution </w:t>
      </w:r>
      <w:r w:rsidRPr="000E191B">
        <w:rPr>
          <w:rStyle w:val="Emphasis"/>
          <w:rFonts w:cs="Calibri"/>
          <w:highlight w:val="cyan"/>
        </w:rPr>
        <w:t>that</w:t>
      </w:r>
      <w:r w:rsidRPr="000E191B">
        <w:rPr>
          <w:rStyle w:val="Emphasis"/>
          <w:rFonts w:cs="Calibri"/>
        </w:rPr>
        <w:t xml:space="preserve"> is more important or that </w:t>
      </w:r>
      <w:r w:rsidRPr="000E191B">
        <w:rPr>
          <w:rStyle w:val="Emphasis"/>
          <w:rFonts w:cs="Calibri"/>
          <w:highlight w:val="cyan"/>
        </w:rPr>
        <w:t>has done more to promote peace, prosperity, and freedom</w:t>
      </w:r>
      <w:r w:rsidRPr="000E191B">
        <w:rPr>
          <w:rStyle w:val="Emphasis"/>
          <w:rFonts w:cs="Calibri"/>
        </w:rPr>
        <w:t xml:space="preserve"> than the federal structure of that great document</w:t>
      </w:r>
      <w:r w:rsidRPr="000E191B">
        <w:rPr>
          <w:rFonts w:cs="Calibri"/>
          <w:sz w:val="12"/>
        </w:rPr>
        <w:t xml:space="preserve">. There is nothing in the U.S. Constitution that should absorb more completely the attention of the U.S. Supreme Court. So far, I have focused on the advantages of American-style small-state federalism in defusing centrifugal devolutionary tendencies, alleviating majority tyranny, and accentuating crosscutting social cleavages. But what about the advantages of international federalism; what are the ad- [*771] vantages of consolidating states into larger federal entities, as happened in North America in 1787 or in Europe in 1957? A first and obvious advantage is that consolidation reduces the threat of war. Because war usually occurs when two or more states compete for land or other resources, a reduction in the number of states also will reduce the likelihood of war. This result is especially true if the reduction in the number of states eliminates land boundaries between states that are hard to police, generate friction and border disputes, and that may require large standing armies to defend. In a brilliant article, Professor Akhil Amar has noted the importance of this point to both to the Framers of our Constitution and to President Abraham Lincoln. 52 Professor Amar shows that they believed a Union of States was essential in North America because otherwise the existence of land boundaries would lead here - as it had in Europe - to the creation of standing armies and ultimately to war. 53 The Framers accepted the old British notion that it was Britain's island situation that had kept her free of war and, importantly, free of a standing army that could be used to oppress the liberties of the people in a way that the British navy never could. These old geostrategic arguments for federalist consolidation obviously hold true today and played a role in the forming of the European Union, the United Nations, and almost every other multinational federation or alliance that has been created since 1945. Sometimes the geostrategic argument is expanded to become an argument for a multinational defensive alliance, like NATO, against a destabilizing power, like the former Soviet Union. In this variation, international federalism is partly a means of providing for the common defense and partly a means of reducing the likelihood of intra-alliance warfare </w:t>
      </w:r>
      <w:proofErr w:type="gramStart"/>
      <w:r w:rsidRPr="000E191B">
        <w:rPr>
          <w:rFonts w:cs="Calibri"/>
          <w:sz w:val="12"/>
        </w:rPr>
        <w:t>in order to</w:t>
      </w:r>
      <w:proofErr w:type="gramEnd"/>
      <w:r w:rsidRPr="000E191B">
        <w:rPr>
          <w:rFonts w:cs="Calibri"/>
          <w:sz w:val="12"/>
        </w:rPr>
        <w:t xml:space="preserve"> produce a united front against the prime military threat. Providing for the common defense, though, is itself a second and independent reason for forming international federations. It was a motivation for the formation of the U.S. federation in 1787 and, more recently, the European Union. A third related advantage is that international federations can undertake a host of governmental activities in which there are significant economies of scale. This is one reason why federations can provide better for the common defense than can their constituent parts. Intercontinental ballistic missiles, nuclear-powered aircraft [*772] carriers and submarines, and B-2 stealth bombers tend to be expensive. Economies of scale make it cheaper for fifty states to produce one set of these items than it would be for fifty states to try to produce fifty sets. This is true even without factoring in the North American regional tensions that would be created if this continent had to endure the presence of fifty nuclear </w:t>
      </w:r>
      <w:proofErr w:type="spellStart"/>
      <w:r w:rsidRPr="000E191B">
        <w:rPr>
          <w:rFonts w:cs="Calibri"/>
          <w:sz w:val="12"/>
        </w:rPr>
        <w:t>minipowers</w:t>
      </w:r>
      <w:proofErr w:type="spellEnd"/>
      <w:r w:rsidRPr="000E191B">
        <w:rPr>
          <w:rFonts w:cs="Calibri"/>
          <w:sz w:val="12"/>
        </w:rPr>
        <w:t xml:space="preserve">, </w:t>
      </w:r>
      <w:proofErr w:type="gramStart"/>
      <w:r w:rsidRPr="000E191B">
        <w:rPr>
          <w:rFonts w:cs="Calibri"/>
          <w:sz w:val="12"/>
        </w:rPr>
        <w:t>assuming that</w:t>
      </w:r>
      <w:proofErr w:type="gramEnd"/>
      <w:r w:rsidRPr="000E191B">
        <w:rPr>
          <w:rFonts w:cs="Calibri"/>
          <w:sz w:val="12"/>
        </w:rPr>
        <w:t xml:space="preserve"> each small state could afford to own at least one Hiroshima-sized nuclear bomb. Important governmental economies of scale obtain in other areas, as well, however, going well beyond national defense. For example, there are important economies of scale to the governmental provision of space programs, scientific and biomedical research programs, the creation of transportation infrastructure, and even the running of some kinds of income and wealth redistribution programs. A fourth and vital advantage to international federations is that they can promote the free movement of goods and labor both among the components of the federation by reducing internal transaction costs and internationally by providing a unified front that reduces the costs of collective action when bargaining with other federations and nations. This reduces the barriers to an enormous range of utility-maximizing transactions thereby producing an enormous increase in social wealth. Many federations have been formed in part for this reason, including the United States, the European Union, and the British Commonwealth, as well as all the trade-specific "federations" like the GATT and NAFTA. A fifth advantage to international federations is that they can help regulate externalities that may be generated by the policies and laws of one member state upon other member states. As I explain in more detail below, these externalities can be both negative and positive, 54 and, in both situations, some type of federal or international action may sometimes be appropriate. A </w:t>
      </w:r>
      <w:proofErr w:type="spellStart"/>
      <w:r w:rsidRPr="000E191B">
        <w:rPr>
          <w:rFonts w:cs="Calibri"/>
          <w:sz w:val="12"/>
        </w:rPr>
        <w:t>wellknown</w:t>
      </w:r>
      <w:proofErr w:type="spellEnd"/>
      <w:r w:rsidRPr="000E191B">
        <w:rPr>
          <w:rFonts w:cs="Calibri"/>
          <w:sz w:val="12"/>
        </w:rPr>
        <w:t xml:space="preserve"> example of a problematic negative externality that could call for federal or international intervention occurs when one state pollutes </w:t>
      </w:r>
      <w:r w:rsidRPr="000E191B">
        <w:rPr>
          <w:rFonts w:cs="Calibri"/>
          <w:sz w:val="12"/>
        </w:rPr>
        <w:lastRenderedPageBreak/>
        <w:t xml:space="preserve">the air or water of another and refuses to stop because all the costs of its otherwise beneficial action accrue to its neighbor. 55 [*773] Sixth and finally, 56 an advantage to international federation is that it may facilitate the protection of individual human rights. For reasons Madison explained in the Federalist Ten, 57 large governmental structures may be more sensitive than smaller governmental structures to the problems of abuse of individual and minority rights. 58 Remote federal legislatures or courts, like the U.S. Congress and Supreme Court, sometimes can protect important individual rights when national or local entities might be unable to do so. 59 As I have explained elsewhere, this argument remains a persuasive part of the case for augmented federal powers. 60 Some of the best arguments for centripetal international federalism, then, resemble some of the best arguments for centrifugal devolutionary federalism: in both cases - and for differing reasons - </w:t>
      </w:r>
      <w:r w:rsidRPr="000E191B">
        <w:rPr>
          <w:rStyle w:val="StyleUnderline"/>
          <w:rFonts w:cs="Calibri"/>
          <w:highlight w:val="cyan"/>
        </w:rPr>
        <w:t xml:space="preserve">federalism helps prevent </w:t>
      </w:r>
      <w:r w:rsidRPr="000E191B">
        <w:rPr>
          <w:rStyle w:val="Emphasis"/>
          <w:rFonts w:cs="Calibri"/>
          <w:highlight w:val="cyan"/>
        </w:rPr>
        <w:t>bloodshed</w:t>
      </w:r>
      <w:r w:rsidRPr="000E191B">
        <w:rPr>
          <w:rStyle w:val="StyleUnderline"/>
          <w:rFonts w:cs="Calibri"/>
          <w:highlight w:val="cyan"/>
        </w:rPr>
        <w:t xml:space="preserve"> and </w:t>
      </w:r>
      <w:r w:rsidRPr="000E191B">
        <w:rPr>
          <w:rStyle w:val="Emphasis"/>
          <w:rFonts w:cs="Calibri"/>
          <w:highlight w:val="cyan"/>
        </w:rPr>
        <w:t>war</w:t>
      </w:r>
      <w:r w:rsidRPr="000E191B">
        <w:rPr>
          <w:rFonts w:cs="Calibri"/>
          <w:sz w:val="12"/>
        </w:rPr>
        <w:t xml:space="preserve">. </w:t>
      </w:r>
      <w:r w:rsidRPr="000E191B">
        <w:rPr>
          <w:rStyle w:val="StyleUnderline"/>
          <w:rFonts w:cs="Calibri"/>
        </w:rPr>
        <w:t xml:space="preserve">It is no wonder, then, that we live in an age of federalism </w:t>
      </w:r>
      <w:r w:rsidRPr="000E191B">
        <w:rPr>
          <w:rStyle w:val="StyleUnderline"/>
          <w:rFonts w:cs="Calibri"/>
          <w:highlight w:val="cyan"/>
        </w:rPr>
        <w:t xml:space="preserve">at both the </w:t>
      </w:r>
      <w:r w:rsidRPr="000E191B">
        <w:rPr>
          <w:rStyle w:val="Emphasis"/>
          <w:rFonts w:cs="Calibri"/>
          <w:highlight w:val="cyan"/>
        </w:rPr>
        <w:t>international and subnational level</w:t>
      </w:r>
      <w:r w:rsidRPr="000E191B">
        <w:rPr>
          <w:rStyle w:val="StyleUnderline"/>
          <w:rFonts w:cs="Calibri"/>
        </w:rPr>
        <w:t>.</w:t>
      </w:r>
      <w:r w:rsidRPr="000E191B">
        <w:rPr>
          <w:rFonts w:cs="Calibri"/>
          <w:sz w:val="12"/>
        </w:rPr>
        <w:t xml:space="preserve"> Under the right circumstances, </w:t>
      </w:r>
      <w:r w:rsidRPr="000E191B">
        <w:rPr>
          <w:rStyle w:val="StyleUnderline"/>
          <w:rFonts w:cs="Calibri"/>
        </w:rPr>
        <w:t>federalism can help to promote peace, prosperity, and happiness</w:t>
      </w:r>
      <w:r w:rsidRPr="000E191B">
        <w:rPr>
          <w:rFonts w:cs="Calibri"/>
          <w:sz w:val="12"/>
        </w:rPr>
        <w:t xml:space="preserve">. </w:t>
      </w:r>
      <w:r w:rsidRPr="000E191B">
        <w:rPr>
          <w:rStyle w:val="Emphasis"/>
          <w:rFonts w:cs="Calibri"/>
        </w:rPr>
        <w:t>It can alleviate the threat of majority tyranny</w:t>
      </w:r>
      <w:r w:rsidRPr="000E191B">
        <w:rPr>
          <w:rFonts w:cs="Calibri"/>
          <w:sz w:val="12"/>
        </w:rPr>
        <w:t xml:space="preserve"> - </w:t>
      </w:r>
      <w:r w:rsidRPr="000E191B">
        <w:rPr>
          <w:rStyle w:val="StyleUnderline"/>
          <w:rFonts w:cs="Calibri"/>
        </w:rPr>
        <w:t>which is the central flaw of democracy</w:t>
      </w:r>
      <w:r w:rsidRPr="000E191B">
        <w:rPr>
          <w:rFonts w:cs="Calibri"/>
          <w:sz w:val="12"/>
        </w:rPr>
        <w:t xml:space="preserve">. In some situations, it can reduce the visibility of dangerous social fault lines, thereby preventing bloodshed and violence. </w:t>
      </w:r>
      <w:r w:rsidRPr="000E191B">
        <w:rPr>
          <w:rStyle w:val="StyleUnderline"/>
          <w:rFonts w:cs="Calibri"/>
        </w:rPr>
        <w:t xml:space="preserve">This necessarily brief comparative, historical, and empirical survey of the world's experience with federalism amply demonstrates the </w:t>
      </w:r>
      <w:r w:rsidRPr="000E191B">
        <w:rPr>
          <w:rStyle w:val="Emphasis"/>
          <w:rFonts w:cs="Calibri"/>
        </w:rPr>
        <w:t>benefits at least of American-style small-state federalism</w:t>
      </w:r>
      <w:r w:rsidRPr="000E191B">
        <w:rPr>
          <w:rStyle w:val="StyleUnderline"/>
          <w:rFonts w:cs="Calibri"/>
        </w:rPr>
        <w:t>.</w:t>
      </w:r>
      <w:r w:rsidRPr="000E191B">
        <w:rPr>
          <w:rFonts w:cs="Calibri"/>
          <w:sz w:val="12"/>
        </w:rPr>
        <w:t xml:space="preserve"> 61 In light of this evidence, </w:t>
      </w:r>
      <w:r w:rsidRPr="000E191B">
        <w:rPr>
          <w:rStyle w:val="StyleUnderline"/>
          <w:rFonts w:cs="Calibri"/>
        </w:rPr>
        <w:t xml:space="preserve">the United States would be </w:t>
      </w:r>
      <w:r w:rsidRPr="000E191B">
        <w:rPr>
          <w:rStyle w:val="Emphasis"/>
          <w:rFonts w:cs="Calibri"/>
        </w:rPr>
        <w:t>foolish</w:t>
      </w:r>
      <w:r w:rsidRPr="000E191B">
        <w:rPr>
          <w:rStyle w:val="StyleUnderline"/>
          <w:rFonts w:cs="Calibri"/>
        </w:rPr>
        <w:t xml:space="preserve"> indeed to </w:t>
      </w:r>
      <w:r w:rsidRPr="000E191B">
        <w:rPr>
          <w:rStyle w:val="Emphasis"/>
          <w:rFonts w:cs="Calibri"/>
        </w:rPr>
        <w:t>abandon its federal system</w:t>
      </w:r>
      <w:r w:rsidRPr="000E191B">
        <w:rPr>
          <w:rStyle w:val="StyleUnderline"/>
          <w:rFonts w:cs="Calibri"/>
        </w:rPr>
        <w:t>.</w:t>
      </w:r>
      <w:r w:rsidRPr="000E191B">
        <w:rPr>
          <w:rFonts w:cs="Calibri"/>
          <w:sz w:val="12"/>
        </w:rPr>
        <w:t xml:space="preserve"> have seen that </w:t>
      </w:r>
      <w:r w:rsidRPr="000E191B">
        <w:rPr>
          <w:rStyle w:val="StyleUnderline"/>
          <w:rFonts w:cs="Calibri"/>
        </w:rPr>
        <w:t xml:space="preserve">a desire for both international and devolutionary </w:t>
      </w:r>
      <w:r w:rsidRPr="000E191B">
        <w:rPr>
          <w:rStyle w:val="StyleUnderline"/>
          <w:rFonts w:cs="Calibri"/>
          <w:highlight w:val="cyan"/>
        </w:rPr>
        <w:t xml:space="preserve">federalism has </w:t>
      </w:r>
      <w:r w:rsidRPr="000E191B">
        <w:rPr>
          <w:rStyle w:val="Emphasis"/>
          <w:rFonts w:cs="Calibri"/>
          <w:highlight w:val="cyan"/>
        </w:rPr>
        <w:t>swept across the worl</w:t>
      </w:r>
      <w:r w:rsidRPr="000E191B">
        <w:rPr>
          <w:rStyle w:val="Emphasis"/>
          <w:rFonts w:cs="Calibri"/>
        </w:rPr>
        <w:t>d</w:t>
      </w:r>
      <w:r w:rsidRPr="000E191B">
        <w:rPr>
          <w:rStyle w:val="StyleUnderline"/>
          <w:rFonts w:cs="Calibri"/>
        </w:rPr>
        <w:t xml:space="preserve"> in recent years</w:t>
      </w:r>
      <w:r w:rsidRPr="000E191B">
        <w:rPr>
          <w:rFonts w:cs="Calibri"/>
          <w:sz w:val="12"/>
        </w:rPr>
        <w:t xml:space="preserve">. To a significant extent, </w:t>
      </w:r>
      <w:r w:rsidRPr="000E191B">
        <w:rPr>
          <w:rStyle w:val="Emphasis"/>
          <w:rFonts w:cs="Calibri"/>
          <w:szCs w:val="26"/>
          <w:highlight w:val="cyan"/>
        </w:rPr>
        <w:t>this is due to global fascination with and emulation of our own American federalism success story</w:t>
      </w:r>
      <w:r w:rsidRPr="000E191B">
        <w:rPr>
          <w:rFonts w:cs="Calibri"/>
          <w:sz w:val="12"/>
        </w:rPr>
        <w:t xml:space="preserve">. </w:t>
      </w:r>
      <w:r w:rsidRPr="000E191B">
        <w:rPr>
          <w:rStyle w:val="StyleUnderline"/>
          <w:rFonts w:cs="Calibri"/>
        </w:rPr>
        <w:t xml:space="preserve">The global trend toward federalism is an enormously positive development that </w:t>
      </w:r>
      <w:r w:rsidRPr="000E191B">
        <w:rPr>
          <w:rStyle w:val="Emphasis"/>
          <w:rFonts w:cs="Calibri"/>
        </w:rPr>
        <w:t>greatly increases</w:t>
      </w:r>
      <w:r w:rsidRPr="000E191B">
        <w:rPr>
          <w:rStyle w:val="StyleUnderline"/>
          <w:rFonts w:cs="Calibri"/>
        </w:rPr>
        <w:t xml:space="preserve"> the likelihood of future </w:t>
      </w:r>
      <w:r w:rsidRPr="000E191B">
        <w:rPr>
          <w:rStyle w:val="Emphasis"/>
          <w:rFonts w:cs="Calibri"/>
        </w:rPr>
        <w:t>peace</w:t>
      </w:r>
      <w:r w:rsidRPr="000E191B">
        <w:rPr>
          <w:rStyle w:val="StyleUnderline"/>
          <w:rFonts w:cs="Calibri"/>
        </w:rPr>
        <w:t xml:space="preserve">, </w:t>
      </w:r>
      <w:r w:rsidRPr="000E191B">
        <w:rPr>
          <w:rStyle w:val="Emphasis"/>
          <w:rFonts w:cs="Calibri"/>
        </w:rPr>
        <w:t>free trade,</w:t>
      </w:r>
      <w:r w:rsidRPr="000E191B">
        <w:rPr>
          <w:rStyle w:val="StyleUnderline"/>
          <w:rFonts w:cs="Calibri"/>
        </w:rPr>
        <w:t xml:space="preserve"> economic </w:t>
      </w:r>
      <w:r w:rsidRPr="000E191B">
        <w:rPr>
          <w:rStyle w:val="Emphasis"/>
          <w:rFonts w:cs="Calibri"/>
        </w:rPr>
        <w:t>growth</w:t>
      </w:r>
      <w:r w:rsidRPr="000E191B">
        <w:rPr>
          <w:rStyle w:val="StyleUnderline"/>
          <w:rFonts w:cs="Calibri"/>
        </w:rPr>
        <w:t xml:space="preserve">, respect for social and cultural diversity, and </w:t>
      </w:r>
      <w:proofErr w:type="spellStart"/>
      <w:r w:rsidRPr="000E191B">
        <w:rPr>
          <w:rStyle w:val="StyleUnderline"/>
          <w:rFonts w:cs="Calibri"/>
        </w:rPr>
        <w:t>protec</w:t>
      </w:r>
      <w:proofErr w:type="spellEnd"/>
      <w:r w:rsidRPr="000E191B">
        <w:rPr>
          <w:rStyle w:val="StyleUnderline"/>
          <w:rFonts w:cs="Calibri"/>
        </w:rPr>
        <w:t xml:space="preserve"> </w:t>
      </w:r>
      <w:proofErr w:type="spellStart"/>
      <w:r w:rsidRPr="000E191B">
        <w:rPr>
          <w:rStyle w:val="StyleUnderline"/>
          <w:rFonts w:cs="Calibri"/>
        </w:rPr>
        <w:t>tion</w:t>
      </w:r>
      <w:proofErr w:type="spellEnd"/>
      <w:r w:rsidRPr="000E191B">
        <w:rPr>
          <w:rStyle w:val="StyleUnderline"/>
          <w:rFonts w:cs="Calibri"/>
        </w:rPr>
        <w:t xml:space="preserve"> of individual human rights</w:t>
      </w:r>
      <w:r w:rsidRPr="000E191B">
        <w:rPr>
          <w:rFonts w:cs="Calibri"/>
          <w:sz w:val="12"/>
        </w:rPr>
        <w:t xml:space="preserve">. It depends for its success on the willingness of sovereign nations to strike federalism deals in the be </w:t>
      </w:r>
      <w:proofErr w:type="spellStart"/>
      <w:r w:rsidRPr="000E191B">
        <w:rPr>
          <w:rFonts w:cs="Calibri"/>
          <w:sz w:val="12"/>
        </w:rPr>
        <w:t>lief</w:t>
      </w:r>
      <w:proofErr w:type="spellEnd"/>
      <w:r w:rsidRPr="000E191B">
        <w:rPr>
          <w:rFonts w:cs="Calibri"/>
          <w:sz w:val="12"/>
        </w:rPr>
        <w:t xml:space="preserve"> that those deals will be kept.233 </w:t>
      </w:r>
      <w:r w:rsidRPr="000E191B">
        <w:rPr>
          <w:rStyle w:val="StyleUnderline"/>
          <w:rFonts w:cs="Calibri"/>
        </w:rPr>
        <w:t>The U.S. Supreme Court can do its part to encourage the future striking of such deals by enforcing vigorously our own American federalism deal</w:t>
      </w:r>
      <w:r w:rsidRPr="000E191B">
        <w:rPr>
          <w:rFonts w:cs="Calibri"/>
          <w:sz w:val="12"/>
        </w:rPr>
        <w:t xml:space="preserve">. Lopez could be a first step in that process, if only the Justices and the legal academy would wake up to the importance of what is at stake. </w:t>
      </w:r>
    </w:p>
    <w:p w14:paraId="3A793EF0" w14:textId="2B607341" w:rsidR="005B391F" w:rsidRDefault="005B391F" w:rsidP="005B391F"/>
    <w:p w14:paraId="2E3261AD" w14:textId="0D7C2341" w:rsidR="00576E2F" w:rsidRDefault="00576E2F" w:rsidP="00576E2F">
      <w:pPr>
        <w:pStyle w:val="Heading2"/>
      </w:pPr>
      <w:r>
        <w:lastRenderedPageBreak/>
        <w:t>4</w:t>
      </w:r>
    </w:p>
    <w:p w14:paraId="6B8E39A2" w14:textId="0F4CF6B0" w:rsidR="00C444DA" w:rsidRDefault="00576E2F" w:rsidP="00DF3C7A">
      <w:pPr>
        <w:pStyle w:val="Heading4"/>
      </w:pPr>
      <w:proofErr w:type="spellStart"/>
      <w:r>
        <w:t>Interp</w:t>
      </w:r>
      <w:proofErr w:type="spellEnd"/>
      <w:r>
        <w:t xml:space="preserve"> – if the 1ac has depictions of sexual assault, they must provide a trigger warning either in the 1ac or before round. </w:t>
      </w:r>
    </w:p>
    <w:p w14:paraId="16A0898B" w14:textId="321E5C54" w:rsidR="00DF3C7A" w:rsidRPr="00DF3C7A" w:rsidRDefault="00DF3C7A" w:rsidP="00DF3C7A">
      <w:proofErr w:type="spellStart"/>
      <w:r>
        <w:t>Extempted</w:t>
      </w:r>
      <w:proofErr w:type="spellEnd"/>
    </w:p>
    <w:p w14:paraId="4A45F2C4" w14:textId="77777777" w:rsidR="00C444DA" w:rsidRDefault="00C444DA" w:rsidP="00C444DA">
      <w:pPr>
        <w:pStyle w:val="Heading2"/>
      </w:pPr>
      <w:r>
        <w:lastRenderedPageBreak/>
        <w:t>Case</w:t>
      </w:r>
    </w:p>
    <w:p w14:paraId="787F1DCB" w14:textId="77777777" w:rsidR="00C444DA" w:rsidRDefault="00C444DA" w:rsidP="00C444DA">
      <w:pPr>
        <w:pStyle w:val="Heading4"/>
      </w:pPr>
      <w:r>
        <w:t xml:space="preserve">The role of the judge is to determine who wins the debate – the ballot should go to whoever wins more offense. Their framework is </w:t>
      </w:r>
      <w:r w:rsidRPr="00197140">
        <w:rPr>
          <w:u w:val="single"/>
        </w:rPr>
        <w:t>arbitrary and self-serving</w:t>
      </w:r>
      <w:r>
        <w:t xml:space="preserve"> – vagueness and lack of a coherent weighing mechanism means the aff wins every time. It’s also impact </w:t>
      </w:r>
      <w:proofErr w:type="spellStart"/>
      <w:r>
        <w:t>jusified</w:t>
      </w:r>
      <w:proofErr w:type="spellEnd"/>
      <w:r>
        <w:t xml:space="preserve">, the only way we know their framing mechanisms are true is that if they win that their literature is true which is a prior question to their evaluation, thus their framing mechanisms are </w:t>
      </w:r>
      <w:proofErr w:type="spellStart"/>
      <w:proofErr w:type="gramStart"/>
      <w:r>
        <w:t>incoherent.That’s</w:t>
      </w:r>
      <w:proofErr w:type="spellEnd"/>
      <w:proofErr w:type="gramEnd"/>
      <w:r>
        <w:t xml:space="preserve"> also the role of the ballot since only the judge has the jurisdiction to vote on the ballot. </w:t>
      </w:r>
    </w:p>
    <w:p w14:paraId="3FA6F7B9" w14:textId="77777777" w:rsidR="00C444DA" w:rsidRPr="00F23914" w:rsidRDefault="00C444DA" w:rsidP="00C444DA">
      <w:pPr>
        <w:pStyle w:val="Heading4"/>
      </w:pPr>
      <w:r>
        <w:rPr>
          <w:rFonts w:asciiTheme="minorHAnsi" w:hAnsiTheme="minorHAnsi" w:cstheme="majorHAnsi"/>
        </w:rPr>
        <w:t xml:space="preserve">Fairness ow </w:t>
      </w:r>
      <w:proofErr w:type="gramStart"/>
      <w:r>
        <w:rPr>
          <w:rFonts w:asciiTheme="minorHAnsi" w:hAnsiTheme="minorHAnsi" w:cstheme="majorHAnsi"/>
        </w:rPr>
        <w:t xml:space="preserve">-  </w:t>
      </w:r>
      <w:r>
        <w:t>debate</w:t>
      </w:r>
      <w:proofErr w:type="gramEnd"/>
      <w:r>
        <w:t xml:space="preserve"> is fundamentally a game which requires both sides to have a relatively equal shot at winning and is necessary for any benefit to the activity. That outweighs:</w:t>
      </w:r>
    </w:p>
    <w:p w14:paraId="037A3B2B" w14:textId="77777777" w:rsidR="00C444DA" w:rsidRDefault="00C444DA" w:rsidP="00C444DA">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033C94A0" w14:textId="77777777" w:rsidR="00C444DA" w:rsidRDefault="00C444DA" w:rsidP="00C444DA">
      <w:pPr>
        <w:pStyle w:val="Heading4"/>
      </w:pPr>
      <w:r>
        <w:t xml:space="preserve">B] probability: voting aff can’t solve any of their impacts but it can solve ours. All the ballot does is tell tab who won which can’t stop any violence but can resolve the fairness imbalance in this </w:t>
      </w:r>
      <w:proofErr w:type="gramStart"/>
      <w:r>
        <w:t>particular debate</w:t>
      </w:r>
      <w:proofErr w:type="gramEnd"/>
      <w:r>
        <w:t>.</w:t>
      </w:r>
    </w:p>
    <w:p w14:paraId="461E73D9" w14:textId="77777777" w:rsidR="00C444DA" w:rsidRPr="00091963" w:rsidRDefault="00C444DA" w:rsidP="00C444DA"/>
    <w:p w14:paraId="671AEA3F" w14:textId="77777777" w:rsidR="00091963" w:rsidRPr="00091963" w:rsidRDefault="00091963" w:rsidP="00091963"/>
    <w:sectPr w:rsidR="00091963" w:rsidRPr="000919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1E5D53"/>
    <w:multiLevelType w:val="hybridMultilevel"/>
    <w:tmpl w:val="A4F621C8"/>
    <w:lvl w:ilvl="0" w:tplc="F99EA96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0D41F0"/>
    <w:multiLevelType w:val="hybridMultilevel"/>
    <w:tmpl w:val="37D8A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39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4F4"/>
    <w:rsid w:val="00052FB1"/>
    <w:rsid w:val="00054276"/>
    <w:rsid w:val="000547B1"/>
    <w:rsid w:val="0006091E"/>
    <w:rsid w:val="000638C1"/>
    <w:rsid w:val="00065FEE"/>
    <w:rsid w:val="00066E3C"/>
    <w:rsid w:val="00072718"/>
    <w:rsid w:val="0007381E"/>
    <w:rsid w:val="00076094"/>
    <w:rsid w:val="0008785F"/>
    <w:rsid w:val="00090CBE"/>
    <w:rsid w:val="00091963"/>
    <w:rsid w:val="00094DEC"/>
    <w:rsid w:val="000A2D8A"/>
    <w:rsid w:val="000D26A6"/>
    <w:rsid w:val="000D2B90"/>
    <w:rsid w:val="000D6ED8"/>
    <w:rsid w:val="000D717B"/>
    <w:rsid w:val="00100B28"/>
    <w:rsid w:val="00117316"/>
    <w:rsid w:val="001209B4"/>
    <w:rsid w:val="001761FC"/>
    <w:rsid w:val="00182655"/>
    <w:rsid w:val="001838EF"/>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2E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E2F"/>
    <w:rsid w:val="00577C12"/>
    <w:rsid w:val="00580BFC"/>
    <w:rsid w:val="00581048"/>
    <w:rsid w:val="00581203"/>
    <w:rsid w:val="0058349C"/>
    <w:rsid w:val="00585FBE"/>
    <w:rsid w:val="005870E8"/>
    <w:rsid w:val="0058789C"/>
    <w:rsid w:val="005A4D4E"/>
    <w:rsid w:val="005A5C91"/>
    <w:rsid w:val="005A7237"/>
    <w:rsid w:val="005B21FA"/>
    <w:rsid w:val="005B3244"/>
    <w:rsid w:val="005B391F"/>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C9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3B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B8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B8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4D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C7A"/>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70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231526"/>
  <w14:defaultImageDpi w14:val="300"/>
  <w15:docId w15:val="{CA3D0675-89F9-2A4D-A087-DA823BB2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5C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A5C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5C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5C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
    <w:basedOn w:val="Normal"/>
    <w:next w:val="Normal"/>
    <w:link w:val="Heading4Char"/>
    <w:uiPriority w:val="9"/>
    <w:unhideWhenUsed/>
    <w:qFormat/>
    <w:rsid w:val="005A5C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5C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C91"/>
  </w:style>
  <w:style w:type="character" w:customStyle="1" w:styleId="Heading1Char">
    <w:name w:val="Heading 1 Char"/>
    <w:aliases w:val="Pocket Char"/>
    <w:basedOn w:val="DefaultParagraphFont"/>
    <w:link w:val="Heading1"/>
    <w:uiPriority w:val="9"/>
    <w:rsid w:val="005A5C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5C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5C9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5A5C9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A5C9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A5C91"/>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5A5C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5C9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A5C91"/>
    <w:rPr>
      <w:color w:val="auto"/>
      <w:u w:val="none"/>
    </w:rPr>
  </w:style>
  <w:style w:type="paragraph" w:styleId="DocumentMap">
    <w:name w:val="Document Map"/>
    <w:basedOn w:val="Normal"/>
    <w:link w:val="DocumentMapChar"/>
    <w:uiPriority w:val="99"/>
    <w:semiHidden/>
    <w:unhideWhenUsed/>
    <w:rsid w:val="005A5C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5C91"/>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5B39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B391F"/>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ListParagraph">
    <w:name w:val="List Paragraph"/>
    <w:basedOn w:val="Normal"/>
    <w:uiPriority w:val="34"/>
    <w:qFormat/>
    <w:rsid w:val="000919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jstor.org/stable/pdf/303727.pdf?refreqid=excelsior%3A1fcfb260a82662c726f0fac8b621a07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15</Pages>
  <Words>6425</Words>
  <Characters>36629</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14</cp:revision>
  <dcterms:created xsi:type="dcterms:W3CDTF">2021-11-06T14:33:00Z</dcterms:created>
  <dcterms:modified xsi:type="dcterms:W3CDTF">2021-11-08T15:16:00Z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