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DC452" w14:textId="5027A285" w:rsidR="00CA0827" w:rsidRPr="006F2330" w:rsidRDefault="00CA0827" w:rsidP="00DD2A6D">
      <w:pPr>
        <w:pStyle w:val="Heading1"/>
      </w:pPr>
      <w:r w:rsidRPr="006F2330">
        <w:t xml:space="preserve">1AC  </w:t>
      </w:r>
    </w:p>
    <w:p w14:paraId="29E851DE" w14:textId="3CF06FC3" w:rsidR="00CA0827" w:rsidRPr="00736AB3" w:rsidRDefault="00CA0827" w:rsidP="00736AB3">
      <w:pPr>
        <w:keepNext/>
        <w:keepLines/>
        <w:spacing w:before="40" w:after="0"/>
        <w:outlineLvl w:val="3"/>
        <w:rPr>
          <w:rFonts w:eastAsiaTheme="majorEastAsia"/>
          <w:b/>
          <w:iCs/>
          <w:sz w:val="26"/>
        </w:rPr>
      </w:pPr>
      <w:r w:rsidRPr="006F2330">
        <w:rPr>
          <w:rFonts w:eastAsiaTheme="majorEastAsia"/>
          <w:b/>
          <w:iCs/>
          <w:sz w:val="26"/>
        </w:rPr>
        <w:t>Plan – The member nations of the World Trade Organization ought to reduce intellectual property protections for COVID-19 medicines.</w:t>
      </w:r>
    </w:p>
    <w:p w14:paraId="50996DE4" w14:textId="77777777" w:rsidR="00CA0827" w:rsidRPr="008F5337" w:rsidRDefault="00CA0827" w:rsidP="00CA0827">
      <w:pPr>
        <w:pStyle w:val="Heading4"/>
      </w:pPr>
      <w:r w:rsidRPr="008F5337">
        <w:t>Moral uncertainty means preventing extinction should be our highest priority.</w:t>
      </w:r>
    </w:p>
    <w:p w14:paraId="29199F2B" w14:textId="77777777" w:rsidR="00CA0827" w:rsidRPr="008F5337" w:rsidRDefault="00CA0827" w:rsidP="00CA0827">
      <w:r w:rsidRPr="008F5337">
        <w:rPr>
          <w:rStyle w:val="StyleUnderline"/>
          <w:bCs/>
        </w:rPr>
        <w:t>Bostrom 12</w:t>
      </w:r>
      <w:r w:rsidRPr="008F5337">
        <w:t xml:space="preserve"> [(Nick Bostrom, Faculty of Philosophy &amp; Oxford Martin School University of Oxford) “Existential Risk Prevention as Global Priority.” Global Policy, 2012] TDI</w:t>
      </w:r>
    </w:p>
    <w:p w14:paraId="30C33E6B" w14:textId="192509AA" w:rsidR="00CA0827" w:rsidRPr="00736AB3" w:rsidRDefault="00CA0827" w:rsidP="00736AB3">
      <w:pPr>
        <w:keepNext/>
        <w:keepLines/>
        <w:spacing w:before="40"/>
        <w:outlineLvl w:val="3"/>
        <w:rPr>
          <w:rFonts w:eastAsia="Yu Gothic Light"/>
          <w:b/>
          <w:bCs/>
          <w:color w:val="000000" w:themeColor="text1"/>
          <w:sz w:val="24"/>
        </w:rPr>
      </w:pP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4D3E5ED2" w14:textId="77777777" w:rsidR="00CA0827" w:rsidRPr="006F2330" w:rsidRDefault="00CA0827" w:rsidP="00CA0827">
      <w:pPr>
        <w:keepNext/>
        <w:keepLines/>
        <w:pageBreakBefore/>
        <w:spacing w:before="40" w:after="0"/>
        <w:jc w:val="center"/>
        <w:outlineLvl w:val="2"/>
        <w:rPr>
          <w:rFonts w:eastAsiaTheme="majorEastAsia"/>
          <w:b/>
          <w:sz w:val="32"/>
          <w:u w:val="single"/>
        </w:rPr>
      </w:pPr>
      <w:r w:rsidRPr="006F2330">
        <w:rPr>
          <w:rFonts w:eastAsiaTheme="majorEastAsia"/>
          <w:b/>
          <w:sz w:val="32"/>
          <w:u w:val="single"/>
        </w:rPr>
        <w:lastRenderedPageBreak/>
        <w:t>1AC – Inherency</w:t>
      </w:r>
    </w:p>
    <w:p w14:paraId="6CC870DC" w14:textId="77777777" w:rsidR="00CA0827" w:rsidRPr="006F2330" w:rsidRDefault="00CA0827" w:rsidP="00CA0827">
      <w:pPr>
        <w:keepNext/>
        <w:keepLines/>
        <w:spacing w:before="40" w:after="0"/>
        <w:outlineLvl w:val="3"/>
        <w:rPr>
          <w:rFonts w:eastAsiaTheme="majorEastAsia"/>
          <w:b/>
          <w:iCs/>
          <w:sz w:val="26"/>
        </w:rPr>
      </w:pPr>
      <w:r w:rsidRPr="006F2330">
        <w:rPr>
          <w:rFonts w:eastAsiaTheme="majorEastAsia"/>
          <w:b/>
          <w:iCs/>
          <w:sz w:val="26"/>
        </w:rPr>
        <w:t xml:space="preserve">Contention 1 is </w:t>
      </w:r>
      <w:r w:rsidRPr="006F2330">
        <w:rPr>
          <w:rFonts w:eastAsiaTheme="majorEastAsia"/>
          <w:b/>
          <w:iCs/>
          <w:sz w:val="26"/>
          <w:u w:val="single"/>
        </w:rPr>
        <w:t>Inherency</w:t>
      </w:r>
      <w:r w:rsidRPr="006F2330">
        <w:rPr>
          <w:rFonts w:eastAsiaTheme="majorEastAsia"/>
          <w:b/>
          <w:iCs/>
          <w:sz w:val="26"/>
        </w:rPr>
        <w:t>.</w:t>
      </w:r>
    </w:p>
    <w:p w14:paraId="609E8834" w14:textId="77777777" w:rsidR="00CA0827" w:rsidRPr="006F2330" w:rsidRDefault="00CA0827" w:rsidP="00CA0827"/>
    <w:p w14:paraId="3CDC1C77" w14:textId="77777777" w:rsidR="00CA0827" w:rsidRPr="006F2330" w:rsidRDefault="00CA0827" w:rsidP="00CA0827">
      <w:pPr>
        <w:keepNext/>
        <w:keepLines/>
        <w:spacing w:before="40" w:after="0"/>
        <w:outlineLvl w:val="3"/>
        <w:rPr>
          <w:rFonts w:eastAsiaTheme="majorEastAsia"/>
          <w:b/>
          <w:iCs/>
          <w:sz w:val="26"/>
        </w:rPr>
      </w:pPr>
      <w:r w:rsidRPr="006F2330">
        <w:rPr>
          <w:rFonts w:eastAsiaTheme="majorEastAsia"/>
          <w:b/>
          <w:iCs/>
          <w:sz w:val="26"/>
        </w:rPr>
        <w:t xml:space="preserve">Rich countries are </w:t>
      </w:r>
      <w:r w:rsidRPr="006F2330">
        <w:rPr>
          <w:rFonts w:eastAsiaTheme="majorEastAsia"/>
          <w:b/>
          <w:iCs/>
          <w:sz w:val="26"/>
          <w:u w:val="single"/>
        </w:rPr>
        <w:t>blocking</w:t>
      </w:r>
      <w:r w:rsidRPr="006F2330">
        <w:rPr>
          <w:rFonts w:eastAsiaTheme="majorEastAsia"/>
          <w:b/>
          <w:iCs/>
          <w:sz w:val="26"/>
        </w:rPr>
        <w:t xml:space="preserve"> a WTO patent-waiver proposal </w:t>
      </w:r>
      <w:r w:rsidRPr="006F2330">
        <w:rPr>
          <w:rFonts w:eastAsiaTheme="majorEastAsia"/>
          <w:b/>
          <w:iCs/>
          <w:sz w:val="26"/>
          <w:u w:val="single"/>
        </w:rPr>
        <w:t>necessary</w:t>
      </w:r>
      <w:r w:rsidRPr="006F2330">
        <w:rPr>
          <w:rFonts w:eastAsiaTheme="majorEastAsia"/>
          <w:b/>
          <w:iCs/>
          <w:sz w:val="26"/>
        </w:rPr>
        <w:t xml:space="preserve"> to boost global production of COVID vaccines. </w:t>
      </w:r>
    </w:p>
    <w:p w14:paraId="633CD872" w14:textId="77777777" w:rsidR="00CA0827" w:rsidRPr="006F2330" w:rsidRDefault="00CA0827" w:rsidP="00CA0827">
      <w:r w:rsidRPr="006F2330">
        <w:rPr>
          <w:b/>
          <w:bCs/>
          <w:sz w:val="26"/>
        </w:rPr>
        <w:t>Meredith 21</w:t>
      </w:r>
      <w:r w:rsidRPr="006F2330">
        <w:t xml:space="preserve">. [(Sam Meredith is a Correspondent at CNBC in London, covering international politics, energy and business news) “Rich countries are refusing to waive the rights on Covid vaccines as global cases hit record levels,” CNBC, April 22, 2021. </w:t>
      </w:r>
      <w:hyperlink r:id="rId9" w:history="1">
        <w:r w:rsidRPr="006F2330">
          <w:t>https://www.cnbc.com/2021/04/22/covid-rich-countries-are-refusing-to-waive-ip-rights-on-vaccines.html</w:t>
        </w:r>
      </w:hyperlink>
      <w:r w:rsidRPr="006F2330">
        <w:t>] TDI</w:t>
      </w:r>
    </w:p>
    <w:p w14:paraId="304877BD" w14:textId="77777777" w:rsidR="00CA0827" w:rsidRPr="006F2330" w:rsidRDefault="00CA0827" w:rsidP="00CA0827">
      <w:pPr>
        <w:rPr>
          <w:b/>
          <w:bCs/>
          <w:sz w:val="14"/>
        </w:rPr>
      </w:pPr>
      <w:r w:rsidRPr="006F2330">
        <w:rPr>
          <w:sz w:val="14"/>
        </w:rPr>
        <w:t xml:space="preserve">LONDON — </w:t>
      </w:r>
      <w:r w:rsidRPr="006F2330">
        <w:rPr>
          <w:u w:val="single"/>
        </w:rPr>
        <w:t xml:space="preserve">The </w:t>
      </w:r>
      <w:r w:rsidRPr="006F2330">
        <w:rPr>
          <w:highlight w:val="green"/>
          <w:u w:val="single"/>
        </w:rPr>
        <w:t>U.S., Canada</w:t>
      </w:r>
      <w:r w:rsidRPr="006F2330">
        <w:rPr>
          <w:u w:val="single"/>
        </w:rPr>
        <w:t xml:space="preserve"> and </w:t>
      </w:r>
      <w:r w:rsidRPr="006F2330">
        <w:rPr>
          <w:highlight w:val="green"/>
          <w:u w:val="single"/>
        </w:rPr>
        <w:t>U.K</w:t>
      </w:r>
      <w:r w:rsidRPr="006F2330">
        <w:rPr>
          <w:u w:val="single"/>
        </w:rPr>
        <w:t xml:space="preserve">. are among some of the high-income countries actively </w:t>
      </w:r>
      <w:r w:rsidRPr="006F2330">
        <w:rPr>
          <w:b/>
          <w:bCs/>
          <w:highlight w:val="green"/>
          <w:u w:val="single"/>
        </w:rPr>
        <w:t>blocking</w:t>
      </w:r>
      <w:r w:rsidRPr="006F2330">
        <w:rPr>
          <w:b/>
          <w:bCs/>
          <w:u w:val="single"/>
        </w:rPr>
        <w:t xml:space="preserve"> a </w:t>
      </w:r>
      <w:r w:rsidRPr="006F2330">
        <w:rPr>
          <w:b/>
          <w:bCs/>
          <w:highlight w:val="green"/>
          <w:u w:val="single"/>
        </w:rPr>
        <w:t>patent-waiver</w:t>
      </w:r>
      <w:r w:rsidRPr="006F2330">
        <w:rPr>
          <w:b/>
          <w:bCs/>
          <w:u w:val="single"/>
        </w:rPr>
        <w:t xml:space="preserve"> </w:t>
      </w:r>
      <w:r w:rsidRPr="006F2330">
        <w:rPr>
          <w:b/>
          <w:bCs/>
          <w:highlight w:val="green"/>
          <w:u w:val="single"/>
        </w:rPr>
        <w:t>proposal</w:t>
      </w:r>
      <w:r w:rsidRPr="006F2330">
        <w:rPr>
          <w:highlight w:val="green"/>
          <w:u w:val="single"/>
        </w:rPr>
        <w:t xml:space="preserve"> </w:t>
      </w:r>
      <w:r w:rsidRPr="006F2330">
        <w:rPr>
          <w:u w:val="single"/>
        </w:rPr>
        <w:t xml:space="preserve">designed </w:t>
      </w:r>
      <w:r w:rsidRPr="006F2330">
        <w:rPr>
          <w:highlight w:val="green"/>
          <w:u w:val="single"/>
        </w:rPr>
        <w:t xml:space="preserve">to </w:t>
      </w:r>
      <w:r w:rsidRPr="006F2330">
        <w:rPr>
          <w:b/>
          <w:bCs/>
          <w:highlight w:val="green"/>
          <w:u w:val="single"/>
        </w:rPr>
        <w:t>boost</w:t>
      </w:r>
      <w:r w:rsidRPr="006F2330">
        <w:rPr>
          <w:b/>
          <w:bCs/>
          <w:u w:val="single"/>
        </w:rPr>
        <w:t xml:space="preserve"> the global production of </w:t>
      </w:r>
      <w:r w:rsidRPr="006F2330">
        <w:rPr>
          <w:b/>
          <w:bCs/>
          <w:highlight w:val="green"/>
          <w:u w:val="single"/>
        </w:rPr>
        <w:t>Covid</w:t>
      </w:r>
      <w:r w:rsidRPr="006F2330">
        <w:rPr>
          <w:b/>
          <w:bCs/>
          <w:u w:val="single"/>
        </w:rPr>
        <w:t xml:space="preserve">-19 </w:t>
      </w:r>
      <w:r w:rsidRPr="006F2330">
        <w:rPr>
          <w:b/>
          <w:bCs/>
          <w:highlight w:val="green"/>
          <w:u w:val="single"/>
        </w:rPr>
        <w:t>vaccines.</w:t>
      </w:r>
      <w:r w:rsidRPr="006F2330">
        <w:rPr>
          <w:b/>
          <w:bCs/>
          <w:sz w:val="14"/>
        </w:rPr>
        <w:t xml:space="preserve"> </w:t>
      </w:r>
      <w:r w:rsidRPr="006F2330">
        <w:rPr>
          <w:u w:val="single"/>
        </w:rPr>
        <w:t>It comes as coronavirus cases worldwide surge to their highest level so far and the World Health Organization has repeatedly admonished a “</w:t>
      </w:r>
      <w:r w:rsidRPr="006F2330">
        <w:rPr>
          <w:b/>
          <w:bCs/>
          <w:highlight w:val="green"/>
          <w:u w:val="single"/>
        </w:rPr>
        <w:t>shocking imbalance” in</w:t>
      </w:r>
      <w:r w:rsidRPr="006F2330">
        <w:rPr>
          <w:b/>
          <w:bCs/>
          <w:u w:val="single"/>
        </w:rPr>
        <w:t xml:space="preserve"> the </w:t>
      </w:r>
      <w:r w:rsidRPr="006F2330">
        <w:rPr>
          <w:b/>
          <w:bCs/>
          <w:highlight w:val="green"/>
          <w:u w:val="single"/>
        </w:rPr>
        <w:t>distribution</w:t>
      </w:r>
      <w:r w:rsidRPr="006F2330">
        <w:rPr>
          <w:b/>
          <w:bCs/>
          <w:u w:val="single"/>
        </w:rPr>
        <w:t xml:space="preserve"> of vaccines amid the pandemic. </w:t>
      </w:r>
      <w:r w:rsidRPr="006F2330">
        <w:rPr>
          <w:sz w:val="14"/>
        </w:rPr>
        <w:t xml:space="preserve">Members of the World Trade Organization will meet virtually in Geneva, Switzerland on Thursday to hold informal talks on whether to temporarily waive intellectual property and patent rights on Covid vaccines and treatments. </w:t>
      </w:r>
      <w:r w:rsidRPr="006F2330">
        <w:rPr>
          <w:u w:val="single"/>
        </w:rPr>
        <w:t xml:space="preserve">The </w:t>
      </w:r>
      <w:r w:rsidRPr="006F2330">
        <w:rPr>
          <w:highlight w:val="green"/>
          <w:u w:val="single"/>
        </w:rPr>
        <w:t>landmark</w:t>
      </w:r>
      <w:r w:rsidRPr="006F2330">
        <w:rPr>
          <w:u w:val="single"/>
        </w:rPr>
        <w:t xml:space="preserve"> </w:t>
      </w:r>
      <w:r w:rsidRPr="006F2330">
        <w:rPr>
          <w:highlight w:val="green"/>
          <w:u w:val="single"/>
        </w:rPr>
        <w:t>proposal,</w:t>
      </w:r>
      <w:r w:rsidRPr="006F2330">
        <w:rPr>
          <w:u w:val="single"/>
        </w:rPr>
        <w:t xml:space="preserve"> which was jointly submitted by India and South Africa</w:t>
      </w:r>
      <w:r w:rsidRPr="006F2330">
        <w:rPr>
          <w:sz w:val="14"/>
        </w:rPr>
        <w:t xml:space="preserve"> in October, </w:t>
      </w:r>
      <w:r w:rsidRPr="006F2330">
        <w:rPr>
          <w:u w:val="single"/>
        </w:rPr>
        <w:t xml:space="preserve">has been </w:t>
      </w:r>
      <w:r w:rsidRPr="006F2330">
        <w:rPr>
          <w:highlight w:val="green"/>
          <w:u w:val="single"/>
        </w:rPr>
        <w:t>backed by more than 100</w:t>
      </w:r>
      <w:r w:rsidRPr="006F2330">
        <w:rPr>
          <w:u w:val="single"/>
        </w:rPr>
        <w:t xml:space="preserve"> mostly </w:t>
      </w:r>
      <w:r w:rsidRPr="006F2330">
        <w:rPr>
          <w:highlight w:val="green"/>
          <w:u w:val="single"/>
        </w:rPr>
        <w:t>developing countries</w:t>
      </w:r>
      <w:r w:rsidRPr="006F2330">
        <w:rPr>
          <w:u w:val="single"/>
        </w:rPr>
        <w:t xml:space="preserve">. It aims to facilitate the manufacture of treatments locally and boost the global vaccination campaign. </w:t>
      </w:r>
      <w:r w:rsidRPr="006F2330">
        <w:rPr>
          <w:sz w:val="14"/>
        </w:rPr>
        <w:t xml:space="preserve">Six months on, </w:t>
      </w:r>
      <w:r w:rsidRPr="006F2330">
        <w:rPr>
          <w:u w:val="single"/>
        </w:rPr>
        <w:t xml:space="preserve">the proposal continues to be </w:t>
      </w:r>
      <w:r w:rsidRPr="006F2330">
        <w:rPr>
          <w:b/>
          <w:bCs/>
          <w:highlight w:val="green"/>
          <w:u w:val="single"/>
        </w:rPr>
        <w:t>stonewalled by a small number of governments</w:t>
      </w:r>
      <w:r w:rsidRPr="006F2330">
        <w:rPr>
          <w:u w:val="single"/>
        </w:rPr>
        <w:t xml:space="preserve"> — including the U.S., EU, U.K., Switzerland, Japan, Norway, Canada, Australia and Brazil.</w:t>
      </w:r>
      <w:r w:rsidRPr="006F2330">
        <w:rPr>
          <w:sz w:val="14"/>
        </w:rPr>
        <w:t xml:space="preserve"> “In this Covid-19 pandemic, </w:t>
      </w:r>
      <w:r w:rsidRPr="006F2330">
        <w:rPr>
          <w:u w:val="single"/>
        </w:rPr>
        <w:t xml:space="preserve">we are once again </w:t>
      </w:r>
      <w:r w:rsidRPr="006F2330">
        <w:rPr>
          <w:b/>
          <w:bCs/>
          <w:u w:val="single"/>
        </w:rPr>
        <w:t xml:space="preserve">faced with </w:t>
      </w:r>
      <w:r w:rsidRPr="006F2330">
        <w:rPr>
          <w:b/>
          <w:bCs/>
          <w:highlight w:val="green"/>
          <w:u w:val="single"/>
        </w:rPr>
        <w:t>issues of scarcity</w:t>
      </w:r>
      <w:r w:rsidRPr="006F2330">
        <w:rPr>
          <w:u w:val="single"/>
        </w:rPr>
        <w:t xml:space="preserve">, which </w:t>
      </w:r>
      <w:r w:rsidRPr="006F2330">
        <w:rPr>
          <w:highlight w:val="green"/>
          <w:u w:val="single"/>
        </w:rPr>
        <w:t>can be addressed through</w:t>
      </w:r>
      <w:r w:rsidRPr="006F2330">
        <w:rPr>
          <w:u w:val="single"/>
        </w:rPr>
        <w:t xml:space="preserve"> diversification of manufacturing and supply capacity and ensuring the </w:t>
      </w:r>
      <w:r w:rsidRPr="006F2330">
        <w:rPr>
          <w:b/>
          <w:bCs/>
          <w:highlight w:val="green"/>
          <w:u w:val="single"/>
        </w:rPr>
        <w:t>temporary waiver of</w:t>
      </w:r>
      <w:r w:rsidRPr="006F2330">
        <w:rPr>
          <w:b/>
          <w:bCs/>
          <w:u w:val="single"/>
        </w:rPr>
        <w:t xml:space="preserve"> relevant </w:t>
      </w:r>
      <w:r w:rsidRPr="006F2330">
        <w:rPr>
          <w:b/>
          <w:bCs/>
          <w:highlight w:val="green"/>
          <w:u w:val="single"/>
        </w:rPr>
        <w:t>i</w:t>
      </w:r>
      <w:r w:rsidRPr="006F2330">
        <w:rPr>
          <w:b/>
          <w:bCs/>
          <w:u w:val="single"/>
        </w:rPr>
        <w:t xml:space="preserve">ntellectual </w:t>
      </w:r>
      <w:r w:rsidRPr="006F2330">
        <w:rPr>
          <w:b/>
          <w:bCs/>
          <w:highlight w:val="green"/>
          <w:u w:val="single"/>
        </w:rPr>
        <w:t>p</w:t>
      </w:r>
      <w:r w:rsidRPr="006F2330">
        <w:rPr>
          <w:b/>
          <w:bCs/>
          <w:u w:val="single"/>
        </w:rPr>
        <w:t>roperty</w:t>
      </w:r>
      <w:r w:rsidRPr="006F2330">
        <w:rPr>
          <w:sz w:val="14"/>
        </w:rPr>
        <w:t xml:space="preserve">,” Dr. Maria Guevara, international medical secretary at </w:t>
      </w:r>
      <w:proofErr w:type="spellStart"/>
      <w:r w:rsidRPr="006F2330">
        <w:rPr>
          <w:sz w:val="14"/>
        </w:rPr>
        <w:t>Medecins</w:t>
      </w:r>
      <w:proofErr w:type="spellEnd"/>
      <w:r w:rsidRPr="006F2330">
        <w:rPr>
          <w:sz w:val="14"/>
        </w:rPr>
        <w:t xml:space="preserve"> Sans </w:t>
      </w:r>
      <w:proofErr w:type="spellStart"/>
      <w:r w:rsidRPr="006F2330">
        <w:rPr>
          <w:sz w:val="14"/>
        </w:rPr>
        <w:t>Frontieres</w:t>
      </w:r>
      <w:proofErr w:type="spellEnd"/>
      <w:r w:rsidRPr="006F2330">
        <w:rPr>
          <w:sz w:val="14"/>
        </w:rPr>
        <w:t>, said in a statement on Wednesday. “</w:t>
      </w:r>
      <w:r w:rsidRPr="006F2330">
        <w:rPr>
          <w:u w:val="single"/>
        </w:rPr>
        <w:t>It is about saving lives at the end, not protecting systems</w:t>
      </w:r>
      <w:r w:rsidRPr="006F2330">
        <w:rPr>
          <w:sz w:val="14"/>
        </w:rPr>
        <w:t xml:space="preserve">.” </w:t>
      </w:r>
      <w:r w:rsidRPr="006F2330">
        <w:rPr>
          <w:u w:val="single"/>
        </w:rPr>
        <w:t xml:space="preserve">The </w:t>
      </w:r>
      <w:r w:rsidRPr="006F2330">
        <w:rPr>
          <w:b/>
          <w:bCs/>
          <w:u w:val="single"/>
        </w:rPr>
        <w:t xml:space="preserve">urgency and importance of waiving certain intellectual property rights amid the pandemic have been underscored </w:t>
      </w:r>
      <w:r w:rsidRPr="006F2330">
        <w:rPr>
          <w:u w:val="single"/>
        </w:rPr>
        <w:t xml:space="preserve">by the WHO, health experts, civil society groups, trade unions, former world leaders, international medical charities, Nobel laureates and human rights organizations. </w:t>
      </w:r>
      <w:r w:rsidRPr="006F2330">
        <w:rPr>
          <w:sz w:val="14"/>
        </w:rPr>
        <w:t xml:space="preserve">Why does it matter? </w:t>
      </w:r>
      <w:r w:rsidRPr="006F2330">
        <w:rPr>
          <w:u w:val="single"/>
        </w:rPr>
        <w:t xml:space="preserve">The waiver, if adopted at the General Council, the WTO’s highest-level decision-making body, could </w:t>
      </w:r>
      <w:r w:rsidRPr="006F2330">
        <w:rPr>
          <w:b/>
          <w:bCs/>
          <w:u w:val="single"/>
        </w:rPr>
        <w:t xml:space="preserve">help countries around the world overcome legal barriers </w:t>
      </w:r>
      <w:r w:rsidRPr="006F2330">
        <w:rPr>
          <w:u w:val="single"/>
        </w:rPr>
        <w:t>preventing them from producing their own Covid vaccines and treatments. Advocates</w:t>
      </w:r>
      <w:r w:rsidRPr="006F2330">
        <w:rPr>
          <w:sz w:val="14"/>
        </w:rPr>
        <w:t xml:space="preserve"> of the proposal have conceded the waiver is not a “silver bullet,” but </w:t>
      </w:r>
      <w:r w:rsidRPr="006F2330">
        <w:rPr>
          <w:u w:val="single"/>
        </w:rPr>
        <w:t xml:space="preserve">argue that </w:t>
      </w:r>
      <w:r w:rsidRPr="006F2330">
        <w:rPr>
          <w:b/>
          <w:bCs/>
          <w:highlight w:val="green"/>
          <w:u w:val="single"/>
        </w:rPr>
        <w:t>removing barriers</w:t>
      </w:r>
      <w:r w:rsidRPr="006F2330">
        <w:rPr>
          <w:u w:val="single"/>
        </w:rPr>
        <w:t xml:space="preserve"> toward the development, production and approval of vaccines </w:t>
      </w:r>
      <w:r w:rsidRPr="006F2330">
        <w:rPr>
          <w:highlight w:val="green"/>
          <w:u w:val="single"/>
        </w:rPr>
        <w:t xml:space="preserve">is </w:t>
      </w:r>
      <w:r w:rsidRPr="006F2330">
        <w:rPr>
          <w:b/>
          <w:bCs/>
          <w:highlight w:val="green"/>
          <w:u w:val="single"/>
        </w:rPr>
        <w:t>vital</w:t>
      </w:r>
      <w:r w:rsidRPr="006F2330">
        <w:rPr>
          <w:b/>
          <w:bCs/>
          <w:u w:val="single"/>
        </w:rPr>
        <w:t xml:space="preserve"> in the fight </w:t>
      </w:r>
      <w:r w:rsidRPr="006F2330">
        <w:rPr>
          <w:b/>
          <w:bCs/>
          <w:highlight w:val="green"/>
          <w:u w:val="single"/>
        </w:rPr>
        <w:t>to prevent</w:t>
      </w:r>
      <w:r w:rsidRPr="006F2330">
        <w:rPr>
          <w:b/>
          <w:bCs/>
          <w:u w:val="single"/>
        </w:rPr>
        <w:t xml:space="preserve">, treat and contain the </w:t>
      </w:r>
      <w:r w:rsidRPr="006F2330">
        <w:rPr>
          <w:b/>
          <w:bCs/>
          <w:highlight w:val="green"/>
          <w:u w:val="single"/>
        </w:rPr>
        <w:t>coronavirus.</w:t>
      </w:r>
    </w:p>
    <w:p w14:paraId="67265DD5" w14:textId="77777777" w:rsidR="00CA0827" w:rsidRPr="006F2330" w:rsidRDefault="00CA0827" w:rsidP="00CA0827">
      <w:pPr>
        <w:keepNext/>
        <w:keepLines/>
        <w:spacing w:before="40" w:after="0"/>
        <w:outlineLvl w:val="3"/>
        <w:rPr>
          <w:rFonts w:eastAsiaTheme="majorEastAsia"/>
          <w:b/>
          <w:iCs/>
          <w:sz w:val="26"/>
        </w:rPr>
      </w:pPr>
      <w:r w:rsidRPr="006F2330">
        <w:rPr>
          <w:rFonts w:eastAsiaTheme="majorEastAsia"/>
          <w:b/>
          <w:iCs/>
          <w:sz w:val="26"/>
        </w:rPr>
        <w:t xml:space="preserve">The pandemic is </w:t>
      </w:r>
      <w:r w:rsidRPr="006F2330">
        <w:rPr>
          <w:rFonts w:eastAsiaTheme="majorEastAsia"/>
          <w:b/>
          <w:iCs/>
          <w:sz w:val="26"/>
          <w:u w:val="single"/>
        </w:rPr>
        <w:t>raging</w:t>
      </w:r>
      <w:r w:rsidRPr="006F2330">
        <w:rPr>
          <w:rFonts w:eastAsiaTheme="majorEastAsia"/>
          <w:b/>
          <w:iCs/>
          <w:sz w:val="26"/>
        </w:rPr>
        <w:t xml:space="preserve"> through developing economies and inflicting loss on a </w:t>
      </w:r>
      <w:r w:rsidRPr="006F2330">
        <w:rPr>
          <w:rFonts w:eastAsiaTheme="majorEastAsia"/>
          <w:b/>
          <w:iCs/>
          <w:sz w:val="26"/>
          <w:u w:val="single"/>
        </w:rPr>
        <w:t>horrific scale</w:t>
      </w:r>
      <w:r w:rsidRPr="006F2330">
        <w:rPr>
          <w:rFonts w:eastAsiaTheme="majorEastAsia"/>
          <w:b/>
          <w:iCs/>
          <w:sz w:val="26"/>
        </w:rPr>
        <w:t>.</w:t>
      </w:r>
    </w:p>
    <w:p w14:paraId="45EA9BDB" w14:textId="77777777" w:rsidR="00CA0827" w:rsidRPr="006F2330" w:rsidRDefault="00CA0827" w:rsidP="00CA0827">
      <w:r w:rsidRPr="006F2330">
        <w:rPr>
          <w:b/>
          <w:bCs/>
          <w:sz w:val="26"/>
        </w:rPr>
        <w:t>Lindsey 21</w:t>
      </w:r>
      <w:r w:rsidRPr="006F2330">
        <w:t xml:space="preserve">. [(Brink Lindsey) “Why intellectual property and pandemics don’t mix,” Brookings Institution, June 3, 2021. </w:t>
      </w:r>
      <w:hyperlink r:id="rId10" w:history="1">
        <w:r w:rsidRPr="006F2330">
          <w:t>https://www.brookings.edu/blog/up-front/2021/06/03/why-intellectual-property-and-pandemics-dont-mix/</w:t>
        </w:r>
      </w:hyperlink>
      <w:r w:rsidRPr="006F2330">
        <w:t>] TDI</w:t>
      </w:r>
    </w:p>
    <w:p w14:paraId="5469F47A" w14:textId="77777777" w:rsidR="00CA0827" w:rsidRPr="006F2330" w:rsidRDefault="00CA0827" w:rsidP="00CA0827">
      <w:pPr>
        <w:rPr>
          <w:b/>
          <w:bCs/>
          <w:u w:val="single"/>
        </w:rPr>
      </w:pPr>
      <w:r w:rsidRPr="006F2330">
        <w:rPr>
          <w:u w:val="single"/>
        </w:rPr>
        <w:t xml:space="preserve">Although focusing on these immediate constraints is vital, we cannot confine our attention to the short term. First of all, the </w:t>
      </w:r>
      <w:r w:rsidRPr="006F2330">
        <w:rPr>
          <w:b/>
          <w:bCs/>
          <w:highlight w:val="green"/>
          <w:u w:val="single"/>
        </w:rPr>
        <w:t>COVID-</w:t>
      </w:r>
      <w:r w:rsidRPr="006F2330">
        <w:rPr>
          <w:b/>
          <w:bCs/>
          <w:u w:val="single"/>
        </w:rPr>
        <w:t xml:space="preserve">19 pandemic </w:t>
      </w:r>
      <w:r w:rsidRPr="006F2330">
        <w:rPr>
          <w:b/>
          <w:bCs/>
          <w:highlight w:val="green"/>
          <w:u w:val="single"/>
        </w:rPr>
        <w:t>is far from over</w:t>
      </w:r>
      <w:r w:rsidRPr="006F2330">
        <w:rPr>
          <w:u w:val="single"/>
        </w:rPr>
        <w:t xml:space="preserve">. Although Americans can now see the light at the end of the tunnel thanks to the rapid rollout of vaccines, most of the </w:t>
      </w:r>
      <w:r w:rsidRPr="006F2330">
        <w:rPr>
          <w:u w:val="single"/>
        </w:rPr>
        <w:lastRenderedPageBreak/>
        <w:t xml:space="preserve">world isn’t so lucky. The virus is </w:t>
      </w:r>
      <w:r w:rsidRPr="006F2330">
        <w:rPr>
          <w:b/>
          <w:bCs/>
          <w:u w:val="single"/>
        </w:rPr>
        <w:t xml:space="preserve">currently </w:t>
      </w:r>
      <w:r w:rsidRPr="006F2330">
        <w:rPr>
          <w:b/>
          <w:bCs/>
          <w:highlight w:val="green"/>
          <w:u w:val="single"/>
        </w:rPr>
        <w:t>raging in India and</w:t>
      </w:r>
      <w:r w:rsidRPr="006F2330">
        <w:rPr>
          <w:b/>
          <w:bCs/>
          <w:u w:val="single"/>
        </w:rPr>
        <w:t xml:space="preserve"> throughout </w:t>
      </w:r>
      <w:r w:rsidRPr="006F2330">
        <w:rPr>
          <w:b/>
          <w:bCs/>
          <w:highlight w:val="green"/>
          <w:u w:val="single"/>
        </w:rPr>
        <w:t>South America, overwhelming health care</w:t>
      </w:r>
      <w:r w:rsidRPr="006F2330">
        <w:rPr>
          <w:b/>
          <w:bCs/>
          <w:u w:val="single"/>
        </w:rPr>
        <w:t xml:space="preserve"> systems and inflicting suffering and loss on a horrific scale</w:t>
      </w:r>
      <w:r w:rsidRPr="006F2330">
        <w:rPr>
          <w:u w:val="single"/>
        </w:rPr>
        <w:t>.</w:t>
      </w:r>
      <w:r w:rsidRPr="006F2330">
        <w:rPr>
          <w:sz w:val="16"/>
        </w:rPr>
        <w:t xml:space="preserve"> And consider the fact that Australia, which has been successful in suppressing the virus, recently announced it was sticking to plans to keep its borders closed until mid-2022. </w:t>
      </w:r>
      <w:r w:rsidRPr="006F2330">
        <w:rPr>
          <w:u w:val="single"/>
        </w:rPr>
        <w:t xml:space="preserve">Criticisms of the TRIPS waiver that focus only on the next few months are </w:t>
      </w:r>
      <w:r w:rsidRPr="006F2330">
        <w:rPr>
          <w:b/>
          <w:bCs/>
          <w:u w:val="single"/>
        </w:rPr>
        <w:t>therefore short-sighted</w:t>
      </w:r>
      <w:r w:rsidRPr="006F2330">
        <w:rPr>
          <w:u w:val="single"/>
        </w:rPr>
        <w:t xml:space="preserve">: this </w:t>
      </w:r>
      <w:r w:rsidRPr="006F2330">
        <w:rPr>
          <w:highlight w:val="green"/>
          <w:u w:val="single"/>
        </w:rPr>
        <w:t>pandemic could</w:t>
      </w:r>
      <w:r w:rsidRPr="006F2330">
        <w:rPr>
          <w:u w:val="single"/>
        </w:rPr>
        <w:t xml:space="preserve"> well </w:t>
      </w:r>
      <w:r w:rsidRPr="006F2330">
        <w:rPr>
          <w:b/>
          <w:bCs/>
          <w:highlight w:val="green"/>
          <w:u w:val="single"/>
        </w:rPr>
        <w:t>drag on long enough for elimination of</w:t>
      </w:r>
      <w:r w:rsidRPr="006F2330">
        <w:rPr>
          <w:b/>
          <w:bCs/>
          <w:u w:val="single"/>
        </w:rPr>
        <w:t xml:space="preserve"> patent </w:t>
      </w:r>
      <w:r w:rsidRPr="006F2330">
        <w:rPr>
          <w:b/>
          <w:bCs/>
          <w:highlight w:val="green"/>
          <w:u w:val="single"/>
        </w:rPr>
        <w:t>restrictions to enable</w:t>
      </w:r>
      <w:r w:rsidRPr="006F2330">
        <w:rPr>
          <w:b/>
          <w:bCs/>
          <w:u w:val="single"/>
        </w:rPr>
        <w:t xml:space="preserve"> new </w:t>
      </w:r>
      <w:r w:rsidRPr="006F2330">
        <w:rPr>
          <w:b/>
          <w:bCs/>
          <w:highlight w:val="green"/>
          <w:u w:val="single"/>
        </w:rPr>
        <w:t>vaccine producers to make a</w:t>
      </w:r>
      <w:r w:rsidRPr="006F2330">
        <w:rPr>
          <w:b/>
          <w:bCs/>
          <w:u w:val="single"/>
        </w:rPr>
        <w:t xml:space="preserve"> positive </w:t>
      </w:r>
      <w:r w:rsidRPr="006F2330">
        <w:rPr>
          <w:b/>
          <w:bCs/>
          <w:highlight w:val="green"/>
          <w:u w:val="single"/>
        </w:rPr>
        <w:t>difference.</w:t>
      </w:r>
    </w:p>
    <w:p w14:paraId="7FD4D6F1" w14:textId="77777777" w:rsidR="00CA0827" w:rsidRPr="006F2330" w:rsidRDefault="00CA0827" w:rsidP="00CA0827">
      <w:pPr>
        <w:keepNext/>
        <w:keepLines/>
        <w:pageBreakBefore/>
        <w:spacing w:before="40" w:after="0"/>
        <w:jc w:val="center"/>
        <w:outlineLvl w:val="2"/>
        <w:rPr>
          <w:rFonts w:eastAsiaTheme="majorEastAsia"/>
          <w:b/>
          <w:sz w:val="32"/>
          <w:u w:val="single"/>
        </w:rPr>
      </w:pPr>
      <w:r w:rsidRPr="006F2330">
        <w:rPr>
          <w:rFonts w:eastAsiaTheme="majorEastAsia"/>
          <w:b/>
          <w:sz w:val="32"/>
          <w:u w:val="single"/>
        </w:rPr>
        <w:lastRenderedPageBreak/>
        <w:t>1AC – WTO Credibility</w:t>
      </w:r>
    </w:p>
    <w:p w14:paraId="2346C799" w14:textId="77777777" w:rsidR="00CA0827" w:rsidRPr="006F2330" w:rsidRDefault="00CA0827" w:rsidP="00CA0827">
      <w:pPr>
        <w:keepNext/>
        <w:keepLines/>
        <w:spacing w:before="40" w:after="0"/>
        <w:outlineLvl w:val="3"/>
        <w:rPr>
          <w:rFonts w:eastAsiaTheme="majorEastAsia"/>
          <w:b/>
          <w:iCs/>
          <w:sz w:val="26"/>
        </w:rPr>
      </w:pPr>
      <w:r w:rsidRPr="006F2330">
        <w:rPr>
          <w:rFonts w:eastAsiaTheme="majorEastAsia"/>
          <w:b/>
          <w:iCs/>
          <w:sz w:val="26"/>
        </w:rPr>
        <w:t xml:space="preserve">Contention 2 is </w:t>
      </w:r>
      <w:r w:rsidRPr="006F2330">
        <w:rPr>
          <w:rFonts w:eastAsiaTheme="majorEastAsia"/>
          <w:b/>
          <w:iCs/>
          <w:sz w:val="26"/>
          <w:u w:val="single"/>
        </w:rPr>
        <w:t>WTO Credibility</w:t>
      </w:r>
      <w:r w:rsidRPr="006F2330">
        <w:rPr>
          <w:rFonts w:eastAsiaTheme="majorEastAsia"/>
          <w:b/>
          <w:iCs/>
          <w:sz w:val="26"/>
        </w:rPr>
        <w:t>.</w:t>
      </w:r>
    </w:p>
    <w:p w14:paraId="6D640FB9" w14:textId="77777777" w:rsidR="00CA0827" w:rsidRPr="006F2330" w:rsidRDefault="00CA0827" w:rsidP="00CA0827"/>
    <w:p w14:paraId="32BC0F90" w14:textId="77777777" w:rsidR="00CA0827" w:rsidRPr="006F2330" w:rsidRDefault="00CA0827" w:rsidP="00CA0827">
      <w:pPr>
        <w:keepNext/>
        <w:keepLines/>
        <w:spacing w:before="40" w:after="0"/>
        <w:outlineLvl w:val="3"/>
        <w:rPr>
          <w:rFonts w:eastAsiaTheme="majorEastAsia"/>
          <w:b/>
          <w:iCs/>
          <w:sz w:val="26"/>
        </w:rPr>
      </w:pPr>
      <w:r w:rsidRPr="006F2330">
        <w:rPr>
          <w:rFonts w:eastAsiaTheme="majorEastAsia"/>
          <w:b/>
          <w:iCs/>
          <w:sz w:val="26"/>
        </w:rPr>
        <w:t>The new head of the WTO is on track to push for reform and an increased role in the international arena, but is hindered now due to lack of vaccine agreement.</w:t>
      </w:r>
    </w:p>
    <w:p w14:paraId="73ADDBC1" w14:textId="77777777" w:rsidR="00CA0827" w:rsidRPr="006F2330" w:rsidRDefault="00CA0827" w:rsidP="00CA0827">
      <w:proofErr w:type="spellStart"/>
      <w:r w:rsidRPr="006F2330">
        <w:rPr>
          <w:b/>
          <w:bCs/>
          <w:sz w:val="26"/>
        </w:rPr>
        <w:t>Baschuk</w:t>
      </w:r>
      <w:proofErr w:type="spellEnd"/>
      <w:r w:rsidRPr="006F2330">
        <w:rPr>
          <w:b/>
          <w:bCs/>
          <w:sz w:val="26"/>
        </w:rPr>
        <w:t xml:space="preserve"> 4-27</w:t>
      </w:r>
      <w:r w:rsidRPr="006F2330">
        <w:t xml:space="preserve">. [(Bryce </w:t>
      </w:r>
      <w:proofErr w:type="spellStart"/>
      <w:r w:rsidRPr="006F2330">
        <w:t>Baschuk</w:t>
      </w:r>
      <w:proofErr w:type="spellEnd"/>
      <w:r w:rsidRPr="006F2330">
        <w:t xml:space="preserve"> is a Bloomberg Reporter) </w:t>
      </w:r>
      <w:hyperlink r:id="rId11" w:history="1">
        <w:r w:rsidRPr="006F2330">
          <w:t>"WTO Chief Pursues a ‘Hectic’ Agenda to Fix World Trade’s Referee," Bloomberg, April 27, 2021. https://www.bloomberg.com/news/articles/2021-04-27/wto-chief-pursues-a-hectic-agenda-to-fix-world-trade-s-referee</w:t>
        </w:r>
      </w:hyperlink>
      <w:r w:rsidRPr="006F2330">
        <w:t>] TDI</w:t>
      </w:r>
    </w:p>
    <w:p w14:paraId="6FD47026" w14:textId="77777777" w:rsidR="00CA0827" w:rsidRPr="006F2330" w:rsidRDefault="00CA0827" w:rsidP="00CA0827">
      <w:pPr>
        <w:rPr>
          <w:sz w:val="14"/>
        </w:rPr>
      </w:pPr>
      <w:r w:rsidRPr="006F2330">
        <w:rPr>
          <w:u w:val="single"/>
        </w:rPr>
        <w:t xml:space="preserve">The head of the </w:t>
      </w:r>
      <w:r w:rsidRPr="006F2330">
        <w:rPr>
          <w:highlight w:val="green"/>
          <w:u w:val="single"/>
        </w:rPr>
        <w:t>W</w:t>
      </w:r>
      <w:r w:rsidRPr="006F2330">
        <w:rPr>
          <w:sz w:val="14"/>
        </w:rPr>
        <w:t xml:space="preserve">orld </w:t>
      </w:r>
      <w:r w:rsidRPr="006F2330">
        <w:rPr>
          <w:highlight w:val="green"/>
          <w:u w:val="single"/>
        </w:rPr>
        <w:t>T</w:t>
      </w:r>
      <w:r w:rsidRPr="006F2330">
        <w:rPr>
          <w:sz w:val="14"/>
        </w:rPr>
        <w:t xml:space="preserve">rade </w:t>
      </w:r>
      <w:r w:rsidRPr="006F2330">
        <w:rPr>
          <w:highlight w:val="green"/>
          <w:u w:val="single"/>
        </w:rPr>
        <w:t>O</w:t>
      </w:r>
      <w:r w:rsidRPr="006F2330">
        <w:rPr>
          <w:sz w:val="14"/>
        </w:rPr>
        <w:t xml:space="preserve">rganization </w:t>
      </w:r>
      <w:r w:rsidRPr="006F2330">
        <w:rPr>
          <w:b/>
          <w:bCs/>
          <w:highlight w:val="green"/>
          <w:u w:val="single"/>
        </w:rPr>
        <w:t>raised</w:t>
      </w:r>
      <w:r w:rsidRPr="006F2330">
        <w:rPr>
          <w:b/>
          <w:bCs/>
          <w:u w:val="single"/>
        </w:rPr>
        <w:t xml:space="preserve"> an </w:t>
      </w:r>
      <w:r w:rsidRPr="006F2330">
        <w:rPr>
          <w:b/>
          <w:bCs/>
          <w:highlight w:val="green"/>
          <w:u w:val="single"/>
        </w:rPr>
        <w:t>alarm about</w:t>
      </w:r>
      <w:r w:rsidRPr="006F2330">
        <w:rPr>
          <w:b/>
          <w:bCs/>
          <w:u w:val="single"/>
        </w:rPr>
        <w:t xml:space="preserve"> the </w:t>
      </w:r>
      <w:r w:rsidRPr="006F2330">
        <w:rPr>
          <w:b/>
          <w:bCs/>
          <w:highlight w:val="green"/>
          <w:u w:val="single"/>
        </w:rPr>
        <w:t>credibility</w:t>
      </w:r>
      <w:r w:rsidRPr="006F2330">
        <w:rPr>
          <w:b/>
          <w:bCs/>
          <w:u w:val="single"/>
        </w:rPr>
        <w:t xml:space="preserve"> of the multilateral trading system</w:t>
      </w:r>
      <w:r w:rsidRPr="006F2330">
        <w:rPr>
          <w:sz w:val="14"/>
        </w:rPr>
        <w:t xml:space="preserve">, </w:t>
      </w:r>
      <w:r w:rsidRPr="006F2330">
        <w:rPr>
          <w:highlight w:val="green"/>
          <w:u w:val="single"/>
        </w:rPr>
        <w:t>urging</w:t>
      </w:r>
      <w:r w:rsidRPr="006F2330">
        <w:rPr>
          <w:sz w:val="14"/>
        </w:rPr>
        <w:t xml:space="preserve"> leaders to act fast to bolster the global economy with </w:t>
      </w:r>
      <w:r w:rsidRPr="006F2330">
        <w:rPr>
          <w:u w:val="single"/>
        </w:rPr>
        <w:t xml:space="preserve">steps like </w:t>
      </w:r>
      <w:r w:rsidRPr="006F2330">
        <w:rPr>
          <w:highlight w:val="green"/>
          <w:u w:val="single"/>
        </w:rPr>
        <w:t>fairer vaccine distribution</w:t>
      </w:r>
      <w:r w:rsidRPr="006F2330">
        <w:rPr>
          <w:sz w:val="14"/>
        </w:rPr>
        <w:t xml:space="preserve"> </w:t>
      </w:r>
      <w:r w:rsidRPr="006F2330">
        <w:rPr>
          <w:u w:val="single"/>
        </w:rPr>
        <w:t>and cooperate to resolve longer-term problems like overfishing</w:t>
      </w:r>
      <w:r w:rsidRPr="006F2330">
        <w:rPr>
          <w:sz w:val="14"/>
        </w:rPr>
        <w:t xml:space="preserve">. During her first two months, </w:t>
      </w:r>
      <w:r w:rsidRPr="006F2330">
        <w:rPr>
          <w:u w:val="single"/>
        </w:rPr>
        <w:t>WTO</w:t>
      </w:r>
      <w:r w:rsidRPr="006F2330">
        <w:rPr>
          <w:sz w:val="14"/>
        </w:rPr>
        <w:t xml:space="preserve"> </w:t>
      </w:r>
      <w:r w:rsidRPr="006F2330">
        <w:rPr>
          <w:u w:val="single"/>
        </w:rPr>
        <w:t>Director</w:t>
      </w:r>
      <w:r w:rsidRPr="006F2330">
        <w:rPr>
          <w:sz w:val="14"/>
        </w:rPr>
        <w:t xml:space="preserve">-General Ngozi </w:t>
      </w:r>
      <w:proofErr w:type="spellStart"/>
      <w:r w:rsidRPr="006F2330">
        <w:rPr>
          <w:sz w:val="14"/>
        </w:rPr>
        <w:t>Okonjo</w:t>
      </w:r>
      <w:proofErr w:type="spellEnd"/>
      <w:r w:rsidRPr="006F2330">
        <w:rPr>
          <w:sz w:val="14"/>
        </w:rPr>
        <w:t xml:space="preserve">-Iweala </w:t>
      </w:r>
      <w:r w:rsidRPr="006F2330">
        <w:rPr>
          <w:u w:val="single"/>
        </w:rPr>
        <w:t>has met with trade ministers around the globe</w:t>
      </w:r>
      <w:r w:rsidRPr="006F2330">
        <w:rPr>
          <w:sz w:val="14"/>
        </w:rPr>
        <w:t xml:space="preserve"> </w:t>
      </w:r>
      <w:r w:rsidRPr="006F2330">
        <w:rPr>
          <w:u w:val="single"/>
        </w:rPr>
        <w:t>to communicate</w:t>
      </w:r>
      <w:r w:rsidRPr="006F2330">
        <w:rPr>
          <w:sz w:val="14"/>
        </w:rPr>
        <w:t xml:space="preserve"> a message that </w:t>
      </w:r>
      <w:r w:rsidRPr="006F2330">
        <w:rPr>
          <w:b/>
          <w:bCs/>
          <w:u w:val="single"/>
        </w:rPr>
        <w:t xml:space="preserve">the WTO is important, it </w:t>
      </w:r>
      <w:r w:rsidRPr="006F2330">
        <w:rPr>
          <w:b/>
          <w:bCs/>
          <w:highlight w:val="green"/>
          <w:u w:val="single"/>
        </w:rPr>
        <w:t>needs to be reformed and</w:t>
      </w:r>
      <w:r w:rsidRPr="006F2330">
        <w:rPr>
          <w:b/>
          <w:bCs/>
          <w:u w:val="single"/>
        </w:rPr>
        <w:t xml:space="preserve"> it </w:t>
      </w:r>
      <w:r w:rsidRPr="006F2330">
        <w:rPr>
          <w:b/>
          <w:bCs/>
          <w:highlight w:val="green"/>
          <w:u w:val="single"/>
        </w:rPr>
        <w:t>needs to deliver results.</w:t>
      </w:r>
      <w:r w:rsidRPr="006F2330">
        <w:rPr>
          <w:b/>
          <w:bCs/>
          <w:u w:val="single"/>
        </w:rPr>
        <w:t xml:space="preserve"> </w:t>
      </w:r>
      <w:r w:rsidRPr="006F2330">
        <w:rPr>
          <w:sz w:val="14"/>
        </w:rPr>
        <w:t xml:space="preserve">So far, she says the </w:t>
      </w:r>
      <w:r w:rsidRPr="006F2330">
        <w:rPr>
          <w:highlight w:val="green"/>
          <w:u w:val="single"/>
        </w:rPr>
        <w:t>reception</w:t>
      </w:r>
      <w:r w:rsidRPr="006F2330">
        <w:rPr>
          <w:sz w:val="14"/>
          <w:highlight w:val="green"/>
        </w:rPr>
        <w:t xml:space="preserve"> f</w:t>
      </w:r>
      <w:r w:rsidRPr="006F2330">
        <w:rPr>
          <w:sz w:val="14"/>
        </w:rPr>
        <w:t xml:space="preserve">rom world leaders </w:t>
      </w:r>
      <w:r w:rsidRPr="006F2330">
        <w:rPr>
          <w:highlight w:val="green"/>
          <w:u w:val="single"/>
        </w:rPr>
        <w:t>has been positive</w:t>
      </w:r>
      <w:r w:rsidRPr="006F2330">
        <w:rPr>
          <w:u w:val="single"/>
        </w:rPr>
        <w:t xml:space="preserve">, </w:t>
      </w:r>
      <w:r w:rsidRPr="006F2330">
        <w:rPr>
          <w:sz w:val="14"/>
        </w:rPr>
        <w:t>but</w:t>
      </w:r>
      <w:r w:rsidRPr="006F2330">
        <w:rPr>
          <w:u w:val="single"/>
        </w:rPr>
        <w:t xml:space="preserve"> quickly translating that</w:t>
      </w:r>
      <w:r w:rsidRPr="006F2330">
        <w:rPr>
          <w:sz w:val="14"/>
        </w:rPr>
        <w:t xml:space="preserve"> </w:t>
      </w:r>
      <w:r w:rsidRPr="006F2330">
        <w:rPr>
          <w:u w:val="single"/>
        </w:rPr>
        <w:t>goodwill into substantive outcomes</w:t>
      </w:r>
      <w:r w:rsidRPr="006F2330">
        <w:rPr>
          <w:sz w:val="14"/>
        </w:rPr>
        <w:t xml:space="preserve"> during a global pandemic </w:t>
      </w:r>
      <w:r w:rsidRPr="006F2330">
        <w:rPr>
          <w:u w:val="single"/>
        </w:rPr>
        <w:t>is</w:t>
      </w:r>
      <w:r w:rsidRPr="006F2330">
        <w:rPr>
          <w:sz w:val="14"/>
        </w:rPr>
        <w:t xml:space="preserve"> just as </w:t>
      </w:r>
      <w:r w:rsidRPr="006F2330">
        <w:rPr>
          <w:u w:val="single"/>
        </w:rPr>
        <w:t>daunting</w:t>
      </w:r>
      <w:r w:rsidRPr="006F2330">
        <w:rPr>
          <w:sz w:val="14"/>
        </w:rPr>
        <w:t xml:space="preserve"> as she anticipated. “The word I would use to describe it is absolutely hectic,” </w:t>
      </w:r>
      <w:proofErr w:type="spellStart"/>
      <w:r w:rsidRPr="006F2330">
        <w:rPr>
          <w:sz w:val="14"/>
        </w:rPr>
        <w:t>Okonjo</w:t>
      </w:r>
      <w:proofErr w:type="spellEnd"/>
      <w:r w:rsidRPr="006F2330">
        <w:rPr>
          <w:sz w:val="14"/>
        </w:rPr>
        <w:t>-Iweala said in a phone interview on Tuesday when asked about her first few months in the job. “The challenges we thought were there are there and get</w:t>
      </w:r>
      <w:r w:rsidRPr="006F2330">
        <w:rPr>
          <w:u w:val="single"/>
        </w:rPr>
        <w:t xml:space="preserve">ting an agreement is not as easy because of longstanding ways of negotiating business positions.” </w:t>
      </w:r>
      <w:r w:rsidRPr="006F2330">
        <w:rPr>
          <w:sz w:val="14"/>
        </w:rPr>
        <w:t xml:space="preserve">Read More: Arcane WTO Pact Moves to Center of Vaccine Debate: Supply Lines </w:t>
      </w:r>
      <w:r w:rsidRPr="006F2330">
        <w:rPr>
          <w:u w:val="single"/>
        </w:rPr>
        <w:t>Countries need to move past the notion that one country’s gain in international commerce is another’s loss</w:t>
      </w:r>
      <w:r w:rsidRPr="006F2330">
        <w:rPr>
          <w:sz w:val="14"/>
        </w:rPr>
        <w:t>, she said. “</w:t>
      </w:r>
      <w:r w:rsidRPr="006F2330">
        <w:rPr>
          <w:highlight w:val="green"/>
          <w:u w:val="single"/>
        </w:rPr>
        <w:t>We need</w:t>
      </w:r>
      <w:r w:rsidRPr="006F2330">
        <w:rPr>
          <w:u w:val="single"/>
        </w:rPr>
        <w:t xml:space="preserve"> </w:t>
      </w:r>
      <w:r w:rsidRPr="006F2330">
        <w:rPr>
          <w:highlight w:val="green"/>
          <w:u w:val="single"/>
        </w:rPr>
        <w:t>to break out of the zero-sum deadlock</w:t>
      </w:r>
      <w:r w:rsidRPr="006F2330">
        <w:rPr>
          <w:sz w:val="14"/>
        </w:rPr>
        <w:t xml:space="preserve">,” </w:t>
      </w:r>
      <w:proofErr w:type="spellStart"/>
      <w:r w:rsidRPr="006F2330">
        <w:rPr>
          <w:sz w:val="14"/>
        </w:rPr>
        <w:t>Okonjo</w:t>
      </w:r>
      <w:proofErr w:type="spellEnd"/>
      <w:r w:rsidRPr="006F2330">
        <w:rPr>
          <w:sz w:val="14"/>
        </w:rPr>
        <w:t>-Iweala said. “</w:t>
      </w:r>
      <w:r w:rsidRPr="006F2330">
        <w:rPr>
          <w:u w:val="single"/>
        </w:rPr>
        <w:t>We need to remind</w:t>
      </w:r>
      <w:r w:rsidRPr="006F2330">
        <w:rPr>
          <w:sz w:val="14"/>
        </w:rPr>
        <w:t xml:space="preserve"> the </w:t>
      </w:r>
      <w:r w:rsidRPr="006F2330">
        <w:rPr>
          <w:u w:val="single"/>
        </w:rPr>
        <w:t>countries</w:t>
      </w:r>
      <w:r w:rsidRPr="006F2330">
        <w:rPr>
          <w:sz w:val="14"/>
        </w:rPr>
        <w:t xml:space="preserve"> and members that the </w:t>
      </w:r>
      <w:r w:rsidRPr="006F2330">
        <w:rPr>
          <w:u w:val="single"/>
        </w:rPr>
        <w:t>WTO is here to deliver for people</w:t>
      </w:r>
      <w:r w:rsidRPr="006F2330">
        <w:rPr>
          <w:sz w:val="14"/>
        </w:rPr>
        <w:t xml:space="preserve">. </w:t>
      </w:r>
      <w:r w:rsidRPr="006F2330">
        <w:rPr>
          <w:b/>
          <w:bCs/>
          <w:u w:val="single"/>
        </w:rPr>
        <w:t>We can’t take 20 years to negotiate something</w:t>
      </w:r>
      <w:r w:rsidRPr="006F2330">
        <w:rPr>
          <w:sz w:val="14"/>
        </w:rPr>
        <w:t xml:space="preserve">.” </w:t>
      </w:r>
      <w:proofErr w:type="spellStart"/>
      <w:r w:rsidRPr="006F2330">
        <w:rPr>
          <w:sz w:val="14"/>
        </w:rPr>
        <w:t>Okonjo</w:t>
      </w:r>
      <w:proofErr w:type="spellEnd"/>
      <w:r w:rsidRPr="006F2330">
        <w:rPr>
          <w:sz w:val="14"/>
        </w:rPr>
        <w:t xml:space="preserve">-Iweala said </w:t>
      </w:r>
      <w:r w:rsidRPr="006F2330">
        <w:rPr>
          <w:b/>
          <w:bCs/>
          <w:u w:val="single"/>
        </w:rPr>
        <w:t xml:space="preserve">her </w:t>
      </w:r>
      <w:r w:rsidRPr="006F2330">
        <w:rPr>
          <w:b/>
          <w:bCs/>
          <w:highlight w:val="green"/>
          <w:u w:val="single"/>
        </w:rPr>
        <w:t>top priority is</w:t>
      </w:r>
      <w:r w:rsidRPr="006F2330">
        <w:rPr>
          <w:b/>
          <w:bCs/>
          <w:u w:val="single"/>
        </w:rPr>
        <w:t xml:space="preserve"> to </w:t>
      </w:r>
      <w:r w:rsidRPr="006F2330">
        <w:rPr>
          <w:b/>
          <w:bCs/>
          <w:highlight w:val="green"/>
          <w:u w:val="single"/>
        </w:rPr>
        <w:t>use trade to alleviate the pandemic</w:t>
      </w:r>
      <w:r w:rsidRPr="006F2330">
        <w:rPr>
          <w:sz w:val="14"/>
        </w:rPr>
        <w:t xml:space="preserve"> and said her recent meeting with trade ministers and vaccine manufacturers provided a positive step in the right direction. ‘More Pragmatism’ “That meeting yielded quite a lot,” she said. “I see more pragmatism on both sides.” A</w:t>
      </w:r>
      <w:r w:rsidRPr="006F2330">
        <w:rPr>
          <w:u w:val="single"/>
        </w:rPr>
        <w:t xml:space="preserve">n </w:t>
      </w:r>
      <w:r w:rsidRPr="006F2330">
        <w:rPr>
          <w:highlight w:val="green"/>
          <w:u w:val="single"/>
        </w:rPr>
        <w:t>important component</w:t>
      </w:r>
      <w:r w:rsidRPr="006F2330">
        <w:rPr>
          <w:u w:val="single"/>
        </w:rPr>
        <w:t xml:space="preserve"> of the WTO’s </w:t>
      </w:r>
      <w:r w:rsidRPr="006F2330">
        <w:rPr>
          <w:sz w:val="14"/>
        </w:rPr>
        <w:t xml:space="preserve">trade and health </w:t>
      </w:r>
      <w:r w:rsidRPr="006F2330">
        <w:rPr>
          <w:u w:val="single"/>
        </w:rPr>
        <w:t>agenda is a proposal</w:t>
      </w:r>
      <w:r w:rsidRPr="006F2330">
        <w:rPr>
          <w:sz w:val="14"/>
        </w:rPr>
        <w:t xml:space="preserve"> from India and South Africa that </w:t>
      </w:r>
      <w:r w:rsidRPr="006F2330">
        <w:rPr>
          <w:u w:val="single"/>
        </w:rPr>
        <w:t xml:space="preserve">seeks </w:t>
      </w:r>
      <w:r w:rsidRPr="006F2330">
        <w:rPr>
          <w:highlight w:val="green"/>
          <w:u w:val="single"/>
        </w:rPr>
        <w:t>to</w:t>
      </w:r>
      <w:r w:rsidRPr="006F2330">
        <w:rPr>
          <w:u w:val="single"/>
        </w:rPr>
        <w:t xml:space="preserve"> temporarily </w:t>
      </w:r>
      <w:r w:rsidRPr="006F2330">
        <w:rPr>
          <w:highlight w:val="green"/>
          <w:u w:val="single"/>
        </w:rPr>
        <w:t>waive enforcement</w:t>
      </w:r>
      <w:r w:rsidRPr="006F2330">
        <w:rPr>
          <w:sz w:val="14"/>
          <w:highlight w:val="green"/>
        </w:rPr>
        <w:t xml:space="preserve"> </w:t>
      </w:r>
      <w:r w:rsidRPr="006F2330">
        <w:rPr>
          <w:highlight w:val="green"/>
          <w:u w:val="single"/>
        </w:rPr>
        <w:t>of</w:t>
      </w:r>
      <w:r w:rsidRPr="006F2330">
        <w:rPr>
          <w:sz w:val="14"/>
        </w:rPr>
        <w:t xml:space="preserve"> the WTO’s rules governing </w:t>
      </w:r>
      <w:r w:rsidRPr="006F2330">
        <w:rPr>
          <w:highlight w:val="green"/>
          <w:u w:val="single"/>
        </w:rPr>
        <w:t>i</w:t>
      </w:r>
      <w:r w:rsidRPr="006F2330">
        <w:rPr>
          <w:u w:val="single"/>
        </w:rPr>
        <w:t xml:space="preserve">ntellectual </w:t>
      </w:r>
      <w:r w:rsidRPr="006F2330">
        <w:rPr>
          <w:highlight w:val="green"/>
          <w:u w:val="single"/>
        </w:rPr>
        <w:t>p</w:t>
      </w:r>
      <w:r w:rsidRPr="006F2330">
        <w:rPr>
          <w:u w:val="single"/>
        </w:rPr>
        <w:t>roperty for vaccines</w:t>
      </w:r>
      <w:r w:rsidRPr="006F2330">
        <w:rPr>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6F2330">
        <w:rPr>
          <w:u w:val="single"/>
        </w:rPr>
        <w:t>“There is movement</w:t>
      </w:r>
      <w:r w:rsidRPr="006F2330">
        <w:rPr>
          <w:sz w:val="14"/>
        </w:rPr>
        <w:t xml:space="preserve">,” </w:t>
      </w:r>
      <w:proofErr w:type="spellStart"/>
      <w:r w:rsidRPr="006F2330">
        <w:rPr>
          <w:sz w:val="14"/>
        </w:rPr>
        <w:t>Okonjo</w:t>
      </w:r>
      <w:proofErr w:type="spellEnd"/>
      <w:r w:rsidRPr="006F2330">
        <w:rPr>
          <w:sz w:val="14"/>
        </w:rPr>
        <w:t>-Iweala said. “</w:t>
      </w:r>
      <w:r w:rsidRPr="006F2330">
        <w:rPr>
          <w:u w:val="single"/>
        </w:rPr>
        <w:t>Are we there yet? No</w:t>
      </w:r>
      <w:r w:rsidRPr="006F2330">
        <w:rPr>
          <w:sz w:val="14"/>
        </w:rPr>
        <w:t xml:space="preserve">, but there is a little bit of change in the air among members. I think hopefully we will be able to come to some sort of a framework for the WTO ministers to bless.” </w:t>
      </w:r>
      <w:r w:rsidRPr="006F2330">
        <w:rPr>
          <w:u w:val="single"/>
        </w:rPr>
        <w:t xml:space="preserve">“We don’t have time,” she added. “People are dying.” </w:t>
      </w:r>
      <w:proofErr w:type="spellStart"/>
      <w:r w:rsidRPr="006F2330">
        <w:rPr>
          <w:sz w:val="14"/>
        </w:rPr>
        <w:t>Okonjo</w:t>
      </w:r>
      <w:proofErr w:type="spellEnd"/>
      <w:r w:rsidRPr="006F2330">
        <w:rPr>
          <w:sz w:val="14"/>
        </w:rPr>
        <w:t>-Iweala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14:paraId="43DF5784" w14:textId="77777777" w:rsidR="00CA0827" w:rsidRPr="006F2330" w:rsidRDefault="00CA0827" w:rsidP="00CA0827">
      <w:pPr>
        <w:keepNext/>
        <w:keepLines/>
        <w:spacing w:before="40" w:after="0"/>
        <w:outlineLvl w:val="3"/>
        <w:rPr>
          <w:rFonts w:eastAsiaTheme="majorEastAsia"/>
          <w:b/>
          <w:iCs/>
          <w:sz w:val="26"/>
        </w:rPr>
      </w:pPr>
      <w:r w:rsidRPr="006F2330">
        <w:rPr>
          <w:rFonts w:eastAsiaTheme="majorEastAsia"/>
          <w:b/>
          <w:iCs/>
          <w:sz w:val="26"/>
        </w:rPr>
        <w:t>Patent waiver is necessary to revitalize WTO’s credibility as an international dispute mechanism – creates momentum for further reform.</w:t>
      </w:r>
    </w:p>
    <w:p w14:paraId="6A2D4A94" w14:textId="77777777" w:rsidR="00CA0827" w:rsidRPr="006F2330" w:rsidRDefault="00CA0827" w:rsidP="00CA0827">
      <w:r w:rsidRPr="006F2330">
        <w:rPr>
          <w:b/>
          <w:bCs/>
          <w:sz w:val="26"/>
        </w:rPr>
        <w:t>Meyer 6-18-</w:t>
      </w:r>
      <w:r w:rsidRPr="006F2330">
        <w:rPr>
          <w:bCs/>
          <w:sz w:val="26"/>
        </w:rPr>
        <w:t>21.</w:t>
      </w:r>
      <w:r w:rsidRPr="006F2330">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6F2330">
          <w:t>https://fortune.com/2021/06/18/wto-covid-vaccines-patents-waiver-south-africa-trips/</w:t>
        </w:r>
      </w:hyperlink>
      <w:r w:rsidRPr="006F2330">
        <w:t>] TDI</w:t>
      </w:r>
    </w:p>
    <w:p w14:paraId="6692F19F" w14:textId="77777777" w:rsidR="00CA0827" w:rsidRPr="006F2330" w:rsidRDefault="00CA0827" w:rsidP="00CA0827">
      <w:pPr>
        <w:rPr>
          <w:sz w:val="12"/>
        </w:rPr>
      </w:pPr>
      <w:r w:rsidRPr="006F2330">
        <w:rPr>
          <w:sz w:val="12"/>
        </w:rPr>
        <w:lastRenderedPageBreak/>
        <w:t xml:space="preserve">The World Trade Organization knows all about crises. Former U.S. President Donald Trump threw a wrench into its core function of resolving trade disputes—a blocker that President Joe Biden has not yet removed—and </w:t>
      </w:r>
      <w:r w:rsidRPr="006F2330">
        <w:rPr>
          <w:u w:val="single"/>
        </w:rPr>
        <w:t xml:space="preserve">there is widespread </w:t>
      </w:r>
      <w:r w:rsidRPr="006F2330">
        <w:rPr>
          <w:highlight w:val="green"/>
          <w:u w:val="single"/>
        </w:rPr>
        <w:t>dissatisfaction</w:t>
      </w:r>
      <w:r w:rsidRPr="006F2330">
        <w:rPr>
          <w:sz w:val="12"/>
          <w:highlight w:val="green"/>
        </w:rPr>
        <w:t xml:space="preserve"> </w:t>
      </w:r>
      <w:r w:rsidRPr="006F2330">
        <w:rPr>
          <w:highlight w:val="green"/>
          <w:u w:val="single"/>
        </w:rPr>
        <w:t>over</w:t>
      </w:r>
      <w:r w:rsidRPr="006F2330">
        <w:rPr>
          <w:u w:val="single"/>
        </w:rPr>
        <w:t xml:space="preserve"> the</w:t>
      </w:r>
      <w:r w:rsidRPr="006F2330">
        <w:rPr>
          <w:sz w:val="12"/>
        </w:rPr>
        <w:t xml:space="preserve"> </w:t>
      </w:r>
      <w:r w:rsidRPr="006F2330">
        <w:rPr>
          <w:highlight w:val="green"/>
          <w:u w:val="single"/>
        </w:rPr>
        <w:t>fairness of</w:t>
      </w:r>
      <w:r w:rsidRPr="006F2330">
        <w:rPr>
          <w:u w:val="single"/>
        </w:rPr>
        <w:t xml:space="preserve"> the global </w:t>
      </w:r>
      <w:r w:rsidRPr="006F2330">
        <w:rPr>
          <w:highlight w:val="green"/>
          <w:u w:val="single"/>
        </w:rPr>
        <w:t>trade rulebook</w:t>
      </w:r>
      <w:r w:rsidRPr="006F2330">
        <w:rPr>
          <w:sz w:val="12"/>
        </w:rPr>
        <w:t xml:space="preserve">. </w:t>
      </w:r>
      <w:r w:rsidRPr="006F2330">
        <w:rPr>
          <w:u w:val="single"/>
        </w:rPr>
        <w:t>The</w:t>
      </w:r>
      <w:r w:rsidRPr="006F2330">
        <w:rPr>
          <w:sz w:val="12"/>
        </w:rPr>
        <w:t xml:space="preserve"> 164-country </w:t>
      </w:r>
      <w:r w:rsidRPr="006F2330">
        <w:rPr>
          <w:u w:val="single"/>
        </w:rPr>
        <w:t>organization</w:t>
      </w:r>
      <w:r w:rsidRPr="006F2330">
        <w:rPr>
          <w:sz w:val="12"/>
        </w:rPr>
        <w:t xml:space="preserve">, under the fresh leadership of Nigeria's Ngozi </w:t>
      </w:r>
      <w:proofErr w:type="spellStart"/>
      <w:r w:rsidRPr="006F2330">
        <w:rPr>
          <w:sz w:val="12"/>
        </w:rPr>
        <w:t>Okonjo</w:t>
      </w:r>
      <w:proofErr w:type="spellEnd"/>
      <w:r w:rsidRPr="006F2330">
        <w:rPr>
          <w:sz w:val="12"/>
        </w:rPr>
        <w:t xml:space="preserve">-Iweala, </w:t>
      </w:r>
      <w:r w:rsidRPr="006F2330">
        <w:rPr>
          <w:u w:val="single"/>
        </w:rPr>
        <w:t xml:space="preserve">has a lot to fix. </w:t>
      </w:r>
      <w:r w:rsidRPr="006F2330">
        <w:rPr>
          <w:sz w:val="12"/>
        </w:rPr>
        <w:t xml:space="preserve">However, </w:t>
      </w:r>
      <w:r w:rsidRPr="006F2330">
        <w:rPr>
          <w:b/>
          <w:bCs/>
          <w:highlight w:val="green"/>
          <w:u w:val="single"/>
        </w:rPr>
        <w:t>one crisis is more pressing</w:t>
      </w:r>
      <w:r w:rsidRPr="006F2330">
        <w:rPr>
          <w:b/>
          <w:bCs/>
          <w:u w:val="single"/>
        </w:rPr>
        <w:t xml:space="preserve"> than</w:t>
      </w:r>
      <w:r w:rsidRPr="006F2330">
        <w:rPr>
          <w:sz w:val="12"/>
        </w:rPr>
        <w:t xml:space="preserve"> the </w:t>
      </w:r>
      <w:r w:rsidRPr="006F2330">
        <w:rPr>
          <w:b/>
          <w:bCs/>
          <w:u w:val="single"/>
        </w:rPr>
        <w:t>others</w:t>
      </w:r>
      <w:r w:rsidRPr="006F2330">
        <w:rPr>
          <w:sz w:val="12"/>
        </w:rPr>
        <w:t xml:space="preserve">: </w:t>
      </w:r>
      <w:r w:rsidRPr="006F2330">
        <w:rPr>
          <w:u w:val="single"/>
        </w:rPr>
        <w:t xml:space="preserve">the battle over COVID-19 </w:t>
      </w:r>
      <w:r w:rsidRPr="006F2330">
        <w:rPr>
          <w:highlight w:val="green"/>
          <w:u w:val="single"/>
        </w:rPr>
        <w:t>vaccines</w:t>
      </w:r>
      <w:r w:rsidRPr="006F2330">
        <w:rPr>
          <w:sz w:val="12"/>
        </w:rPr>
        <w:t xml:space="preserve">, </w:t>
      </w:r>
      <w:r w:rsidRPr="006F2330">
        <w:rPr>
          <w:u w:val="single"/>
        </w:rPr>
        <w:t>and whether the protection</w:t>
      </w:r>
      <w:r w:rsidRPr="006F2330">
        <w:rPr>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6F2330">
        <w:rPr>
          <w:b/>
          <w:bCs/>
          <w:u w:val="single"/>
        </w:rPr>
        <w:t xml:space="preserve">the </w:t>
      </w:r>
      <w:r w:rsidRPr="006F2330">
        <w:rPr>
          <w:b/>
          <w:bCs/>
          <w:highlight w:val="green"/>
          <w:u w:val="single"/>
        </w:rPr>
        <w:t>WTO's future rests on what happens next.</w:t>
      </w:r>
      <w:r w:rsidRPr="006F2330">
        <w:rPr>
          <w:sz w:val="12"/>
        </w:rPr>
        <w:t xml:space="preserve"> </w:t>
      </w:r>
      <w:r w:rsidRPr="006F2330">
        <w:rPr>
          <w:u w:val="single"/>
        </w:rPr>
        <w:t xml:space="preserve">"The </w:t>
      </w:r>
      <w:r w:rsidRPr="006F2330">
        <w:rPr>
          <w:highlight w:val="green"/>
          <w:u w:val="single"/>
        </w:rPr>
        <w:t>credibility</w:t>
      </w:r>
      <w:r w:rsidRPr="006F2330">
        <w:rPr>
          <w:u w:val="single"/>
        </w:rPr>
        <w:t xml:space="preserve"> of the WTO will </w:t>
      </w:r>
      <w:r w:rsidRPr="006F2330">
        <w:rPr>
          <w:highlight w:val="green"/>
          <w:u w:val="single"/>
        </w:rPr>
        <w:t>depend on</w:t>
      </w:r>
      <w:r w:rsidRPr="006F2330">
        <w:rPr>
          <w:u w:val="single"/>
        </w:rPr>
        <w:t xml:space="preserve"> its </w:t>
      </w:r>
      <w:r w:rsidRPr="006F2330">
        <w:rPr>
          <w:highlight w:val="green"/>
          <w:u w:val="single"/>
        </w:rPr>
        <w:t>ability to find</w:t>
      </w:r>
      <w:r w:rsidRPr="006F2330">
        <w:rPr>
          <w:u w:val="single"/>
        </w:rPr>
        <w:t xml:space="preserve"> a </w:t>
      </w:r>
      <w:r w:rsidRPr="006F2330">
        <w:rPr>
          <w:highlight w:val="green"/>
          <w:u w:val="single"/>
        </w:rPr>
        <w:t>meaningful outcome</w:t>
      </w:r>
      <w:r w:rsidRPr="006F2330">
        <w:rPr>
          <w:sz w:val="12"/>
        </w:rPr>
        <w:t xml:space="preserve"> </w:t>
      </w:r>
      <w:r w:rsidRPr="006F2330">
        <w:rPr>
          <w:u w:val="single"/>
        </w:rPr>
        <w:t>on this issue</w:t>
      </w:r>
      <w:r w:rsidRPr="006F2330">
        <w:rPr>
          <w:sz w:val="12"/>
        </w:rPr>
        <w:t xml:space="preserve"> that truly ramps-up and diversifies production," says </w:t>
      </w:r>
      <w:proofErr w:type="spellStart"/>
      <w:r w:rsidRPr="006F2330">
        <w:rPr>
          <w:sz w:val="12"/>
        </w:rPr>
        <w:t>Xolelwa</w:t>
      </w:r>
      <w:proofErr w:type="spellEnd"/>
      <w:r w:rsidRPr="006F2330">
        <w:rPr>
          <w:sz w:val="12"/>
        </w:rPr>
        <w:t xml:space="preserve"> </w:t>
      </w:r>
      <w:proofErr w:type="spellStart"/>
      <w:r w:rsidRPr="006F2330">
        <w:rPr>
          <w:sz w:val="12"/>
        </w:rPr>
        <w:t>Mlumbi</w:t>
      </w:r>
      <w:proofErr w:type="spellEnd"/>
      <w:r w:rsidRPr="006F2330">
        <w:rPr>
          <w:sz w:val="12"/>
        </w:rPr>
        <w:t xml:space="preserve">-Peter, South Africa's ambassador to the WTO. "Final nail in the coffin" The Geneva-based </w:t>
      </w:r>
      <w:r w:rsidRPr="006F2330">
        <w:rPr>
          <w:u w:val="single"/>
        </w:rPr>
        <w:t>WTO isn't an organization with power</w:t>
      </w:r>
      <w:r w:rsidRPr="006F2330">
        <w:rPr>
          <w:sz w:val="12"/>
        </w:rPr>
        <w:t xml:space="preserve">, as such—it's a framework within which countries make big decisions about trade, generally by consensus. </w:t>
      </w:r>
      <w:r w:rsidRPr="006F2330">
        <w:rPr>
          <w:u w:val="single"/>
        </w:rPr>
        <w:t>It's supposed to be</w:t>
      </w:r>
      <w:r w:rsidRPr="006F2330">
        <w:rPr>
          <w:sz w:val="12"/>
        </w:rPr>
        <w:t xml:space="preserve"> the forum </w:t>
      </w:r>
      <w:r w:rsidRPr="006F2330">
        <w:rPr>
          <w:u w:val="single"/>
        </w:rPr>
        <w:t>where disputes get</w:t>
      </w:r>
      <w:r w:rsidRPr="006F2330">
        <w:rPr>
          <w:sz w:val="12"/>
        </w:rPr>
        <w:t xml:space="preserve"> </w:t>
      </w:r>
      <w:r w:rsidRPr="006F2330">
        <w:rPr>
          <w:u w:val="single"/>
        </w:rPr>
        <w:t>settled</w:t>
      </w:r>
      <w:r w:rsidRPr="006F2330">
        <w:rPr>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6F2330">
        <w:rPr>
          <w:u w:val="single"/>
        </w:rPr>
        <w:t>founding agreement</w:t>
      </w:r>
      <w:r w:rsidRPr="006F2330">
        <w:rPr>
          <w:sz w:val="12"/>
        </w:rPr>
        <w:t xml:space="preserve"> </w:t>
      </w:r>
      <w:r w:rsidRPr="006F2330">
        <w:rPr>
          <w:u w:val="single"/>
        </w:rPr>
        <w:t>allows for rules to be waived in exceptional circumstances</w:t>
      </w:r>
      <w:r w:rsidRPr="006F2330">
        <w:rPr>
          <w:sz w:val="12"/>
        </w:rPr>
        <w:t>, and indeed this has happened before: its members agreed in 2003 to waive TRIPS obligations that were blocking the importation of cheap, generic drugs into developing countries that lack manufacturing capacity. (That waiver was effectively made permanent in 2017</w:t>
      </w:r>
      <w:r w:rsidRPr="006F2330">
        <w:rPr>
          <w:sz w:val="12"/>
          <w:highlight w:val="green"/>
        </w:rPr>
        <w:t xml:space="preserve">.) </w:t>
      </w:r>
      <w:r w:rsidRPr="006F2330">
        <w:rPr>
          <w:highlight w:val="green"/>
          <w:u w:val="single"/>
        </w:rPr>
        <w:t>Consensus is</w:t>
      </w:r>
      <w:r w:rsidRPr="006F2330">
        <w:rPr>
          <w:u w:val="single"/>
        </w:rPr>
        <w:t xml:space="preserve"> the </w:t>
      </w:r>
      <w:r w:rsidRPr="006F2330">
        <w:rPr>
          <w:highlight w:val="green"/>
          <w:u w:val="single"/>
        </w:rPr>
        <w:t>key</w:t>
      </w:r>
      <w:r w:rsidRPr="006F2330">
        <w:rPr>
          <w:u w:val="single"/>
        </w:rPr>
        <w:t xml:space="preserve"> here. </w:t>
      </w:r>
      <w:r w:rsidRPr="006F2330">
        <w:rPr>
          <w:sz w:val="12"/>
        </w:rPr>
        <w:t xml:space="preserve">Although the failure to reach consensus on a waiver could be overcome with a 75% supermajority vote by the WTO's membership, this would be an unprecedented and seismic event. </w:t>
      </w:r>
      <w:r w:rsidRPr="006F2330">
        <w:rPr>
          <w:u w:val="single"/>
        </w:rPr>
        <w:t xml:space="preserve">In the case of the COVID-19 vaccine IP waiver, it would mean </w:t>
      </w:r>
      <w:r w:rsidRPr="006F2330">
        <w:rPr>
          <w:highlight w:val="green"/>
          <w:u w:val="single"/>
        </w:rPr>
        <w:t>standing up to the</w:t>
      </w:r>
      <w:r w:rsidRPr="006F2330">
        <w:rPr>
          <w:u w:val="single"/>
        </w:rPr>
        <w:t xml:space="preserve"> </w:t>
      </w:r>
      <w:r w:rsidRPr="006F2330">
        <w:rPr>
          <w:highlight w:val="green"/>
          <w:u w:val="single"/>
        </w:rPr>
        <w:t>E</w:t>
      </w:r>
      <w:r w:rsidRPr="006F2330">
        <w:rPr>
          <w:u w:val="single"/>
        </w:rPr>
        <w:t xml:space="preserve">uropean </w:t>
      </w:r>
      <w:r w:rsidRPr="006F2330">
        <w:rPr>
          <w:highlight w:val="green"/>
          <w:u w:val="single"/>
        </w:rPr>
        <w:t>U</w:t>
      </w:r>
      <w:r w:rsidRPr="006F2330">
        <w:rPr>
          <w:u w:val="single"/>
        </w:rPr>
        <w:t>nion,</w:t>
      </w:r>
      <w:r w:rsidRPr="006F2330">
        <w:rPr>
          <w:sz w:val="12"/>
        </w:rPr>
        <w:t xml:space="preserve"> and Germany in particular, as well as countries such as Canada and the U.K.—the U.S. recently flipped from opposing the idea of a waiver to supporting it, as did France. </w:t>
      </w:r>
      <w:r w:rsidRPr="006F2330">
        <w:rPr>
          <w:b/>
          <w:bCs/>
          <w:u w:val="single"/>
        </w:rPr>
        <w:t>It's a dispute between countries, but the result will be on the WTO as a whole</w:t>
      </w:r>
      <w:r w:rsidRPr="006F2330">
        <w:rPr>
          <w:sz w:val="12"/>
        </w:rPr>
        <w:t>, say waiver advocates. "</w:t>
      </w:r>
      <w:r w:rsidRPr="006F2330">
        <w:rPr>
          <w:highlight w:val="green"/>
          <w:u w:val="single"/>
        </w:rPr>
        <w:t>If, in</w:t>
      </w:r>
      <w:r w:rsidRPr="006F2330">
        <w:rPr>
          <w:u w:val="single"/>
        </w:rPr>
        <w:t xml:space="preserve"> the face of one of humanity's greatest </w:t>
      </w:r>
      <w:r w:rsidRPr="006F2330">
        <w:rPr>
          <w:highlight w:val="green"/>
          <w:u w:val="single"/>
        </w:rPr>
        <w:t>challenge</w:t>
      </w:r>
      <w:r w:rsidRPr="006F2330">
        <w:rPr>
          <w:u w:val="single"/>
        </w:rPr>
        <w:t>s</w:t>
      </w:r>
      <w:r w:rsidRPr="006F2330">
        <w:rPr>
          <w:sz w:val="12"/>
        </w:rPr>
        <w:t xml:space="preserve"> in a century, </w:t>
      </w:r>
      <w:r w:rsidRPr="006F2330">
        <w:rPr>
          <w:u w:val="single"/>
        </w:rPr>
        <w:t xml:space="preserve">the </w:t>
      </w:r>
      <w:r w:rsidRPr="006F2330">
        <w:rPr>
          <w:highlight w:val="green"/>
          <w:u w:val="single"/>
        </w:rPr>
        <w:t>WTO</w:t>
      </w:r>
      <w:r w:rsidRPr="006F2330">
        <w:rPr>
          <w:u w:val="single"/>
        </w:rPr>
        <w:t xml:space="preserve"> functionally</w:t>
      </w:r>
      <w:r w:rsidRPr="006F2330">
        <w:rPr>
          <w:sz w:val="12"/>
        </w:rPr>
        <w:t xml:space="preserve"> </w:t>
      </w:r>
      <w:r w:rsidRPr="006F2330">
        <w:rPr>
          <w:highlight w:val="green"/>
          <w:u w:val="single"/>
        </w:rPr>
        <w:t>becomes an obstacle</w:t>
      </w:r>
      <w:r w:rsidRPr="006F2330">
        <w:rPr>
          <w:sz w:val="12"/>
        </w:rPr>
        <w:t xml:space="preserve"> as in contrast to part of the solution, </w:t>
      </w:r>
      <w:r w:rsidRPr="006F2330">
        <w:rPr>
          <w:b/>
          <w:bCs/>
          <w:u w:val="single"/>
        </w:rPr>
        <w:t xml:space="preserve">I think </w:t>
      </w:r>
      <w:r w:rsidRPr="006F2330">
        <w:rPr>
          <w:b/>
          <w:bCs/>
          <w:highlight w:val="green"/>
          <w:u w:val="single"/>
        </w:rPr>
        <w:t>it could be the final nail in the coffin</w:t>
      </w:r>
      <w:r w:rsidRPr="006F2330">
        <w:rPr>
          <w:b/>
          <w:bCs/>
          <w:u w:val="single"/>
        </w:rPr>
        <w:t>"</w:t>
      </w:r>
      <w:r w:rsidRPr="006F2330">
        <w:rPr>
          <w:sz w:val="12"/>
        </w:rPr>
        <w:t xml:space="preserve"> </w:t>
      </w:r>
      <w:r w:rsidRPr="006F2330">
        <w:rPr>
          <w:b/>
          <w:bCs/>
          <w:u w:val="single"/>
        </w:rPr>
        <w:t>for the organization</w:t>
      </w:r>
      <w:r w:rsidRPr="006F2330">
        <w:rPr>
          <w:sz w:val="12"/>
        </w:rPr>
        <w:t>, says Lori Wallach, the founder of Public Citizen's Global Trade Watch, a U.S. campaigning group that focuses on the WTO and trade agreements. "</w:t>
      </w:r>
      <w:r w:rsidRPr="006F2330">
        <w:rPr>
          <w:highlight w:val="green"/>
          <w:u w:val="single"/>
        </w:rPr>
        <w:t>If the</w:t>
      </w:r>
      <w:r w:rsidRPr="006F2330">
        <w:rPr>
          <w:sz w:val="12"/>
        </w:rPr>
        <w:t xml:space="preserve"> TRIPS </w:t>
      </w:r>
      <w:r w:rsidRPr="006F2330">
        <w:rPr>
          <w:highlight w:val="green"/>
          <w:u w:val="single"/>
        </w:rPr>
        <w:t>waiver is successful</w:t>
      </w:r>
      <w:r w:rsidRPr="006F2330">
        <w:rPr>
          <w:sz w:val="12"/>
          <w:highlight w:val="green"/>
        </w:rPr>
        <w:t>,</w:t>
      </w:r>
      <w:r w:rsidRPr="006F2330">
        <w:rPr>
          <w:sz w:val="12"/>
        </w:rPr>
        <w:t xml:space="preserve"> </w:t>
      </w:r>
      <w:r w:rsidRPr="006F2330">
        <w:rPr>
          <w:u w:val="single"/>
        </w:rPr>
        <w:t>and people see the WTO as being part of the solution</w:t>
      </w:r>
      <w:r w:rsidRPr="006F2330">
        <w:rPr>
          <w:sz w:val="12"/>
        </w:rPr>
        <w:t>—saving lives and livelihoods—</w:t>
      </w:r>
      <w:r w:rsidRPr="006F2330">
        <w:rPr>
          <w:b/>
          <w:bCs/>
          <w:highlight w:val="green"/>
          <w:u w:val="single"/>
        </w:rPr>
        <w:t>it could create goodwill and momentum</w:t>
      </w:r>
      <w:r w:rsidRPr="006F2330">
        <w:rPr>
          <w:b/>
          <w:bCs/>
          <w:u w:val="single"/>
        </w:rPr>
        <w:t xml:space="preserve"> to address what are still daunting structural problems."</w:t>
      </w:r>
      <w:r w:rsidRPr="006F2330">
        <w:rPr>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6F2330">
        <w:rPr>
          <w:sz w:val="12"/>
        </w:rPr>
        <w:t>Mercurio</w:t>
      </w:r>
      <w:proofErr w:type="spellEnd"/>
      <w:r w:rsidRPr="006F2330">
        <w:rPr>
          <w:sz w:val="12"/>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6F2330">
        <w:rPr>
          <w:sz w:val="12"/>
        </w:rPr>
        <w:t>Mercurio</w:t>
      </w:r>
      <w:proofErr w:type="spellEnd"/>
      <w:r w:rsidRPr="006F2330">
        <w:rPr>
          <w:sz w:val="12"/>
        </w:rPr>
        <w:t xml:space="preserve">.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6F2330">
        <w:rPr>
          <w:sz w:val="12"/>
        </w:rPr>
        <w:t>Mercurio</w:t>
      </w:r>
      <w:proofErr w:type="spellEnd"/>
      <w:r w:rsidRPr="006F2330">
        <w:rPr>
          <w:sz w:val="12"/>
        </w:rPr>
        <w:t xml:space="preserve"> thinks China may agree to reforms on some of these issues, particularly regarding subsidies, but "only if it is offered something in return." </w:t>
      </w:r>
      <w:r w:rsidRPr="006F2330">
        <w:rPr>
          <w:u w:val="single"/>
        </w:rPr>
        <w:t>All these problems won't go away if the WTO manages to come up with a TRIPS waiver</w:t>
      </w:r>
      <w:r w:rsidRPr="006F2330">
        <w:rPr>
          <w:sz w:val="12"/>
        </w:rPr>
        <w:t xml:space="preserve"> for COVID-19 vaccines and medical supplies, Wallach concedes. "</w:t>
      </w:r>
      <w:r w:rsidRPr="006F2330">
        <w:rPr>
          <w:b/>
          <w:bCs/>
          <w:u w:val="single"/>
        </w:rPr>
        <w:t>But</w:t>
      </w:r>
      <w:r w:rsidRPr="006F2330">
        <w:rPr>
          <w:sz w:val="12"/>
        </w:rPr>
        <w:t>," she adds, "</w:t>
      </w:r>
      <w:r w:rsidRPr="006F2330">
        <w:rPr>
          <w:b/>
          <w:bCs/>
          <w:u w:val="single"/>
        </w:rPr>
        <w:t xml:space="preserve">the will and the good faith to tackle these challenges is increased enormously if the WTO has the experience of being part of the solution, not just an obstacle." </w:t>
      </w:r>
      <w:r w:rsidRPr="006F2330">
        <w:rPr>
          <w:sz w:val="12"/>
        </w:rPr>
        <w:t>Wallach points to a statement released earlier this month by Asia Pacific Economic Cooperation (APEC) trade ministers, which called for urgent discussions on the waiver. "</w:t>
      </w:r>
      <w:r w:rsidRPr="006F2330">
        <w:rPr>
          <w:u w:val="single"/>
        </w:rPr>
        <w:t xml:space="preserve">The WTO </w:t>
      </w:r>
      <w:r w:rsidRPr="006F2330">
        <w:rPr>
          <w:highlight w:val="green"/>
          <w:u w:val="single"/>
        </w:rPr>
        <w:t>must</w:t>
      </w:r>
      <w:r w:rsidRPr="006F2330">
        <w:rPr>
          <w:sz w:val="12"/>
          <w:highlight w:val="green"/>
        </w:rPr>
        <w:t xml:space="preserve"> </w:t>
      </w:r>
      <w:r w:rsidRPr="006F2330">
        <w:rPr>
          <w:highlight w:val="green"/>
          <w:u w:val="single"/>
        </w:rPr>
        <w:t>demonstrate</w:t>
      </w:r>
      <w:r w:rsidRPr="006F2330">
        <w:rPr>
          <w:u w:val="single"/>
        </w:rPr>
        <w:t xml:space="preserve"> that </w:t>
      </w:r>
      <w:r w:rsidRPr="006F2330">
        <w:rPr>
          <w:highlight w:val="green"/>
          <w:u w:val="single"/>
        </w:rPr>
        <w:t>global trade rules can help address the human catastrophe</w:t>
      </w:r>
      <w:r w:rsidRPr="006F2330">
        <w:rPr>
          <w:sz w:val="12"/>
        </w:rPr>
        <w:t xml:space="preserve"> of the COVID-19 pandemic and facilitate the recovery," the statement read in its section about WTO reform. </w:t>
      </w:r>
      <w:proofErr w:type="spellStart"/>
      <w:r w:rsidRPr="006F2330">
        <w:rPr>
          <w:sz w:val="12"/>
        </w:rPr>
        <w:t>Okonjo</w:t>
      </w:r>
      <w:proofErr w:type="spellEnd"/>
      <w:r w:rsidRPr="006F2330">
        <w:rPr>
          <w:sz w:val="12"/>
        </w:rPr>
        <w:t xml:space="preserve">-Iweala's role The </w:t>
      </w:r>
      <w:r w:rsidRPr="006F2330">
        <w:rPr>
          <w:u w:val="single"/>
        </w:rPr>
        <w:t xml:space="preserve">WTO's </w:t>
      </w:r>
      <w:r w:rsidRPr="006F2330">
        <w:rPr>
          <w:highlight w:val="green"/>
          <w:u w:val="single"/>
        </w:rPr>
        <w:t>new director general</w:t>
      </w:r>
      <w:r w:rsidRPr="006F2330">
        <w:rPr>
          <w:sz w:val="12"/>
        </w:rPr>
        <w:t xml:space="preserve">, whose route to the top was unblocked in early 2021 with the demise of the Trump administration, </w:t>
      </w:r>
      <w:r w:rsidRPr="006F2330">
        <w:rPr>
          <w:u w:val="single"/>
        </w:rPr>
        <w:t xml:space="preserve">is certainly </w:t>
      </w:r>
      <w:r w:rsidRPr="006F2330">
        <w:rPr>
          <w:highlight w:val="green"/>
          <w:u w:val="single"/>
        </w:rPr>
        <w:t>keen to fix the problems</w:t>
      </w:r>
      <w:r w:rsidRPr="006F2330">
        <w:rPr>
          <w:sz w:val="12"/>
        </w:rPr>
        <w:t xml:space="preserve"> that contributed to the early departure of her predecessor, Brazil's Robert Azevedo. "</w:t>
      </w:r>
      <w:r w:rsidRPr="006F2330">
        <w:rPr>
          <w:u w:val="single"/>
        </w:rPr>
        <w:t xml:space="preserve">We must act now </w:t>
      </w:r>
      <w:r w:rsidRPr="006F2330">
        <w:rPr>
          <w:sz w:val="12"/>
        </w:rPr>
        <w:t xml:space="preserve">to get all our ambassadors to the table to negotiate a text" on the issue of an IP waiver for COVID vaccines, Ngozi </w:t>
      </w:r>
      <w:proofErr w:type="spellStart"/>
      <w:r w:rsidRPr="006F2330">
        <w:rPr>
          <w:sz w:val="12"/>
        </w:rPr>
        <w:t>Okonjo</w:t>
      </w:r>
      <w:proofErr w:type="spellEnd"/>
      <w:r w:rsidRPr="006F2330">
        <w:rPr>
          <w:sz w:val="12"/>
        </w:rPr>
        <w:t xml:space="preserve">-Iweala, director general of the World Trade Organization, has said. </w:t>
      </w:r>
      <w:proofErr w:type="spellStart"/>
      <w:r w:rsidRPr="006F2330">
        <w:rPr>
          <w:sz w:val="12"/>
        </w:rPr>
        <w:t>Dursun</w:t>
      </w:r>
      <w:proofErr w:type="spellEnd"/>
      <w:r w:rsidRPr="006F2330">
        <w:rPr>
          <w:sz w:val="12"/>
        </w:rPr>
        <w:t xml:space="preserve"> </w:t>
      </w:r>
      <w:proofErr w:type="spellStart"/>
      <w:r w:rsidRPr="006F2330">
        <w:rPr>
          <w:sz w:val="12"/>
        </w:rPr>
        <w:t>Aydemir</w:t>
      </w:r>
      <w:proofErr w:type="spellEnd"/>
      <w:r w:rsidRPr="006F2330">
        <w:rPr>
          <w:sz w:val="12"/>
        </w:rPr>
        <w:t xml:space="preserve">—Anadolu/Bloomberg/Getty Images Earlier this week, when the U.S. and EU agreed a five-year ceasefire in a long-running dispute over Boeing and Airbus aircraft subsidies, </w:t>
      </w:r>
      <w:proofErr w:type="spellStart"/>
      <w:r w:rsidRPr="006F2330">
        <w:rPr>
          <w:sz w:val="12"/>
        </w:rPr>
        <w:t>Okonjo</w:t>
      </w:r>
      <w:proofErr w:type="spellEnd"/>
      <w:r w:rsidRPr="006F2330">
        <w:rPr>
          <w:sz w:val="12"/>
        </w:rPr>
        <w:t xml:space="preserve">-Iweala tweeted: </w:t>
      </w:r>
      <w:r w:rsidRPr="006F2330">
        <w:rPr>
          <w:u w:val="single"/>
        </w:rPr>
        <w:t>"With political will, we can solve even the most intractable problems."</w:t>
      </w:r>
      <w:r w:rsidRPr="006F2330">
        <w:rPr>
          <w:sz w:val="12"/>
        </w:rPr>
        <w:t xml:space="preserve"> However, </w:t>
      </w:r>
      <w:proofErr w:type="spellStart"/>
      <w:r w:rsidRPr="006F2330">
        <w:rPr>
          <w:sz w:val="12"/>
        </w:rPr>
        <w:t>Mercurio</w:t>
      </w:r>
      <w:proofErr w:type="spellEnd"/>
      <w:r w:rsidRPr="006F2330">
        <w:rPr>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w:t>
      </w:r>
      <w:r w:rsidRPr="006F2330">
        <w:rPr>
          <w:sz w:val="12"/>
        </w:rPr>
        <w:lastRenderedPageBreak/>
        <w:t xml:space="preserve">meeting ever," he says. "On the other hand, </w:t>
      </w:r>
      <w:r w:rsidRPr="006F2330">
        <w:rPr>
          <w:u w:val="single"/>
        </w:rPr>
        <w:t>Ngozi is very much someone who will actively seek solutions to problems</w:t>
      </w:r>
      <w:r w:rsidRPr="006F2330">
        <w:rPr>
          <w:sz w:val="12"/>
        </w:rPr>
        <w:t xml:space="preserve">, and in this way different to her predecessor. If the role of mediator is welcomed, </w:t>
      </w:r>
      <w:r w:rsidRPr="006F2330">
        <w:rPr>
          <w:u w:val="single"/>
        </w:rPr>
        <w:t>she could have an impact not in starting discussions but in getting deals over the finish line</w:t>
      </w:r>
      <w:r w:rsidRPr="006F2330">
        <w:rPr>
          <w:sz w:val="12"/>
        </w:rPr>
        <w:t>."</w:t>
      </w:r>
    </w:p>
    <w:p w14:paraId="2E4C4325" w14:textId="77777777" w:rsidR="00CA0827" w:rsidRPr="006F2330" w:rsidRDefault="00CA0827" w:rsidP="00CA0827">
      <w:pPr>
        <w:keepNext/>
        <w:keepLines/>
        <w:spacing w:before="40" w:after="0"/>
        <w:outlineLvl w:val="3"/>
        <w:rPr>
          <w:rFonts w:eastAsiaTheme="majorEastAsia"/>
          <w:b/>
          <w:iCs/>
          <w:sz w:val="26"/>
        </w:rPr>
      </w:pPr>
      <w:r w:rsidRPr="006F2330">
        <w:rPr>
          <w:rFonts w:eastAsiaTheme="majorEastAsia"/>
          <w:b/>
          <w:iCs/>
          <w:sz w:val="26"/>
        </w:rPr>
        <w:t xml:space="preserve">No alt causes – how the WTO acts </w:t>
      </w:r>
      <w:r w:rsidRPr="006F2330">
        <w:rPr>
          <w:rFonts w:eastAsiaTheme="majorEastAsia"/>
          <w:b/>
          <w:iCs/>
          <w:sz w:val="26"/>
          <w:u w:val="single"/>
        </w:rPr>
        <w:t>now</w:t>
      </w:r>
      <w:r w:rsidRPr="006F2330">
        <w:rPr>
          <w:rFonts w:eastAsiaTheme="majorEastAsia"/>
          <w:b/>
          <w:iCs/>
          <w:sz w:val="26"/>
        </w:rPr>
        <w:t xml:space="preserve"> with Covid will shape its role in the international economy for decades to come.</w:t>
      </w:r>
    </w:p>
    <w:p w14:paraId="3EB8A8E0" w14:textId="77777777" w:rsidR="00CA0827" w:rsidRPr="006F2330" w:rsidRDefault="00CA0827" w:rsidP="00CA0827">
      <w:proofErr w:type="spellStart"/>
      <w:r w:rsidRPr="006F2330">
        <w:rPr>
          <w:b/>
          <w:bCs/>
          <w:sz w:val="26"/>
        </w:rPr>
        <w:t>Evenett</w:t>
      </w:r>
      <w:proofErr w:type="spellEnd"/>
      <w:r w:rsidRPr="006F2330">
        <w:rPr>
          <w:b/>
          <w:bCs/>
          <w:sz w:val="26"/>
        </w:rPr>
        <w:t xml:space="preserve"> and</w:t>
      </w:r>
      <w:r w:rsidRPr="006F2330">
        <w:t xml:space="preserve"> </w:t>
      </w:r>
      <w:r w:rsidRPr="006F2330">
        <w:rPr>
          <w:b/>
          <w:bCs/>
          <w:sz w:val="26"/>
        </w:rPr>
        <w:t>Baldwin</w:t>
      </w:r>
      <w:r w:rsidRPr="006F2330">
        <w:t xml:space="preserve"> </w:t>
      </w:r>
      <w:r w:rsidRPr="006F2330">
        <w:rPr>
          <w:b/>
          <w:bCs/>
          <w:sz w:val="26"/>
        </w:rPr>
        <w:t>20</w:t>
      </w:r>
      <w:r w:rsidRPr="006F2330">
        <w:rPr>
          <w:b/>
          <w:bCs/>
        </w:rPr>
        <w:t xml:space="preserve">. </w:t>
      </w:r>
      <w:r w:rsidRPr="006F2330">
        <w:t xml:space="preserve">[(Simon J. </w:t>
      </w:r>
      <w:proofErr w:type="spellStart"/>
      <w:r w:rsidRPr="006F2330">
        <w:t>Evenett</w:t>
      </w:r>
      <w:proofErr w:type="spellEnd"/>
      <w:r w:rsidRPr="006F2330">
        <w:t xml:space="preserve"> is Professor of International Trade and Economic Development at the University of St. Gallen, Switzerland, and Co-Director of the CEPR </w:t>
      </w:r>
      <w:proofErr w:type="spellStart"/>
      <w:r w:rsidRPr="006F2330">
        <w:t>Programme</w:t>
      </w:r>
      <w:proofErr w:type="spellEnd"/>
      <w:r w:rsidRPr="006F2330">
        <w:t xml:space="preserve"> in International Trade and Regional Economics. Richard E. Baldwin is a professor of international economics at the Graduate Institute of International and Development Studies in Geneva. “</w:t>
      </w:r>
      <w:proofErr w:type="spellStart"/>
      <w:r w:rsidRPr="006F2330">
        <w:t>Revitalising</w:t>
      </w:r>
      <w:proofErr w:type="spellEnd"/>
      <w:r w:rsidRPr="006F2330">
        <w:t xml:space="preserve"> multilateral trade cooperation: Why? Why Now? And How?” November 10, 2020. </w:t>
      </w:r>
      <w:hyperlink r:id="rId13" w:history="1">
        <w:r w:rsidRPr="006F2330">
          <w:t>https://voxeu.org/content/revitalising-multilateralism-pragmatic-ideas-new-wto-director-general</w:t>
        </w:r>
      </w:hyperlink>
      <w:r w:rsidRPr="006F2330">
        <w:t>] TDI</w:t>
      </w:r>
    </w:p>
    <w:p w14:paraId="4D336953" w14:textId="77777777" w:rsidR="00CA0827" w:rsidRPr="006F2330" w:rsidRDefault="00CA0827" w:rsidP="00CA0827">
      <w:pPr>
        <w:rPr>
          <w:sz w:val="14"/>
        </w:rPr>
      </w:pPr>
      <w:r w:rsidRPr="006F2330">
        <w:rPr>
          <w:u w:val="single"/>
        </w:rPr>
        <w:t>Purposeful, pragmatic steps</w:t>
      </w:r>
      <w:r w:rsidRPr="006F2330">
        <w:rPr>
          <w:sz w:val="14"/>
        </w:rPr>
        <w:t xml:space="preserve"> </w:t>
      </w:r>
      <w:r w:rsidRPr="006F2330">
        <w:rPr>
          <w:u w:val="single"/>
        </w:rPr>
        <w:t>towards noble goals</w:t>
      </w:r>
      <w:r w:rsidRPr="006F2330">
        <w:rPr>
          <w:sz w:val="14"/>
        </w:rPr>
        <w:t xml:space="preserve"> Archbishop Desmond Tutu, that tireless campaigner against Apartheid, once remarked that “there is only one way to eat an elephant: one bite at a time”. </w:t>
      </w:r>
      <w:r w:rsidRPr="006F2330">
        <w:rPr>
          <w:b/>
          <w:bCs/>
          <w:highlight w:val="green"/>
          <w:u w:val="single"/>
        </w:rPr>
        <w:t>After a decade of</w:t>
      </w:r>
      <w:r w:rsidRPr="006F2330">
        <w:rPr>
          <w:b/>
          <w:bCs/>
          <w:u w:val="single"/>
        </w:rPr>
        <w:t xml:space="preserve"> drift and </w:t>
      </w:r>
      <w:r w:rsidRPr="006F2330">
        <w:rPr>
          <w:b/>
          <w:bCs/>
          <w:highlight w:val="green"/>
          <w:u w:val="single"/>
        </w:rPr>
        <w:t>backsliding</w:t>
      </w:r>
      <w:r w:rsidRPr="006F2330">
        <w:rPr>
          <w:sz w:val="14"/>
          <w:highlight w:val="green"/>
        </w:rPr>
        <w:t>,</w:t>
      </w:r>
      <w:r w:rsidRPr="006F2330">
        <w:rPr>
          <w:sz w:val="14"/>
        </w:rPr>
        <w:t xml:space="preserve"> </w:t>
      </w:r>
      <w:r w:rsidRPr="006F2330">
        <w:rPr>
          <w:u w:val="single"/>
        </w:rPr>
        <w:t xml:space="preserve">the task of </w:t>
      </w:r>
      <w:proofErr w:type="spellStart"/>
      <w:r w:rsidRPr="006F2330">
        <w:rPr>
          <w:u w:val="single"/>
        </w:rPr>
        <w:t>revitalising</w:t>
      </w:r>
      <w:proofErr w:type="spellEnd"/>
      <w:r w:rsidRPr="006F2330">
        <w:rPr>
          <w:u w:val="single"/>
        </w:rPr>
        <w:t xml:space="preserve"> multilateral trade cooperation may seem daunting.</w:t>
      </w:r>
      <w:r w:rsidRPr="006F2330">
        <w:rPr>
          <w:sz w:val="14"/>
        </w:rPr>
        <w:t xml:space="preserve"> </w:t>
      </w:r>
      <w:r w:rsidRPr="006F2330">
        <w:rPr>
          <w:u w:val="single"/>
        </w:rPr>
        <w:t>It may seem even more so after the disruption of the COVID-19 pandemic and the attendant slump in world trade</w:t>
      </w:r>
      <w:r w:rsidRPr="006F2330">
        <w:rPr>
          <w:sz w:val="14"/>
        </w:rPr>
        <w:t xml:space="preserve">. </w:t>
      </w:r>
      <w:r w:rsidRPr="006F2330">
        <w:rPr>
          <w:b/>
          <w:bCs/>
          <w:u w:val="single"/>
        </w:rPr>
        <w:t>Yet, in the same emergency lies the seeds of revival</w:t>
      </w:r>
      <w:r w:rsidRPr="006F2330">
        <w:rPr>
          <w:sz w:val="14"/>
        </w:rPr>
        <w:t xml:space="preserve"> – </w:t>
      </w:r>
      <w:r w:rsidRPr="006F2330">
        <w:rPr>
          <w:b/>
          <w:bCs/>
          <w:u w:val="single"/>
        </w:rPr>
        <w:t xml:space="preserve">especially, </w:t>
      </w:r>
      <w:r w:rsidRPr="006F2330">
        <w:rPr>
          <w:b/>
          <w:bCs/>
          <w:highlight w:val="green"/>
          <w:u w:val="single"/>
        </w:rPr>
        <w:t xml:space="preserve">if </w:t>
      </w:r>
      <w:r w:rsidRPr="006F2330">
        <w:rPr>
          <w:b/>
          <w:bCs/>
          <w:u w:val="single"/>
        </w:rPr>
        <w:t xml:space="preserve">trade </w:t>
      </w:r>
      <w:r w:rsidRPr="006F2330">
        <w:rPr>
          <w:b/>
          <w:bCs/>
          <w:highlight w:val="green"/>
          <w:u w:val="single"/>
        </w:rPr>
        <w:t>diplomats</w:t>
      </w:r>
      <w:r w:rsidRPr="006F2330">
        <w:rPr>
          <w:b/>
          <w:bCs/>
          <w:u w:val="single"/>
        </w:rPr>
        <w:t xml:space="preserve"> can </w:t>
      </w:r>
      <w:r w:rsidRPr="006F2330">
        <w:rPr>
          <w:b/>
          <w:bCs/>
          <w:highlight w:val="green"/>
          <w:u w:val="single"/>
        </w:rPr>
        <w:t>demonstrate</w:t>
      </w:r>
      <w:r w:rsidRPr="006F2330">
        <w:rPr>
          <w:b/>
          <w:bCs/>
          <w:u w:val="single"/>
        </w:rPr>
        <w:t xml:space="preserve"> the </w:t>
      </w:r>
      <w:r w:rsidRPr="006F2330">
        <w:rPr>
          <w:b/>
          <w:bCs/>
          <w:highlight w:val="green"/>
          <w:u w:val="single"/>
        </w:rPr>
        <w:t>relevance</w:t>
      </w:r>
      <w:r w:rsidRPr="006F2330">
        <w:rPr>
          <w:b/>
          <w:bCs/>
          <w:u w:val="single"/>
        </w:rPr>
        <w:t xml:space="preserve"> of the WTO to national governments </w:t>
      </w:r>
      <w:r w:rsidRPr="006F2330">
        <w:rPr>
          <w:b/>
          <w:bCs/>
          <w:highlight w:val="green"/>
          <w:u w:val="single"/>
        </w:rPr>
        <w:t>fighting this pandemic</w:t>
      </w:r>
      <w:r w:rsidRPr="006F2330">
        <w:rPr>
          <w:sz w:val="14"/>
        </w:rPr>
        <w:t xml:space="preserve"> – </w:t>
      </w:r>
      <w:r w:rsidRPr="006F2330">
        <w:rPr>
          <w:b/>
          <w:bCs/>
          <w:u w:val="single"/>
        </w:rPr>
        <w:t>ideally through an accord that eases the cross-border shipment of needed medical goods and medicines</w:t>
      </w:r>
      <w:r w:rsidRPr="006F2330">
        <w:rPr>
          <w:sz w:val="14"/>
        </w:rPr>
        <w:t xml:space="preserve">. Step by pragmatic step, </w:t>
      </w:r>
      <w:r w:rsidRPr="006F2330">
        <w:rPr>
          <w:sz w:val="14"/>
          <w:highlight w:val="green"/>
        </w:rPr>
        <w:t xml:space="preserve">the </w:t>
      </w:r>
      <w:r w:rsidRPr="006F2330">
        <w:rPr>
          <w:b/>
          <w:bCs/>
          <w:highlight w:val="green"/>
          <w:u w:val="single"/>
        </w:rPr>
        <w:t>WTO can regain its centrality</w:t>
      </w:r>
      <w:r w:rsidRPr="006F2330">
        <w:rPr>
          <w:b/>
          <w:bCs/>
          <w:u w:val="single"/>
        </w:rPr>
        <w:t xml:space="preserve"> in the world trading system</w:t>
      </w:r>
      <w:r w:rsidRPr="006F2330">
        <w:rPr>
          <w:sz w:val="14"/>
        </w:rPr>
        <w:t xml:space="preserve">. </w:t>
      </w:r>
      <w:r w:rsidRPr="006F2330">
        <w:rPr>
          <w:b/>
          <w:bCs/>
          <w:u w:val="single"/>
        </w:rPr>
        <w:t xml:space="preserve">Ultimately, the pandemic affords </w:t>
      </w:r>
      <w:r w:rsidRPr="006F2330">
        <w:rPr>
          <w:b/>
          <w:bCs/>
          <w:highlight w:val="green"/>
          <w:u w:val="single"/>
        </w:rPr>
        <w:t>the opportunity to reframe discussions on multilateral trade</w:t>
      </w:r>
      <w:r w:rsidRPr="006F2330">
        <w:rPr>
          <w:b/>
          <w:bCs/>
          <w:u w:val="single"/>
        </w:rPr>
        <w:t xml:space="preserve"> cooperation away from the stalemate, frustration of recent years between governments</w:t>
      </w:r>
      <w:r w:rsidRPr="006F2330">
        <w:rPr>
          <w:sz w:val="14"/>
        </w:rPr>
        <w:t xml:space="preserve">, and the Uruguay Round mindset that ran into diminishing returns years ago. Rather, discussions between </w:t>
      </w:r>
      <w:r w:rsidRPr="006F2330">
        <w:rPr>
          <w:u w:val="single"/>
        </w:rPr>
        <w:t>governments need to draw lessons from the second global economic shock</w:t>
      </w:r>
      <w:r w:rsidRPr="006F2330">
        <w:rPr>
          <w:sz w:val="14"/>
        </w:rPr>
        <w:t xml:space="preserve"> in 15 years so as </w:t>
      </w:r>
      <w:r w:rsidRPr="006F2330">
        <w:rPr>
          <w:u w:val="single"/>
        </w:rPr>
        <w:t>to rebuild a system of global trade arrangements capable of better tackling systemic crises</w:t>
      </w:r>
      <w:r w:rsidRPr="006F2330">
        <w:rPr>
          <w:sz w:val="14"/>
        </w:rPr>
        <w:t xml:space="preserve"> and, more importantly, </w:t>
      </w:r>
      <w:r w:rsidRPr="006F2330">
        <w:rPr>
          <w:u w:val="single"/>
        </w:rPr>
        <w:t>better able to contribute to the growing number of first-order challenges facing societies in the 21st century</w:t>
      </w:r>
      <w:r w:rsidRPr="006F2330">
        <w:rPr>
          <w:sz w:val="14"/>
        </w:rPr>
        <w:t>. Doing so will require revisiting the very purpose of the WTO.</w:t>
      </w:r>
    </w:p>
    <w:p w14:paraId="485C67B9" w14:textId="77777777" w:rsidR="00CA0827" w:rsidRPr="006F2330" w:rsidRDefault="00CA0827" w:rsidP="00CA0827">
      <w:pPr>
        <w:keepNext/>
        <w:keepLines/>
        <w:spacing w:before="40" w:after="0"/>
        <w:outlineLvl w:val="3"/>
        <w:rPr>
          <w:rFonts w:eastAsiaTheme="majorEastAsia"/>
          <w:b/>
          <w:iCs/>
          <w:sz w:val="26"/>
        </w:rPr>
      </w:pPr>
      <w:r w:rsidRPr="006F2330">
        <w:rPr>
          <w:rFonts w:eastAsiaTheme="majorEastAsia"/>
          <w:b/>
          <w:iCs/>
          <w:sz w:val="26"/>
        </w:rPr>
        <w:t>Specifically, action now over Covid creates goodwill to establish global trade as a norm and preserve the relevance of the trading system post-Covid.</w:t>
      </w:r>
    </w:p>
    <w:p w14:paraId="1C04047E" w14:textId="77777777" w:rsidR="00CA0827" w:rsidRPr="006F2330" w:rsidRDefault="00CA0827" w:rsidP="00CA0827">
      <w:r w:rsidRPr="006F2330">
        <w:rPr>
          <w:b/>
          <w:bCs/>
          <w:sz w:val="26"/>
        </w:rPr>
        <w:t>González</w:t>
      </w:r>
      <w:r w:rsidRPr="006F2330">
        <w:t xml:space="preserve"> </w:t>
      </w:r>
      <w:r w:rsidRPr="006F2330">
        <w:rPr>
          <w:b/>
          <w:bCs/>
          <w:sz w:val="26"/>
        </w:rPr>
        <w:t>20</w:t>
      </w:r>
      <w:r w:rsidRPr="006F2330">
        <w:rPr>
          <w:b/>
          <w:bCs/>
        </w:rPr>
        <w:t xml:space="preserve">. </w:t>
      </w:r>
      <w:r w:rsidRPr="006F2330">
        <w:t>[(Anabel Gonzalez is a nonresident senior fellow at the Peterson Institute and former Minister of Foreign Trade of Costa Rica “</w:t>
      </w:r>
      <w:proofErr w:type="spellStart"/>
      <w:r w:rsidRPr="006F2330">
        <w:t>Revitalising</w:t>
      </w:r>
      <w:proofErr w:type="spellEnd"/>
      <w:r w:rsidRPr="006F2330">
        <w:t xml:space="preserve"> multilateral trade cooperation: Why? Why Now? And How?” November 10, 2020. </w:t>
      </w:r>
      <w:hyperlink r:id="rId14" w:history="1">
        <w:r w:rsidRPr="006F2330">
          <w:t>https://voxeu.org/content/revitalising-multilateralism-pragmatic-ideas-new-wto-director-general</w:t>
        </w:r>
      </w:hyperlink>
      <w:r w:rsidRPr="006F2330">
        <w:t>] TDI</w:t>
      </w:r>
    </w:p>
    <w:p w14:paraId="612D18E8" w14:textId="77777777" w:rsidR="00CA0827" w:rsidRPr="006F2330" w:rsidRDefault="00CA0827" w:rsidP="00CA0827">
      <w:pPr>
        <w:rPr>
          <w:sz w:val="12"/>
        </w:rPr>
      </w:pPr>
      <w:r w:rsidRPr="006F2330">
        <w:rPr>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6F2330">
        <w:rPr>
          <w:u w:val="single"/>
        </w:rPr>
        <w:t>recovery</w:t>
      </w:r>
      <w:r w:rsidRPr="006F2330">
        <w:rPr>
          <w:sz w:val="12"/>
        </w:rPr>
        <w:t xml:space="preserve"> from the deepest global recession since World War II w</w:t>
      </w:r>
      <w:r w:rsidRPr="006F2330">
        <w:rPr>
          <w:u w:val="single"/>
        </w:rPr>
        <w:t>ill depend on the sustained and effective containment of the virus</w:t>
      </w:r>
      <w:r w:rsidRPr="006F2330">
        <w:rPr>
          <w:sz w:val="12"/>
        </w:rPr>
        <w:t xml:space="preserve"> and the quality of government policies. The World Bank/IMF Development Committee warned that the pandemic has the potential to erase development gains for many countries (World Bank 2020a). </w:t>
      </w:r>
      <w:r w:rsidRPr="006F2330">
        <w:rPr>
          <w:u w:val="single"/>
        </w:rPr>
        <w:t>Some consequences may also be long-lasting</w:t>
      </w:r>
      <w:r w:rsidRPr="006F2330">
        <w:rPr>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6F2330">
        <w:rPr>
          <w:sz w:val="12"/>
        </w:rPr>
        <w:t>stabilise</w:t>
      </w:r>
      <w:proofErr w:type="spellEnd"/>
      <w:r w:rsidRPr="006F2330">
        <w:rPr>
          <w:sz w:val="12"/>
        </w:rPr>
        <w:t xml:space="preserve"> their economies, sustain companies and </w:t>
      </w:r>
      <w:proofErr w:type="spellStart"/>
      <w:r w:rsidRPr="006F2330">
        <w:rPr>
          <w:sz w:val="12"/>
        </w:rPr>
        <w:t>minimise</w:t>
      </w:r>
      <w:proofErr w:type="spellEnd"/>
      <w:r w:rsidRPr="006F2330">
        <w:rPr>
          <w:sz w:val="12"/>
        </w:rPr>
        <w:t xml:space="preserve"> the impact on workers; in many others, limited fiscal space and informality constraint governments’ capacity to mitigate the damage. For advanced and developing economies alike, trade is a powerful, </w:t>
      </w:r>
      <w:r w:rsidRPr="006F2330">
        <w:rPr>
          <w:sz w:val="12"/>
        </w:rPr>
        <w:lastRenderedPageBreak/>
        <w:t xml:space="preserve">cost-effective tool to alleviate the devastating effects of COVID-19 on the health and economic fronts. </w:t>
      </w:r>
      <w:r w:rsidRPr="006F2330">
        <w:rPr>
          <w:u w:val="single"/>
        </w:rPr>
        <w:t xml:space="preserve">And yet, </w:t>
      </w:r>
      <w:r w:rsidRPr="006F2330">
        <w:rPr>
          <w:highlight w:val="green"/>
          <w:u w:val="single"/>
        </w:rPr>
        <w:t>protectionism is gaining an upper hand</w:t>
      </w:r>
      <w:r w:rsidRPr="006F2330">
        <w:rPr>
          <w:u w:val="single"/>
        </w:rPr>
        <w:t>,</w:t>
      </w:r>
      <w:r w:rsidRPr="006F2330">
        <w:rPr>
          <w:sz w:val="12"/>
        </w:rPr>
        <w:t xml:space="preserve"> </w:t>
      </w:r>
      <w:r w:rsidRPr="006F2330">
        <w:rPr>
          <w:u w:val="single"/>
        </w:rPr>
        <w:t>deepening</w:t>
      </w:r>
      <w:r w:rsidRPr="006F2330">
        <w:rPr>
          <w:sz w:val="12"/>
        </w:rPr>
        <w:t xml:space="preserve"> some of </w:t>
      </w:r>
      <w:r w:rsidRPr="006F2330">
        <w:rPr>
          <w:u w:val="single"/>
        </w:rPr>
        <w:t>pre-pandemic confrontations</w:t>
      </w:r>
      <w:r w:rsidRPr="006F2330">
        <w:rPr>
          <w:sz w:val="12"/>
        </w:rPr>
        <w:t xml:space="preserve"> that were already threatening the global economy. </w:t>
      </w:r>
      <w:r w:rsidRPr="006F2330">
        <w:rPr>
          <w:u w:val="single"/>
        </w:rPr>
        <w:t>The short-term response</w:t>
      </w:r>
      <w:r w:rsidRPr="006F2330">
        <w:rPr>
          <w:sz w:val="12"/>
        </w:rPr>
        <w:t xml:space="preserve"> to the virus and longer-term growth prospects </w:t>
      </w:r>
      <w:r w:rsidRPr="006F2330">
        <w:rPr>
          <w:u w:val="single"/>
        </w:rPr>
        <w:t xml:space="preserve">depend on </w:t>
      </w:r>
      <w:r w:rsidRPr="006F2330">
        <w:rPr>
          <w:highlight w:val="green"/>
          <w:u w:val="single"/>
        </w:rPr>
        <w:t>strong multilateral cooperation</w:t>
      </w:r>
      <w:r w:rsidRPr="006F2330">
        <w:rPr>
          <w:sz w:val="12"/>
        </w:rPr>
        <w:t xml:space="preserve"> to scale back obstacles to trade and investment, increase business certainty and leverage opportunities which the pandemic has accelerated in areas like the digital economy. </w:t>
      </w:r>
      <w:r w:rsidRPr="006F2330">
        <w:rPr>
          <w:b/>
          <w:bCs/>
          <w:u w:val="single"/>
        </w:rPr>
        <w:t xml:space="preserve">It is also </w:t>
      </w:r>
      <w:r w:rsidRPr="006F2330">
        <w:rPr>
          <w:b/>
          <w:bCs/>
          <w:highlight w:val="green"/>
          <w:u w:val="single"/>
        </w:rPr>
        <w:t>needed to preserve stable</w:t>
      </w:r>
      <w:r w:rsidRPr="006F2330">
        <w:rPr>
          <w:b/>
          <w:bCs/>
          <w:u w:val="single"/>
        </w:rPr>
        <w:t xml:space="preserve"> and coordinated international </w:t>
      </w:r>
      <w:r w:rsidRPr="006F2330">
        <w:rPr>
          <w:b/>
          <w:bCs/>
          <w:highlight w:val="green"/>
          <w:u w:val="single"/>
        </w:rPr>
        <w:t>relations</w:t>
      </w:r>
      <w:r w:rsidRPr="006F2330">
        <w:rPr>
          <w:b/>
          <w:bCs/>
          <w:u w:val="single"/>
        </w:rPr>
        <w:t xml:space="preserve"> to avoid that heavy threats implicit in the pandemic could result in catastrophic disorders or conflicts</w:t>
      </w:r>
      <w:r w:rsidRPr="006F2330">
        <w:rPr>
          <w:sz w:val="12"/>
        </w:rPr>
        <w:t xml:space="preserve"> (Jean 2020). </w:t>
      </w:r>
      <w:r w:rsidRPr="006F2330">
        <w:rPr>
          <w:u w:val="single"/>
        </w:rPr>
        <w:t>But it will not happen automatically. Unless governments accelerate their efforts to collaborate</w:t>
      </w:r>
      <w:r w:rsidRPr="006F2330">
        <w:rPr>
          <w:sz w:val="12"/>
        </w:rPr>
        <w:t xml:space="preserve">, </w:t>
      </w:r>
      <w:r w:rsidRPr="006F2330">
        <w:rPr>
          <w:u w:val="single"/>
        </w:rPr>
        <w:t>growing protectionism</w:t>
      </w:r>
      <w:r w:rsidRPr="006F2330">
        <w:rPr>
          <w:sz w:val="12"/>
        </w:rPr>
        <w:t xml:space="preserve"> </w:t>
      </w:r>
      <w:r w:rsidRPr="006F2330">
        <w:rPr>
          <w:u w:val="single"/>
        </w:rPr>
        <w:t>and increased distortions to</w:t>
      </w:r>
      <w:r w:rsidRPr="006F2330">
        <w:rPr>
          <w:sz w:val="12"/>
        </w:rPr>
        <w:t xml:space="preserve"> global value chains (</w:t>
      </w:r>
      <w:r w:rsidRPr="006F2330">
        <w:rPr>
          <w:u w:val="single"/>
        </w:rPr>
        <w:t>GVCs) risk being a by-product of the virus</w:t>
      </w:r>
      <w:r w:rsidRPr="006F2330">
        <w:rPr>
          <w:sz w:val="12"/>
        </w:rPr>
        <w:t xml:space="preserve">, at the same time further exacerbating its negative implications. </w:t>
      </w:r>
      <w:r w:rsidRPr="006F2330">
        <w:rPr>
          <w:b/>
          <w:bCs/>
          <w:u w:val="single"/>
        </w:rPr>
        <w:t xml:space="preserve">This demands extraordinary action. </w:t>
      </w:r>
      <w:r w:rsidRPr="006F2330">
        <w:rPr>
          <w:sz w:val="12"/>
        </w:rPr>
        <w:t>This chapter addresses the question of what role for trade ministers at the WTO in times of crises with a view to activating global cooperation to overcome COVID-19. In addition to the introductory section, the second sec</w:t>
      </w:r>
      <w:r w:rsidRPr="006F2330">
        <w:rPr>
          <w:u w:val="single"/>
        </w:rPr>
        <w:t xml:space="preserve">tion explores the </w:t>
      </w:r>
      <w:r w:rsidRPr="006F2330">
        <w:rPr>
          <w:highlight w:val="green"/>
          <w:u w:val="single"/>
        </w:rPr>
        <w:t>need to reactivate the WTO</w:t>
      </w:r>
      <w:r w:rsidRPr="006F2330">
        <w:rPr>
          <w:u w:val="single"/>
        </w:rPr>
        <w:t xml:space="preserve"> to underpin collaboration among governments</w:t>
      </w:r>
      <w:r w:rsidRPr="006F2330">
        <w:rPr>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6F2330">
        <w:rPr>
          <w:b/>
          <w:bCs/>
          <w:u w:val="single"/>
        </w:rPr>
        <w:t xml:space="preserve">REACTIVATE THE WTO </w:t>
      </w:r>
      <w:r w:rsidRPr="006F2330">
        <w:rPr>
          <w:sz w:val="12"/>
        </w:rPr>
        <w:t xml:space="preserve">Trade needs to be part of the response to COVID-19 and its upshots, and countries cannot afford the WTO, hobbled as it has been lately, to muddle through. </w:t>
      </w:r>
      <w:r w:rsidRPr="006F2330">
        <w:rPr>
          <w:b/>
          <w:bCs/>
          <w:u w:val="single"/>
        </w:rPr>
        <w:t xml:space="preserve">Moreover, as the world confronts more frequent and severe profound shocks such as financial crises, terrorism, extreme weather and pandemics </w:t>
      </w:r>
      <w:r w:rsidRPr="006F2330">
        <w:rPr>
          <w:sz w:val="12"/>
        </w:rPr>
        <w:t xml:space="preserve">(McKinsey Global Institute 2020), </w:t>
      </w:r>
      <w:r w:rsidRPr="006F2330">
        <w:rPr>
          <w:b/>
          <w:bCs/>
          <w:u w:val="single"/>
        </w:rPr>
        <w:t xml:space="preserve">the </w:t>
      </w:r>
      <w:r w:rsidRPr="006F2330">
        <w:rPr>
          <w:b/>
          <w:bCs/>
          <w:highlight w:val="green"/>
          <w:u w:val="single"/>
        </w:rPr>
        <w:t>WTO needs to step up</w:t>
      </w:r>
      <w:r w:rsidRPr="006F2330">
        <w:rPr>
          <w:b/>
          <w:bCs/>
          <w:u w:val="single"/>
        </w:rPr>
        <w:t xml:space="preserve"> its role during </w:t>
      </w:r>
      <w:r w:rsidRPr="006F2330">
        <w:rPr>
          <w:b/>
          <w:bCs/>
          <w:highlight w:val="green"/>
          <w:u w:val="single"/>
        </w:rPr>
        <w:t>systemic crises</w:t>
      </w:r>
      <w:r w:rsidRPr="006F2330">
        <w:rPr>
          <w:b/>
          <w:bCs/>
          <w:u w:val="single"/>
        </w:rPr>
        <w:t>.</w:t>
      </w:r>
      <w:r w:rsidRPr="006F2330">
        <w:rPr>
          <w:sz w:val="12"/>
        </w:rPr>
        <w:t xml:space="preserve"> </w:t>
      </w:r>
      <w:r w:rsidRPr="006F2330">
        <w:rPr>
          <w:b/>
          <w:bCs/>
          <w:u w:val="single"/>
        </w:rPr>
        <w:t xml:space="preserve">The fact that the </w:t>
      </w:r>
      <w:proofErr w:type="spellStart"/>
      <w:r w:rsidRPr="006F2330">
        <w:rPr>
          <w:b/>
          <w:bCs/>
          <w:u w:val="single"/>
        </w:rPr>
        <w:t>organisation</w:t>
      </w:r>
      <w:proofErr w:type="spellEnd"/>
      <w:r w:rsidRPr="006F2330">
        <w:rPr>
          <w:b/>
          <w:bCs/>
          <w:u w:val="single"/>
        </w:rPr>
        <w:t xml:space="preserve"> has been faltering, that there is a leadership vacuum and that distrust runs high among major traders will not make it any easier. </w:t>
      </w:r>
      <w:r w:rsidRPr="006F2330">
        <w:rPr>
          <w:u w:val="single"/>
        </w:rPr>
        <w:t xml:space="preserve">Exacerbated tensions related to the pandemic can only add to the feeling that WTO rules have been conceived for a very different context, increasing the risk of a loss of legitimacy </w:t>
      </w:r>
      <w:r w:rsidRPr="006F2330">
        <w:rPr>
          <w:sz w:val="12"/>
        </w:rPr>
        <w:t xml:space="preserve">(Jean 2020). </w:t>
      </w:r>
      <w:r w:rsidRPr="006F2330">
        <w:rPr>
          <w:b/>
          <w:bCs/>
          <w:u w:val="single"/>
        </w:rPr>
        <w:t xml:space="preserve">This is not about a major reset of the WTO. It is about (re)activating the </w:t>
      </w:r>
      <w:proofErr w:type="spellStart"/>
      <w:r w:rsidRPr="006F2330">
        <w:rPr>
          <w:b/>
          <w:bCs/>
          <w:u w:val="single"/>
        </w:rPr>
        <w:t>organisation</w:t>
      </w:r>
      <w:proofErr w:type="spellEnd"/>
      <w:r w:rsidRPr="006F2330">
        <w:rPr>
          <w:b/>
          <w:bCs/>
          <w:u w:val="single"/>
        </w:rPr>
        <w:t xml:space="preserve"> to serve its members as they combat the devastating impact of the pandemic and the global recession</w:t>
      </w:r>
      <w:r w:rsidRPr="006F2330">
        <w:rPr>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6F2330">
        <w:rPr>
          <w:u w:val="single"/>
        </w:rPr>
        <w:t>should the WTO</w:t>
      </w:r>
      <w:r w:rsidRPr="006F2330">
        <w:rPr>
          <w:sz w:val="12"/>
        </w:rPr>
        <w:t xml:space="preserve"> – or more accurately, its members – </w:t>
      </w:r>
      <w:r w:rsidRPr="006F2330">
        <w:rPr>
          <w:u w:val="single"/>
        </w:rPr>
        <w:t>demonstrate they can actually rise to the occasion in the context of COVID-19</w:t>
      </w:r>
      <w:r w:rsidRPr="006F2330">
        <w:rPr>
          <w:sz w:val="12"/>
        </w:rPr>
        <w:t xml:space="preserve">, </w:t>
      </w:r>
      <w:r w:rsidRPr="006F2330">
        <w:rPr>
          <w:b/>
          <w:bCs/>
          <w:u w:val="single"/>
        </w:rPr>
        <w:t>they will also contribute to increasing trust levels</w:t>
      </w:r>
      <w:r w:rsidRPr="006F2330">
        <w:rPr>
          <w:sz w:val="12"/>
        </w:rPr>
        <w:t xml:space="preserve"> </w:t>
      </w:r>
      <w:r w:rsidRPr="006F2330">
        <w:rPr>
          <w:b/>
          <w:bCs/>
          <w:u w:val="single"/>
        </w:rPr>
        <w:t xml:space="preserve">on the ability of the </w:t>
      </w:r>
      <w:proofErr w:type="spellStart"/>
      <w:r w:rsidRPr="006F2330">
        <w:rPr>
          <w:b/>
          <w:bCs/>
          <w:u w:val="single"/>
        </w:rPr>
        <w:t>organisation</w:t>
      </w:r>
      <w:proofErr w:type="spellEnd"/>
      <w:r w:rsidRPr="006F2330">
        <w:rPr>
          <w:b/>
          <w:bCs/>
          <w:u w:val="single"/>
        </w:rPr>
        <w:t xml:space="preserve"> to produce results</w:t>
      </w:r>
      <w:r w:rsidRPr="006F2330">
        <w:rPr>
          <w:sz w:val="12"/>
        </w:rPr>
        <w:t xml:space="preserve">. The starting point is a shift in mindset: governments need to understand that international trade is not a problem in the crisis, but rather a core element of the solution (Baldwin and </w:t>
      </w:r>
      <w:proofErr w:type="spellStart"/>
      <w:r w:rsidRPr="006F2330">
        <w:rPr>
          <w:sz w:val="12"/>
        </w:rPr>
        <w:t>Evenett</w:t>
      </w:r>
      <w:proofErr w:type="spellEnd"/>
      <w:r w:rsidRPr="006F2330">
        <w:rPr>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6F2330">
        <w:rPr>
          <w:sz w:val="12"/>
        </w:rPr>
        <w:t>neighbouring</w:t>
      </w:r>
      <w:proofErr w:type="spellEnd"/>
      <w:r w:rsidRPr="006F2330">
        <w:rPr>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6F2330">
        <w:rPr>
          <w:u w:val="single"/>
        </w:rPr>
        <w:t>These actions are positive and reflect the political will of governments to collaborate to some extent</w:t>
      </w:r>
      <w:r w:rsidRPr="006F2330">
        <w:rPr>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6F2330">
        <w:rPr>
          <w:u w:val="single"/>
        </w:rPr>
        <w:t>The venue for cooperation should be global and open to al</w:t>
      </w:r>
      <w:r w:rsidRPr="006F2330">
        <w:rPr>
          <w:sz w:val="12"/>
        </w:rPr>
        <w:t xml:space="preserve">l, even if not all 164 WTO members opt to engage in all initiatives. TRADE MINISTERS SHOULD CALL THE SHOTS DURING CRISES Challenges notwithstanding, </w:t>
      </w:r>
      <w:r w:rsidRPr="006F2330">
        <w:rPr>
          <w:highlight w:val="green"/>
          <w:u w:val="single"/>
        </w:rPr>
        <w:t xml:space="preserve">governments need to act now to empower the WTO </w:t>
      </w:r>
      <w:r w:rsidRPr="006F2330">
        <w:rPr>
          <w:u w:val="single"/>
        </w:rPr>
        <w:t>to play an active part in coordinating the response to the pandemic</w:t>
      </w:r>
      <w:r w:rsidRPr="006F2330">
        <w:rPr>
          <w:sz w:val="12"/>
        </w:rPr>
        <w:t xml:space="preserve">. The WTO is more than an </w:t>
      </w:r>
      <w:proofErr w:type="spellStart"/>
      <w:r w:rsidRPr="006F2330">
        <w:rPr>
          <w:sz w:val="12"/>
        </w:rPr>
        <w:t>organisation</w:t>
      </w:r>
      <w:proofErr w:type="spellEnd"/>
      <w:r w:rsidRPr="006F2330">
        <w:rPr>
          <w:sz w:val="12"/>
        </w:rPr>
        <w:t xml:space="preserve"> immersed in myriad drama on the shores of Lake Geneva; it is a solid framework for global trade cooperation. </w:t>
      </w:r>
      <w:r w:rsidRPr="006F2330">
        <w:rPr>
          <w:b/>
          <w:bCs/>
          <w:u w:val="single"/>
        </w:rPr>
        <w:t xml:space="preserve">It is </w:t>
      </w:r>
      <w:r w:rsidRPr="006F2330">
        <w:rPr>
          <w:b/>
          <w:bCs/>
          <w:highlight w:val="green"/>
          <w:u w:val="single"/>
        </w:rPr>
        <w:t>in countries’ interest to preserve</w:t>
      </w:r>
      <w:r w:rsidRPr="006F2330">
        <w:rPr>
          <w:b/>
          <w:bCs/>
          <w:u w:val="single"/>
        </w:rPr>
        <w:t xml:space="preserve"> the </w:t>
      </w:r>
      <w:r w:rsidRPr="006F2330">
        <w:rPr>
          <w:b/>
          <w:bCs/>
          <w:highlight w:val="green"/>
          <w:u w:val="single"/>
        </w:rPr>
        <w:t>relevance of the WTO;</w:t>
      </w:r>
      <w:r w:rsidRPr="006F2330">
        <w:rPr>
          <w:b/>
          <w:bCs/>
          <w:u w:val="single"/>
        </w:rPr>
        <w:t xml:space="preserve"> </w:t>
      </w:r>
      <w:r w:rsidRPr="006F2330">
        <w:rPr>
          <w:u w:val="single"/>
        </w:rPr>
        <w:t>its role can be critical in helping members help themselves</w:t>
      </w:r>
      <w:r w:rsidRPr="006F2330">
        <w:rPr>
          <w:sz w:val="12"/>
        </w:rPr>
        <w:t xml:space="preserve">. In a member-driven </w:t>
      </w:r>
      <w:proofErr w:type="spellStart"/>
      <w:r w:rsidRPr="006F2330">
        <w:rPr>
          <w:sz w:val="12"/>
        </w:rPr>
        <w:t>organisation</w:t>
      </w:r>
      <w:proofErr w:type="spellEnd"/>
      <w:r w:rsidRPr="006F2330">
        <w:rPr>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6F2330">
        <w:rPr>
          <w:u w:val="single"/>
        </w:rPr>
        <w:t>The WTO is nothing more and nothing less than the collectivity of its members</w:t>
      </w:r>
      <w:r w:rsidRPr="006F2330">
        <w:rPr>
          <w:sz w:val="12"/>
        </w:rPr>
        <w:t xml:space="preserve"> (Steger 2020), a point that is frequently forgotten in the public discourse. </w:t>
      </w:r>
      <w:r w:rsidRPr="006F2330">
        <w:rPr>
          <w:u w:val="single"/>
        </w:rPr>
        <w:t>Without strong leadership, frequent engagement and serious interest among members in addressing its challenges, the WTO itself cannot deliver results</w:t>
      </w:r>
      <w:r w:rsidRPr="006F2330">
        <w:rPr>
          <w:sz w:val="12"/>
        </w:rPr>
        <w:t xml:space="preserve"> (Cutler 2020). Paraphrasing </w:t>
      </w:r>
      <w:proofErr w:type="spellStart"/>
      <w:r w:rsidRPr="006F2330">
        <w:rPr>
          <w:sz w:val="12"/>
        </w:rPr>
        <w:t>VanGrasstek</w:t>
      </w:r>
      <w:proofErr w:type="spellEnd"/>
      <w:r w:rsidRPr="006F2330">
        <w:rPr>
          <w:sz w:val="12"/>
        </w:rPr>
        <w:t xml:space="preserve"> (2013), the multilateral trading system receives its inspiration from economists and is shaped primarily by lawyers, but it can only operate within the limits set by politicians.</w:t>
      </w:r>
    </w:p>
    <w:p w14:paraId="1A2172E5" w14:textId="77777777" w:rsidR="00CA0827" w:rsidRPr="006F2330" w:rsidRDefault="00CA0827" w:rsidP="00CA0827">
      <w:pPr>
        <w:keepNext/>
        <w:keepLines/>
        <w:spacing w:before="40" w:after="0"/>
        <w:outlineLvl w:val="3"/>
        <w:rPr>
          <w:rFonts w:eastAsiaTheme="majorEastAsia"/>
          <w:b/>
          <w:iCs/>
          <w:sz w:val="26"/>
        </w:rPr>
      </w:pPr>
      <w:r w:rsidRPr="006F2330">
        <w:rPr>
          <w:rFonts w:eastAsiaTheme="majorEastAsia"/>
          <w:b/>
          <w:iCs/>
          <w:sz w:val="26"/>
        </w:rPr>
        <w:lastRenderedPageBreak/>
        <w:t>Post Covid WTO legitimacy and credibility re necessary to prevent a downward spiral of protectionism.</w:t>
      </w:r>
    </w:p>
    <w:p w14:paraId="10418347" w14:textId="77777777" w:rsidR="00CA0827" w:rsidRPr="006F2330" w:rsidRDefault="00CA0827" w:rsidP="00CA0827">
      <w:r w:rsidRPr="006F2330">
        <w:rPr>
          <w:b/>
          <w:bCs/>
          <w:sz w:val="26"/>
        </w:rPr>
        <w:t>Solís 20.</w:t>
      </w:r>
      <w:r w:rsidRPr="006F2330">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6F2330">
          <w:t>https://www.brookings.edu/blog/order-from-chaos/2020/07/10/the-post-covid-19-world-economic-nationalism-triumphant/</w:t>
        </w:r>
      </w:hyperlink>
      <w:r w:rsidRPr="006F2330">
        <w:t>] TDI</w:t>
      </w:r>
    </w:p>
    <w:p w14:paraId="3C55E43B" w14:textId="77777777" w:rsidR="00CA0827" w:rsidRPr="006F2330" w:rsidRDefault="00CA0827" w:rsidP="00CA0827">
      <w:pPr>
        <w:rPr>
          <w:sz w:val="14"/>
        </w:rPr>
      </w:pPr>
      <w:r w:rsidRPr="006F2330">
        <w:rPr>
          <w:u w:val="single"/>
        </w:rPr>
        <w:t>The damage caused by the worst global health crisis in a century is vast</w:t>
      </w:r>
      <w:r w:rsidRPr="006F2330">
        <w:rPr>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6F2330">
        <w:rPr>
          <w:b/>
          <w:bCs/>
          <w:highlight w:val="green"/>
          <w:u w:val="single"/>
        </w:rPr>
        <w:t>anticipated drops to</w:t>
      </w:r>
      <w:r w:rsidRPr="006F2330">
        <w:rPr>
          <w:b/>
          <w:bCs/>
          <w:u w:val="single"/>
        </w:rPr>
        <w:t xml:space="preserve"> international </w:t>
      </w:r>
      <w:r w:rsidRPr="006F2330">
        <w:rPr>
          <w:b/>
          <w:bCs/>
          <w:highlight w:val="green"/>
          <w:u w:val="single"/>
        </w:rPr>
        <w:t>trade and investment</w:t>
      </w:r>
      <w:r w:rsidRPr="006F2330">
        <w:rPr>
          <w:b/>
          <w:bCs/>
          <w:u w:val="single"/>
        </w:rPr>
        <w:t xml:space="preserve"> flows </w:t>
      </w:r>
      <w:r w:rsidRPr="006F2330">
        <w:rPr>
          <w:b/>
          <w:bCs/>
          <w:highlight w:val="green"/>
          <w:u w:val="single"/>
        </w:rPr>
        <w:t>of</w:t>
      </w:r>
      <w:r w:rsidRPr="006F2330">
        <w:rPr>
          <w:b/>
          <w:bCs/>
          <w:u w:val="single"/>
        </w:rPr>
        <w:t xml:space="preserve"> 30% and </w:t>
      </w:r>
      <w:r w:rsidRPr="006F2330">
        <w:rPr>
          <w:b/>
          <w:bCs/>
          <w:highlight w:val="green"/>
          <w:u w:val="single"/>
        </w:rPr>
        <w:t>40%,</w:t>
      </w:r>
      <w:r w:rsidRPr="006F2330">
        <w:rPr>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6F2330">
        <w:rPr>
          <w:u w:val="single"/>
        </w:rPr>
        <w:t xml:space="preserve">Is the future one of deglobalization, decoupling, and reshoring of economic activity? </w:t>
      </w:r>
      <w:r w:rsidRPr="006F2330">
        <w:rPr>
          <w:b/>
          <w:bCs/>
          <w:highlight w:val="green"/>
          <w:u w:val="single"/>
        </w:rPr>
        <w:t>The pandemic hit an already wounded multilateral trading system</w:t>
      </w:r>
      <w:r w:rsidRPr="006F2330">
        <w:rPr>
          <w:sz w:val="14"/>
        </w:rPr>
        <w:t xml:space="preserve">. </w:t>
      </w:r>
      <w:r w:rsidRPr="006F2330">
        <w:rPr>
          <w:u w:val="single"/>
        </w:rPr>
        <w:t>The chances that the</w:t>
      </w:r>
      <w:r w:rsidRPr="006F2330">
        <w:rPr>
          <w:sz w:val="14"/>
        </w:rPr>
        <w:t xml:space="preserve"> World Trade Organization (</w:t>
      </w:r>
      <w:r w:rsidRPr="006F2330">
        <w:rPr>
          <w:u w:val="single"/>
        </w:rPr>
        <w:t>WTO) can deliver a multilateral</w:t>
      </w:r>
      <w:r w:rsidRPr="006F2330">
        <w:rPr>
          <w:sz w:val="14"/>
        </w:rPr>
        <w:t xml:space="preserve"> round of trade negotiations to slash tariffs across the board and update the trade and investment rulebook </w:t>
      </w:r>
      <w:r w:rsidRPr="006F2330">
        <w:rPr>
          <w:u w:val="single"/>
        </w:rPr>
        <w:t>are nil.</w:t>
      </w:r>
      <w:r w:rsidRPr="006F2330">
        <w:rPr>
          <w:sz w:val="14"/>
        </w:rPr>
        <w:t xml:space="preserve"> </w:t>
      </w:r>
      <w:r w:rsidRPr="006F2330">
        <w:rPr>
          <w:u w:val="single"/>
        </w:rPr>
        <w:t>But the WTO has also lost its central role as arbiter of trade disputes</w:t>
      </w:r>
      <w:r w:rsidRPr="006F2330">
        <w:rPr>
          <w:sz w:val="14"/>
        </w:rPr>
        <w:t xml:space="preserve"> among its members. In December 2019, the Appellate Body ceased to function due to the U.S. block of new appointments, citing judicial overreach. </w:t>
      </w:r>
      <w:r w:rsidRPr="006F2330">
        <w:rPr>
          <w:b/>
          <w:bCs/>
          <w:sz w:val="24"/>
          <w:szCs w:val="28"/>
          <w:u w:val="single"/>
        </w:rPr>
        <w:t xml:space="preserve">At a time of rising protectionism, the </w:t>
      </w:r>
      <w:r w:rsidRPr="006F2330">
        <w:rPr>
          <w:b/>
          <w:bCs/>
          <w:sz w:val="24"/>
          <w:szCs w:val="28"/>
          <w:highlight w:val="green"/>
          <w:u w:val="single"/>
        </w:rPr>
        <w:t>erosion of a</w:t>
      </w:r>
      <w:r w:rsidRPr="006F2330">
        <w:rPr>
          <w:b/>
          <w:bCs/>
          <w:sz w:val="24"/>
          <w:szCs w:val="28"/>
          <w:u w:val="single"/>
        </w:rPr>
        <w:t xml:space="preserve"> rules-based </w:t>
      </w:r>
      <w:r w:rsidRPr="006F2330">
        <w:rPr>
          <w:b/>
          <w:bCs/>
          <w:sz w:val="24"/>
          <w:szCs w:val="28"/>
          <w:highlight w:val="green"/>
          <w:u w:val="single"/>
        </w:rPr>
        <w:t>mechanism to adjudicate</w:t>
      </w:r>
      <w:r w:rsidRPr="006F2330">
        <w:rPr>
          <w:b/>
          <w:bCs/>
          <w:sz w:val="24"/>
          <w:szCs w:val="28"/>
          <w:u w:val="single"/>
        </w:rPr>
        <w:t xml:space="preserve"> disputes </w:t>
      </w:r>
      <w:r w:rsidRPr="006F2330">
        <w:rPr>
          <w:b/>
          <w:bCs/>
          <w:sz w:val="24"/>
          <w:szCs w:val="28"/>
          <w:highlight w:val="green"/>
          <w:u w:val="single"/>
        </w:rPr>
        <w:t>bodes ill.</w:t>
      </w:r>
      <w:r w:rsidRPr="006F2330">
        <w:rPr>
          <w:sz w:val="14"/>
        </w:rPr>
        <w:t xml:space="preserve"> </w:t>
      </w:r>
      <w:r w:rsidRPr="006F2330">
        <w:rPr>
          <w:b/>
          <w:bCs/>
          <w:u w:val="single"/>
        </w:rPr>
        <w:t>Longstanding challenges to the WTO have been exacerbated by an abdication of leadership from the great powers to ensure its survival</w:t>
      </w:r>
      <w:r w:rsidRPr="006F2330">
        <w:rPr>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6F2330">
        <w:rPr>
          <w:u w:val="single"/>
        </w:rPr>
        <w:t xml:space="preserve">instead of creating coalitions of like-minded countries to bring about effective multilateral trade governance, it appears determined to further harm </w:t>
      </w:r>
      <w:r w:rsidRPr="006F2330">
        <w:rPr>
          <w:strike/>
          <w:sz w:val="14"/>
        </w:rPr>
        <w:t>cripple</w:t>
      </w:r>
      <w:r w:rsidRPr="006F2330">
        <w:rPr>
          <w:u w:val="single"/>
        </w:rPr>
        <w:t xml:space="preserve"> the international organization.</w:t>
      </w:r>
      <w:r w:rsidRPr="006F2330">
        <w:rPr>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6F2330">
        <w:rPr>
          <w:highlight w:val="green"/>
          <w:u w:val="single"/>
        </w:rPr>
        <w:t>U.S. may unilaterally abandon its commitments</w:t>
      </w:r>
      <w:r w:rsidRPr="006F2330">
        <w:rPr>
          <w:sz w:val="14"/>
        </w:rPr>
        <w:t xml:space="preserve"> on bound tariffs and apply larger duties to force other countries to open their markets. </w:t>
      </w:r>
      <w:r w:rsidRPr="006F2330">
        <w:rPr>
          <w:b/>
          <w:bCs/>
          <w:u w:val="single"/>
        </w:rPr>
        <w:t xml:space="preserve">Trade spats as other countries retaliate in kind is a more likely result. </w:t>
      </w:r>
      <w:r w:rsidRPr="006F2330">
        <w:rPr>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6F2330">
        <w:rPr>
          <w:u w:val="single"/>
        </w:rPr>
        <w:t>In fighting for the new economic order, setting standards on cutting-edge technologies will be at the forefront</w:t>
      </w:r>
      <w:r w:rsidRPr="006F2330">
        <w:rPr>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6F2330">
        <w:rPr>
          <w:u w:val="single"/>
        </w:rPr>
        <w:t>. The pandemic has only exacerbated concerns that weakened companies in strategic sectors are at risk of foreign takeover.</w:t>
      </w:r>
      <w:r w:rsidRPr="006F2330">
        <w:rPr>
          <w:sz w:val="14"/>
        </w:rPr>
        <w:t xml:space="preserve"> </w:t>
      </w:r>
      <w:r w:rsidRPr="006F2330">
        <w:rPr>
          <w:u w:val="single"/>
        </w:rPr>
        <w:t>COVID-19’s impact</w:t>
      </w:r>
      <w:r w:rsidRPr="006F2330">
        <w:rPr>
          <w:sz w:val="14"/>
        </w:rPr>
        <w:t xml:space="preserve"> on the international trading system </w:t>
      </w:r>
      <w:r w:rsidRPr="006F2330">
        <w:rPr>
          <w:u w:val="single"/>
        </w:rPr>
        <w:t>is twofold. It has reinforced existing</w:t>
      </w:r>
      <w:r w:rsidRPr="006F2330">
        <w:rPr>
          <w:sz w:val="14"/>
        </w:rPr>
        <w:t xml:space="preserve"> </w:t>
      </w:r>
      <w:r w:rsidRPr="006F2330">
        <w:rPr>
          <w:u w:val="single"/>
        </w:rPr>
        <w:t>trends</w:t>
      </w:r>
      <w:r w:rsidRPr="006F2330">
        <w:rPr>
          <w:sz w:val="14"/>
        </w:rPr>
        <w:t xml:space="preserve"> </w:t>
      </w:r>
      <w:r w:rsidRPr="006F2330">
        <w:rPr>
          <w:u w:val="single"/>
        </w:rPr>
        <w:t>such as the deceleration</w:t>
      </w:r>
      <w:r w:rsidRPr="006F2330">
        <w:rPr>
          <w:sz w:val="14"/>
        </w:rPr>
        <w:t xml:space="preserve"> and now drop in the volume </w:t>
      </w:r>
      <w:r w:rsidRPr="006F2330">
        <w:rPr>
          <w:u w:val="single"/>
        </w:rPr>
        <w:t>of international trade</w:t>
      </w:r>
      <w:r w:rsidRPr="006F2330">
        <w:rPr>
          <w:sz w:val="14"/>
        </w:rPr>
        <w:t xml:space="preserve">, the rise of economic security as governments expand their toolkit to restrict trade and investment flows, and it has laid bare the fallout in U.S.-China relations. </w:t>
      </w:r>
      <w:r w:rsidRPr="006F2330">
        <w:rPr>
          <w:u w:val="single"/>
        </w:rPr>
        <w:t xml:space="preserve">But the pandemic also brought new challenges </w:t>
      </w:r>
      <w:r w:rsidRPr="006F2330">
        <w:rPr>
          <w:sz w:val="14"/>
        </w:rPr>
        <w:t xml:space="preserve">that exposed the extent </w:t>
      </w:r>
      <w:r w:rsidRPr="006F2330">
        <w:rPr>
          <w:u w:val="single"/>
        </w:rPr>
        <w:t>to which trade cooperation is in short supply</w:t>
      </w:r>
      <w:r w:rsidRPr="006F2330">
        <w:rPr>
          <w:sz w:val="14"/>
        </w:rPr>
        <w:t xml:space="preserve">. </w:t>
      </w:r>
      <w:r w:rsidRPr="006F2330">
        <w:rPr>
          <w:highlight w:val="green"/>
          <w:u w:val="single"/>
        </w:rPr>
        <w:t>Export protectionism has risen</w:t>
      </w:r>
      <w:r w:rsidRPr="006F2330">
        <w:rPr>
          <w:sz w:val="14"/>
        </w:rPr>
        <w:t xml:space="preserve"> in prominence with national restrictions on shipments of essential medical supplies and personal protective equipment. The WTO allows for such curbs for public health purposes – provided the measures are temporary and transparent. Few countries, </w:t>
      </w:r>
      <w:r w:rsidRPr="006F2330">
        <w:rPr>
          <w:sz w:val="14"/>
        </w:rPr>
        <w:lastRenderedPageBreak/>
        <w:t xml:space="preserve">however, have bothered to comply with their notification commitments. </w:t>
      </w:r>
      <w:r w:rsidRPr="006F2330">
        <w:rPr>
          <w:b/>
          <w:bCs/>
          <w:u w:val="single"/>
        </w:rPr>
        <w:t xml:space="preserve">The blow comes at a time </w:t>
      </w:r>
      <w:r w:rsidRPr="006F2330">
        <w:rPr>
          <w:b/>
          <w:bCs/>
          <w:highlight w:val="green"/>
          <w:u w:val="single"/>
        </w:rPr>
        <w:t>when the WTO is adrift</w:t>
      </w:r>
      <w:r w:rsidRPr="006F2330">
        <w:rPr>
          <w:b/>
          <w:bCs/>
          <w:u w:val="single"/>
        </w:rPr>
        <w:t xml:space="preserve"> </w:t>
      </w:r>
      <w:r w:rsidRPr="006F2330">
        <w:rPr>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6F2330">
        <w:rPr>
          <w:u w:val="single"/>
        </w:rPr>
        <w:t>Are we on the eve of a renationalized world economy?</w:t>
      </w:r>
      <w:r w:rsidRPr="006F2330">
        <w:rPr>
          <w:sz w:val="14"/>
        </w:rPr>
        <w:t xml:space="preserve"> That is the aspiration of several American and European public officials who fault extended global supply chains and overdependence on China for the current mishaps in tackling the pandemic. </w:t>
      </w:r>
      <w:r w:rsidRPr="006F2330">
        <w:rPr>
          <w:u w:val="single"/>
        </w:rPr>
        <w:t>But the view that economic nationalism and reshoring of manufacturing is a fail-safe path to security and prosperity is wrong.</w:t>
      </w:r>
      <w:r w:rsidRPr="006F2330">
        <w:rPr>
          <w:sz w:val="14"/>
        </w:rPr>
        <w:t xml:space="preserve"> For one, it skirts the responsibility of governments to properly stockpile essential medical supplies. Furthermore, </w:t>
      </w:r>
      <w:r w:rsidRPr="006F2330">
        <w:rPr>
          <w:u w:val="single"/>
        </w:rPr>
        <w:t xml:space="preserve">the </w:t>
      </w:r>
      <w:r w:rsidRPr="006F2330">
        <w:rPr>
          <w:highlight w:val="green"/>
          <w:u w:val="single"/>
        </w:rPr>
        <w:t>export curbs will be counterproductive</w:t>
      </w:r>
      <w:r w:rsidRPr="006F2330">
        <w:rPr>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6F2330">
        <w:rPr>
          <w:b/>
          <w:bCs/>
          <w:u w:val="single"/>
        </w:rPr>
        <w:t xml:space="preserve">Hence, </w:t>
      </w:r>
      <w:r w:rsidRPr="006F2330">
        <w:rPr>
          <w:b/>
          <w:bCs/>
          <w:highlight w:val="green"/>
          <w:u w:val="single"/>
        </w:rPr>
        <w:t>efforts</w:t>
      </w:r>
      <w:r w:rsidRPr="006F2330">
        <w:rPr>
          <w:b/>
          <w:bCs/>
          <w:u w:val="single"/>
        </w:rPr>
        <w:t xml:space="preserve"> by middle powers </w:t>
      </w:r>
      <w:r w:rsidRPr="006F2330">
        <w:rPr>
          <w:b/>
          <w:bCs/>
          <w:highlight w:val="green"/>
          <w:u w:val="single"/>
        </w:rPr>
        <w:t>to offer</w:t>
      </w:r>
      <w:r w:rsidRPr="006F2330">
        <w:rPr>
          <w:b/>
          <w:bCs/>
          <w:u w:val="single"/>
        </w:rPr>
        <w:t xml:space="preserve"> an interim </w:t>
      </w:r>
      <w:r w:rsidRPr="006F2330">
        <w:rPr>
          <w:b/>
          <w:bCs/>
          <w:highlight w:val="green"/>
          <w:u w:val="single"/>
        </w:rPr>
        <w:t>arbitration mechanism at the WTO</w:t>
      </w:r>
      <w:r w:rsidRPr="006F2330">
        <w:rPr>
          <w:sz w:val="14"/>
        </w:rPr>
        <w:t xml:space="preserve"> to handle trade disputes and to commit to maintaining open supply chains in essential medical goods </w:t>
      </w:r>
      <w:r w:rsidRPr="006F2330">
        <w:rPr>
          <w:b/>
          <w:bCs/>
          <w:highlight w:val="green"/>
          <w:u w:val="single"/>
        </w:rPr>
        <w:t>are the right antidote to rising economic nationalism</w:t>
      </w:r>
      <w:r w:rsidRPr="006F2330">
        <w:rPr>
          <w:sz w:val="14"/>
        </w:rPr>
        <w:t>. As a staunch supporter of rules-based trade and with its decision to forego export protectionism in the current crisis, Japan has much to contribute to these efforts.</w:t>
      </w:r>
    </w:p>
    <w:p w14:paraId="46217011" w14:textId="77777777" w:rsidR="00CA0827" w:rsidRPr="006F2330" w:rsidRDefault="00CA0827" w:rsidP="00CA0827">
      <w:pPr>
        <w:keepNext/>
        <w:keepLines/>
        <w:spacing w:before="40" w:after="0"/>
        <w:outlineLvl w:val="3"/>
        <w:rPr>
          <w:rFonts w:eastAsiaTheme="majorEastAsia"/>
          <w:b/>
          <w:iCs/>
          <w:sz w:val="26"/>
        </w:rPr>
      </w:pPr>
      <w:r w:rsidRPr="006F2330">
        <w:rPr>
          <w:rFonts w:eastAsiaTheme="majorEastAsia"/>
          <w:b/>
          <w:iCs/>
          <w:sz w:val="26"/>
        </w:rPr>
        <w:t>Trade solves great power competition – regionalism causes militarized crises.</w:t>
      </w:r>
    </w:p>
    <w:p w14:paraId="0BD524B4" w14:textId="77777777" w:rsidR="00CA0827" w:rsidRPr="006F2330" w:rsidRDefault="00CA0827" w:rsidP="00CA0827">
      <w:r w:rsidRPr="006F2330">
        <w:rPr>
          <w:b/>
          <w:bCs/>
          <w:sz w:val="26"/>
        </w:rPr>
        <w:t>Lake 18</w:t>
      </w:r>
      <w:r w:rsidRPr="006F2330">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6F2330">
          <w:t>https://papers.ssrn.com/sol3/papers.cfm?abstract_id=3171196/</w:t>
        </w:r>
      </w:hyperlink>
      <w:r w:rsidRPr="006F2330">
        <w:t>] TDI</w:t>
      </w:r>
    </w:p>
    <w:p w14:paraId="0AEDCFC8" w14:textId="77777777" w:rsidR="00CA0827" w:rsidRPr="006F2330" w:rsidRDefault="00CA0827" w:rsidP="00CA0827">
      <w:pPr>
        <w:rPr>
          <w:sz w:val="16"/>
        </w:rPr>
      </w:pPr>
      <w:r w:rsidRPr="006F2330">
        <w:rPr>
          <w:sz w:val="16"/>
        </w:rPr>
        <w:t xml:space="preserve">I develop two central arguments. First, </w:t>
      </w:r>
      <w:r w:rsidRPr="006F2330">
        <w:rPr>
          <w:b/>
          <w:iCs/>
          <w:u w:val="single"/>
        </w:rPr>
        <w:t xml:space="preserve">historically, </w:t>
      </w:r>
      <w:r w:rsidRPr="006F2330">
        <w:rPr>
          <w:b/>
          <w:iCs/>
          <w:highlight w:val="green"/>
          <w:u w:val="single"/>
        </w:rPr>
        <w:t>great power competition</w:t>
      </w:r>
      <w:r w:rsidRPr="006F2330">
        <w:rPr>
          <w:b/>
          <w:iCs/>
          <w:u w:val="single"/>
        </w:rPr>
        <w:t xml:space="preserve"> has been </w:t>
      </w:r>
      <w:r w:rsidRPr="006F2330">
        <w:rPr>
          <w:b/>
          <w:iCs/>
          <w:highlight w:val="green"/>
          <w:u w:val="single"/>
        </w:rPr>
        <w:t>driven</w:t>
      </w:r>
      <w:r w:rsidRPr="006F2330">
        <w:rPr>
          <w:b/>
          <w:iCs/>
          <w:u w:val="single"/>
        </w:rPr>
        <w:t xml:space="preserve"> primarily </w:t>
      </w:r>
      <w:r w:rsidRPr="006F2330">
        <w:rPr>
          <w:b/>
          <w:iCs/>
          <w:highlight w:val="green"/>
          <w:u w:val="single"/>
        </w:rPr>
        <w:t>by</w:t>
      </w:r>
      <w:r w:rsidRPr="006F2330">
        <w:rPr>
          <w:b/>
          <w:iCs/>
          <w:u w:val="single"/>
        </w:rPr>
        <w:t xml:space="preserve"> exclusion or </w:t>
      </w:r>
      <w:r w:rsidRPr="006F2330">
        <w:rPr>
          <w:b/>
          <w:iCs/>
          <w:highlight w:val="green"/>
          <w:u w:val="single"/>
        </w:rPr>
        <w:t>fears of exclusion from</w:t>
      </w:r>
      <w:r w:rsidRPr="006F2330">
        <w:rPr>
          <w:b/>
          <w:iCs/>
          <w:u w:val="single"/>
        </w:rPr>
        <w:t xml:space="preserve"> each power’s </w:t>
      </w:r>
      <w:r w:rsidRPr="006F2330">
        <w:rPr>
          <w:b/>
          <w:iCs/>
          <w:highlight w:val="green"/>
          <w:u w:val="single"/>
        </w:rPr>
        <w:t>international economic zone</w:t>
      </w:r>
      <w:r w:rsidRPr="006F2330">
        <w:rPr>
          <w:b/>
          <w:iCs/>
          <w:u w:val="single"/>
        </w:rPr>
        <w:t>,</w:t>
      </w:r>
      <w:r w:rsidRPr="006F2330">
        <w:rPr>
          <w:sz w:val="16"/>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6F2330">
        <w:rPr>
          <w:u w:val="single"/>
        </w:rPr>
        <w:t>other great powers</w:t>
      </w:r>
      <w:r w:rsidRPr="006F2330">
        <w:rPr>
          <w:sz w:val="16"/>
        </w:rPr>
        <w:t xml:space="preserve">, in response, </w:t>
      </w:r>
      <w:r w:rsidRPr="006F2330">
        <w:rPr>
          <w:u w:val="single"/>
        </w:rPr>
        <w:t>are</w:t>
      </w:r>
      <w:r w:rsidRPr="006F2330">
        <w:rPr>
          <w:sz w:val="16"/>
        </w:rPr>
        <w:t xml:space="preserve"> then </w:t>
      </w:r>
      <w:r w:rsidRPr="006F2330">
        <w:rPr>
          <w:u w:val="single"/>
        </w:rPr>
        <w:t>compelled to develop or expand their own exclusive economic zones.</w:t>
      </w:r>
      <w:r w:rsidRPr="006F2330">
        <w:rPr>
          <w:sz w:val="16"/>
        </w:rPr>
        <w:t xml:space="preserve"> </w:t>
      </w:r>
      <w:r w:rsidRPr="006F2330">
        <w:rPr>
          <w:b/>
          <w:iCs/>
          <w:u w:val="single"/>
        </w:rPr>
        <w:t xml:space="preserve">The </w:t>
      </w:r>
      <w:r w:rsidRPr="006F2330">
        <w:rPr>
          <w:b/>
          <w:iCs/>
          <w:highlight w:val="green"/>
          <w:u w:val="single"/>
        </w:rPr>
        <w:t>“race” for economic privilege</w:t>
      </w:r>
      <w:r w:rsidRPr="006F2330">
        <w:rPr>
          <w:b/>
          <w:iCs/>
          <w:u w:val="single"/>
        </w:rPr>
        <w:t xml:space="preserve"> can quickly </w:t>
      </w:r>
      <w:r w:rsidRPr="006F2330">
        <w:rPr>
          <w:b/>
          <w:iCs/>
          <w:highlight w:val="green"/>
          <w:u w:val="single"/>
        </w:rPr>
        <w:t>divide the world</w:t>
      </w:r>
      <w:r w:rsidRPr="006F2330">
        <w:rPr>
          <w:b/>
          <w:iCs/>
          <w:u w:val="single"/>
        </w:rPr>
        <w:t xml:space="preserve"> up </w:t>
      </w:r>
      <w:r w:rsidRPr="006F2330">
        <w:rPr>
          <w:b/>
          <w:iCs/>
          <w:highlight w:val="green"/>
          <w:u w:val="single"/>
        </w:rPr>
        <w:t>into</w:t>
      </w:r>
      <w:r w:rsidRPr="006F2330">
        <w:rPr>
          <w:b/>
          <w:iCs/>
          <w:u w:val="single"/>
        </w:rPr>
        <w:t xml:space="preserve"> economic </w:t>
      </w:r>
      <w:r w:rsidRPr="006F2330">
        <w:rPr>
          <w:b/>
          <w:iCs/>
          <w:highlight w:val="green"/>
          <w:u w:val="single"/>
        </w:rPr>
        <w:t>blocs</w:t>
      </w:r>
      <w:r w:rsidRPr="006F2330">
        <w:rPr>
          <w:b/>
          <w:iCs/>
          <w:u w:val="single"/>
        </w:rPr>
        <w:t xml:space="preserve">. </w:t>
      </w:r>
      <w:r w:rsidRPr="006F2330">
        <w:rPr>
          <w:sz w:val="16"/>
        </w:rPr>
        <w:t xml:space="preserve">Like the security dilemma, </w:t>
      </w:r>
      <w:r w:rsidRPr="006F2330">
        <w:rPr>
          <w:u w:val="single"/>
        </w:rPr>
        <w:t xml:space="preserve">great powers need not actually exclude one another from their zones; </w:t>
      </w:r>
      <w:r w:rsidRPr="006F2330">
        <w:rPr>
          <w:b/>
          <w:iCs/>
          <w:u w:val="single"/>
        </w:rPr>
        <w:t xml:space="preserve">the fear of exclusion alone is enough to ignite the process of division. </w:t>
      </w:r>
      <w:r w:rsidRPr="006F2330">
        <w:rPr>
          <w:highlight w:val="green"/>
          <w:u w:val="single"/>
        </w:rPr>
        <w:t>The race</w:t>
      </w:r>
      <w:r w:rsidRPr="006F2330">
        <w:rPr>
          <w:u w:val="single"/>
        </w:rPr>
        <w:t xml:space="preserve"> for privilege then </w:t>
      </w:r>
      <w:r w:rsidRPr="006F2330">
        <w:rPr>
          <w:highlight w:val="green"/>
          <w:u w:val="single"/>
        </w:rPr>
        <w:t>draws</w:t>
      </w:r>
      <w:r w:rsidRPr="006F2330">
        <w:rPr>
          <w:u w:val="single"/>
        </w:rPr>
        <w:t xml:space="preserve"> great powers into over-expanding into unprofitable regions and, more important, </w:t>
      </w:r>
      <w:r w:rsidRPr="006F2330">
        <w:rPr>
          <w:b/>
          <w:iCs/>
          <w:highlight w:val="green"/>
          <w:u w:val="single"/>
        </w:rPr>
        <w:t>militarized competition</w:t>
      </w:r>
      <w:r w:rsidRPr="006F2330">
        <w:rPr>
          <w:highlight w:val="green"/>
          <w:u w:val="single"/>
        </w:rPr>
        <w:t xml:space="preserve">. </w:t>
      </w:r>
      <w:r w:rsidRPr="006F2330">
        <w:rPr>
          <w:b/>
          <w:iCs/>
          <w:highlight w:val="green"/>
          <w:u w:val="single"/>
        </w:rPr>
        <w:t>Economic and military competition are thus linked, with the former</w:t>
      </w:r>
      <w:r w:rsidRPr="006F2330">
        <w:rPr>
          <w:b/>
          <w:iCs/>
          <w:u w:val="single"/>
        </w:rPr>
        <w:t xml:space="preserve"> usually </w:t>
      </w:r>
      <w:r w:rsidRPr="006F2330">
        <w:rPr>
          <w:b/>
          <w:iCs/>
          <w:highlight w:val="green"/>
          <w:u w:val="single"/>
        </w:rPr>
        <w:t>driving the latter</w:t>
      </w:r>
      <w:r w:rsidRPr="006F2330">
        <w:rPr>
          <w:b/>
          <w:iCs/>
          <w:u w:val="single"/>
        </w:rPr>
        <w:t>.</w:t>
      </w:r>
      <w:r w:rsidRPr="006F2330">
        <w:rPr>
          <w:sz w:val="16"/>
        </w:rPr>
        <w:t xml:space="preserve"> </w:t>
      </w:r>
      <w:r w:rsidRPr="006F2330">
        <w:rPr>
          <w:u w:val="single"/>
        </w:rPr>
        <w:t xml:space="preserve">The most significant military crises have, </w:t>
      </w:r>
      <w:r w:rsidRPr="006F2330">
        <w:rPr>
          <w:sz w:val="16"/>
        </w:rPr>
        <w:t xml:space="preserve">historically, </w:t>
      </w:r>
      <w:r w:rsidRPr="006F2330">
        <w:rPr>
          <w:u w:val="single"/>
        </w:rPr>
        <w:t>been over where to draw the boundaries between economic zones and subsequent challenges to those boundaries</w:t>
      </w:r>
      <w:r w:rsidRPr="006F2330">
        <w:rPr>
          <w:sz w:val="16"/>
        </w:rPr>
        <w:t xml:space="preserve">. </w:t>
      </w:r>
      <w:r w:rsidRPr="006F2330">
        <w:rPr>
          <w:b/>
          <w:iCs/>
          <w:u w:val="single"/>
        </w:rPr>
        <w:t>Economic closure and fear of closure have been consistent sources of great power conflict</w:t>
      </w:r>
      <w:r w:rsidRPr="006F2330">
        <w:rPr>
          <w:sz w:val="16"/>
        </w:rPr>
        <w:t xml:space="preserve"> in the past – and possibly will be in the future.</w:t>
      </w:r>
      <w:r w:rsidRPr="006F2330">
        <w:rPr>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6F2330">
        <w:rPr>
          <w:u w:val="single"/>
        </w:rPr>
        <w:t xml:space="preserve">If so, great power competition could break out in the twenty-first century not because of bipolarity or any inevitable tendency toward conflict, </w:t>
      </w:r>
      <w:r w:rsidRPr="006F2330">
        <w:rPr>
          <w:b/>
          <w:iCs/>
          <w:u w:val="single"/>
        </w:rPr>
        <w:t xml:space="preserve">but because neither great power can </w:t>
      </w:r>
      <w:r w:rsidRPr="006F2330">
        <w:rPr>
          <w:b/>
          <w:iCs/>
          <w:u w:val="single"/>
        </w:rPr>
        <w:lastRenderedPageBreak/>
        <w:t>control its own protectionist forces</w:t>
      </w:r>
      <w:r w:rsidRPr="006F2330">
        <w:rPr>
          <w:sz w:val="16"/>
        </w:rPr>
        <w:t xml:space="preserve"> nor signal to the other that it would not exclude it from its economic zone</w:t>
      </w:r>
      <w:r w:rsidRPr="006F2330">
        <w:rPr>
          <w:b/>
          <w:iCs/>
          <w:u w:val="single"/>
        </w:rPr>
        <w:t xml:space="preserve">. The British-U.S. case, again, suggests that </w:t>
      </w:r>
      <w:r w:rsidRPr="006F2330">
        <w:rPr>
          <w:b/>
          <w:iCs/>
          <w:highlight w:val="green"/>
          <w:u w:val="single"/>
        </w:rPr>
        <w:t>exclusion and competition are not inevitable</w:t>
      </w:r>
      <w:r w:rsidRPr="006F2330">
        <w:rPr>
          <w:b/>
          <w:iCs/>
          <w:u w:val="single"/>
        </w:rPr>
        <w:t xml:space="preserve">, </w:t>
      </w:r>
      <w:r w:rsidRPr="006F2330">
        <w:rPr>
          <w:b/>
          <w:iCs/>
          <w:highlight w:val="green"/>
          <w:u w:val="single"/>
        </w:rPr>
        <w:t>but</w:t>
      </w:r>
      <w:r w:rsidRPr="006F2330">
        <w:rPr>
          <w:b/>
          <w:iCs/>
          <w:u w:val="single"/>
        </w:rPr>
        <w:t xml:space="preserve"> the current </w:t>
      </w:r>
      <w:r w:rsidRPr="006F2330">
        <w:rPr>
          <w:b/>
          <w:iCs/>
          <w:highlight w:val="green"/>
          <w:u w:val="single"/>
        </w:rPr>
        <w:t>danger</w:t>
      </w:r>
      <w:r w:rsidRPr="006F2330">
        <w:rPr>
          <w:b/>
          <w:iCs/>
          <w:u w:val="single"/>
        </w:rPr>
        <w:t xml:space="preserve"> of economic closure </w:t>
      </w:r>
      <w:r w:rsidRPr="006F2330">
        <w:rPr>
          <w:b/>
          <w:iCs/>
          <w:highlight w:val="green"/>
          <w:u w:val="single"/>
        </w:rPr>
        <w:t>is real and increasing</w:t>
      </w:r>
      <w:r w:rsidRPr="006F2330">
        <w:rPr>
          <w:b/>
          <w:iCs/>
          <w:u w:val="single"/>
        </w:rPr>
        <w:t xml:space="preserve">. </w:t>
      </w:r>
      <w:r w:rsidRPr="006F2330">
        <w:rPr>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6F2330">
        <w:rPr>
          <w:u w:val="single"/>
        </w:rPr>
        <w:t>Protectionism can sour great power relations, but it is the desire for exclusive economic zones that drives great power competition and, given the possibility of coercion, influences grand strategy</w:t>
      </w:r>
      <w:r w:rsidRPr="006F2330">
        <w:rPr>
          <w:sz w:val="16"/>
        </w:rPr>
        <w:t>. Thus, the theory sketched here integrates insights from international political economy (see below), the literature on domestic politics and grand strategy,14 and systemic theories of international relations.15</w:t>
      </w:r>
    </w:p>
    <w:p w14:paraId="6048DC95" w14:textId="77777777" w:rsidR="00CA0827" w:rsidRPr="006F2330" w:rsidRDefault="00CA0827" w:rsidP="00CA0827">
      <w:pPr>
        <w:keepNext/>
        <w:keepLines/>
        <w:spacing w:before="40" w:after="0"/>
        <w:outlineLvl w:val="3"/>
        <w:rPr>
          <w:rFonts w:eastAsiaTheme="majorEastAsia"/>
          <w:b/>
          <w:iCs/>
          <w:sz w:val="26"/>
        </w:rPr>
      </w:pPr>
      <w:r w:rsidRPr="006F2330">
        <w:rPr>
          <w:rFonts w:eastAsiaTheme="majorEastAsia"/>
          <w:b/>
          <w:iCs/>
          <w:sz w:val="26"/>
        </w:rPr>
        <w:t>Independently, WTO cred solves nuclear war – allows an off-track for nuclear weapons.</w:t>
      </w:r>
    </w:p>
    <w:p w14:paraId="6643316B" w14:textId="77777777" w:rsidR="00CA0827" w:rsidRPr="006F2330" w:rsidRDefault="00CA0827" w:rsidP="00CA0827">
      <w:r w:rsidRPr="006F2330">
        <w:rPr>
          <w:b/>
          <w:bCs/>
          <w:sz w:val="26"/>
        </w:rPr>
        <w:t>Hamann 09.</w:t>
      </w:r>
      <w:r w:rsidRPr="006F2330">
        <w:t xml:space="preserve"> [(Georgia Hamann is a J.D. Candidate, Vanderbilt University Law School, “Replacing Slingshots with Swords: Implications of the Antigua-Gambling 22.6 Panel Report for Developing Countries and the World Trading System,” 2009.] TDI</w:t>
      </w:r>
    </w:p>
    <w:p w14:paraId="3ACBC84A" w14:textId="77777777" w:rsidR="00CA0827" w:rsidRPr="006F2330" w:rsidRDefault="00CA0827" w:rsidP="00CA0827">
      <w:pPr>
        <w:rPr>
          <w:sz w:val="14"/>
        </w:rPr>
      </w:pPr>
      <w:r w:rsidRPr="006F2330">
        <w:rPr>
          <w:b/>
          <w:bCs/>
          <w:u w:val="single"/>
        </w:rPr>
        <w:t xml:space="preserve">Voluntary </w:t>
      </w:r>
      <w:r w:rsidRPr="006F2330">
        <w:rPr>
          <w:b/>
          <w:bCs/>
          <w:highlight w:val="green"/>
          <w:u w:val="single"/>
        </w:rPr>
        <w:t>compliance with WTO</w:t>
      </w:r>
      <w:r w:rsidRPr="006F2330">
        <w:rPr>
          <w:b/>
          <w:bCs/>
          <w:sz w:val="14"/>
        </w:rPr>
        <w:t xml:space="preserve"> </w:t>
      </w:r>
      <w:r w:rsidRPr="006F2330">
        <w:rPr>
          <w:b/>
          <w:bCs/>
          <w:u w:val="single"/>
        </w:rPr>
        <w:t xml:space="preserve">rules </w:t>
      </w:r>
      <w:r w:rsidRPr="006F2330">
        <w:rPr>
          <w:u w:val="single"/>
        </w:rPr>
        <w:t>and procedures is of the utmost importance</w:t>
      </w:r>
      <w:r w:rsidRPr="006F2330">
        <w:rPr>
          <w:sz w:val="14"/>
        </w:rPr>
        <w:t xml:space="preserve"> </w:t>
      </w:r>
      <w:r w:rsidRPr="006F2330">
        <w:rPr>
          <w:b/>
          <w:bCs/>
          <w:u w:val="single"/>
        </w:rPr>
        <w:t>to the international trading system</w:t>
      </w:r>
      <w:r w:rsidRPr="006F2330">
        <w:rPr>
          <w:sz w:val="14"/>
        </w:rPr>
        <w:t xml:space="preserve">.'0 0 Given the increasingly globalized market, the </w:t>
      </w:r>
      <w:r w:rsidRPr="006F2330">
        <w:rPr>
          <w:u w:val="single"/>
        </w:rPr>
        <w:t>coming years will see an increase in the importance of the WTO</w:t>
      </w:r>
      <w:r w:rsidRPr="006F2330">
        <w:rPr>
          <w:sz w:val="14"/>
        </w:rPr>
        <w:t xml:space="preserve"> </w:t>
      </w:r>
      <w:r w:rsidRPr="006F2330">
        <w:rPr>
          <w:b/>
          <w:bCs/>
          <w:u w:val="single"/>
        </w:rPr>
        <w:t>as a cohesive force and arbiter of disputes that likely will become more frequent and injurious</w:t>
      </w:r>
      <w:r w:rsidRPr="006F2330">
        <w:rPr>
          <w:sz w:val="14"/>
        </w:rPr>
        <w:t xml:space="preserve">. </w:t>
      </w:r>
      <w:r w:rsidRPr="006F2330">
        <w:rPr>
          <w:b/>
          <w:bCs/>
          <w:u w:val="single"/>
        </w:rPr>
        <w:t xml:space="preserve">01' The work of the WTO </w:t>
      </w:r>
      <w:r w:rsidRPr="006F2330">
        <w:rPr>
          <w:b/>
          <w:bCs/>
          <w:highlight w:val="green"/>
          <w:u w:val="single"/>
        </w:rPr>
        <w:t>cannot be overstated in a nuclear-</w:t>
      </w:r>
      <w:r w:rsidRPr="006F2330">
        <w:rPr>
          <w:b/>
          <w:bCs/>
          <w:u w:val="single"/>
        </w:rPr>
        <w:t xml:space="preserve">armed </w:t>
      </w:r>
      <w:r w:rsidRPr="006F2330">
        <w:rPr>
          <w:b/>
          <w:bCs/>
          <w:highlight w:val="green"/>
          <w:u w:val="single"/>
        </w:rPr>
        <w:t>world</w:t>
      </w:r>
      <w:r w:rsidRPr="006F2330">
        <w:rPr>
          <w:b/>
          <w:bCs/>
          <w:sz w:val="14"/>
        </w:rPr>
        <w:t>,</w:t>
      </w:r>
      <w:r w:rsidRPr="006F2330">
        <w:rPr>
          <w:sz w:val="14"/>
        </w:rPr>
        <w:t xml:space="preserve"> </w:t>
      </w:r>
      <w:r w:rsidRPr="006F2330">
        <w:rPr>
          <w:u w:val="single"/>
        </w:rPr>
        <w:t>as the body continues to promote respect</w:t>
      </w:r>
      <w:r w:rsidRPr="006F2330">
        <w:rPr>
          <w:sz w:val="14"/>
        </w:rPr>
        <w:t xml:space="preserve"> </w:t>
      </w:r>
      <w:r w:rsidRPr="006F2330">
        <w:rPr>
          <w:u w:val="single"/>
        </w:rPr>
        <w:t>and</w:t>
      </w:r>
      <w:r w:rsidRPr="006F2330">
        <w:rPr>
          <w:sz w:val="14"/>
        </w:rPr>
        <w:t xml:space="preserve"> even </w:t>
      </w:r>
      <w:r w:rsidRPr="006F2330">
        <w:rPr>
          <w:u w:val="single"/>
        </w:rPr>
        <w:t>amity</w:t>
      </w:r>
      <w:r w:rsidRPr="006F2330">
        <w:rPr>
          <w:sz w:val="14"/>
        </w:rPr>
        <w:t xml:space="preserve"> </w:t>
      </w:r>
      <w:r w:rsidRPr="006F2330">
        <w:rPr>
          <w:u w:val="single"/>
        </w:rPr>
        <w:t>among nations with opposing philosophical goals</w:t>
      </w:r>
      <w:r w:rsidRPr="006F2330">
        <w:rPr>
          <w:sz w:val="14"/>
        </w:rPr>
        <w:t xml:space="preserve"> or modes of governance. 10 2 </w:t>
      </w:r>
      <w:r w:rsidRPr="006F2330">
        <w:rPr>
          <w:u w:val="single"/>
        </w:rPr>
        <w:t>Demagogues</w:t>
      </w:r>
      <w:r w:rsidRPr="006F2330">
        <w:rPr>
          <w:sz w:val="14"/>
        </w:rPr>
        <w:t xml:space="preserve"> in the Unites States </w:t>
      </w:r>
      <w:r w:rsidRPr="006F2330">
        <w:rPr>
          <w:u w:val="single"/>
        </w:rPr>
        <w:t>may decry the rise of China</w:t>
      </w:r>
      <w:r w:rsidRPr="006F2330">
        <w:rPr>
          <w:sz w:val="14"/>
        </w:rPr>
        <w:t xml:space="preserve"> as a geopolitical threat, 0 3 </w:t>
      </w:r>
      <w:r w:rsidRPr="006F2330">
        <w:rPr>
          <w:u w:val="single"/>
        </w:rPr>
        <w:t>and extremists in Russia may play</w:t>
      </w:r>
      <w:r w:rsidRPr="006F2330">
        <w:rPr>
          <w:sz w:val="14"/>
        </w:rPr>
        <w:t xml:space="preserve"> </w:t>
      </w:r>
      <w:r w:rsidRPr="006F2330">
        <w:rPr>
          <w:u w:val="single"/>
        </w:rPr>
        <w:t>dangerous games of brinksmanship</w:t>
      </w:r>
      <w:r w:rsidRPr="006F2330">
        <w:rPr>
          <w:sz w:val="14"/>
        </w:rPr>
        <w:t xml:space="preserve"> </w:t>
      </w:r>
      <w:r w:rsidRPr="006F2330">
        <w:rPr>
          <w:u w:val="single"/>
        </w:rPr>
        <w:t>with other great powers</w:t>
      </w:r>
      <w:r w:rsidRPr="006F2330">
        <w:rPr>
          <w:sz w:val="14"/>
        </w:rPr>
        <w:t xml:space="preserve">, </w:t>
      </w:r>
      <w:r w:rsidRPr="006F2330">
        <w:rPr>
          <w:b/>
          <w:bCs/>
          <w:u w:val="single"/>
        </w:rPr>
        <w:t xml:space="preserve">but </w:t>
      </w:r>
      <w:r w:rsidRPr="006F2330">
        <w:rPr>
          <w:b/>
          <w:bCs/>
          <w:highlight w:val="green"/>
          <w:u w:val="single"/>
        </w:rPr>
        <w:t>trade keeps</w:t>
      </w:r>
      <w:r w:rsidRPr="006F2330">
        <w:rPr>
          <w:b/>
          <w:bCs/>
          <w:u w:val="single"/>
        </w:rPr>
        <w:t xml:space="preserve"> politicians' </w:t>
      </w:r>
      <w:r w:rsidRPr="006F2330">
        <w:rPr>
          <w:b/>
          <w:bCs/>
          <w:highlight w:val="green"/>
          <w:u w:val="single"/>
        </w:rPr>
        <w:t>fingers off "the button</w:t>
      </w:r>
      <w:r w:rsidRPr="006F2330">
        <w:rPr>
          <w:sz w:val="14"/>
        </w:rPr>
        <w:t xml:space="preserve">. ' 10 4 </w:t>
      </w:r>
      <w:r w:rsidRPr="006F2330">
        <w:rPr>
          <w:b/>
          <w:bCs/>
          <w:u w:val="single"/>
        </w:rPr>
        <w:t xml:space="preserve">The WTO offers </w:t>
      </w:r>
      <w:r w:rsidRPr="006F2330">
        <w:rPr>
          <w:b/>
          <w:bCs/>
          <w:highlight w:val="green"/>
          <w:u w:val="single"/>
        </w:rPr>
        <w:t>an astounding rate of compliance</w:t>
      </w:r>
      <w:r w:rsidRPr="006F2330">
        <w:rPr>
          <w:sz w:val="14"/>
          <w:highlight w:val="green"/>
        </w:rPr>
        <w:t xml:space="preserve"> </w:t>
      </w:r>
      <w:r w:rsidRPr="006F2330">
        <w:rPr>
          <w:highlight w:val="green"/>
          <w:u w:val="single"/>
        </w:rPr>
        <w:t>for an organization with no</w:t>
      </w:r>
      <w:r w:rsidRPr="006F2330">
        <w:rPr>
          <w:u w:val="single"/>
        </w:rPr>
        <w:t xml:space="preserve"> standing army</w:t>
      </w:r>
      <w:r w:rsidRPr="006F2330">
        <w:rPr>
          <w:sz w:val="14"/>
        </w:rPr>
        <w:t xml:space="preserve"> </w:t>
      </w:r>
      <w:r w:rsidRPr="006F2330">
        <w:rPr>
          <w:u w:val="single"/>
        </w:rPr>
        <w:t xml:space="preserve">and no </w:t>
      </w:r>
      <w:r w:rsidRPr="006F2330">
        <w:rPr>
          <w:highlight w:val="green"/>
          <w:u w:val="single"/>
        </w:rPr>
        <w:t>real power to enforce</w:t>
      </w:r>
      <w:r w:rsidRPr="006F2330">
        <w:rPr>
          <w:u w:val="single"/>
        </w:rPr>
        <w:t xml:space="preserve"> its decisions</w:t>
      </w:r>
      <w:r w:rsidRPr="006F2330">
        <w:rPr>
          <w:sz w:val="14"/>
        </w:rPr>
        <w:t xml:space="preserve">, </w:t>
      </w:r>
      <w:r w:rsidRPr="006F2330">
        <w:rPr>
          <w:u w:val="single"/>
        </w:rPr>
        <w:t>suggesting</w:t>
      </w:r>
      <w:r w:rsidRPr="006F2330">
        <w:rPr>
          <w:sz w:val="14"/>
        </w:rPr>
        <w:t xml:space="preserve"> that </w:t>
      </w:r>
      <w:r w:rsidRPr="006F2330">
        <w:rPr>
          <w:u w:val="single"/>
        </w:rPr>
        <w:t>governments recognize the value of maintaining the international construct of the WTO</w:t>
      </w:r>
      <w:r w:rsidRPr="006F2330">
        <w:rPr>
          <w:sz w:val="14"/>
        </w:rPr>
        <w:t xml:space="preserve">. 105 </w:t>
      </w:r>
      <w:r w:rsidRPr="006F2330">
        <w:rPr>
          <w:b/>
          <w:bCs/>
          <w:u w:val="single"/>
        </w:rPr>
        <w:t xml:space="preserve">In order to promote voluntary compliance, the WTO </w:t>
      </w:r>
      <w:r w:rsidRPr="006F2330">
        <w:rPr>
          <w:b/>
          <w:bCs/>
          <w:highlight w:val="green"/>
          <w:u w:val="single"/>
        </w:rPr>
        <w:t>must maintain a high level of credibility</w:t>
      </w:r>
      <w:r w:rsidRPr="006F2330">
        <w:rPr>
          <w:sz w:val="14"/>
        </w:rPr>
        <w:t xml:space="preserve">. 106 </w:t>
      </w:r>
      <w:r w:rsidRPr="006F2330">
        <w:rPr>
          <w:u w:val="single"/>
        </w:rPr>
        <w:t>Nations must perceive the WTO as the most reasonable option for dispute</w:t>
      </w:r>
      <w:r w:rsidRPr="006F2330">
        <w:rPr>
          <w:sz w:val="14"/>
        </w:rPr>
        <w:t xml:space="preserve"> </w:t>
      </w:r>
      <w:r w:rsidRPr="006F2330">
        <w:rPr>
          <w:u w:val="single"/>
        </w:rPr>
        <w:t>resolution</w:t>
      </w:r>
      <w:r w:rsidRPr="006F2330">
        <w:rPr>
          <w:sz w:val="14"/>
        </w:rPr>
        <w:t xml:space="preserve"> or fear that the WTO wields enough influence to enforce sanctions. 10 7 </w:t>
      </w:r>
      <w:r w:rsidRPr="006F2330">
        <w:rPr>
          <w:u w:val="single"/>
        </w:rPr>
        <w:t>The arbitrators charged with performing the substantive work of the WTO by negotiating, compromising, and issuing judgments are keenly aware of the responsibility they have to uphold the organization's credibility</w:t>
      </w:r>
      <w:r w:rsidRPr="006F2330">
        <w:rPr>
          <w:sz w:val="14"/>
        </w:rPr>
        <w:t>. 108</w:t>
      </w:r>
    </w:p>
    <w:p w14:paraId="36CF805F" w14:textId="77777777" w:rsidR="00CA0827" w:rsidRPr="006F2330" w:rsidRDefault="00CA0827" w:rsidP="00CA0827">
      <w:pPr>
        <w:keepNext/>
        <w:keepLines/>
        <w:pageBreakBefore/>
        <w:spacing w:before="40" w:after="0"/>
        <w:jc w:val="center"/>
        <w:outlineLvl w:val="2"/>
        <w:rPr>
          <w:rFonts w:eastAsiaTheme="majorEastAsia"/>
          <w:b/>
          <w:sz w:val="32"/>
          <w:u w:val="single"/>
        </w:rPr>
      </w:pPr>
      <w:r w:rsidRPr="006F2330">
        <w:rPr>
          <w:rFonts w:eastAsiaTheme="majorEastAsia"/>
          <w:b/>
          <w:sz w:val="32"/>
          <w:u w:val="single"/>
        </w:rPr>
        <w:lastRenderedPageBreak/>
        <w:t>1AC – Developing Economies</w:t>
      </w:r>
    </w:p>
    <w:p w14:paraId="517C8CE9" w14:textId="77777777" w:rsidR="00CA0827" w:rsidRPr="006F2330" w:rsidRDefault="00CA0827" w:rsidP="00CA0827">
      <w:pPr>
        <w:keepNext/>
        <w:keepLines/>
        <w:spacing w:before="40" w:after="0"/>
        <w:outlineLvl w:val="3"/>
        <w:rPr>
          <w:rFonts w:eastAsiaTheme="majorEastAsia"/>
          <w:b/>
          <w:iCs/>
          <w:sz w:val="26"/>
        </w:rPr>
      </w:pPr>
      <w:r w:rsidRPr="006F2330">
        <w:rPr>
          <w:rFonts w:eastAsiaTheme="majorEastAsia"/>
          <w:b/>
          <w:iCs/>
          <w:sz w:val="26"/>
        </w:rPr>
        <w:t xml:space="preserve">Contention 3 is </w:t>
      </w:r>
      <w:r w:rsidRPr="006F2330">
        <w:rPr>
          <w:rFonts w:eastAsiaTheme="majorEastAsia"/>
          <w:b/>
          <w:iCs/>
          <w:sz w:val="26"/>
          <w:u w:val="single"/>
        </w:rPr>
        <w:t>Developing Economies</w:t>
      </w:r>
      <w:r w:rsidRPr="006F2330">
        <w:rPr>
          <w:rFonts w:eastAsiaTheme="majorEastAsia"/>
          <w:b/>
          <w:iCs/>
          <w:sz w:val="26"/>
        </w:rPr>
        <w:t xml:space="preserve">. </w:t>
      </w:r>
    </w:p>
    <w:p w14:paraId="32369CAA" w14:textId="77777777" w:rsidR="00CA0827" w:rsidRPr="006F2330" w:rsidRDefault="00CA0827" w:rsidP="00CA0827"/>
    <w:p w14:paraId="7424ED50" w14:textId="77777777" w:rsidR="00CA0827" w:rsidRPr="006F2330" w:rsidRDefault="00CA0827" w:rsidP="00CA0827">
      <w:pPr>
        <w:keepNext/>
        <w:keepLines/>
        <w:spacing w:before="40" w:after="0"/>
        <w:outlineLvl w:val="3"/>
        <w:rPr>
          <w:rFonts w:eastAsiaTheme="majorEastAsia"/>
          <w:b/>
          <w:iCs/>
          <w:sz w:val="26"/>
        </w:rPr>
      </w:pPr>
      <w:r w:rsidRPr="006F2330">
        <w:rPr>
          <w:rFonts w:eastAsiaTheme="majorEastAsia"/>
          <w:b/>
          <w:iCs/>
          <w:sz w:val="26"/>
        </w:rPr>
        <w:t xml:space="preserve">Scenario 1 is </w:t>
      </w:r>
      <w:r w:rsidRPr="006F2330">
        <w:rPr>
          <w:rFonts w:eastAsiaTheme="majorEastAsia"/>
          <w:b/>
          <w:iCs/>
          <w:sz w:val="26"/>
          <w:u w:val="single"/>
        </w:rPr>
        <w:t>India</w:t>
      </w:r>
      <w:r w:rsidRPr="006F2330">
        <w:rPr>
          <w:rFonts w:eastAsiaTheme="majorEastAsia"/>
          <w:b/>
          <w:iCs/>
          <w:sz w:val="26"/>
        </w:rPr>
        <w:t xml:space="preserve">. </w:t>
      </w:r>
    </w:p>
    <w:p w14:paraId="47B101CF" w14:textId="77777777" w:rsidR="00CA0827" w:rsidRPr="006F2330" w:rsidRDefault="00CA0827" w:rsidP="00CA0827">
      <w:pPr>
        <w:keepNext/>
        <w:keepLines/>
        <w:spacing w:before="40" w:after="0"/>
        <w:outlineLvl w:val="3"/>
        <w:rPr>
          <w:rFonts w:eastAsiaTheme="majorEastAsia"/>
          <w:b/>
          <w:iCs/>
          <w:sz w:val="26"/>
        </w:rPr>
      </w:pPr>
      <w:r w:rsidRPr="006F2330">
        <w:rPr>
          <w:rFonts w:eastAsiaTheme="majorEastAsia"/>
          <w:b/>
          <w:iCs/>
          <w:sz w:val="26"/>
        </w:rPr>
        <w:t xml:space="preserve">India is in </w:t>
      </w:r>
      <w:r w:rsidRPr="006F2330">
        <w:rPr>
          <w:rFonts w:eastAsiaTheme="majorEastAsia"/>
          <w:b/>
          <w:iCs/>
          <w:sz w:val="26"/>
          <w:u w:val="single"/>
        </w:rPr>
        <w:t>crisis</w:t>
      </w:r>
      <w:r w:rsidRPr="006F2330">
        <w:rPr>
          <w:rFonts w:eastAsiaTheme="majorEastAsia"/>
          <w:b/>
          <w:iCs/>
          <w:sz w:val="26"/>
        </w:rPr>
        <w:t xml:space="preserve"> – the </w:t>
      </w:r>
      <w:r w:rsidRPr="006F2330">
        <w:rPr>
          <w:rFonts w:eastAsiaTheme="majorEastAsia"/>
          <w:b/>
          <w:iCs/>
          <w:sz w:val="26"/>
          <w:u w:val="single"/>
        </w:rPr>
        <w:t>recent</w:t>
      </w:r>
      <w:r w:rsidRPr="006F2330">
        <w:rPr>
          <w:rFonts w:eastAsiaTheme="majorEastAsia"/>
          <w:b/>
          <w:iCs/>
          <w:sz w:val="26"/>
        </w:rPr>
        <w:t xml:space="preserve"> COVID surge is </w:t>
      </w:r>
      <w:r w:rsidRPr="006F2330">
        <w:rPr>
          <w:rFonts w:eastAsiaTheme="majorEastAsia"/>
          <w:b/>
          <w:iCs/>
          <w:sz w:val="26"/>
          <w:u w:val="single"/>
        </w:rPr>
        <w:t>fundamentally different</w:t>
      </w:r>
      <w:r w:rsidRPr="006F2330">
        <w:rPr>
          <w:rFonts w:eastAsiaTheme="majorEastAsia"/>
          <w:b/>
          <w:iCs/>
          <w:sz w:val="26"/>
        </w:rPr>
        <w:t xml:space="preserve"> from that of the past.  </w:t>
      </w:r>
    </w:p>
    <w:p w14:paraId="6C9F43D4" w14:textId="77777777" w:rsidR="00CA0827" w:rsidRPr="006F2330" w:rsidRDefault="00CA0827" w:rsidP="00CA0827">
      <w:r w:rsidRPr="006F2330">
        <w:rPr>
          <w:b/>
          <w:bCs/>
          <w:sz w:val="26"/>
        </w:rPr>
        <w:t>Khullar 21</w:t>
      </w:r>
      <w:r w:rsidRPr="006F2330">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7" w:history="1">
        <w:r w:rsidRPr="006F2330">
          <w:t>https://www.newyorker.com/science/medical-dispatch/indias-crisis-marks-a-new-phase-in-the-pandemic</w:t>
        </w:r>
      </w:hyperlink>
      <w:r w:rsidRPr="006F2330">
        <w:t>] TDI</w:t>
      </w:r>
    </w:p>
    <w:p w14:paraId="34FA0FDB" w14:textId="77777777" w:rsidR="00CA0827" w:rsidRPr="006F2330" w:rsidRDefault="00CA0827" w:rsidP="00CA0827">
      <w:pPr>
        <w:rPr>
          <w:sz w:val="14"/>
        </w:rPr>
      </w:pPr>
      <w:r w:rsidRPr="006F2330">
        <w:rPr>
          <w:sz w:val="14"/>
        </w:rPr>
        <w:t xml:space="preserve">Laxminarayan’s walks have changed in recent weeks. </w:t>
      </w:r>
      <w:r w:rsidRPr="006F2330">
        <w:rPr>
          <w:b/>
          <w:bCs/>
          <w:u w:val="single"/>
        </w:rPr>
        <w:t xml:space="preserve">Coronavirus </w:t>
      </w:r>
      <w:r w:rsidRPr="006F2330">
        <w:rPr>
          <w:b/>
          <w:bCs/>
          <w:highlight w:val="green"/>
          <w:u w:val="single"/>
        </w:rPr>
        <w:t>deaths in India</w:t>
      </w:r>
      <w:r w:rsidRPr="006F2330">
        <w:rPr>
          <w:b/>
          <w:bCs/>
          <w:u w:val="single"/>
        </w:rPr>
        <w:t xml:space="preserve"> have </w:t>
      </w:r>
      <w:r w:rsidRPr="006F2330">
        <w:rPr>
          <w:b/>
          <w:bCs/>
          <w:highlight w:val="green"/>
          <w:u w:val="single"/>
        </w:rPr>
        <w:t>skyrocketed</w:t>
      </w:r>
      <w:r w:rsidRPr="006F2330">
        <w:rPr>
          <w:highlight w:val="green"/>
          <w:u w:val="single"/>
        </w:rPr>
        <w:t>,</w:t>
      </w:r>
      <w:r w:rsidRPr="006F2330">
        <w:rPr>
          <w:u w:val="single"/>
        </w:rPr>
        <w:t xml:space="preserve"> and a </w:t>
      </w:r>
      <w:r w:rsidRPr="006F2330">
        <w:rPr>
          <w:b/>
          <w:bCs/>
          <w:u w:val="single"/>
        </w:rPr>
        <w:t>frightening atmosphere</w:t>
      </w:r>
      <w:r w:rsidRPr="006F2330">
        <w:rPr>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6F2330">
        <w:rPr>
          <w:b/>
          <w:bCs/>
          <w:u w:val="single"/>
        </w:rPr>
        <w:t>search of food, medication, or medical care</w:t>
      </w:r>
      <w:r w:rsidRPr="006F2330">
        <w:rPr>
          <w:u w:val="single"/>
        </w:rPr>
        <w:t>.</w:t>
      </w:r>
      <w:r w:rsidRPr="006F2330">
        <w:rPr>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F2330">
        <w:rPr>
          <w:u w:val="single"/>
        </w:rPr>
        <w:t xml:space="preserve">the virus is </w:t>
      </w:r>
      <w:r w:rsidRPr="006F2330">
        <w:rPr>
          <w:b/>
          <w:bCs/>
          <w:highlight w:val="green"/>
          <w:u w:val="single"/>
        </w:rPr>
        <w:t>newly infecting millions</w:t>
      </w:r>
      <w:r w:rsidRPr="006F2330">
        <w:rPr>
          <w:u w:val="single"/>
        </w:rPr>
        <w:t xml:space="preserve"> of Indians </w:t>
      </w:r>
      <w:r w:rsidRPr="006F2330">
        <w:rPr>
          <w:highlight w:val="green"/>
          <w:u w:val="single"/>
        </w:rPr>
        <w:t>each week</w:t>
      </w:r>
      <w:r w:rsidRPr="006F2330">
        <w:rPr>
          <w:u w:val="single"/>
        </w:rPr>
        <w:t xml:space="preserve">, and that some twenty thousand or thirty thousand people are dying weekly. But most experts, including Laxminarayan, believe that those numbers </w:t>
      </w:r>
      <w:r w:rsidRPr="006F2330">
        <w:rPr>
          <w:b/>
          <w:bCs/>
          <w:u w:val="single"/>
        </w:rPr>
        <w:t>capture a fraction</w:t>
      </w:r>
      <w:r w:rsidRPr="006F2330">
        <w:rPr>
          <w:u w:val="single"/>
        </w:rPr>
        <w:t xml:space="preserve"> of the true covid-19 toll.</w:t>
      </w:r>
      <w:r w:rsidRPr="006F2330">
        <w:rPr>
          <w:sz w:val="14"/>
        </w:rPr>
        <w:t xml:space="preserve"> </w:t>
      </w:r>
      <w:r w:rsidRPr="006F2330">
        <w:rPr>
          <w:u w:val="single"/>
        </w:rPr>
        <w:t>“</w:t>
      </w:r>
      <w:r w:rsidRPr="006F2330">
        <w:rPr>
          <w:highlight w:val="green"/>
          <w:u w:val="single"/>
        </w:rPr>
        <w:t xml:space="preserve">It’s a </w:t>
      </w:r>
      <w:r w:rsidRPr="006F2330">
        <w:rPr>
          <w:b/>
          <w:bCs/>
          <w:highlight w:val="green"/>
          <w:u w:val="single"/>
        </w:rPr>
        <w:t>war zone</w:t>
      </w:r>
      <w:r w:rsidRPr="006F2330">
        <w:rPr>
          <w:u w:val="single"/>
        </w:rPr>
        <w:t>,”</w:t>
      </w:r>
      <w:r w:rsidRPr="006F2330">
        <w:rPr>
          <w:sz w:val="14"/>
        </w:rPr>
        <w:t xml:space="preserve"> Laxminarayan said. “It’s worse than what you’re reading in the papers or seeing on TV. Whatever the numbers are, they don’t tell the full story. </w:t>
      </w:r>
      <w:r w:rsidRPr="006F2330">
        <w:rPr>
          <w:u w:val="single"/>
        </w:rPr>
        <w:t xml:space="preserve">The human toll is </w:t>
      </w:r>
      <w:r w:rsidRPr="006F2330">
        <w:rPr>
          <w:b/>
          <w:bCs/>
          <w:u w:val="single"/>
        </w:rPr>
        <w:t>devastating</w:t>
      </w:r>
      <w:r w:rsidRPr="006F2330">
        <w:rPr>
          <w:sz w:val="14"/>
        </w:rPr>
        <w:t xml:space="preserve">.” </w:t>
      </w:r>
      <w:r w:rsidRPr="006F2330">
        <w:rPr>
          <w:u w:val="single"/>
        </w:rPr>
        <w:t xml:space="preserve">The current surge </w:t>
      </w:r>
      <w:r w:rsidRPr="006F2330">
        <w:rPr>
          <w:b/>
          <w:bCs/>
          <w:u w:val="single"/>
        </w:rPr>
        <w:t>differs fundamentally</w:t>
      </w:r>
      <w:r w:rsidRPr="006F2330">
        <w:rPr>
          <w:u w:val="single"/>
        </w:rPr>
        <w:t xml:space="preserve"> from India’s experience last year</w:t>
      </w:r>
      <w:r w:rsidRPr="006F2330">
        <w:rPr>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6F2330">
        <w:rPr>
          <w:sz w:val="14"/>
        </w:rPr>
        <w:t>OxygenForIndia</w:t>
      </w:r>
      <w:proofErr w:type="spellEnd"/>
      <w:r w:rsidRPr="006F2330">
        <w:rPr>
          <w:sz w:val="14"/>
        </w:rPr>
        <w:t xml:space="preserve">,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w:t>
      </w:r>
      <w:proofErr w:type="spellStart"/>
      <w:r w:rsidRPr="006F2330">
        <w:rPr>
          <w:sz w:val="14"/>
        </w:rPr>
        <w:t>OxygenForIndia</w:t>
      </w:r>
      <w:proofErr w:type="spellEnd"/>
      <w:r w:rsidRPr="006F2330">
        <w:rPr>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w:t>
      </w:r>
      <w:r w:rsidRPr="006F2330">
        <w:rPr>
          <w:sz w:val="14"/>
        </w:rPr>
        <w:lastRenderedPageBreak/>
        <w:t xml:space="preserve">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6F2330">
        <w:rPr>
          <w:u w:val="single"/>
        </w:rPr>
        <w:t xml:space="preserve">The global vaccination effort has faltered, with poor countries receiving a fraction of the vaccines they had expected. </w:t>
      </w:r>
      <w:proofErr w:type="spellStart"/>
      <w:r w:rsidRPr="006F2330">
        <w:rPr>
          <w:u w:val="single"/>
        </w:rPr>
        <w:t>covax</w:t>
      </w:r>
      <w:proofErr w:type="spellEnd"/>
      <w:r w:rsidRPr="006F2330">
        <w:rPr>
          <w:u w:val="single"/>
        </w:rPr>
        <w:t>, the world’s primary initiative to promote vaccine equity, had planned to deliver two billion doses in 2021; so far, it’s sent out about fifty million. Less than half of one per cent of all covid-19 vaccines have been administered in poor nations.</w:t>
      </w:r>
      <w:r w:rsidRPr="006F2330">
        <w:rPr>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6F2330">
        <w:rPr>
          <w:u w:val="single"/>
        </w:rPr>
        <w:t xml:space="preserve">It’s a moral issue, but it’s also an epidemiological one. We’re </w:t>
      </w:r>
      <w:r w:rsidRPr="006F2330">
        <w:rPr>
          <w:b/>
          <w:bCs/>
          <w:highlight w:val="green"/>
          <w:u w:val="single"/>
        </w:rPr>
        <w:t>placing everyone at risk when we let the virus run rampant.</w:t>
      </w:r>
      <w:r w:rsidRPr="006F2330">
        <w:rPr>
          <w:u w:val="single"/>
        </w:rPr>
        <w:t xml:space="preserve"> It creates a huge substrate for new variants. We need to </w:t>
      </w:r>
      <w:r w:rsidRPr="006F2330">
        <w:rPr>
          <w:b/>
          <w:bCs/>
          <w:u w:val="single"/>
        </w:rPr>
        <w:t>quadruple our efforts to get the world vaccinated.</w:t>
      </w:r>
      <w:r w:rsidRPr="006F2330">
        <w:rPr>
          <w:sz w:val="14"/>
        </w:rPr>
        <w:t xml:space="preserve"> That has to be the No. 1 priority for the Biden Administration going forward.” The U.S. has committed four billion dollars to </w:t>
      </w:r>
      <w:proofErr w:type="spellStart"/>
      <w:r w:rsidRPr="006F2330">
        <w:rPr>
          <w:sz w:val="14"/>
        </w:rPr>
        <w:t>covax</w:t>
      </w:r>
      <w:proofErr w:type="spellEnd"/>
      <w:r w:rsidRPr="006F2330">
        <w:rPr>
          <w:sz w:val="14"/>
        </w:rPr>
        <w:t xml:space="preserve">, which still faces a funding shortfall of tens of billions of dollars. Last week, the Biden Administration also announced its support for waiving intellectual-property protections for covid-19 vaccines. </w:t>
      </w:r>
      <w:r w:rsidRPr="006F2330">
        <w:rPr>
          <w:u w:val="single"/>
        </w:rPr>
        <w:t xml:space="preserve">The proposed waiver—it must be approved by the World Trade Organization—has been </w:t>
      </w:r>
      <w:r w:rsidRPr="006F2330">
        <w:rPr>
          <w:b/>
          <w:bCs/>
          <w:u w:val="single"/>
        </w:rPr>
        <w:t>hailed by many public-health practitioners</w:t>
      </w:r>
      <w:r w:rsidRPr="006F2330">
        <w:rPr>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6F2330">
        <w:rPr>
          <w:sz w:val="14"/>
        </w:rPr>
        <w:t>spectre</w:t>
      </w:r>
      <w:proofErr w:type="spellEnd"/>
      <w:r w:rsidRPr="006F2330">
        <w:rPr>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783F1780" w14:textId="77777777" w:rsidR="00CA0827" w:rsidRPr="006F2330" w:rsidRDefault="00CA0827" w:rsidP="00CA0827">
      <w:pPr>
        <w:keepNext/>
        <w:keepLines/>
        <w:spacing w:before="40" w:after="0"/>
        <w:outlineLvl w:val="3"/>
        <w:rPr>
          <w:rFonts w:eastAsiaTheme="majorEastAsia"/>
          <w:b/>
          <w:iCs/>
          <w:sz w:val="26"/>
        </w:rPr>
      </w:pPr>
      <w:r w:rsidRPr="006F2330">
        <w:rPr>
          <w:rFonts w:eastAsiaTheme="majorEastAsia"/>
          <w:b/>
          <w:iCs/>
          <w:sz w:val="26"/>
        </w:rPr>
        <w:t xml:space="preserve">That causes Indo-Pak </w:t>
      </w:r>
      <w:r w:rsidRPr="006F2330">
        <w:rPr>
          <w:rFonts w:eastAsiaTheme="majorEastAsia"/>
          <w:b/>
          <w:iCs/>
          <w:sz w:val="26"/>
          <w:u w:val="single"/>
        </w:rPr>
        <w:t>conflict escalation</w:t>
      </w:r>
      <w:r w:rsidRPr="006F2330">
        <w:rPr>
          <w:rFonts w:eastAsiaTheme="majorEastAsia"/>
          <w:b/>
          <w:iCs/>
          <w:sz w:val="26"/>
        </w:rPr>
        <w:t>.</w:t>
      </w:r>
    </w:p>
    <w:p w14:paraId="27758CA0" w14:textId="77777777" w:rsidR="00CA0827" w:rsidRPr="006F2330" w:rsidRDefault="00CA0827" w:rsidP="00CA0827">
      <w:proofErr w:type="spellStart"/>
      <w:r w:rsidRPr="006F2330">
        <w:rPr>
          <w:b/>
          <w:bCs/>
          <w:sz w:val="26"/>
        </w:rPr>
        <w:t>Somos</w:t>
      </w:r>
      <w:proofErr w:type="spellEnd"/>
      <w:r w:rsidRPr="006F2330">
        <w:rPr>
          <w:b/>
          <w:bCs/>
          <w:sz w:val="26"/>
        </w:rPr>
        <w:t xml:space="preserve"> 20</w:t>
      </w:r>
      <w:r w:rsidRPr="006F2330">
        <w:t xml:space="preserve">. [Christy </w:t>
      </w:r>
      <w:proofErr w:type="spellStart"/>
      <w:r w:rsidRPr="006F2330">
        <w:t>Somos</w:t>
      </w:r>
      <w:proofErr w:type="spellEnd"/>
      <w:r w:rsidRPr="006F2330">
        <w:t xml:space="preserve"> is a CTVNews.ca Writer) “COVID-19 has escalated armed conflict in India, Pakistan, Iraq, Libya and the Philippines, study finds,” CTV News, December 17, 2020. </w:t>
      </w:r>
      <w:hyperlink r:id="rId18" w:history="1">
        <w:r w:rsidRPr="006F2330">
          <w:t>https://www.ctvnews.ca/world/covid-19-has-escalated-armed-conflict-in-india-pakistan-iraq-libya-and-the-philippines-study-finds-1.5236738</w:t>
        </w:r>
      </w:hyperlink>
      <w:r w:rsidRPr="006F2330">
        <w:t>] TDI</w:t>
      </w:r>
    </w:p>
    <w:p w14:paraId="63A0AB2B" w14:textId="77777777" w:rsidR="00CA0827" w:rsidRPr="006F2330" w:rsidRDefault="00CA0827" w:rsidP="00CA0827">
      <w:pPr>
        <w:rPr>
          <w:sz w:val="14"/>
        </w:rPr>
      </w:pPr>
      <w:r w:rsidRPr="006F2330">
        <w:rPr>
          <w:sz w:val="14"/>
        </w:rPr>
        <w:lastRenderedPageBreak/>
        <w:t xml:space="preserve">INDIA </w:t>
      </w:r>
      <w:proofErr w:type="spellStart"/>
      <w:r w:rsidRPr="006F2330">
        <w:rPr>
          <w:u w:val="single"/>
        </w:rPr>
        <w:t>India</w:t>
      </w:r>
      <w:proofErr w:type="spellEnd"/>
      <w:r w:rsidRPr="006F2330">
        <w:rPr>
          <w:u w:val="single"/>
        </w:rPr>
        <w:t xml:space="preserve"> saw a rise in armed conflict during the study period, with violent clashes in the Kashmir region between Kashmiri separatists facing off against the Indian military, as well as </w:t>
      </w:r>
      <w:r w:rsidRPr="006F2330">
        <w:rPr>
          <w:b/>
          <w:bCs/>
          <w:highlight w:val="green"/>
          <w:u w:val="single"/>
        </w:rPr>
        <w:t>conflicts between Pakistan and India</w:t>
      </w:r>
      <w:r w:rsidRPr="006F2330">
        <w:rPr>
          <w:b/>
          <w:bCs/>
          <w:u w:val="single"/>
        </w:rPr>
        <w:t xml:space="preserve">. </w:t>
      </w:r>
      <w:r w:rsidRPr="006F2330">
        <w:rPr>
          <w:sz w:val="14"/>
        </w:rPr>
        <w:t xml:space="preserve">“So what mostly drove the increase in conflict intensity…were basically due to two factors,” Ide said. “The first being that </w:t>
      </w:r>
      <w:r w:rsidRPr="006F2330">
        <w:rPr>
          <w:u w:val="single"/>
        </w:rPr>
        <w:t xml:space="preserve">there is some evidence that Pakistan sponsors or supports these </w:t>
      </w:r>
      <w:r w:rsidRPr="006F2330">
        <w:rPr>
          <w:highlight w:val="green"/>
          <w:u w:val="single"/>
        </w:rPr>
        <w:t>insurgents in Kashmir</w:t>
      </w:r>
      <w:r w:rsidRPr="006F2330">
        <w:rPr>
          <w:u w:val="single"/>
        </w:rPr>
        <w:t xml:space="preserve">, to </w:t>
      </w:r>
      <w:r w:rsidRPr="006F2330">
        <w:rPr>
          <w:highlight w:val="green"/>
          <w:u w:val="single"/>
        </w:rPr>
        <w:t>encourage t</w:t>
      </w:r>
      <w:r w:rsidRPr="006F2330">
        <w:rPr>
          <w:u w:val="single"/>
        </w:rPr>
        <w:t xml:space="preserve">hem to increase their </w:t>
      </w:r>
      <w:r w:rsidRPr="006F2330">
        <w:rPr>
          <w:highlight w:val="green"/>
          <w:u w:val="single"/>
        </w:rPr>
        <w:t>attacks</w:t>
      </w:r>
      <w:r w:rsidRPr="006F2330">
        <w:rPr>
          <w:u w:val="single"/>
        </w:rPr>
        <w:t xml:space="preserve"> [on Indian forces] </w:t>
      </w:r>
      <w:r w:rsidRPr="006F2330">
        <w:rPr>
          <w:highlight w:val="green"/>
          <w:u w:val="single"/>
        </w:rPr>
        <w:t xml:space="preserve">because they </w:t>
      </w:r>
      <w:r w:rsidRPr="006F2330">
        <w:rPr>
          <w:b/>
          <w:bCs/>
          <w:highlight w:val="green"/>
          <w:u w:val="single"/>
        </w:rPr>
        <w:t>perceived</w:t>
      </w:r>
      <w:r w:rsidRPr="006F2330">
        <w:rPr>
          <w:b/>
          <w:bCs/>
          <w:u w:val="single"/>
        </w:rPr>
        <w:t xml:space="preserve"> them to be weak and </w:t>
      </w:r>
      <w:r w:rsidRPr="006F2330">
        <w:rPr>
          <w:b/>
          <w:bCs/>
          <w:highlight w:val="green"/>
          <w:u w:val="single"/>
        </w:rPr>
        <w:t>struggling with the pandemic</w:t>
      </w:r>
      <w:r w:rsidRPr="006F2330">
        <w:rPr>
          <w:sz w:val="14"/>
        </w:rPr>
        <w:t xml:space="preserve">.” The second factor, Ide explained, was that </w:t>
      </w:r>
      <w:r w:rsidRPr="006F2330">
        <w:rPr>
          <w:u w:val="single"/>
        </w:rPr>
        <w:t xml:space="preserve">while </w:t>
      </w:r>
      <w:r w:rsidRPr="006F2330">
        <w:rPr>
          <w:highlight w:val="green"/>
          <w:u w:val="single"/>
        </w:rPr>
        <w:t>Indian</w:t>
      </w:r>
      <w:r w:rsidRPr="006F2330">
        <w:rPr>
          <w:u w:val="single"/>
        </w:rPr>
        <w:t xml:space="preserve"> government enacted a “pretty comprehensive lockdown in Kashmir, and sealing it way from international media attention…</w:t>
      </w:r>
      <w:r w:rsidRPr="006F2330">
        <w:rPr>
          <w:b/>
          <w:bCs/>
          <w:highlight w:val="green"/>
          <w:u w:val="single"/>
        </w:rPr>
        <w:t>launched more intense counter-insurgency</w:t>
      </w:r>
      <w:r w:rsidRPr="006F2330">
        <w:rPr>
          <w:b/>
          <w:bCs/>
          <w:u w:val="single"/>
        </w:rPr>
        <w:t xml:space="preserve"> efforts</w:t>
      </w:r>
      <w:r w:rsidRPr="006F2330">
        <w:rPr>
          <w:u w:val="single"/>
        </w:rPr>
        <w:t xml:space="preserve"> and…crack[ed] down on any pro-Pakistani sympathy expressions.”</w:t>
      </w:r>
      <w:r w:rsidRPr="006F2330">
        <w:rPr>
          <w:sz w:val="14"/>
        </w:rPr>
        <w:t xml:space="preserve"> IRAQ </w:t>
      </w:r>
      <w:proofErr w:type="spellStart"/>
      <w:r w:rsidRPr="006F2330">
        <w:rPr>
          <w:sz w:val="14"/>
        </w:rPr>
        <w:t>Iraq</w:t>
      </w:r>
      <w:proofErr w:type="spellEnd"/>
      <w:r w:rsidRPr="006F2330">
        <w:rPr>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6F2330">
        <w:rPr>
          <w:u w:val="single"/>
        </w:rPr>
        <w:t xml:space="preserve">The ongoing conflict with </w:t>
      </w:r>
      <w:r w:rsidRPr="006F2330">
        <w:rPr>
          <w:b/>
          <w:bCs/>
          <w:u w:val="single"/>
        </w:rPr>
        <w:t>India saw a rise in armed conflict in Pakistan</w:t>
      </w:r>
      <w:r w:rsidRPr="006F2330">
        <w:rPr>
          <w:sz w:val="14"/>
        </w:rPr>
        <w:t xml:space="preserve"> during the study period – which were unrelated to the pandemic, </w:t>
      </w:r>
      <w:r w:rsidRPr="006F2330">
        <w:rPr>
          <w:u w:val="single"/>
        </w:rPr>
        <w:t>but also a rise in Taliban-affiliated groups and anti-government sentiments due to pandemic restrictions</w:t>
      </w:r>
      <w:r w:rsidRPr="006F2330">
        <w:rPr>
          <w:sz w:val="14"/>
        </w:rPr>
        <w:t>, Ide said. “There were a lot of anti-government grievances,” Ide said. “</w:t>
      </w:r>
      <w:r w:rsidRPr="006F2330">
        <w:rPr>
          <w:u w:val="single"/>
        </w:rPr>
        <w:t xml:space="preserve">There were </w:t>
      </w:r>
      <w:r w:rsidRPr="006F2330">
        <w:rPr>
          <w:highlight w:val="green"/>
          <w:u w:val="single"/>
        </w:rPr>
        <w:t>restrictions on religious gatherings</w:t>
      </w:r>
      <w:r w:rsidRPr="006F2330">
        <w:rPr>
          <w:u w:val="single"/>
        </w:rPr>
        <w:t xml:space="preserve">, which religious groups did not like, and there were some </w:t>
      </w:r>
      <w:r w:rsidRPr="006F2330">
        <w:rPr>
          <w:highlight w:val="green"/>
          <w:u w:val="single"/>
        </w:rPr>
        <w:t xml:space="preserve">negative </w:t>
      </w:r>
      <w:r w:rsidRPr="006F2330">
        <w:rPr>
          <w:b/>
          <w:bCs/>
          <w:highlight w:val="green"/>
          <w:u w:val="single"/>
        </w:rPr>
        <w:t>economic impacts which affected</w:t>
      </w:r>
      <w:r w:rsidRPr="006F2330">
        <w:rPr>
          <w:b/>
          <w:bCs/>
          <w:u w:val="single"/>
        </w:rPr>
        <w:t xml:space="preserve"> the </w:t>
      </w:r>
      <w:r w:rsidRPr="006F2330">
        <w:rPr>
          <w:b/>
          <w:bCs/>
          <w:highlight w:val="green"/>
          <w:u w:val="single"/>
        </w:rPr>
        <w:t>local people</w:t>
      </w:r>
      <w:r w:rsidRPr="006F2330">
        <w:rPr>
          <w:sz w:val="14"/>
        </w:rPr>
        <w:t xml:space="preserve">.” Ide said those two factors could have been exploited by the Taliban in a quest to recruit more followers. Later in the study period, </w:t>
      </w:r>
      <w:r w:rsidRPr="006F2330">
        <w:rPr>
          <w:u w:val="single"/>
        </w:rPr>
        <w:t xml:space="preserve">a </w:t>
      </w:r>
      <w:r w:rsidRPr="006F2330">
        <w:rPr>
          <w:highlight w:val="green"/>
          <w:u w:val="single"/>
        </w:rPr>
        <w:t>swath Pakistani</w:t>
      </w:r>
      <w:r w:rsidRPr="006F2330">
        <w:rPr>
          <w:u w:val="single"/>
        </w:rPr>
        <w:t xml:space="preserve"> government </w:t>
      </w:r>
      <w:r w:rsidRPr="006F2330">
        <w:rPr>
          <w:highlight w:val="green"/>
          <w:u w:val="single"/>
        </w:rPr>
        <w:t>officials were struck</w:t>
      </w:r>
      <w:r w:rsidRPr="006F2330">
        <w:rPr>
          <w:u w:val="single"/>
        </w:rPr>
        <w:t xml:space="preserve"> with COVID-19, </w:t>
      </w:r>
      <w:r w:rsidRPr="006F2330">
        <w:rPr>
          <w:b/>
          <w:bCs/>
          <w:highlight w:val="green"/>
          <w:u w:val="single"/>
        </w:rPr>
        <w:t>leaving the country with a leadership crisis</w:t>
      </w:r>
      <w:r w:rsidRPr="006F2330">
        <w:rPr>
          <w:highlight w:val="green"/>
          <w:u w:val="single"/>
        </w:rPr>
        <w:t>,</w:t>
      </w:r>
      <w:r w:rsidRPr="006F2330">
        <w:rPr>
          <w:u w:val="single"/>
        </w:rPr>
        <w:t xml:space="preserve"> which </w:t>
      </w:r>
      <w:r w:rsidRPr="006F2330">
        <w:rPr>
          <w:highlight w:val="green"/>
          <w:u w:val="single"/>
        </w:rPr>
        <w:t>saw an increase of attacks by Taliban</w:t>
      </w:r>
      <w:r w:rsidRPr="006F2330">
        <w:rPr>
          <w:u w:val="single"/>
        </w:rPr>
        <w:t xml:space="preserve"> groups</w:t>
      </w:r>
      <w:r w:rsidRPr="006F2330">
        <w:rPr>
          <w:sz w:val="14"/>
        </w:rPr>
        <w:t xml:space="preserve"> in May.</w:t>
      </w:r>
    </w:p>
    <w:p w14:paraId="25D370AE" w14:textId="77777777" w:rsidR="00CA0827" w:rsidRPr="006F2330" w:rsidRDefault="00CA0827" w:rsidP="00CA0827">
      <w:pPr>
        <w:keepNext/>
        <w:keepLines/>
        <w:spacing w:before="40" w:after="0"/>
        <w:outlineLvl w:val="3"/>
        <w:rPr>
          <w:rFonts w:eastAsiaTheme="majorEastAsia"/>
          <w:b/>
          <w:iCs/>
          <w:sz w:val="26"/>
        </w:rPr>
      </w:pPr>
      <w:r w:rsidRPr="006F2330">
        <w:rPr>
          <w:rFonts w:eastAsiaTheme="majorEastAsia"/>
          <w:b/>
          <w:iCs/>
          <w:sz w:val="26"/>
          <w:u w:val="single"/>
        </w:rPr>
        <w:t>Extinction</w:t>
      </w:r>
      <w:r w:rsidRPr="006F2330">
        <w:rPr>
          <w:rFonts w:eastAsiaTheme="majorEastAsia"/>
          <w:b/>
          <w:iCs/>
          <w:sz w:val="26"/>
        </w:rPr>
        <w:t xml:space="preserve">. </w:t>
      </w:r>
    </w:p>
    <w:p w14:paraId="3B9697CE" w14:textId="77777777" w:rsidR="00CA0827" w:rsidRPr="006F2330" w:rsidRDefault="00CA0827" w:rsidP="00CA0827">
      <w:r w:rsidRPr="006F2330">
        <w:rPr>
          <w:b/>
          <w:bCs/>
          <w:sz w:val="26"/>
        </w:rPr>
        <w:t xml:space="preserve">Roblin 21. </w:t>
      </w:r>
      <w:r w:rsidRPr="006F2330">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9" w:history="1">
        <w:r w:rsidRPr="006F2330">
          <w:t>https://nationalinterest.org/blog/reboot/if-next-india-pakistan-war-goes-nuclear-it-will-destroy-world-181134</w:t>
        </w:r>
      </w:hyperlink>
      <w:r w:rsidRPr="006F2330">
        <w:t>] TDI</w:t>
      </w:r>
    </w:p>
    <w:p w14:paraId="1B4A9673" w14:textId="77777777" w:rsidR="00CA0827" w:rsidRPr="006F2330" w:rsidRDefault="00CA0827" w:rsidP="00CA0827">
      <w:pPr>
        <w:rPr>
          <w:sz w:val="16"/>
        </w:rPr>
      </w:pPr>
      <w:r w:rsidRPr="006F2330">
        <w:rPr>
          <w:sz w:val="16"/>
        </w:rPr>
        <w:t xml:space="preserve">Here's What You Need to Remember: </w:t>
      </w:r>
      <w:r w:rsidRPr="006F2330">
        <w:rPr>
          <w:u w:val="single"/>
        </w:rPr>
        <w:t>India and Pakistan account for</w:t>
      </w:r>
      <w:r w:rsidRPr="006F2330">
        <w:rPr>
          <w:sz w:val="16"/>
        </w:rPr>
        <w:t xml:space="preserve"> over </w:t>
      </w:r>
      <w:r w:rsidRPr="006F2330">
        <w:rPr>
          <w:highlight w:val="green"/>
          <w:u w:val="single"/>
        </w:rPr>
        <w:t xml:space="preserve">one-fifth </w:t>
      </w:r>
      <w:r w:rsidRPr="006F2330">
        <w:rPr>
          <w:b/>
          <w:iCs/>
          <w:highlight w:val="green"/>
          <w:u w:val="single"/>
        </w:rPr>
        <w:t>world’s population</w:t>
      </w:r>
      <w:r w:rsidRPr="006F2330">
        <w:rPr>
          <w:sz w:val="16"/>
        </w:rPr>
        <w:t xml:space="preserve">, </w:t>
      </w:r>
      <w:r w:rsidRPr="006F2330">
        <w:rPr>
          <w:u w:val="single"/>
        </w:rPr>
        <w:t>and</w:t>
      </w:r>
      <w:r w:rsidRPr="006F2330">
        <w:rPr>
          <w:sz w:val="16"/>
        </w:rPr>
        <w:t xml:space="preserve"> therefore a </w:t>
      </w:r>
      <w:r w:rsidRPr="006F2330">
        <w:rPr>
          <w:u w:val="single"/>
        </w:rPr>
        <w:t xml:space="preserve">significant </w:t>
      </w:r>
      <w:r w:rsidRPr="006F2330">
        <w:rPr>
          <w:b/>
          <w:iCs/>
          <w:u w:val="single"/>
        </w:rPr>
        <w:t>share of economic</w:t>
      </w:r>
      <w:r w:rsidRPr="006F2330">
        <w:rPr>
          <w:u w:val="single"/>
        </w:rPr>
        <w:t xml:space="preserve"> activity</w:t>
      </w:r>
      <w:r w:rsidRPr="006F2330">
        <w:rPr>
          <w:sz w:val="16"/>
        </w:rPr>
        <w:t xml:space="preserve">. </w:t>
      </w:r>
      <w:r w:rsidRPr="006F2330">
        <w:rPr>
          <w:highlight w:val="green"/>
          <w:u w:val="single"/>
        </w:rPr>
        <w:t>Should</w:t>
      </w:r>
      <w:r w:rsidRPr="006F2330">
        <w:rPr>
          <w:u w:val="single"/>
        </w:rPr>
        <w:t xml:space="preserve"> their </w:t>
      </w:r>
      <w:r w:rsidRPr="006F2330">
        <w:rPr>
          <w:b/>
          <w:iCs/>
          <w:highlight w:val="green"/>
          <w:u w:val="single"/>
        </w:rPr>
        <w:t>major cities</w:t>
      </w:r>
      <w:r w:rsidRPr="006F2330">
        <w:rPr>
          <w:highlight w:val="green"/>
          <w:u w:val="single"/>
        </w:rPr>
        <w:t xml:space="preserve"> become </w:t>
      </w:r>
      <w:r w:rsidRPr="006F2330">
        <w:rPr>
          <w:b/>
          <w:iCs/>
          <w:highlight w:val="green"/>
          <w:u w:val="single"/>
        </w:rPr>
        <w:t>irradiated</w:t>
      </w:r>
      <w:r w:rsidRPr="006F2330">
        <w:rPr>
          <w:u w:val="single"/>
        </w:rPr>
        <w:t xml:space="preserve"> ruins with their populations decimated</w:t>
      </w:r>
      <w:r w:rsidRPr="006F2330">
        <w:rPr>
          <w:sz w:val="16"/>
        </w:rPr>
        <w:t xml:space="preserve">, a </w:t>
      </w:r>
      <w:r w:rsidRPr="006F2330">
        <w:rPr>
          <w:b/>
          <w:iCs/>
          <w:highlight w:val="green"/>
          <w:u w:val="single"/>
        </w:rPr>
        <w:t>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p>
    <w:p w14:paraId="177A80BD" w14:textId="77777777" w:rsidR="00CA0827" w:rsidRPr="006F2330" w:rsidRDefault="00CA0827" w:rsidP="00CA0827">
      <w:pPr>
        <w:rPr>
          <w:sz w:val="16"/>
        </w:rPr>
      </w:pPr>
      <w:r w:rsidRPr="006F2330">
        <w:rPr>
          <w:sz w:val="16"/>
        </w:rPr>
        <w:t xml:space="preserve">Between February 26 and 27 </w:t>
      </w:r>
      <w:r w:rsidRPr="006F2330">
        <w:rPr>
          <w:u w:val="single"/>
        </w:rPr>
        <w:t>in 2019</w:t>
      </w:r>
      <w:r w:rsidRPr="006F2330">
        <w:rPr>
          <w:sz w:val="16"/>
        </w:rPr>
        <w:t xml:space="preserve">, </w:t>
      </w:r>
      <w:r w:rsidRPr="006F2330">
        <w:rPr>
          <w:u w:val="single"/>
        </w:rPr>
        <w:t xml:space="preserve">Indian and Pakistani warplanes </w:t>
      </w:r>
      <w:r w:rsidRPr="006F2330">
        <w:rPr>
          <w:b/>
          <w:iCs/>
          <w:u w:val="single"/>
        </w:rPr>
        <w:t>launched strikes</w:t>
      </w:r>
      <w:r w:rsidRPr="006F2330">
        <w:rPr>
          <w:u w:val="single"/>
        </w:rPr>
        <w:t xml:space="preserve"> on each other’s territory</w:t>
      </w:r>
      <w:r w:rsidRPr="006F2330">
        <w:rPr>
          <w:sz w:val="16"/>
        </w:rPr>
        <w:t xml:space="preserve"> </w:t>
      </w:r>
      <w:r w:rsidRPr="006F2330">
        <w:rPr>
          <w:u w:val="single"/>
        </w:rPr>
        <w:t>and</w:t>
      </w:r>
      <w:r w:rsidRPr="006F2330">
        <w:rPr>
          <w:sz w:val="16"/>
        </w:rPr>
        <w:t xml:space="preserve"> </w:t>
      </w:r>
      <w:r w:rsidRPr="006F2330">
        <w:rPr>
          <w:u w:val="single"/>
        </w:rPr>
        <w:t xml:space="preserve">engaged in </w:t>
      </w:r>
      <w:r w:rsidRPr="006F2330">
        <w:rPr>
          <w:b/>
          <w:iCs/>
          <w:u w:val="single"/>
        </w:rPr>
        <w:t>aerial combat</w:t>
      </w:r>
      <w:r w:rsidRPr="006F2330">
        <w:rPr>
          <w:sz w:val="16"/>
        </w:rPr>
        <w:t xml:space="preserve"> for the first time since 1971. </w:t>
      </w:r>
      <w:r w:rsidRPr="006F2330">
        <w:rPr>
          <w:highlight w:val="green"/>
          <w:u w:val="single"/>
        </w:rPr>
        <w:t>Pakistan</w:t>
      </w:r>
      <w:r w:rsidRPr="006F2330">
        <w:rPr>
          <w:sz w:val="16"/>
        </w:rPr>
        <w:t xml:space="preserve"> ominously </w:t>
      </w:r>
      <w:r w:rsidRPr="006F2330">
        <w:rPr>
          <w:highlight w:val="green"/>
          <w:u w:val="single"/>
        </w:rPr>
        <w:t>hinted</w:t>
      </w:r>
      <w:r w:rsidRPr="006F2330">
        <w:rPr>
          <w:sz w:val="16"/>
        </w:rPr>
        <w:t xml:space="preserve"> it was convening its National Command Authority, the institution which can authorize </w:t>
      </w:r>
      <w:r w:rsidRPr="006F2330">
        <w:rPr>
          <w:b/>
          <w:iCs/>
          <w:highlight w:val="green"/>
          <w:u w:val="single"/>
        </w:rPr>
        <w:t>a nuclear strike</w:t>
      </w:r>
      <w:r w:rsidRPr="006F2330">
        <w:rPr>
          <w:sz w:val="16"/>
          <w:highlight w:val="green"/>
        </w:rPr>
        <w:t>.</w:t>
      </w:r>
      <w:r w:rsidRPr="006F2330">
        <w:rPr>
          <w:sz w:val="16"/>
        </w:rPr>
        <w:t xml:space="preserve"> </w:t>
      </w:r>
    </w:p>
    <w:p w14:paraId="51A986A9" w14:textId="77777777" w:rsidR="00CA0827" w:rsidRPr="006F2330" w:rsidRDefault="00CA0827" w:rsidP="00CA0827">
      <w:pPr>
        <w:rPr>
          <w:sz w:val="16"/>
        </w:rPr>
      </w:pPr>
      <w:r w:rsidRPr="006F2330">
        <w:rPr>
          <w:u w:val="single"/>
        </w:rPr>
        <w:t>The</w:t>
      </w:r>
      <w:r w:rsidRPr="006F2330">
        <w:rPr>
          <w:sz w:val="16"/>
        </w:rPr>
        <w:t xml:space="preserve"> </w:t>
      </w:r>
      <w:r w:rsidRPr="006F2330">
        <w:rPr>
          <w:u w:val="single"/>
        </w:rPr>
        <w:t>two states</w:t>
      </w:r>
      <w:r w:rsidRPr="006F2330">
        <w:rPr>
          <w:sz w:val="16"/>
        </w:rPr>
        <w:t xml:space="preserve">, which </w:t>
      </w:r>
      <w:r w:rsidRPr="006F2330">
        <w:rPr>
          <w:u w:val="single"/>
        </w:rPr>
        <w:t xml:space="preserve">have retained an </w:t>
      </w:r>
      <w:r w:rsidRPr="006F2330">
        <w:rPr>
          <w:b/>
          <w:iCs/>
          <w:u w:val="single"/>
        </w:rPr>
        <w:t>adversarial relationship</w:t>
      </w:r>
      <w:r w:rsidRPr="006F2330">
        <w:rPr>
          <w:sz w:val="16"/>
        </w:rPr>
        <w:t xml:space="preserve"> since their founding in 1947, </w:t>
      </w:r>
      <w:r w:rsidRPr="006F2330">
        <w:rPr>
          <w:u w:val="single"/>
        </w:rPr>
        <w:t xml:space="preserve">between them deploy </w:t>
      </w:r>
      <w:r w:rsidRPr="006F2330">
        <w:rPr>
          <w:b/>
          <w:iCs/>
          <w:u w:val="single"/>
        </w:rPr>
        <w:t>nuclear warheads</w:t>
      </w:r>
      <w:r w:rsidRPr="006F2330">
        <w:rPr>
          <w:sz w:val="16"/>
        </w:rPr>
        <w:t xml:space="preserve"> that can be delivered by land, air and sea. </w:t>
      </w:r>
    </w:p>
    <w:p w14:paraId="6F9FDD7B" w14:textId="77777777" w:rsidR="00CA0827" w:rsidRPr="006F2330" w:rsidRDefault="00CA0827" w:rsidP="00CA0827">
      <w:pPr>
        <w:rPr>
          <w:sz w:val="16"/>
        </w:rPr>
      </w:pPr>
      <w:r w:rsidRPr="006F2330">
        <w:rPr>
          <w:sz w:val="16"/>
        </w:rPr>
        <w:t xml:space="preserve">However, those weapons are inferior in number and yield to the thousands of nuclear weapons possessed by Russia and the United States, which include megaton-class weapons that can wipe out a metropolis in a single blast. </w:t>
      </w:r>
    </w:p>
    <w:p w14:paraId="63009A96" w14:textId="77777777" w:rsidR="00CA0827" w:rsidRPr="006F2330" w:rsidRDefault="00CA0827" w:rsidP="00CA0827">
      <w:pPr>
        <w:rPr>
          <w:sz w:val="16"/>
        </w:rPr>
      </w:pPr>
      <w:r w:rsidRPr="006F2330">
        <w:rPr>
          <w:sz w:val="16"/>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293763B4" w14:textId="77777777" w:rsidR="00CA0827" w:rsidRPr="006F2330" w:rsidRDefault="00CA0827" w:rsidP="00CA0827">
      <w:pPr>
        <w:rPr>
          <w:sz w:val="16"/>
        </w:rPr>
      </w:pPr>
      <w:r w:rsidRPr="006F2330">
        <w:rPr>
          <w:sz w:val="16"/>
        </w:rPr>
        <w:lastRenderedPageBreak/>
        <w:t xml:space="preserve">Such assessments are not only shockingly callous but shortsighted. In fact, </w:t>
      </w:r>
      <w:r w:rsidRPr="006F2330">
        <w:rPr>
          <w:b/>
          <w:iCs/>
          <w:u w:val="single"/>
        </w:rPr>
        <w:t xml:space="preserve">several </w:t>
      </w:r>
      <w:r w:rsidRPr="006F2330">
        <w:rPr>
          <w:b/>
          <w:iCs/>
          <w:highlight w:val="green"/>
          <w:u w:val="single"/>
        </w:rPr>
        <w:t>studies</w:t>
      </w:r>
      <w:r w:rsidRPr="006F2330">
        <w:rPr>
          <w:u w:val="single"/>
        </w:rPr>
        <w:t xml:space="preserve"> have </w:t>
      </w:r>
      <w:r w:rsidRPr="006F2330">
        <w:rPr>
          <w:highlight w:val="green"/>
          <w:u w:val="single"/>
        </w:rPr>
        <w:t>modeled</w:t>
      </w:r>
      <w:r w:rsidRPr="006F2330">
        <w:rPr>
          <w:u w:val="single"/>
        </w:rPr>
        <w:t xml:space="preserve"> the global impact</w:t>
      </w:r>
      <w:r w:rsidRPr="006F2330">
        <w:rPr>
          <w:sz w:val="16"/>
        </w:rPr>
        <w:t xml:space="preserve"> </w:t>
      </w:r>
      <w:r w:rsidRPr="006F2330">
        <w:rPr>
          <w:u w:val="single"/>
        </w:rPr>
        <w:t xml:space="preserve">of a “limited” </w:t>
      </w:r>
      <w:r w:rsidRPr="006F2330">
        <w:rPr>
          <w:b/>
          <w:iCs/>
          <w:highlight w:val="green"/>
          <w:u w:val="single"/>
        </w:rPr>
        <w:t>ten-day nuclear</w:t>
      </w:r>
      <w:r w:rsidRPr="006F2330">
        <w:rPr>
          <w:b/>
          <w:iCs/>
          <w:u w:val="single"/>
        </w:rPr>
        <w:t xml:space="preserve"> war</w:t>
      </w:r>
      <w:r w:rsidRPr="006F2330">
        <w:rPr>
          <w:sz w:val="16"/>
        </w:rPr>
        <w:t xml:space="preserve"> in</w:t>
      </w:r>
      <w:r w:rsidRPr="006F2330">
        <w:rPr>
          <w:u w:val="single"/>
        </w:rPr>
        <w:t xml:space="preserve"> which India and Pakistan each exchange</w:t>
      </w:r>
      <w:r w:rsidRPr="006F2330">
        <w:rPr>
          <w:sz w:val="16"/>
        </w:rPr>
        <w:t xml:space="preserve"> fifty 15-kiloton nuclear bombs equivalent in yield to the Little Boy uranium bomb dropped on Hiroshima. </w:t>
      </w:r>
    </w:p>
    <w:p w14:paraId="4CF8C9DB" w14:textId="77777777" w:rsidR="00CA0827" w:rsidRPr="006F2330" w:rsidRDefault="00CA0827" w:rsidP="00CA0827">
      <w:pPr>
        <w:rPr>
          <w:sz w:val="16"/>
        </w:rPr>
      </w:pPr>
      <w:r w:rsidRPr="006F2330">
        <w:rPr>
          <w:sz w:val="16"/>
        </w:rPr>
        <w:t xml:space="preserve">Their </w:t>
      </w:r>
      <w:r w:rsidRPr="006F2330">
        <w:rPr>
          <w:u w:val="single"/>
        </w:rPr>
        <w:t>findings</w:t>
      </w:r>
      <w:r w:rsidRPr="006F2330">
        <w:rPr>
          <w:sz w:val="16"/>
        </w:rPr>
        <w:t xml:space="preserve"> </w:t>
      </w:r>
      <w:r w:rsidRPr="006F2330">
        <w:rPr>
          <w:u w:val="single"/>
        </w:rPr>
        <w:t>concluded</w:t>
      </w:r>
      <w:r w:rsidRPr="006F2330">
        <w:rPr>
          <w:sz w:val="16"/>
        </w:rPr>
        <w:t xml:space="preserve"> that </w:t>
      </w:r>
      <w:r w:rsidRPr="006F2330">
        <w:rPr>
          <w:b/>
          <w:iCs/>
          <w:highlight w:val="green"/>
          <w:u w:val="single"/>
        </w:rPr>
        <w:t>spillover</w:t>
      </w:r>
      <w:r w:rsidRPr="006F2330">
        <w:rPr>
          <w:u w:val="single"/>
        </w:rPr>
        <w:t xml:space="preserve"> would in no way be</w:t>
      </w:r>
      <w:r w:rsidRPr="006F2330">
        <w:rPr>
          <w:sz w:val="16"/>
        </w:rPr>
        <w:t xml:space="preserve"> “</w:t>
      </w:r>
      <w:r w:rsidRPr="006F2330">
        <w:rPr>
          <w:u w:val="single"/>
        </w:rPr>
        <w:t>limited</w:t>
      </w:r>
      <w:r w:rsidRPr="006F2330">
        <w:rPr>
          <w:sz w:val="16"/>
        </w:rPr>
        <w:t xml:space="preserve">,” </w:t>
      </w:r>
      <w:r w:rsidRPr="006F2330">
        <w:rPr>
          <w:u w:val="single"/>
        </w:rPr>
        <w:t xml:space="preserve">directly </w:t>
      </w:r>
      <w:r w:rsidRPr="006F2330">
        <w:rPr>
          <w:highlight w:val="green"/>
          <w:u w:val="single"/>
        </w:rPr>
        <w:t>impacting</w:t>
      </w:r>
      <w:r w:rsidRPr="006F2330">
        <w:rPr>
          <w:u w:val="single"/>
        </w:rPr>
        <w:t xml:space="preserve"> people </w:t>
      </w:r>
      <w:r w:rsidRPr="006F2330">
        <w:rPr>
          <w:b/>
          <w:iCs/>
          <w:u w:val="single"/>
        </w:rPr>
        <w:t>across t</w:t>
      </w:r>
      <w:r w:rsidRPr="006F2330">
        <w:rPr>
          <w:b/>
          <w:iCs/>
          <w:highlight w:val="green"/>
          <w:u w:val="single"/>
        </w:rPr>
        <w:t>he globe</w:t>
      </w:r>
      <w:r w:rsidRPr="006F2330">
        <w:rPr>
          <w:sz w:val="16"/>
        </w:rPr>
        <w:t xml:space="preserve"> that would struggle to locate Kashmir on a map. </w:t>
      </w:r>
    </w:p>
    <w:p w14:paraId="7F64ABC0" w14:textId="77777777" w:rsidR="00CA0827" w:rsidRPr="006F2330" w:rsidRDefault="00CA0827" w:rsidP="00CA0827">
      <w:pPr>
        <w:rPr>
          <w:sz w:val="16"/>
        </w:rPr>
      </w:pPr>
      <w:r w:rsidRPr="006F2330">
        <w:rPr>
          <w:sz w:val="16"/>
        </w:rPr>
        <w:t xml:space="preserve">And those results are merely a conservative baseline, as </w:t>
      </w:r>
      <w:r w:rsidRPr="006F2330">
        <w:rPr>
          <w:u w:val="single"/>
        </w:rPr>
        <w:t xml:space="preserve">India and Pakistan are estimated to possess over </w:t>
      </w:r>
      <w:r w:rsidRPr="006F2330">
        <w:rPr>
          <w:b/>
          <w:iCs/>
          <w:u w:val="single"/>
        </w:rPr>
        <w:t>260 warheads</w:t>
      </w:r>
      <w:r w:rsidRPr="006F2330">
        <w:rPr>
          <w:sz w:val="16"/>
        </w:rPr>
        <w:t xml:space="preserve">. </w:t>
      </w:r>
      <w:r w:rsidRPr="006F2330">
        <w:rPr>
          <w:u w:val="single"/>
        </w:rPr>
        <w:t>Some</w:t>
      </w:r>
      <w:r w:rsidRPr="006F2330">
        <w:rPr>
          <w:sz w:val="16"/>
        </w:rPr>
        <w:t xml:space="preserve"> likely </w:t>
      </w:r>
      <w:r w:rsidRPr="006F2330">
        <w:rPr>
          <w:u w:val="single"/>
        </w:rPr>
        <w:t>have yields exceeding 15-kilotons</w:t>
      </w:r>
      <w:r w:rsidRPr="006F2330">
        <w:rPr>
          <w:sz w:val="16"/>
        </w:rPr>
        <w:t xml:space="preserve">, which is relatively small compared to modern strategic warheads. </w:t>
      </w:r>
    </w:p>
    <w:p w14:paraId="541DD2BE" w14:textId="77777777" w:rsidR="00CA0827" w:rsidRPr="006F2330" w:rsidRDefault="00CA0827" w:rsidP="00CA0827">
      <w:pPr>
        <w:rPr>
          <w:sz w:val="16"/>
        </w:rPr>
      </w:pPr>
      <w:r w:rsidRPr="006F2330">
        <w:rPr>
          <w:b/>
          <w:iCs/>
          <w:u w:val="single"/>
        </w:rPr>
        <w:t>Casualties</w:t>
      </w:r>
      <w:r w:rsidRPr="006F2330">
        <w:rPr>
          <w:sz w:val="16"/>
        </w:rPr>
        <w:t xml:space="preserve"> </w:t>
      </w:r>
    </w:p>
    <w:p w14:paraId="172AB5BE" w14:textId="77777777" w:rsidR="00CA0827" w:rsidRPr="006F2330" w:rsidRDefault="00CA0827" w:rsidP="00CA0827">
      <w:pPr>
        <w:rPr>
          <w:sz w:val="16"/>
        </w:rPr>
      </w:pPr>
      <w:r w:rsidRPr="006F2330">
        <w:rPr>
          <w:u w:val="single"/>
        </w:rPr>
        <w:t xml:space="preserve">Recurring </w:t>
      </w:r>
      <w:r w:rsidRPr="006F2330">
        <w:rPr>
          <w:b/>
          <w:iCs/>
          <w:u w:val="single"/>
        </w:rPr>
        <w:t>terrorist attacks</w:t>
      </w:r>
      <w:r w:rsidRPr="006F2330">
        <w:rPr>
          <w:u w:val="single"/>
        </w:rPr>
        <w:t xml:space="preserve"> by Pakistan-sponsored militant groups over</w:t>
      </w:r>
      <w:r w:rsidRPr="006F2330">
        <w:rPr>
          <w:sz w:val="16"/>
        </w:rPr>
        <w:t xml:space="preserve"> the status of India’s Muslim-majority Jammu and </w:t>
      </w:r>
      <w:r w:rsidRPr="006F2330">
        <w:rPr>
          <w:u w:val="single"/>
        </w:rPr>
        <w:t>Kashmir</w:t>
      </w:r>
      <w:r w:rsidRPr="006F2330">
        <w:rPr>
          <w:sz w:val="16"/>
        </w:rPr>
        <w:t xml:space="preserve"> state </w:t>
      </w:r>
      <w:r w:rsidRPr="006F2330">
        <w:rPr>
          <w:u w:val="single"/>
        </w:rPr>
        <w:t>have</w:t>
      </w:r>
      <w:r w:rsidRPr="006F2330">
        <w:rPr>
          <w:sz w:val="16"/>
        </w:rPr>
        <w:t xml:space="preserve"> repeatedly </w:t>
      </w:r>
      <w:r w:rsidRPr="006F2330">
        <w:rPr>
          <w:u w:val="single"/>
        </w:rPr>
        <w:t>led to threats of a</w:t>
      </w:r>
      <w:r w:rsidRPr="006F2330">
        <w:rPr>
          <w:sz w:val="16"/>
        </w:rPr>
        <w:t xml:space="preserve"> </w:t>
      </w:r>
      <w:r w:rsidRPr="006F2330">
        <w:rPr>
          <w:b/>
          <w:iCs/>
          <w:highlight w:val="green"/>
          <w:u w:val="single"/>
        </w:rPr>
        <w:t>conventional</w:t>
      </w:r>
      <w:r w:rsidRPr="006F2330">
        <w:rPr>
          <w:sz w:val="16"/>
          <w:highlight w:val="green"/>
        </w:rPr>
        <w:t xml:space="preserve"> </w:t>
      </w:r>
      <w:r w:rsidRPr="006F2330">
        <w:rPr>
          <w:highlight w:val="green"/>
          <w:u w:val="single"/>
        </w:rPr>
        <w:t xml:space="preserve">military </w:t>
      </w:r>
      <w:r w:rsidRPr="006F2330">
        <w:rPr>
          <w:b/>
          <w:iCs/>
          <w:highlight w:val="green"/>
          <w:u w:val="single"/>
        </w:rPr>
        <w:t>retaliation</w:t>
      </w:r>
      <w:r w:rsidRPr="006F2330">
        <w:rPr>
          <w:sz w:val="16"/>
        </w:rPr>
        <w:t xml:space="preserve"> </w:t>
      </w:r>
      <w:r w:rsidRPr="006F2330">
        <w:rPr>
          <w:u w:val="single"/>
        </w:rPr>
        <w:t>by</w:t>
      </w:r>
      <w:r w:rsidRPr="006F2330">
        <w:rPr>
          <w:sz w:val="16"/>
        </w:rPr>
        <w:t xml:space="preserve"> </w:t>
      </w:r>
      <w:r w:rsidRPr="006F2330">
        <w:rPr>
          <w:u w:val="single"/>
        </w:rPr>
        <w:t>New</w:t>
      </w:r>
      <w:r w:rsidRPr="006F2330">
        <w:rPr>
          <w:sz w:val="16"/>
        </w:rPr>
        <w:t xml:space="preserve"> </w:t>
      </w:r>
      <w:r w:rsidRPr="006F2330">
        <w:rPr>
          <w:u w:val="single"/>
        </w:rPr>
        <w:t>Delhi</w:t>
      </w:r>
      <w:r w:rsidRPr="006F2330">
        <w:rPr>
          <w:sz w:val="16"/>
        </w:rPr>
        <w:t xml:space="preserve">. </w:t>
      </w:r>
    </w:p>
    <w:p w14:paraId="5C8AF105" w14:textId="77777777" w:rsidR="00CA0827" w:rsidRPr="006F2330" w:rsidRDefault="00CA0827" w:rsidP="00CA0827">
      <w:pPr>
        <w:rPr>
          <w:sz w:val="16"/>
        </w:rPr>
      </w:pPr>
      <w:r w:rsidRPr="006F2330">
        <w:rPr>
          <w:u w:val="single"/>
        </w:rPr>
        <w:t>Pakistan</w:t>
      </w:r>
      <w:r w:rsidRPr="006F2330">
        <w:rPr>
          <w:sz w:val="16"/>
        </w:rPr>
        <w:t xml:space="preserve">, in turn, </w:t>
      </w:r>
      <w:r w:rsidRPr="006F2330">
        <w:rPr>
          <w:u w:val="single"/>
        </w:rPr>
        <w:t>maintains</w:t>
      </w:r>
      <w:r w:rsidRPr="006F2330">
        <w:rPr>
          <w:sz w:val="16"/>
        </w:rPr>
        <w:t xml:space="preserve"> </w:t>
      </w:r>
      <w:r w:rsidRPr="006F2330">
        <w:rPr>
          <w:u w:val="single"/>
        </w:rPr>
        <w:t xml:space="preserve">it </w:t>
      </w:r>
      <w:r w:rsidRPr="006F2330">
        <w:rPr>
          <w:highlight w:val="green"/>
          <w:u w:val="single"/>
        </w:rPr>
        <w:t xml:space="preserve">may use </w:t>
      </w:r>
      <w:r w:rsidRPr="006F2330">
        <w:rPr>
          <w:b/>
          <w:iCs/>
          <w:highlight w:val="green"/>
          <w:u w:val="single"/>
        </w:rPr>
        <w:t>nuclear weapons</w:t>
      </w:r>
      <w:r w:rsidRPr="006F2330">
        <w:rPr>
          <w:u w:val="single"/>
        </w:rPr>
        <w:t xml:space="preserve"> as a </w:t>
      </w:r>
      <w:r w:rsidRPr="006F2330">
        <w:rPr>
          <w:b/>
          <w:iCs/>
          <w:u w:val="single"/>
        </w:rPr>
        <w:t>first-strike weapon</w:t>
      </w:r>
      <w:r w:rsidRPr="006F2330">
        <w:rPr>
          <w:sz w:val="16"/>
        </w:rPr>
        <w:t xml:space="preserve"> </w:t>
      </w:r>
      <w:r w:rsidRPr="006F2330">
        <w:rPr>
          <w:highlight w:val="green"/>
          <w:u w:val="single"/>
        </w:rPr>
        <w:t xml:space="preserve">to </w:t>
      </w:r>
      <w:r w:rsidRPr="006F2330">
        <w:rPr>
          <w:b/>
          <w:iCs/>
          <w:highlight w:val="green"/>
          <w:u w:val="single"/>
        </w:rPr>
        <w:t>counter-balance</w:t>
      </w:r>
      <w:r w:rsidRPr="006F2330">
        <w:rPr>
          <w:u w:val="single"/>
        </w:rPr>
        <w:t xml:space="preserve"> India’s superior</w:t>
      </w:r>
      <w:r w:rsidRPr="006F2330">
        <w:rPr>
          <w:sz w:val="16"/>
        </w:rPr>
        <w:t xml:space="preserve"> </w:t>
      </w:r>
      <w:r w:rsidRPr="006F2330">
        <w:rPr>
          <w:u w:val="single"/>
        </w:rPr>
        <w:t>conventional forces</w:t>
      </w:r>
      <w:r w:rsidRPr="006F2330">
        <w:rPr>
          <w:sz w:val="16"/>
        </w:rPr>
        <w:t xml:space="preserve">. </w:t>
      </w:r>
      <w:r w:rsidRPr="006F2330">
        <w:rPr>
          <w:u w:val="single"/>
        </w:rPr>
        <w:t xml:space="preserve">Triggers could involve the </w:t>
      </w:r>
      <w:r w:rsidRPr="006F2330">
        <w:rPr>
          <w:b/>
          <w:iCs/>
          <w:u w:val="single"/>
        </w:rPr>
        <w:t>destruction</w:t>
      </w:r>
      <w:r w:rsidRPr="006F2330">
        <w:rPr>
          <w:u w:val="single"/>
        </w:rPr>
        <w:t xml:space="preserve"> of</w:t>
      </w:r>
      <w:r w:rsidRPr="006F2330">
        <w:rPr>
          <w:sz w:val="16"/>
        </w:rPr>
        <w:t xml:space="preserve"> a large part of </w:t>
      </w:r>
      <w:r w:rsidRPr="006F2330">
        <w:rPr>
          <w:u w:val="single"/>
        </w:rPr>
        <w:t>Pakistan’s military</w:t>
      </w:r>
      <w:r w:rsidRPr="006F2330">
        <w:rPr>
          <w:sz w:val="16"/>
        </w:rPr>
        <w:t xml:space="preserve"> </w:t>
      </w:r>
      <w:r w:rsidRPr="006F2330">
        <w:rPr>
          <w:u w:val="single"/>
        </w:rPr>
        <w:t xml:space="preserve">or </w:t>
      </w:r>
      <w:r w:rsidRPr="006F2330">
        <w:rPr>
          <w:b/>
          <w:iCs/>
          <w:u w:val="single"/>
        </w:rPr>
        <w:t>penetration</w:t>
      </w:r>
      <w:r w:rsidRPr="006F2330">
        <w:rPr>
          <w:sz w:val="16"/>
        </w:rPr>
        <w:t xml:space="preserve"> by Indian forces deep </w:t>
      </w:r>
      <w:r w:rsidRPr="006F2330">
        <w:rPr>
          <w:u w:val="single"/>
        </w:rPr>
        <w:t xml:space="preserve">into Pakistani </w:t>
      </w:r>
      <w:r w:rsidRPr="006F2330">
        <w:rPr>
          <w:b/>
          <w:iCs/>
          <w:u w:val="single"/>
        </w:rPr>
        <w:t>territory</w:t>
      </w:r>
      <w:r w:rsidRPr="006F2330">
        <w:rPr>
          <w:sz w:val="16"/>
        </w:rPr>
        <w:t xml:space="preserve">. </w:t>
      </w:r>
      <w:r w:rsidRPr="006F2330">
        <w:rPr>
          <w:u w:val="single"/>
        </w:rPr>
        <w:t>Islamabad</w:t>
      </w:r>
      <w:r w:rsidRPr="006F2330">
        <w:rPr>
          <w:sz w:val="16"/>
        </w:rPr>
        <w:t xml:space="preserve"> also claims it </w:t>
      </w:r>
      <w:r w:rsidRPr="006F2330">
        <w:rPr>
          <w:u w:val="single"/>
        </w:rPr>
        <w:t>might authorize a strike in event of a damaging Indian</w:t>
      </w:r>
      <w:r w:rsidRPr="006F2330">
        <w:rPr>
          <w:sz w:val="16"/>
        </w:rPr>
        <w:t xml:space="preserve"> </w:t>
      </w:r>
      <w:r w:rsidRPr="006F2330">
        <w:rPr>
          <w:b/>
          <w:iCs/>
          <w:u w:val="single"/>
        </w:rPr>
        <w:t>blockade</w:t>
      </w:r>
      <w:r w:rsidRPr="006F2330">
        <w:rPr>
          <w:sz w:val="16"/>
        </w:rPr>
        <w:t xml:space="preserve"> </w:t>
      </w:r>
      <w:r w:rsidRPr="006F2330">
        <w:rPr>
          <w:u w:val="single"/>
        </w:rPr>
        <w:t xml:space="preserve">or political </w:t>
      </w:r>
      <w:r w:rsidRPr="006F2330">
        <w:rPr>
          <w:b/>
          <w:iCs/>
          <w:u w:val="single"/>
        </w:rPr>
        <w:t>destabilization</w:t>
      </w:r>
      <w:r w:rsidRPr="006F2330">
        <w:rPr>
          <w:sz w:val="16"/>
        </w:rPr>
        <w:t xml:space="preserve"> instigated by India. </w:t>
      </w:r>
    </w:p>
    <w:p w14:paraId="594D3318" w14:textId="77777777" w:rsidR="00CA0827" w:rsidRPr="006F2330" w:rsidRDefault="00CA0827" w:rsidP="00CA0827">
      <w:pPr>
        <w:rPr>
          <w:sz w:val="16"/>
        </w:rPr>
      </w:pPr>
      <w:r w:rsidRPr="006F2330">
        <w:rPr>
          <w:sz w:val="16"/>
        </w:rPr>
        <w:t xml:space="preserve">India’s official policy is that it will never be first to strike with nuclear weapons—but that </w:t>
      </w:r>
      <w:r w:rsidRPr="006F2330">
        <w:rPr>
          <w:u w:val="single"/>
        </w:rPr>
        <w:t xml:space="preserve">once </w:t>
      </w:r>
      <w:r w:rsidRPr="006F2330">
        <w:rPr>
          <w:highlight w:val="green"/>
          <w:u w:val="single"/>
        </w:rPr>
        <w:t xml:space="preserve">any </w:t>
      </w:r>
      <w:r w:rsidRPr="006F2330">
        <w:rPr>
          <w:b/>
          <w:iCs/>
          <w:highlight w:val="green"/>
          <w:u w:val="single"/>
        </w:rPr>
        <w:t>nukes</w:t>
      </w:r>
      <w:r w:rsidRPr="006F2330">
        <w:rPr>
          <w:u w:val="single"/>
        </w:rPr>
        <w:t xml:space="preserve"> are used against it</w:t>
      </w:r>
      <w:r w:rsidRPr="006F2330">
        <w:rPr>
          <w:sz w:val="16"/>
        </w:rPr>
        <w:t xml:space="preserve">, </w:t>
      </w:r>
      <w:r w:rsidRPr="006F2330">
        <w:rPr>
          <w:u w:val="single"/>
        </w:rPr>
        <w:t xml:space="preserve">New </w:t>
      </w:r>
      <w:proofErr w:type="spellStart"/>
      <w:r w:rsidRPr="006F2330">
        <w:rPr>
          <w:u w:val="single"/>
        </w:rPr>
        <w:t>Dehli</w:t>
      </w:r>
      <w:proofErr w:type="spellEnd"/>
      <w:r w:rsidRPr="006F2330">
        <w:rPr>
          <w:u w:val="single"/>
        </w:rPr>
        <w:t xml:space="preserve"> will </w:t>
      </w:r>
      <w:r w:rsidRPr="006F2330">
        <w:rPr>
          <w:highlight w:val="green"/>
          <w:u w:val="single"/>
        </w:rPr>
        <w:t>unleash</w:t>
      </w:r>
      <w:r w:rsidRPr="006F2330">
        <w:rPr>
          <w:u w:val="single"/>
        </w:rPr>
        <w:t xml:space="preserve"> an </w:t>
      </w:r>
      <w:r w:rsidRPr="006F2330">
        <w:rPr>
          <w:b/>
          <w:iCs/>
          <w:highlight w:val="green"/>
          <w:u w:val="single"/>
        </w:rPr>
        <w:t>all-out retaliation</w:t>
      </w:r>
      <w:r w:rsidRPr="006F2330">
        <w:rPr>
          <w:sz w:val="16"/>
        </w:rPr>
        <w:t xml:space="preserve">. </w:t>
      </w:r>
    </w:p>
    <w:p w14:paraId="01ADF73D" w14:textId="77777777" w:rsidR="00CA0827" w:rsidRPr="006F2330" w:rsidRDefault="00CA0827" w:rsidP="00CA0827">
      <w:pPr>
        <w:rPr>
          <w:sz w:val="16"/>
        </w:rPr>
      </w:pPr>
      <w:r w:rsidRPr="006F2330">
        <w:rPr>
          <w:sz w:val="16"/>
        </w:rPr>
        <w:t xml:space="preserve">The Little Boy bomb alone killed around 100,000 Japanese—between 30 to 40 percent of Hiroshima’s population—and destroyed 69 percent of the buildings in the city. But </w:t>
      </w:r>
      <w:r w:rsidRPr="006F2330">
        <w:rPr>
          <w:u w:val="single"/>
        </w:rPr>
        <w:t>Pakistan and India host</w:t>
      </w:r>
      <w:r w:rsidRPr="006F2330">
        <w:rPr>
          <w:sz w:val="16"/>
        </w:rPr>
        <w:t xml:space="preserve"> some of the </w:t>
      </w:r>
      <w:r w:rsidRPr="006F2330">
        <w:rPr>
          <w:u w:val="single"/>
        </w:rPr>
        <w:t>most</w:t>
      </w:r>
      <w:r w:rsidRPr="006F2330">
        <w:rPr>
          <w:sz w:val="16"/>
        </w:rPr>
        <w:t xml:space="preserve"> populous and </w:t>
      </w:r>
      <w:r w:rsidRPr="006F2330">
        <w:rPr>
          <w:b/>
          <w:iCs/>
          <w:u w:val="single"/>
        </w:rPr>
        <w:t>densely populated</w:t>
      </w:r>
      <w:r w:rsidRPr="006F2330">
        <w:rPr>
          <w:u w:val="single"/>
        </w:rPr>
        <w:t xml:space="preserve"> cities</w:t>
      </w:r>
      <w:r w:rsidRPr="006F2330">
        <w:rPr>
          <w:sz w:val="16"/>
        </w:rPr>
        <w:t xml:space="preserve"> on the planet, with population densities of Calcutta, Karachi and Mumbai at or exceeding 65,000 people per square mile. Thus, </w:t>
      </w:r>
      <w:r w:rsidRPr="006F2330">
        <w:rPr>
          <w:u w:val="single"/>
        </w:rPr>
        <w:t xml:space="preserve">even low-yield bombs could cause </w:t>
      </w:r>
      <w:r w:rsidRPr="006F2330">
        <w:rPr>
          <w:b/>
          <w:iCs/>
          <w:u w:val="single"/>
        </w:rPr>
        <w:t>tremendous casualties</w:t>
      </w:r>
      <w:r w:rsidRPr="006F2330">
        <w:rPr>
          <w:sz w:val="16"/>
        </w:rPr>
        <w:t xml:space="preserve">. </w:t>
      </w:r>
    </w:p>
    <w:p w14:paraId="09F298A2" w14:textId="77777777" w:rsidR="00CA0827" w:rsidRPr="006F2330" w:rsidRDefault="00CA0827" w:rsidP="00CA0827">
      <w:pPr>
        <w:rPr>
          <w:sz w:val="16"/>
        </w:rPr>
      </w:pPr>
      <w:r w:rsidRPr="006F2330">
        <w:rPr>
          <w:sz w:val="16"/>
        </w:rPr>
        <w:t xml:space="preserve">A 2014 study estimates that the </w:t>
      </w:r>
      <w:r w:rsidRPr="006F2330">
        <w:rPr>
          <w:b/>
          <w:iCs/>
          <w:highlight w:val="green"/>
          <w:u w:val="single"/>
        </w:rPr>
        <w:t>immediate effects</w:t>
      </w:r>
      <w:r w:rsidRPr="006F2330">
        <w:rPr>
          <w:sz w:val="16"/>
        </w:rPr>
        <w:t xml:space="preserve"> of the bombs—</w:t>
      </w:r>
      <w:r w:rsidRPr="006F2330">
        <w:rPr>
          <w:u w:val="single"/>
        </w:rPr>
        <w:t>the fireball</w:t>
      </w:r>
      <w:r w:rsidRPr="006F2330">
        <w:rPr>
          <w:sz w:val="16"/>
        </w:rPr>
        <w:t xml:space="preserve">, </w:t>
      </w:r>
      <w:r w:rsidRPr="006F2330">
        <w:rPr>
          <w:u w:val="single"/>
        </w:rPr>
        <w:t>over-pressure wave</w:t>
      </w:r>
      <w:r w:rsidRPr="006F2330">
        <w:rPr>
          <w:sz w:val="16"/>
        </w:rPr>
        <w:t xml:space="preserve">, </w:t>
      </w:r>
      <w:r w:rsidRPr="006F2330">
        <w:rPr>
          <w:u w:val="single"/>
        </w:rPr>
        <w:t>radiation burns</w:t>
      </w:r>
      <w:r w:rsidRPr="006F2330">
        <w:rPr>
          <w:sz w:val="16"/>
        </w:rPr>
        <w:t xml:space="preserve"> etc.—</w:t>
      </w:r>
      <w:r w:rsidRPr="006F2330">
        <w:rPr>
          <w:u w:val="single"/>
        </w:rPr>
        <w:t xml:space="preserve">would </w:t>
      </w:r>
      <w:r w:rsidRPr="006F2330">
        <w:rPr>
          <w:highlight w:val="green"/>
          <w:u w:val="single"/>
        </w:rPr>
        <w:t xml:space="preserve">kill </w:t>
      </w:r>
      <w:r w:rsidRPr="006F2330">
        <w:rPr>
          <w:b/>
          <w:iCs/>
          <w:highlight w:val="green"/>
          <w:u w:val="single"/>
        </w:rPr>
        <w:t>twenty million people</w:t>
      </w:r>
      <w:r w:rsidRPr="006F2330">
        <w:rPr>
          <w:sz w:val="16"/>
          <w:highlight w:val="green"/>
        </w:rPr>
        <w:t>.</w:t>
      </w:r>
      <w:r w:rsidRPr="006F2330">
        <w:rPr>
          <w:sz w:val="16"/>
        </w:rPr>
        <w:t xml:space="preserve"> An earlier study estimated a hundred 15-kiloton nuclear detonations could kill twenty-six million in India and eighteen million in Pakistan—and concluded that escalating to using </w:t>
      </w:r>
      <w:r w:rsidRPr="006F2330">
        <w:rPr>
          <w:u w:val="single"/>
        </w:rPr>
        <w:t>100-kiloton warheads</w:t>
      </w:r>
      <w:r w:rsidRPr="006F2330">
        <w:rPr>
          <w:sz w:val="16"/>
        </w:rPr>
        <w:t xml:space="preserve">, which have greater blast radius and overpressure waves that can shatter hardened structures, </w:t>
      </w:r>
      <w:r w:rsidRPr="006F2330">
        <w:rPr>
          <w:u w:val="single"/>
        </w:rPr>
        <w:t xml:space="preserve">would multiply </w:t>
      </w:r>
      <w:r w:rsidRPr="006F2330">
        <w:rPr>
          <w:b/>
          <w:iCs/>
          <w:u w:val="single"/>
        </w:rPr>
        <w:t>death tolls four-fold</w:t>
      </w:r>
      <w:r w:rsidRPr="006F2330">
        <w:rPr>
          <w:sz w:val="16"/>
        </w:rPr>
        <w:t xml:space="preserve">. </w:t>
      </w:r>
    </w:p>
    <w:p w14:paraId="3AD63E8B" w14:textId="77777777" w:rsidR="00CA0827" w:rsidRPr="006F2330" w:rsidRDefault="00CA0827" w:rsidP="00CA0827">
      <w:pPr>
        <w:rPr>
          <w:sz w:val="16"/>
        </w:rPr>
      </w:pPr>
      <w:r w:rsidRPr="006F2330">
        <w:rPr>
          <w:sz w:val="16"/>
        </w:rPr>
        <w:t xml:space="preserve">Moreover, these projected body counts omit </w:t>
      </w:r>
      <w:r w:rsidRPr="006F2330">
        <w:rPr>
          <w:u w:val="single"/>
        </w:rPr>
        <w:t xml:space="preserve">the </w:t>
      </w:r>
      <w:r w:rsidRPr="006F2330">
        <w:rPr>
          <w:b/>
          <w:iCs/>
          <w:highlight w:val="green"/>
          <w:u w:val="single"/>
        </w:rPr>
        <w:t>secondary effects</w:t>
      </w:r>
      <w:r w:rsidRPr="006F2330">
        <w:rPr>
          <w:u w:val="single"/>
        </w:rPr>
        <w:t xml:space="preserve"> of nuclear blasts</w:t>
      </w:r>
      <w:r w:rsidRPr="006F2330">
        <w:rPr>
          <w:sz w:val="16"/>
        </w:rPr>
        <w:t xml:space="preserve">. Many </w:t>
      </w:r>
      <w:r w:rsidRPr="006F2330">
        <w:rPr>
          <w:u w:val="single"/>
        </w:rPr>
        <w:t>survivors</w:t>
      </w:r>
      <w:r w:rsidRPr="006F2330">
        <w:rPr>
          <w:sz w:val="16"/>
        </w:rPr>
        <w:t xml:space="preserve"> of the initial explosion </w:t>
      </w:r>
      <w:r w:rsidRPr="006F2330">
        <w:rPr>
          <w:u w:val="single"/>
        </w:rPr>
        <w:t xml:space="preserve">would suffer </w:t>
      </w:r>
      <w:r w:rsidRPr="006F2330">
        <w:rPr>
          <w:b/>
          <w:iCs/>
          <w:u w:val="single"/>
        </w:rPr>
        <w:t>slow</w:t>
      </w:r>
      <w:r w:rsidRPr="006F2330">
        <w:rPr>
          <w:sz w:val="16"/>
        </w:rPr>
        <w:t xml:space="preserve">, </w:t>
      </w:r>
      <w:r w:rsidRPr="006F2330">
        <w:rPr>
          <w:b/>
          <w:iCs/>
          <w:u w:val="single"/>
        </w:rPr>
        <w:t>lingering deaths</w:t>
      </w:r>
      <w:r w:rsidRPr="006F2330">
        <w:rPr>
          <w:u w:val="single"/>
        </w:rPr>
        <w:t xml:space="preserve"> due to </w:t>
      </w:r>
      <w:r w:rsidRPr="006F2330">
        <w:rPr>
          <w:b/>
          <w:iCs/>
          <w:u w:val="single"/>
        </w:rPr>
        <w:t>radiation exposure</w:t>
      </w:r>
      <w:r w:rsidRPr="006F2330">
        <w:rPr>
          <w:sz w:val="16"/>
        </w:rPr>
        <w:t xml:space="preserve">. The </w:t>
      </w:r>
      <w:r w:rsidRPr="006F2330">
        <w:rPr>
          <w:b/>
          <w:iCs/>
          <w:u w:val="single"/>
        </w:rPr>
        <w:t>collapse of healthcare</w:t>
      </w:r>
      <w:r w:rsidRPr="006F2330">
        <w:rPr>
          <w:sz w:val="16"/>
        </w:rPr>
        <w:t xml:space="preserve">, </w:t>
      </w:r>
      <w:r w:rsidRPr="006F2330">
        <w:rPr>
          <w:u w:val="single"/>
        </w:rPr>
        <w:t>transport</w:t>
      </w:r>
      <w:r w:rsidRPr="006F2330">
        <w:rPr>
          <w:sz w:val="16"/>
        </w:rPr>
        <w:t xml:space="preserve">, </w:t>
      </w:r>
      <w:r w:rsidRPr="006F2330">
        <w:rPr>
          <w:u w:val="single"/>
        </w:rPr>
        <w:t>sanitation</w:t>
      </w:r>
      <w:r w:rsidRPr="006F2330">
        <w:rPr>
          <w:sz w:val="16"/>
        </w:rPr>
        <w:t xml:space="preserve">, </w:t>
      </w:r>
      <w:r w:rsidRPr="006F2330">
        <w:rPr>
          <w:u w:val="single"/>
        </w:rPr>
        <w:t>water</w:t>
      </w:r>
      <w:r w:rsidRPr="006F2330">
        <w:rPr>
          <w:sz w:val="16"/>
        </w:rPr>
        <w:t xml:space="preserve"> </w:t>
      </w:r>
      <w:r w:rsidRPr="006F2330">
        <w:rPr>
          <w:b/>
          <w:iCs/>
          <w:u w:val="single"/>
        </w:rPr>
        <w:t>and</w:t>
      </w:r>
      <w:r w:rsidRPr="006F2330">
        <w:rPr>
          <w:sz w:val="16"/>
        </w:rPr>
        <w:t xml:space="preserve"> </w:t>
      </w:r>
      <w:r w:rsidRPr="006F2330">
        <w:rPr>
          <w:u w:val="single"/>
        </w:rPr>
        <w:t xml:space="preserve">economic </w:t>
      </w:r>
      <w:r w:rsidRPr="006F2330">
        <w:rPr>
          <w:b/>
          <w:iCs/>
          <w:u w:val="single"/>
        </w:rPr>
        <w:t>infrastructure</w:t>
      </w:r>
      <w:r w:rsidRPr="006F2330">
        <w:rPr>
          <w:sz w:val="16"/>
        </w:rPr>
        <w:t xml:space="preserve"> </w:t>
      </w:r>
      <w:r w:rsidRPr="006F2330">
        <w:rPr>
          <w:u w:val="single"/>
        </w:rPr>
        <w:t>would</w:t>
      </w:r>
      <w:r w:rsidRPr="006F2330">
        <w:rPr>
          <w:sz w:val="16"/>
        </w:rPr>
        <w:t xml:space="preserve"> also </w:t>
      </w:r>
      <w:r w:rsidRPr="006F2330">
        <w:rPr>
          <w:u w:val="single"/>
        </w:rPr>
        <w:t>claim</w:t>
      </w:r>
      <w:r w:rsidRPr="006F2330">
        <w:rPr>
          <w:sz w:val="16"/>
        </w:rPr>
        <w:t xml:space="preserve"> </w:t>
      </w:r>
      <w:r w:rsidRPr="006F2330">
        <w:rPr>
          <w:u w:val="single"/>
        </w:rPr>
        <w:t>many more</w:t>
      </w:r>
      <w:r w:rsidRPr="006F2330">
        <w:rPr>
          <w:sz w:val="16"/>
        </w:rPr>
        <w:t xml:space="preserve"> lives. </w:t>
      </w:r>
      <w:r w:rsidRPr="006F2330">
        <w:rPr>
          <w:u w:val="single"/>
        </w:rPr>
        <w:t>A nuclear blast could</w:t>
      </w:r>
      <w:r w:rsidRPr="006F2330">
        <w:rPr>
          <w:sz w:val="16"/>
        </w:rPr>
        <w:t xml:space="preserve"> also </w:t>
      </w:r>
      <w:r w:rsidRPr="006F2330">
        <w:rPr>
          <w:highlight w:val="green"/>
          <w:u w:val="single"/>
        </w:rPr>
        <w:t>trigger</w:t>
      </w:r>
      <w:r w:rsidRPr="006F2330">
        <w:rPr>
          <w:sz w:val="16"/>
          <w:highlight w:val="green"/>
        </w:rPr>
        <w:t xml:space="preserve"> </w:t>
      </w:r>
      <w:r w:rsidRPr="006F2330">
        <w:rPr>
          <w:highlight w:val="green"/>
          <w:u w:val="single"/>
        </w:rPr>
        <w:t xml:space="preserve">a </w:t>
      </w:r>
      <w:r w:rsidRPr="006F2330">
        <w:rPr>
          <w:b/>
          <w:iCs/>
          <w:highlight w:val="green"/>
          <w:u w:val="single"/>
        </w:rPr>
        <w:t>deadly firestorm</w:t>
      </w:r>
      <w:r w:rsidRPr="006F2330">
        <w:rPr>
          <w:sz w:val="16"/>
        </w:rPr>
        <w:t xml:space="preserve">. For instance, a firestorm caused by the U.S. napalm bombing of Tokyo in March 1945 killed more people than the Fat Man bomb killed in Nagasaki. </w:t>
      </w:r>
    </w:p>
    <w:p w14:paraId="482A341A" w14:textId="77777777" w:rsidR="00CA0827" w:rsidRPr="006F2330" w:rsidRDefault="00CA0827" w:rsidP="00CA0827">
      <w:pPr>
        <w:rPr>
          <w:b/>
          <w:iCs/>
          <w:u w:val="single"/>
        </w:rPr>
      </w:pPr>
      <w:r w:rsidRPr="006F2330">
        <w:rPr>
          <w:b/>
          <w:iCs/>
          <w:u w:val="single"/>
        </w:rPr>
        <w:t xml:space="preserve">Refugee Outflows </w:t>
      </w:r>
    </w:p>
    <w:p w14:paraId="161D9D4B" w14:textId="77777777" w:rsidR="00CA0827" w:rsidRPr="006F2330" w:rsidRDefault="00CA0827" w:rsidP="00CA0827">
      <w:pPr>
        <w:rPr>
          <w:sz w:val="16"/>
        </w:rPr>
      </w:pPr>
      <w:r w:rsidRPr="006F2330">
        <w:rPr>
          <w:sz w:val="16"/>
        </w:rPr>
        <w:t xml:space="preserve">The </w:t>
      </w:r>
      <w:r w:rsidRPr="006F2330">
        <w:rPr>
          <w:u w:val="single"/>
        </w:rPr>
        <w:t>civil war in Syria</w:t>
      </w:r>
      <w:r w:rsidRPr="006F2330">
        <w:rPr>
          <w:sz w:val="16"/>
        </w:rPr>
        <w:t xml:space="preserve"> </w:t>
      </w:r>
      <w:r w:rsidRPr="006F2330">
        <w:rPr>
          <w:u w:val="single"/>
        </w:rPr>
        <w:t>caused</w:t>
      </w:r>
      <w:r w:rsidRPr="006F2330">
        <w:rPr>
          <w:sz w:val="16"/>
        </w:rPr>
        <w:t xml:space="preserve"> over </w:t>
      </w:r>
      <w:r w:rsidRPr="006F2330">
        <w:rPr>
          <w:u w:val="single"/>
        </w:rPr>
        <w:t>5.6 million refugees</w:t>
      </w:r>
      <w:r w:rsidRPr="006F2330">
        <w:rPr>
          <w:sz w:val="16"/>
        </w:rPr>
        <w:t xml:space="preserve"> to flee abroad out of a population of 22 million prior to the conflict. Despite relative stability and prosperity of the European nations to which refugees fled, this </w:t>
      </w:r>
      <w:r w:rsidRPr="006F2330">
        <w:rPr>
          <w:u w:val="single"/>
        </w:rPr>
        <w:t>outflow triggered political</w:t>
      </w:r>
      <w:r w:rsidRPr="006F2330">
        <w:rPr>
          <w:sz w:val="16"/>
        </w:rPr>
        <w:t xml:space="preserve"> </w:t>
      </w:r>
      <w:r w:rsidRPr="006F2330">
        <w:rPr>
          <w:u w:val="single"/>
        </w:rPr>
        <w:t>backlashes</w:t>
      </w:r>
      <w:r w:rsidRPr="006F2330">
        <w:rPr>
          <w:sz w:val="16"/>
        </w:rPr>
        <w:t xml:space="preserve"> </w:t>
      </w:r>
      <w:r w:rsidRPr="006F2330">
        <w:rPr>
          <w:u w:val="single"/>
        </w:rPr>
        <w:t>that have rocked</w:t>
      </w:r>
      <w:r w:rsidRPr="006F2330">
        <w:rPr>
          <w:sz w:val="16"/>
        </w:rPr>
        <w:t xml:space="preserve"> virtually every major </w:t>
      </w:r>
      <w:r w:rsidRPr="006F2330">
        <w:rPr>
          <w:u w:val="single"/>
        </w:rPr>
        <w:t>Western</w:t>
      </w:r>
      <w:r w:rsidRPr="006F2330">
        <w:rPr>
          <w:sz w:val="16"/>
        </w:rPr>
        <w:t xml:space="preserve"> </w:t>
      </w:r>
      <w:r w:rsidRPr="006F2330">
        <w:rPr>
          <w:u w:val="single"/>
        </w:rPr>
        <w:t>government</w:t>
      </w:r>
      <w:r w:rsidRPr="006F2330">
        <w:rPr>
          <w:sz w:val="16"/>
        </w:rPr>
        <w:t xml:space="preserve">. </w:t>
      </w:r>
    </w:p>
    <w:p w14:paraId="0928038B" w14:textId="77777777" w:rsidR="00CA0827" w:rsidRPr="006F2330" w:rsidRDefault="00CA0827" w:rsidP="00CA0827">
      <w:pPr>
        <w:rPr>
          <w:sz w:val="16"/>
        </w:rPr>
      </w:pPr>
      <w:r w:rsidRPr="006F2330">
        <w:rPr>
          <w:sz w:val="16"/>
        </w:rPr>
        <w:t xml:space="preserve">Now </w:t>
      </w:r>
      <w:r w:rsidRPr="006F2330">
        <w:rPr>
          <w:u w:val="single"/>
        </w:rPr>
        <w:t>consider</w:t>
      </w:r>
      <w:r w:rsidRPr="006F2330">
        <w:rPr>
          <w:sz w:val="16"/>
        </w:rPr>
        <w:t xml:space="preserve"> likely </w:t>
      </w:r>
      <w:r w:rsidRPr="006F2330">
        <w:rPr>
          <w:b/>
          <w:iCs/>
          <w:u w:val="single"/>
        </w:rPr>
        <w:t>population movements</w:t>
      </w:r>
      <w:r w:rsidRPr="006F2330">
        <w:rPr>
          <w:sz w:val="16"/>
        </w:rPr>
        <w:t xml:space="preserve"> </w:t>
      </w:r>
      <w:r w:rsidRPr="006F2330">
        <w:rPr>
          <w:u w:val="single"/>
        </w:rPr>
        <w:t>in event of a nuclear war between India-Pakistan</w:t>
      </w:r>
      <w:r w:rsidRPr="006F2330">
        <w:rPr>
          <w:sz w:val="16"/>
        </w:rPr>
        <w:t xml:space="preserve">, which together total over </w:t>
      </w:r>
      <w:r w:rsidRPr="006F2330">
        <w:rPr>
          <w:b/>
          <w:iCs/>
          <w:u w:val="single"/>
        </w:rPr>
        <w:t>1.5 billion people</w:t>
      </w:r>
      <w:r w:rsidRPr="006F2330">
        <w:rPr>
          <w:sz w:val="16"/>
        </w:rPr>
        <w:t xml:space="preserve">. </w:t>
      </w:r>
      <w:r w:rsidRPr="006F2330">
        <w:rPr>
          <w:u w:val="single"/>
        </w:rPr>
        <w:t>Nuclear bombings</w:t>
      </w:r>
      <w:r w:rsidRPr="006F2330">
        <w:rPr>
          <w:sz w:val="16"/>
        </w:rPr>
        <w:t>—or their even their mere potential—</w:t>
      </w:r>
      <w:r w:rsidRPr="006F2330">
        <w:rPr>
          <w:u w:val="single"/>
        </w:rPr>
        <w:t>would</w:t>
      </w:r>
      <w:r w:rsidRPr="006F2330">
        <w:rPr>
          <w:sz w:val="16"/>
        </w:rPr>
        <w:t xml:space="preserve"> likely </w:t>
      </w:r>
      <w:r w:rsidRPr="006F2330">
        <w:rPr>
          <w:u w:val="single"/>
        </w:rPr>
        <w:t>cause</w:t>
      </w:r>
      <w:r w:rsidRPr="006F2330">
        <w:rPr>
          <w:sz w:val="16"/>
        </w:rPr>
        <w:t xml:space="preserve"> </w:t>
      </w:r>
      <w:r w:rsidRPr="006F2330">
        <w:rPr>
          <w:sz w:val="16"/>
        </w:rPr>
        <w:lastRenderedPageBreak/>
        <w:t xml:space="preserve">many </w:t>
      </w:r>
      <w:r w:rsidRPr="006F2330">
        <w:rPr>
          <w:u w:val="single"/>
        </w:rPr>
        <w:t xml:space="preserve">city-dwellers to </w:t>
      </w:r>
      <w:r w:rsidRPr="006F2330">
        <w:rPr>
          <w:b/>
          <w:iCs/>
          <w:u w:val="single"/>
        </w:rPr>
        <w:t>flee</w:t>
      </w:r>
      <w:r w:rsidRPr="006F2330">
        <w:rPr>
          <w:sz w:val="16"/>
        </w:rPr>
        <w:t xml:space="preserve"> to the countryside to lower their odds of being caught in a nuclear strike. Wealthier citizens, numbering in tens of millions, would use their resources to flee abroad. </w:t>
      </w:r>
    </w:p>
    <w:p w14:paraId="5F1C8EF0" w14:textId="77777777" w:rsidR="00CA0827" w:rsidRPr="006F2330" w:rsidRDefault="00CA0827" w:rsidP="00CA0827">
      <w:pPr>
        <w:rPr>
          <w:sz w:val="16"/>
        </w:rPr>
      </w:pPr>
      <w:r w:rsidRPr="006F2330">
        <w:rPr>
          <w:sz w:val="16"/>
        </w:rPr>
        <w:t xml:space="preserve">Should bombs beginning dropping, poorer citizens many begin pouring over land borders such as those with Afghanistan and Iran for Pakistan, and Nepal and Bangladesh for India. These poor </w:t>
      </w:r>
      <w:r w:rsidRPr="006F2330">
        <w:rPr>
          <w:b/>
          <w:iCs/>
          <w:u w:val="single"/>
        </w:rPr>
        <w:t>states would struggle</w:t>
      </w:r>
      <w:r w:rsidRPr="006F2330">
        <w:rPr>
          <w:u w:val="single"/>
        </w:rPr>
        <w:t xml:space="preserve"> to supports tens of millions of</w:t>
      </w:r>
      <w:r w:rsidRPr="006F2330">
        <w:rPr>
          <w:sz w:val="16"/>
        </w:rPr>
        <w:t xml:space="preserve"> </w:t>
      </w:r>
      <w:r w:rsidRPr="006F2330">
        <w:rPr>
          <w:u w:val="single"/>
        </w:rPr>
        <w:t>refugees</w:t>
      </w:r>
      <w:r w:rsidRPr="006F2330">
        <w:rPr>
          <w:sz w:val="16"/>
        </w:rPr>
        <w:t xml:space="preserve">. China also borders India and Pakistan—but historically Beijing has not welcomed refugees. </w:t>
      </w:r>
    </w:p>
    <w:p w14:paraId="65A463CD" w14:textId="77777777" w:rsidR="00CA0827" w:rsidRPr="006F2330" w:rsidRDefault="00CA0827" w:rsidP="00CA0827">
      <w:pPr>
        <w:rPr>
          <w:sz w:val="16"/>
        </w:rPr>
      </w:pPr>
      <w:r w:rsidRPr="006F2330">
        <w:rPr>
          <w:sz w:val="16"/>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14:paraId="6E95AEC6" w14:textId="77777777" w:rsidR="00CA0827" w:rsidRPr="006F2330" w:rsidRDefault="00CA0827" w:rsidP="00CA0827">
      <w:pPr>
        <w:rPr>
          <w:sz w:val="16"/>
        </w:rPr>
      </w:pPr>
      <w:r w:rsidRPr="006F2330">
        <w:rPr>
          <w:b/>
          <w:iCs/>
          <w:u w:val="single"/>
        </w:rPr>
        <w:t>Fallout</w:t>
      </w:r>
      <w:r w:rsidRPr="006F2330">
        <w:rPr>
          <w:sz w:val="16"/>
        </w:rPr>
        <w:t xml:space="preserve"> </w:t>
      </w:r>
    </w:p>
    <w:p w14:paraId="7F5ED311" w14:textId="77777777" w:rsidR="00CA0827" w:rsidRPr="006F2330" w:rsidRDefault="00CA0827" w:rsidP="00CA0827">
      <w:pPr>
        <w:rPr>
          <w:sz w:val="16"/>
        </w:rPr>
      </w:pPr>
      <w:r w:rsidRPr="006F2330">
        <w:rPr>
          <w:u w:val="single"/>
        </w:rPr>
        <w:t>Radioactive fallout would</w:t>
      </w:r>
      <w:r w:rsidRPr="006F2330">
        <w:rPr>
          <w:sz w:val="16"/>
        </w:rPr>
        <w:t xml:space="preserve"> also </w:t>
      </w:r>
      <w:r w:rsidRPr="006F2330">
        <w:rPr>
          <w:u w:val="single"/>
        </w:rPr>
        <w:t xml:space="preserve">be </w:t>
      </w:r>
      <w:r w:rsidRPr="006F2330">
        <w:rPr>
          <w:b/>
          <w:iCs/>
          <w:u w:val="single"/>
        </w:rPr>
        <w:t>disseminated across the globe</w:t>
      </w:r>
      <w:r w:rsidRPr="006F2330">
        <w:rPr>
          <w:sz w:val="16"/>
        </w:rPr>
        <w:t xml:space="preserve">. The </w:t>
      </w:r>
      <w:r w:rsidRPr="006F2330">
        <w:rPr>
          <w:u w:val="single"/>
        </w:rPr>
        <w:t>fallout from</w:t>
      </w:r>
      <w:r w:rsidRPr="006F2330">
        <w:rPr>
          <w:sz w:val="16"/>
        </w:rPr>
        <w:t xml:space="preserve"> the </w:t>
      </w:r>
      <w:r w:rsidRPr="006F2330">
        <w:rPr>
          <w:u w:val="single"/>
        </w:rPr>
        <w:t>Chernobyl</w:t>
      </w:r>
      <w:r w:rsidRPr="006F2330">
        <w:rPr>
          <w:sz w:val="16"/>
        </w:rPr>
        <w:t xml:space="preserve"> explosion, for example, </w:t>
      </w:r>
      <w:r w:rsidRPr="006F2330">
        <w:rPr>
          <w:u w:val="single"/>
        </w:rPr>
        <w:t>wound</w:t>
      </w:r>
      <w:r w:rsidRPr="006F2330">
        <w:rPr>
          <w:sz w:val="16"/>
        </w:rPr>
        <w:t xml:space="preserve">s its </w:t>
      </w:r>
      <w:r w:rsidRPr="006F2330">
        <w:rPr>
          <w:u w:val="single"/>
        </w:rPr>
        <w:t>way</w:t>
      </w:r>
      <w:r w:rsidRPr="006F2330">
        <w:rPr>
          <w:sz w:val="16"/>
        </w:rPr>
        <w:t xml:space="preserve"> westward </w:t>
      </w:r>
      <w:r w:rsidRPr="006F2330">
        <w:rPr>
          <w:u w:val="single"/>
        </w:rPr>
        <w:t>from</w:t>
      </w:r>
      <w:r w:rsidRPr="006F2330">
        <w:rPr>
          <w:sz w:val="16"/>
        </w:rPr>
        <w:t xml:space="preserve"> </w:t>
      </w:r>
      <w:r w:rsidRPr="006F2330">
        <w:rPr>
          <w:u w:val="single"/>
        </w:rPr>
        <w:t>Ukraine</w:t>
      </w:r>
      <w:r w:rsidRPr="006F2330">
        <w:rPr>
          <w:sz w:val="16"/>
        </w:rPr>
        <w:t xml:space="preserve"> </w:t>
      </w:r>
      <w:r w:rsidRPr="006F2330">
        <w:rPr>
          <w:u w:val="single"/>
        </w:rPr>
        <w:t>into</w:t>
      </w:r>
      <w:r w:rsidRPr="006F2330">
        <w:rPr>
          <w:sz w:val="16"/>
        </w:rPr>
        <w:t xml:space="preserve"> </w:t>
      </w:r>
      <w:r w:rsidRPr="006F2330">
        <w:rPr>
          <w:u w:val="single"/>
        </w:rPr>
        <w:t>Western</w:t>
      </w:r>
      <w:r w:rsidRPr="006F2330">
        <w:rPr>
          <w:sz w:val="16"/>
        </w:rPr>
        <w:t xml:space="preserve"> </w:t>
      </w:r>
      <w:r w:rsidRPr="006F2330">
        <w:rPr>
          <w:u w:val="single"/>
        </w:rPr>
        <w:t>Europe</w:t>
      </w:r>
      <w:r w:rsidRPr="006F2330">
        <w:rPr>
          <w:sz w:val="16"/>
        </w:rPr>
        <w:t xml:space="preserve">, exposing 650,000 persons and contaminating 77,000 square miles. The </w:t>
      </w:r>
      <w:r w:rsidRPr="006F2330">
        <w:rPr>
          <w:u w:val="single"/>
        </w:rPr>
        <w:t>long-term health effects</w:t>
      </w:r>
      <w:r w:rsidRPr="006F2330">
        <w:rPr>
          <w:sz w:val="16"/>
        </w:rPr>
        <w:t xml:space="preserve"> of the exposure </w:t>
      </w:r>
      <w:r w:rsidRPr="006F2330">
        <w:rPr>
          <w:u w:val="single"/>
        </w:rPr>
        <w:t>could last decades</w:t>
      </w:r>
      <w:r w:rsidRPr="006F2330">
        <w:rPr>
          <w:sz w:val="16"/>
        </w:rPr>
        <w:t xml:space="preserve">. India and Pakistan’s </w:t>
      </w:r>
      <w:r w:rsidRPr="006F2330">
        <w:rPr>
          <w:b/>
          <w:iCs/>
          <w:u w:val="single"/>
        </w:rPr>
        <w:t>neighbors</w:t>
      </w:r>
      <w:r w:rsidRPr="006F2330">
        <w:rPr>
          <w:u w:val="single"/>
        </w:rPr>
        <w:t xml:space="preserve"> would</w:t>
      </w:r>
      <w:r w:rsidRPr="006F2330">
        <w:rPr>
          <w:sz w:val="16"/>
        </w:rPr>
        <w:t xml:space="preserve"> </w:t>
      </w:r>
      <w:r w:rsidRPr="006F2330">
        <w:rPr>
          <w:u w:val="single"/>
        </w:rPr>
        <w:t>be</w:t>
      </w:r>
      <w:r w:rsidRPr="006F2330">
        <w:rPr>
          <w:sz w:val="16"/>
        </w:rPr>
        <w:t xml:space="preserve"> especially </w:t>
      </w:r>
      <w:r w:rsidRPr="006F2330">
        <w:rPr>
          <w:b/>
          <w:iCs/>
          <w:u w:val="single"/>
        </w:rPr>
        <w:t>exposed</w:t>
      </w:r>
      <w:r w:rsidRPr="006F2330">
        <w:rPr>
          <w:sz w:val="16"/>
        </w:rPr>
        <w:t xml:space="preserve">, and </w:t>
      </w:r>
      <w:r w:rsidRPr="006F2330">
        <w:rPr>
          <w:u w:val="single"/>
        </w:rPr>
        <w:t>most lack healthcare and infrastructure to deal with</w:t>
      </w:r>
      <w:r w:rsidRPr="006F2330">
        <w:rPr>
          <w:sz w:val="16"/>
        </w:rPr>
        <w:t xml:space="preserve"> such a </w:t>
      </w:r>
      <w:r w:rsidRPr="006F2330">
        <w:rPr>
          <w:u w:val="single"/>
        </w:rPr>
        <w:t>crisis</w:t>
      </w:r>
      <w:r w:rsidRPr="006F2330">
        <w:rPr>
          <w:sz w:val="16"/>
        </w:rPr>
        <w:t xml:space="preserve">. </w:t>
      </w:r>
    </w:p>
    <w:p w14:paraId="73D43E2A" w14:textId="77777777" w:rsidR="00CA0827" w:rsidRPr="006F2330" w:rsidRDefault="00CA0827" w:rsidP="00CA0827">
      <w:pPr>
        <w:rPr>
          <w:b/>
          <w:iCs/>
          <w:u w:val="single"/>
        </w:rPr>
      </w:pPr>
      <w:r w:rsidRPr="006F2330">
        <w:rPr>
          <w:b/>
          <w:iCs/>
          <w:highlight w:val="green"/>
          <w:u w:val="single"/>
        </w:rPr>
        <w:t>Nuclear Winter</w:t>
      </w:r>
      <w:r w:rsidRPr="006F2330">
        <w:rPr>
          <w:b/>
          <w:iCs/>
          <w:u w:val="single"/>
        </w:rPr>
        <w:t xml:space="preserve"> </w:t>
      </w:r>
    </w:p>
    <w:p w14:paraId="3061CF5D" w14:textId="77777777" w:rsidR="00CA0827" w:rsidRPr="006F2330" w:rsidRDefault="00CA0827" w:rsidP="00CA0827">
      <w:pPr>
        <w:rPr>
          <w:sz w:val="16"/>
        </w:rPr>
      </w:pPr>
      <w:r w:rsidRPr="006F2330">
        <w:rPr>
          <w:sz w:val="16"/>
        </w:rPr>
        <w:t xml:space="preserve">Studies in 2008 and 2014 found that of one hundred bombs that were fifteen-kilotons were used, </w:t>
      </w:r>
      <w:r w:rsidRPr="006F2330">
        <w:rPr>
          <w:u w:val="single"/>
        </w:rPr>
        <w:t xml:space="preserve">it would blast </w:t>
      </w:r>
      <w:r w:rsidRPr="006F2330">
        <w:rPr>
          <w:b/>
          <w:iCs/>
          <w:u w:val="single"/>
        </w:rPr>
        <w:t>five million tons of</w:t>
      </w:r>
      <w:r w:rsidRPr="006F2330">
        <w:rPr>
          <w:u w:val="single"/>
        </w:rPr>
        <w:t xml:space="preserve"> fine</w:t>
      </w:r>
      <w:r w:rsidRPr="006F2330">
        <w:rPr>
          <w:sz w:val="16"/>
        </w:rPr>
        <w:t xml:space="preserve">, </w:t>
      </w:r>
      <w:r w:rsidRPr="006F2330">
        <w:rPr>
          <w:b/>
          <w:iCs/>
          <w:u w:val="single"/>
        </w:rPr>
        <w:t>sooty particles</w:t>
      </w:r>
      <w:r w:rsidRPr="006F2330">
        <w:rPr>
          <w:u w:val="single"/>
        </w:rPr>
        <w:t xml:space="preserve"> into the stratosphere</w:t>
      </w:r>
      <w:r w:rsidRPr="006F2330">
        <w:rPr>
          <w:sz w:val="16"/>
        </w:rPr>
        <w:t xml:space="preserve">, </w:t>
      </w:r>
      <w:r w:rsidRPr="006F2330">
        <w:rPr>
          <w:u w:val="single"/>
        </w:rPr>
        <w:t>where</w:t>
      </w:r>
      <w:r w:rsidRPr="006F2330">
        <w:rPr>
          <w:sz w:val="16"/>
        </w:rPr>
        <w:t xml:space="preserve"> </w:t>
      </w:r>
      <w:r w:rsidRPr="006F2330">
        <w:rPr>
          <w:u w:val="single"/>
        </w:rPr>
        <w:t xml:space="preserve">they would </w:t>
      </w:r>
      <w:r w:rsidRPr="006F2330">
        <w:rPr>
          <w:b/>
          <w:iCs/>
          <w:u w:val="single"/>
        </w:rPr>
        <w:t>spread across the globe</w:t>
      </w:r>
      <w:r w:rsidRPr="006F2330">
        <w:rPr>
          <w:sz w:val="16"/>
        </w:rPr>
        <w:t xml:space="preserve">, </w:t>
      </w:r>
      <w:r w:rsidRPr="006F2330">
        <w:rPr>
          <w:u w:val="single"/>
        </w:rPr>
        <w:t xml:space="preserve">warping global </w:t>
      </w:r>
      <w:r w:rsidRPr="006F2330">
        <w:rPr>
          <w:b/>
          <w:iCs/>
          <w:u w:val="single"/>
        </w:rPr>
        <w:t>weather patterns</w:t>
      </w:r>
      <w:r w:rsidRPr="006F2330">
        <w:rPr>
          <w:sz w:val="16"/>
        </w:rPr>
        <w:t xml:space="preserve"> for the next twenty-five years. </w:t>
      </w:r>
    </w:p>
    <w:p w14:paraId="335CF13C" w14:textId="77777777" w:rsidR="00CA0827" w:rsidRPr="006F2330" w:rsidRDefault="00CA0827" w:rsidP="00CA0827">
      <w:pPr>
        <w:rPr>
          <w:sz w:val="16"/>
        </w:rPr>
      </w:pPr>
      <w:r w:rsidRPr="006F2330">
        <w:rPr>
          <w:u w:val="single"/>
        </w:rPr>
        <w:t xml:space="preserve">The particles would </w:t>
      </w:r>
      <w:r w:rsidRPr="006F2330">
        <w:rPr>
          <w:b/>
          <w:iCs/>
          <w:highlight w:val="green"/>
          <w:u w:val="single"/>
        </w:rPr>
        <w:t>block out</w:t>
      </w:r>
      <w:r w:rsidRPr="006F2330">
        <w:rPr>
          <w:highlight w:val="green"/>
          <w:u w:val="single"/>
        </w:rPr>
        <w:t xml:space="preserve"> </w:t>
      </w:r>
      <w:r w:rsidRPr="006F2330">
        <w:rPr>
          <w:u w:val="single"/>
        </w:rPr>
        <w:t xml:space="preserve">light from the </w:t>
      </w:r>
      <w:r w:rsidRPr="006F2330">
        <w:rPr>
          <w:b/>
          <w:iCs/>
          <w:highlight w:val="green"/>
          <w:u w:val="single"/>
        </w:rPr>
        <w:t>sun</w:t>
      </w:r>
      <w:r w:rsidRPr="006F2330">
        <w:rPr>
          <w:sz w:val="16"/>
          <w:highlight w:val="green"/>
        </w:rPr>
        <w:t>,</w:t>
      </w:r>
      <w:r w:rsidRPr="006F2330">
        <w:rPr>
          <w:sz w:val="16"/>
        </w:rPr>
        <w:t xml:space="preserve"> </w:t>
      </w:r>
      <w:r w:rsidRPr="006F2330">
        <w:rPr>
          <w:u w:val="single"/>
        </w:rPr>
        <w:t>causing surface temperatures to decrease</w:t>
      </w:r>
      <w:r w:rsidRPr="006F2330">
        <w:rPr>
          <w:sz w:val="16"/>
        </w:rPr>
        <w:t xml:space="preserve"> an average of 2.7 degrees Fahrenheit across the globe, or 4.5 degrees in North American and Europe. </w:t>
      </w:r>
      <w:r w:rsidRPr="006F2330">
        <w:rPr>
          <w:b/>
          <w:iCs/>
          <w:u w:val="single"/>
        </w:rPr>
        <w:t>Growing seasons</w:t>
      </w:r>
      <w:r w:rsidRPr="006F2330">
        <w:rPr>
          <w:u w:val="single"/>
        </w:rPr>
        <w:t xml:space="preserve"> would be </w:t>
      </w:r>
      <w:r w:rsidRPr="006F2330">
        <w:rPr>
          <w:b/>
          <w:iCs/>
          <w:highlight w:val="green"/>
          <w:u w:val="single"/>
        </w:rPr>
        <w:t>shortened</w:t>
      </w:r>
      <w:r w:rsidRPr="006F2330">
        <w:rPr>
          <w:sz w:val="16"/>
        </w:rPr>
        <w:t xml:space="preserve"> by ten to forty days, and certain </w:t>
      </w:r>
      <w:r w:rsidRPr="006F2330">
        <w:rPr>
          <w:b/>
          <w:iCs/>
          <w:u w:val="single"/>
        </w:rPr>
        <w:t>crops</w:t>
      </w:r>
      <w:r w:rsidRPr="006F2330">
        <w:rPr>
          <w:sz w:val="16"/>
        </w:rPr>
        <w:t xml:space="preserve"> such as Canadian wheat </w:t>
      </w:r>
      <w:r w:rsidRPr="006F2330">
        <w:rPr>
          <w:u w:val="single"/>
        </w:rPr>
        <w:t>would</w:t>
      </w:r>
      <w:r w:rsidRPr="006F2330">
        <w:rPr>
          <w:sz w:val="16"/>
        </w:rPr>
        <w:t xml:space="preserve"> simply </w:t>
      </w:r>
      <w:r w:rsidRPr="006F2330">
        <w:rPr>
          <w:u w:val="single"/>
        </w:rPr>
        <w:t xml:space="preserve">become </w:t>
      </w:r>
      <w:r w:rsidRPr="006F2330">
        <w:rPr>
          <w:b/>
          <w:iCs/>
          <w:u w:val="single"/>
        </w:rPr>
        <w:t>unviable</w:t>
      </w:r>
      <w:r w:rsidRPr="006F2330">
        <w:rPr>
          <w:sz w:val="16"/>
        </w:rPr>
        <w:t xml:space="preserve">. </w:t>
      </w:r>
      <w:r w:rsidRPr="006F2330">
        <w:rPr>
          <w:u w:val="single"/>
        </w:rPr>
        <w:t xml:space="preserve">Global agricultural </w:t>
      </w:r>
      <w:r w:rsidRPr="006F2330">
        <w:rPr>
          <w:b/>
          <w:iCs/>
          <w:u w:val="single"/>
        </w:rPr>
        <w:t>yields</w:t>
      </w:r>
      <w:r w:rsidRPr="006F2330">
        <w:rPr>
          <w:u w:val="single"/>
        </w:rPr>
        <w:t xml:space="preserve"> would </w:t>
      </w:r>
      <w:r w:rsidRPr="006F2330">
        <w:rPr>
          <w:b/>
          <w:iCs/>
          <w:u w:val="single"/>
        </w:rPr>
        <w:t>fall</w:t>
      </w:r>
      <w:r w:rsidRPr="006F2330">
        <w:rPr>
          <w:sz w:val="16"/>
        </w:rPr>
        <w:t xml:space="preserve">, </w:t>
      </w:r>
      <w:r w:rsidRPr="006F2330">
        <w:rPr>
          <w:u w:val="single"/>
        </w:rPr>
        <w:t xml:space="preserve">leading to rising prices and </w:t>
      </w:r>
      <w:r w:rsidRPr="006F2330">
        <w:rPr>
          <w:b/>
          <w:iCs/>
          <w:highlight w:val="green"/>
          <w:u w:val="single"/>
        </w:rPr>
        <w:t>famine</w:t>
      </w:r>
      <w:r w:rsidRPr="006F2330">
        <w:rPr>
          <w:sz w:val="16"/>
          <w:highlight w:val="green"/>
        </w:rPr>
        <w:t>.</w:t>
      </w:r>
      <w:r w:rsidRPr="006F2330">
        <w:rPr>
          <w:sz w:val="16"/>
        </w:rPr>
        <w:t xml:space="preserve"> </w:t>
      </w:r>
    </w:p>
    <w:p w14:paraId="0F9F6B75" w14:textId="77777777" w:rsidR="00CA0827" w:rsidRPr="006F2330" w:rsidRDefault="00CA0827" w:rsidP="00CA0827">
      <w:pPr>
        <w:rPr>
          <w:sz w:val="16"/>
        </w:rPr>
      </w:pPr>
      <w:r w:rsidRPr="006F2330">
        <w:rPr>
          <w:u w:val="single"/>
        </w:rPr>
        <w:t>The particles</w:t>
      </w:r>
      <w:r w:rsidRPr="006F2330">
        <w:rPr>
          <w:sz w:val="16"/>
        </w:rPr>
        <w:t xml:space="preserve"> may also </w:t>
      </w:r>
      <w:r w:rsidRPr="006F2330">
        <w:rPr>
          <w:b/>
          <w:iCs/>
          <w:u w:val="single"/>
        </w:rPr>
        <w:t>deplete</w:t>
      </w:r>
      <w:r w:rsidRPr="006F2330">
        <w:rPr>
          <w:sz w:val="16"/>
        </w:rPr>
        <w:t xml:space="preserve"> between 30 to 50 percent of </w:t>
      </w:r>
      <w:r w:rsidRPr="006F2330">
        <w:rPr>
          <w:u w:val="single"/>
        </w:rPr>
        <w:t xml:space="preserve">the </w:t>
      </w:r>
      <w:r w:rsidRPr="006F2330">
        <w:rPr>
          <w:b/>
          <w:iCs/>
          <w:u w:val="single"/>
        </w:rPr>
        <w:t>ozone</w:t>
      </w:r>
      <w:r w:rsidRPr="006F2330">
        <w:rPr>
          <w:u w:val="single"/>
        </w:rPr>
        <w:t xml:space="preserve"> layer</w:t>
      </w:r>
      <w:r w:rsidRPr="006F2330">
        <w:rPr>
          <w:sz w:val="16"/>
        </w:rPr>
        <w:t xml:space="preserve">, </w:t>
      </w:r>
      <w:r w:rsidRPr="006F2330">
        <w:rPr>
          <w:u w:val="single"/>
        </w:rPr>
        <w:t>allowing</w:t>
      </w:r>
      <w:r w:rsidRPr="006F2330">
        <w:rPr>
          <w:sz w:val="16"/>
        </w:rPr>
        <w:t xml:space="preserve"> more of </w:t>
      </w:r>
      <w:r w:rsidRPr="006F2330">
        <w:rPr>
          <w:u w:val="single"/>
        </w:rPr>
        <w:t xml:space="preserve">the </w:t>
      </w:r>
      <w:r w:rsidRPr="006F2330">
        <w:rPr>
          <w:b/>
          <w:iCs/>
          <w:u w:val="single"/>
        </w:rPr>
        <w:t>sun’s radiation</w:t>
      </w:r>
      <w:r w:rsidRPr="006F2330">
        <w:rPr>
          <w:u w:val="single"/>
        </w:rPr>
        <w:t xml:space="preserve"> to</w:t>
      </w:r>
      <w:r w:rsidRPr="006F2330">
        <w:rPr>
          <w:sz w:val="16"/>
        </w:rPr>
        <w:t xml:space="preserve"> </w:t>
      </w:r>
      <w:r w:rsidRPr="006F2330">
        <w:rPr>
          <w:u w:val="single"/>
        </w:rPr>
        <w:t>penetrate the atmosphere</w:t>
      </w:r>
      <w:r w:rsidRPr="006F2330">
        <w:rPr>
          <w:sz w:val="16"/>
        </w:rPr>
        <w:t xml:space="preserve">, </w:t>
      </w:r>
      <w:r w:rsidRPr="006F2330">
        <w:rPr>
          <w:u w:val="single"/>
        </w:rPr>
        <w:t xml:space="preserve">causing increased </w:t>
      </w:r>
      <w:r w:rsidRPr="006F2330">
        <w:rPr>
          <w:b/>
          <w:iCs/>
          <w:u w:val="single"/>
        </w:rPr>
        <w:t>sunburns</w:t>
      </w:r>
      <w:r w:rsidRPr="006F2330">
        <w:rPr>
          <w:u w:val="single"/>
        </w:rPr>
        <w:t xml:space="preserve"> and</w:t>
      </w:r>
      <w:r w:rsidRPr="006F2330">
        <w:rPr>
          <w:sz w:val="16"/>
        </w:rPr>
        <w:t xml:space="preserve"> rates of </w:t>
      </w:r>
      <w:r w:rsidRPr="006F2330">
        <w:rPr>
          <w:b/>
          <w:iCs/>
          <w:u w:val="single"/>
        </w:rPr>
        <w:t>cancer</w:t>
      </w:r>
      <w:r w:rsidRPr="006F2330">
        <w:rPr>
          <w:sz w:val="16"/>
        </w:rPr>
        <w:t xml:space="preserve"> </w:t>
      </w:r>
      <w:r w:rsidRPr="006F2330">
        <w:rPr>
          <w:u w:val="single"/>
        </w:rPr>
        <w:t>and</w:t>
      </w:r>
      <w:r w:rsidRPr="006F2330">
        <w:rPr>
          <w:sz w:val="16"/>
        </w:rPr>
        <w:t xml:space="preserve"> </w:t>
      </w:r>
      <w:r w:rsidRPr="006F2330">
        <w:rPr>
          <w:u w:val="single"/>
        </w:rPr>
        <w:t>killing</w:t>
      </w:r>
      <w:r w:rsidRPr="006F2330">
        <w:rPr>
          <w:sz w:val="16"/>
        </w:rPr>
        <w:t xml:space="preserve"> </w:t>
      </w:r>
      <w:r w:rsidRPr="006F2330">
        <w:rPr>
          <w:u w:val="single"/>
        </w:rPr>
        <w:t>off sensitive plant-life and marine</w:t>
      </w:r>
      <w:r w:rsidRPr="006F2330">
        <w:rPr>
          <w:sz w:val="16"/>
        </w:rPr>
        <w:t xml:space="preserve"> </w:t>
      </w:r>
      <w:r w:rsidRPr="006F2330">
        <w:rPr>
          <w:u w:val="single"/>
        </w:rPr>
        <w:t>plankton</w:t>
      </w:r>
      <w:r w:rsidRPr="006F2330">
        <w:rPr>
          <w:sz w:val="16"/>
        </w:rPr>
        <w:t xml:space="preserve">, with the spillover effect of </w:t>
      </w:r>
      <w:r w:rsidRPr="006F2330">
        <w:rPr>
          <w:b/>
          <w:iCs/>
          <w:u w:val="single"/>
        </w:rPr>
        <w:t>decimating fishing yields</w:t>
      </w:r>
      <w:r w:rsidRPr="006F2330">
        <w:rPr>
          <w:sz w:val="16"/>
        </w:rPr>
        <w:t xml:space="preserve">. </w:t>
      </w:r>
    </w:p>
    <w:p w14:paraId="71EA271E" w14:textId="77777777" w:rsidR="00CA0827" w:rsidRPr="006F2330" w:rsidRDefault="00CA0827" w:rsidP="00CA0827">
      <w:pPr>
        <w:rPr>
          <w:sz w:val="16"/>
        </w:rPr>
      </w:pPr>
      <w:r w:rsidRPr="006F2330">
        <w:rPr>
          <w:sz w:val="16"/>
        </w:rPr>
        <w:t xml:space="preserve">To be clear, </w:t>
      </w:r>
      <w:r w:rsidRPr="006F2330">
        <w:rPr>
          <w:u w:val="single"/>
        </w:rPr>
        <w:t xml:space="preserve">these are outcomes for a </w:t>
      </w:r>
      <w:r w:rsidRPr="006F2330">
        <w:rPr>
          <w:b/>
          <w:iCs/>
          <w:u w:val="single"/>
        </w:rPr>
        <w:t>“light” nuclear winter</w:t>
      </w:r>
      <w:r w:rsidRPr="006F2330">
        <w:rPr>
          <w:u w:val="single"/>
        </w:rPr>
        <w:t xml:space="preserve"> scenario</w:t>
      </w:r>
      <w:r w:rsidRPr="006F2330">
        <w:rPr>
          <w:sz w:val="16"/>
        </w:rPr>
        <w:t xml:space="preserve">, not a full slugging match between the Russian and U.S. arsenals. </w:t>
      </w:r>
    </w:p>
    <w:p w14:paraId="3EEB8BE8" w14:textId="77777777" w:rsidR="00CA0827" w:rsidRPr="006F2330" w:rsidRDefault="00CA0827" w:rsidP="00CA0827">
      <w:pPr>
        <w:rPr>
          <w:b/>
          <w:iCs/>
          <w:u w:val="single"/>
        </w:rPr>
      </w:pPr>
      <w:r w:rsidRPr="006F2330">
        <w:rPr>
          <w:b/>
          <w:iCs/>
          <w:u w:val="single"/>
        </w:rPr>
        <w:t xml:space="preserve">Global Recession </w:t>
      </w:r>
    </w:p>
    <w:p w14:paraId="6D630D3C" w14:textId="77777777" w:rsidR="00CA0827" w:rsidRPr="006F2330" w:rsidRDefault="00CA0827" w:rsidP="00CA0827">
      <w:pPr>
        <w:rPr>
          <w:sz w:val="14"/>
        </w:rPr>
      </w:pPr>
      <w:r w:rsidRPr="006F2330">
        <w:rPr>
          <w:u w:val="single"/>
        </w:rPr>
        <w:t>Any</w:t>
      </w:r>
      <w:r w:rsidRPr="006F2330">
        <w:rPr>
          <w:sz w:val="14"/>
        </w:rPr>
        <w:t xml:space="preserve"> one of the </w:t>
      </w:r>
      <w:r w:rsidRPr="006F2330">
        <w:rPr>
          <w:u w:val="single"/>
        </w:rPr>
        <w:t>factors</w:t>
      </w:r>
      <w:r w:rsidRPr="006F2330">
        <w:rPr>
          <w:sz w:val="14"/>
        </w:rPr>
        <w:t xml:space="preserve"> </w:t>
      </w:r>
      <w:r w:rsidRPr="006F2330">
        <w:rPr>
          <w:u w:val="single"/>
        </w:rPr>
        <w:t>above</w:t>
      </w:r>
      <w:r w:rsidRPr="006F2330">
        <w:rPr>
          <w:sz w:val="14"/>
        </w:rPr>
        <w:t xml:space="preserve"> </w:t>
      </w:r>
      <w:r w:rsidRPr="006F2330">
        <w:rPr>
          <w:u w:val="single"/>
        </w:rPr>
        <w:t>would</w:t>
      </w:r>
      <w:r w:rsidRPr="006F2330">
        <w:rPr>
          <w:sz w:val="14"/>
        </w:rPr>
        <w:t xml:space="preserve"> likely suffice to </w:t>
      </w:r>
      <w:r w:rsidRPr="006F2330">
        <w:rPr>
          <w:u w:val="single"/>
        </w:rPr>
        <w:t>cause</w:t>
      </w:r>
      <w:r w:rsidRPr="006F2330">
        <w:rPr>
          <w:sz w:val="14"/>
        </w:rPr>
        <w:t xml:space="preserve"> a </w:t>
      </w:r>
      <w:r w:rsidRPr="006F2330">
        <w:rPr>
          <w:u w:val="single"/>
        </w:rPr>
        <w:t xml:space="preserve">global </w:t>
      </w:r>
      <w:r w:rsidRPr="006F2330">
        <w:rPr>
          <w:b/>
          <w:iCs/>
          <w:u w:val="single"/>
        </w:rPr>
        <w:t>economic</w:t>
      </w:r>
      <w:r w:rsidRPr="006F2330">
        <w:rPr>
          <w:u w:val="single"/>
        </w:rPr>
        <w:t xml:space="preserve"> recession</w:t>
      </w:r>
      <w:r w:rsidRPr="006F2330">
        <w:rPr>
          <w:sz w:val="14"/>
        </w:rPr>
        <w:t xml:space="preserve">. All of them combined would guarantee one. </w:t>
      </w:r>
    </w:p>
    <w:p w14:paraId="0BFF9B5B" w14:textId="77777777" w:rsidR="00CA0827" w:rsidRPr="006F2330" w:rsidRDefault="00CA0827" w:rsidP="00CA0827">
      <w:pPr>
        <w:rPr>
          <w:sz w:val="16"/>
        </w:rPr>
      </w:pPr>
      <w:r w:rsidRPr="006F2330">
        <w:rPr>
          <w:u w:val="single"/>
        </w:rPr>
        <w:t>India and Pakistan account for</w:t>
      </w:r>
      <w:r w:rsidRPr="006F2330">
        <w:rPr>
          <w:sz w:val="16"/>
        </w:rPr>
        <w:t xml:space="preserve"> over </w:t>
      </w:r>
      <w:r w:rsidRPr="006F2330">
        <w:rPr>
          <w:u w:val="single"/>
        </w:rPr>
        <w:t xml:space="preserve">one-fifth </w:t>
      </w:r>
      <w:r w:rsidRPr="006F2330">
        <w:rPr>
          <w:b/>
          <w:iCs/>
          <w:u w:val="single"/>
        </w:rPr>
        <w:t>world’s population</w:t>
      </w:r>
      <w:r w:rsidRPr="006F2330">
        <w:rPr>
          <w:sz w:val="16"/>
        </w:rPr>
        <w:t xml:space="preserve">, and therefore a significant </w:t>
      </w:r>
      <w:r w:rsidRPr="006F2330">
        <w:rPr>
          <w:u w:val="single"/>
        </w:rPr>
        <w:t>share</w:t>
      </w:r>
      <w:r w:rsidRPr="006F2330">
        <w:rPr>
          <w:sz w:val="16"/>
        </w:rPr>
        <w:t xml:space="preserve"> of </w:t>
      </w:r>
      <w:r w:rsidRPr="006F2330">
        <w:rPr>
          <w:u w:val="single"/>
        </w:rPr>
        <w:t>economic activity</w:t>
      </w:r>
      <w:r w:rsidRPr="006F2330">
        <w:rPr>
          <w:sz w:val="16"/>
        </w:rPr>
        <w:t xml:space="preserve">. </w:t>
      </w:r>
      <w:r w:rsidRPr="006F2330">
        <w:rPr>
          <w:u w:val="single"/>
        </w:rPr>
        <w:t>Should</w:t>
      </w:r>
      <w:r w:rsidRPr="006F2330">
        <w:rPr>
          <w:sz w:val="16"/>
        </w:rPr>
        <w:t xml:space="preserve"> </w:t>
      </w:r>
      <w:r w:rsidRPr="006F2330">
        <w:rPr>
          <w:u w:val="single"/>
        </w:rPr>
        <w:t>their</w:t>
      </w:r>
      <w:r w:rsidRPr="006F2330">
        <w:rPr>
          <w:sz w:val="16"/>
        </w:rPr>
        <w:t xml:space="preserve"> major </w:t>
      </w:r>
      <w:r w:rsidRPr="006F2330">
        <w:rPr>
          <w:u w:val="single"/>
        </w:rPr>
        <w:t>cities</w:t>
      </w:r>
      <w:r w:rsidRPr="006F2330">
        <w:rPr>
          <w:sz w:val="16"/>
        </w:rPr>
        <w:t xml:space="preserve"> </w:t>
      </w:r>
      <w:r w:rsidRPr="006F2330">
        <w:rPr>
          <w:u w:val="single"/>
        </w:rPr>
        <w:t xml:space="preserve">become </w:t>
      </w:r>
      <w:r w:rsidRPr="006F2330">
        <w:rPr>
          <w:b/>
          <w:iCs/>
          <w:u w:val="single"/>
        </w:rPr>
        <w:t>irradiated ruins</w:t>
      </w:r>
      <w:r w:rsidRPr="006F2330">
        <w:rPr>
          <w:sz w:val="16"/>
        </w:rPr>
        <w:t xml:space="preserve"> </w:t>
      </w:r>
      <w:r w:rsidRPr="006F2330">
        <w:rPr>
          <w:u w:val="single"/>
        </w:rPr>
        <w:t>with</w:t>
      </w:r>
      <w:r w:rsidRPr="006F2330">
        <w:rPr>
          <w:sz w:val="16"/>
        </w:rPr>
        <w:t xml:space="preserve"> their </w:t>
      </w:r>
      <w:r w:rsidRPr="006F2330">
        <w:rPr>
          <w:b/>
          <w:iCs/>
          <w:u w:val="single"/>
        </w:rPr>
        <w:t>populations decimated</w:t>
      </w:r>
      <w:r w:rsidRPr="006F2330">
        <w:rPr>
          <w:sz w:val="16"/>
        </w:rPr>
        <w:t xml:space="preserve">, </w:t>
      </w:r>
      <w:r w:rsidRPr="006F2330">
        <w:rPr>
          <w:u w:val="single"/>
        </w:rPr>
        <w:t>a 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r w:rsidRPr="006F2330">
        <w:rPr>
          <w:u w:val="single"/>
        </w:rPr>
        <w:t xml:space="preserve">A </w:t>
      </w:r>
      <w:r w:rsidRPr="006F2330">
        <w:rPr>
          <w:b/>
          <w:iCs/>
          <w:u w:val="single"/>
        </w:rPr>
        <w:t>massive decrease in consumption and production</w:t>
      </w:r>
      <w:r w:rsidRPr="006F2330">
        <w:rPr>
          <w:sz w:val="16"/>
        </w:rPr>
        <w:t xml:space="preserve"> </w:t>
      </w:r>
      <w:r w:rsidRPr="006F2330">
        <w:rPr>
          <w:u w:val="single"/>
        </w:rPr>
        <w:t>would</w:t>
      </w:r>
      <w:r w:rsidRPr="006F2330">
        <w:rPr>
          <w:sz w:val="16"/>
        </w:rPr>
        <w:t xml:space="preserve"> obviously </w:t>
      </w:r>
      <w:r w:rsidRPr="006F2330">
        <w:rPr>
          <w:u w:val="single"/>
        </w:rPr>
        <w:t>instigate</w:t>
      </w:r>
      <w:r w:rsidRPr="006F2330">
        <w:rPr>
          <w:sz w:val="16"/>
        </w:rPr>
        <w:t xml:space="preserve"> </w:t>
      </w:r>
      <w:r w:rsidRPr="006F2330">
        <w:rPr>
          <w:u w:val="single"/>
        </w:rPr>
        <w:t>a long-lasting recessionary cycle</w:t>
      </w:r>
      <w:r w:rsidRPr="006F2330">
        <w:rPr>
          <w:sz w:val="16"/>
        </w:rPr>
        <w:t xml:space="preserve">, </w:t>
      </w:r>
      <w:r w:rsidRPr="006F2330">
        <w:rPr>
          <w:u w:val="single"/>
        </w:rPr>
        <w:t>with</w:t>
      </w:r>
      <w:r w:rsidRPr="006F2330">
        <w:rPr>
          <w:sz w:val="16"/>
        </w:rPr>
        <w:t xml:space="preserve"> </w:t>
      </w:r>
      <w:r w:rsidRPr="006F2330">
        <w:rPr>
          <w:u w:val="single"/>
        </w:rPr>
        <w:t>attendant</w:t>
      </w:r>
      <w:r w:rsidRPr="006F2330">
        <w:rPr>
          <w:sz w:val="16"/>
        </w:rPr>
        <w:t xml:space="preserve"> </w:t>
      </w:r>
      <w:r w:rsidRPr="006F2330">
        <w:rPr>
          <w:u w:val="single"/>
        </w:rPr>
        <w:t>deprivations</w:t>
      </w:r>
      <w:r w:rsidRPr="006F2330">
        <w:rPr>
          <w:sz w:val="16"/>
        </w:rPr>
        <w:t xml:space="preserve"> </w:t>
      </w:r>
      <w:r w:rsidRPr="006F2330">
        <w:rPr>
          <w:u w:val="single"/>
        </w:rPr>
        <w:t>and political destabilization</w:t>
      </w:r>
      <w:r w:rsidRPr="006F2330">
        <w:rPr>
          <w:sz w:val="16"/>
        </w:rPr>
        <w:t xml:space="preserve"> slamming developed and less-developed countries alike. </w:t>
      </w:r>
    </w:p>
    <w:p w14:paraId="67F79C8A" w14:textId="77777777" w:rsidR="00CA0827" w:rsidRPr="006F2330" w:rsidRDefault="00CA0827" w:rsidP="00CA0827">
      <w:pPr>
        <w:rPr>
          <w:sz w:val="16"/>
        </w:rPr>
      </w:pPr>
      <w:r w:rsidRPr="006F2330">
        <w:rPr>
          <w:sz w:val="16"/>
        </w:rPr>
        <w:t xml:space="preserve">Taken together, these outcomes </w:t>
      </w:r>
      <w:r w:rsidRPr="006F2330">
        <w:rPr>
          <w:u w:val="single"/>
        </w:rPr>
        <w:t>mean</w:t>
      </w:r>
      <w:r w:rsidRPr="006F2330">
        <w:rPr>
          <w:sz w:val="16"/>
        </w:rPr>
        <w:t xml:space="preserve"> </w:t>
      </w:r>
      <w:r w:rsidRPr="006F2330">
        <w:rPr>
          <w:highlight w:val="green"/>
          <w:u w:val="single"/>
        </w:rPr>
        <w:t>even</w:t>
      </w:r>
      <w:r w:rsidRPr="006F2330">
        <w:rPr>
          <w:sz w:val="16"/>
          <w:highlight w:val="green"/>
        </w:rPr>
        <w:t xml:space="preserve"> </w:t>
      </w:r>
      <w:r w:rsidRPr="006F2330">
        <w:rPr>
          <w:highlight w:val="green"/>
          <w:u w:val="single"/>
        </w:rPr>
        <w:t xml:space="preserve">a </w:t>
      </w:r>
      <w:r w:rsidRPr="006F2330">
        <w:rPr>
          <w:b/>
          <w:iCs/>
          <w:highlight w:val="green"/>
          <w:u w:val="single"/>
        </w:rPr>
        <w:t>“limited</w:t>
      </w:r>
      <w:r w:rsidRPr="006F2330">
        <w:rPr>
          <w:b/>
          <w:iCs/>
          <w:u w:val="single"/>
        </w:rPr>
        <w:t xml:space="preserve">” India-Pakistan </w:t>
      </w:r>
      <w:r w:rsidRPr="006F2330">
        <w:rPr>
          <w:b/>
          <w:iCs/>
          <w:highlight w:val="green"/>
          <w:u w:val="single"/>
        </w:rPr>
        <w:t>nuclear war</w:t>
      </w:r>
      <w:r w:rsidRPr="006F2330">
        <w:rPr>
          <w:highlight w:val="green"/>
          <w:u w:val="single"/>
        </w:rPr>
        <w:t xml:space="preserve"> would</w:t>
      </w:r>
      <w:r w:rsidRPr="006F2330">
        <w:rPr>
          <w:sz w:val="16"/>
        </w:rPr>
        <w:t xml:space="preserve"> significantly </w:t>
      </w:r>
      <w:r w:rsidRPr="006F2330">
        <w:rPr>
          <w:highlight w:val="green"/>
          <w:u w:val="single"/>
        </w:rPr>
        <w:t>affect</w:t>
      </w:r>
      <w:r w:rsidRPr="006F2330">
        <w:rPr>
          <w:sz w:val="16"/>
        </w:rPr>
        <w:t xml:space="preserve"> every person on the </w:t>
      </w:r>
      <w:r w:rsidRPr="006F2330">
        <w:rPr>
          <w:highlight w:val="green"/>
          <w:u w:val="single"/>
        </w:rPr>
        <w:t>globe</w:t>
      </w:r>
      <w:r w:rsidRPr="006F2330">
        <w:rPr>
          <w:sz w:val="16"/>
          <w:highlight w:val="green"/>
        </w:rPr>
        <w:t>,</w:t>
      </w:r>
      <w:r w:rsidRPr="006F2330">
        <w:rPr>
          <w:sz w:val="16"/>
        </w:rPr>
        <w:t xml:space="preserve"> be they a school teacher in Nebraska, a factory-worker in Shaanxi province or a fisherman in Mombasa. </w:t>
      </w:r>
    </w:p>
    <w:p w14:paraId="213D59F6" w14:textId="77777777" w:rsidR="00CA0827" w:rsidRDefault="00CA0827" w:rsidP="00CA0827">
      <w:pPr>
        <w:rPr>
          <w:sz w:val="16"/>
        </w:rPr>
      </w:pPr>
      <w:r w:rsidRPr="006F2330">
        <w:rPr>
          <w:sz w:val="16"/>
        </w:rPr>
        <w:lastRenderedPageBreak/>
        <w:t xml:space="preserve">Unfortunately, the </w:t>
      </w:r>
      <w:r w:rsidRPr="006F2330">
        <w:rPr>
          <w:b/>
          <w:iCs/>
          <w:u w:val="single"/>
        </w:rPr>
        <w:t>recent escalation</w:t>
      </w:r>
      <w:r w:rsidRPr="006F2330">
        <w:rPr>
          <w:sz w:val="16"/>
        </w:rPr>
        <w:t xml:space="preserve"> between India and Pakistan </w:t>
      </w:r>
      <w:r w:rsidRPr="006F2330">
        <w:rPr>
          <w:u w:val="single"/>
        </w:rPr>
        <w:t>is no fluke</w:t>
      </w:r>
      <w:r w:rsidRPr="006F2330">
        <w:rPr>
          <w:sz w:val="16"/>
        </w:rPr>
        <w:t xml:space="preserve">, </w:t>
      </w:r>
      <w:r w:rsidRPr="006F2330">
        <w:rPr>
          <w:u w:val="single"/>
        </w:rPr>
        <w:t xml:space="preserve">but part of a </w:t>
      </w:r>
      <w:r w:rsidRPr="006F2330">
        <w:rPr>
          <w:b/>
          <w:iCs/>
          <w:u w:val="single"/>
        </w:rPr>
        <w:t>long-simmering pattern</w:t>
      </w:r>
      <w:r w:rsidRPr="006F2330">
        <w:rPr>
          <w:sz w:val="16"/>
        </w:rPr>
        <w:t xml:space="preserve"> </w:t>
      </w:r>
      <w:r w:rsidRPr="006F2330">
        <w:rPr>
          <w:u w:val="single"/>
        </w:rPr>
        <w:t>likely to</w:t>
      </w:r>
      <w:r w:rsidRPr="006F2330">
        <w:rPr>
          <w:sz w:val="16"/>
        </w:rPr>
        <w:t xml:space="preserve"> </w:t>
      </w:r>
      <w:r w:rsidRPr="006F2330">
        <w:rPr>
          <w:u w:val="single"/>
        </w:rPr>
        <w:t>continue escalating</w:t>
      </w:r>
      <w:r w:rsidRPr="006F2330">
        <w:rPr>
          <w:sz w:val="16"/>
        </w:rPr>
        <w:t xml:space="preserve"> unless New Delhi and Islamabad work together to change the nature of their relationship. </w:t>
      </w:r>
    </w:p>
    <w:p w14:paraId="49B1078F" w14:textId="77777777" w:rsidR="00CA0827" w:rsidRPr="006F2330" w:rsidRDefault="00CA0827" w:rsidP="00CA0827"/>
    <w:p w14:paraId="277BE6F2" w14:textId="77777777" w:rsidR="00CA0827" w:rsidRPr="006F2330" w:rsidRDefault="00CA0827" w:rsidP="00CA0827">
      <w:pPr>
        <w:keepNext/>
        <w:keepLines/>
        <w:spacing w:before="40" w:after="0"/>
        <w:outlineLvl w:val="3"/>
        <w:rPr>
          <w:rFonts w:eastAsiaTheme="majorEastAsia"/>
          <w:b/>
          <w:iCs/>
          <w:sz w:val="26"/>
        </w:rPr>
      </w:pPr>
      <w:r w:rsidRPr="006F2330">
        <w:rPr>
          <w:rFonts w:eastAsiaTheme="majorEastAsia"/>
          <w:b/>
          <w:iCs/>
          <w:sz w:val="26"/>
        </w:rPr>
        <w:t xml:space="preserve">Scenario 2 is </w:t>
      </w:r>
      <w:r w:rsidRPr="006F2330">
        <w:rPr>
          <w:rFonts w:eastAsiaTheme="majorEastAsia"/>
          <w:b/>
          <w:iCs/>
          <w:sz w:val="26"/>
          <w:u w:val="single"/>
        </w:rPr>
        <w:t>South Africa</w:t>
      </w:r>
      <w:r w:rsidRPr="006F2330">
        <w:rPr>
          <w:rFonts w:eastAsiaTheme="majorEastAsia"/>
          <w:b/>
          <w:iCs/>
          <w:sz w:val="26"/>
        </w:rPr>
        <w:t xml:space="preserve">. </w:t>
      </w:r>
    </w:p>
    <w:p w14:paraId="57579E44" w14:textId="77777777" w:rsidR="00CA0827" w:rsidRPr="006F2330" w:rsidRDefault="00CA0827" w:rsidP="00CA0827">
      <w:pPr>
        <w:keepNext/>
        <w:keepLines/>
        <w:spacing w:before="40" w:after="0"/>
        <w:outlineLvl w:val="3"/>
        <w:rPr>
          <w:rFonts w:eastAsiaTheme="majorEastAsia"/>
          <w:b/>
          <w:iCs/>
          <w:sz w:val="26"/>
        </w:rPr>
      </w:pPr>
      <w:r w:rsidRPr="006F2330">
        <w:rPr>
          <w:rFonts w:eastAsiaTheme="majorEastAsia"/>
          <w:b/>
          <w:iCs/>
          <w:sz w:val="26"/>
        </w:rPr>
        <w:t xml:space="preserve">The third wave of the pandemic is </w:t>
      </w:r>
      <w:r w:rsidRPr="006F2330">
        <w:rPr>
          <w:rFonts w:eastAsiaTheme="majorEastAsia"/>
          <w:b/>
          <w:iCs/>
          <w:sz w:val="26"/>
          <w:u w:val="single"/>
        </w:rPr>
        <w:t>fueling instability</w:t>
      </w:r>
      <w:r w:rsidRPr="006F2330">
        <w:rPr>
          <w:rFonts w:eastAsiaTheme="majorEastAsia"/>
          <w:b/>
          <w:iCs/>
          <w:sz w:val="26"/>
        </w:rPr>
        <w:t xml:space="preserve"> in South Africa.</w:t>
      </w:r>
    </w:p>
    <w:p w14:paraId="575F7410" w14:textId="77777777" w:rsidR="00CA0827" w:rsidRPr="006F2330" w:rsidRDefault="00CA0827" w:rsidP="00CA0827">
      <w:proofErr w:type="spellStart"/>
      <w:r w:rsidRPr="006F2330">
        <w:rPr>
          <w:b/>
          <w:bCs/>
          <w:sz w:val="26"/>
        </w:rPr>
        <w:t>Egwu</w:t>
      </w:r>
      <w:proofErr w:type="spellEnd"/>
      <w:r w:rsidRPr="006F2330">
        <w:rPr>
          <w:b/>
          <w:bCs/>
          <w:sz w:val="26"/>
        </w:rPr>
        <w:t xml:space="preserve"> 21</w:t>
      </w:r>
      <w:r w:rsidRPr="006F2330">
        <w:t xml:space="preserve">. [(Patrick </w:t>
      </w:r>
      <w:proofErr w:type="spellStart"/>
      <w:r w:rsidRPr="006F2330">
        <w:t>Egwu</w:t>
      </w:r>
      <w:proofErr w:type="spellEnd"/>
      <w:r w:rsidRPr="006F2330">
        <w:t xml:space="preserve"> is a Nigerian freelance journalist currently based in Johannesburg, where he is an Open Society Foundations fellow at the University of the Witwatersrand) “South Africa’s Twin Crises Are Feeding Each Other,” Foreign Policy, July 20, 2021. </w:t>
      </w:r>
      <w:hyperlink r:id="rId20" w:history="1">
        <w:r w:rsidRPr="006F2330">
          <w:t>https://foreignpolicy.com/2021/07/20/south-africa-covid-19-struggles-deadly-third-wave-zuma-violence/</w:t>
        </w:r>
      </w:hyperlink>
      <w:r w:rsidRPr="006F2330">
        <w:t>] TDI</w:t>
      </w:r>
    </w:p>
    <w:p w14:paraId="03F47018" w14:textId="77777777" w:rsidR="00CA0827" w:rsidRDefault="00CA0827" w:rsidP="00CA0827">
      <w:pPr>
        <w:rPr>
          <w:u w:val="single"/>
        </w:rPr>
      </w:pPr>
      <w:r w:rsidRPr="006F2330">
        <w:rPr>
          <w:u w:val="single"/>
        </w:rPr>
        <w:t>South Africa is coping with</w:t>
      </w:r>
      <w:r w:rsidRPr="006F2330">
        <w:rPr>
          <w:sz w:val="14"/>
        </w:rPr>
        <w:t xml:space="preserve"> two </w:t>
      </w:r>
      <w:r w:rsidRPr="006F2330">
        <w:rPr>
          <w:u w:val="single"/>
        </w:rPr>
        <w:t>crises</w:t>
      </w:r>
      <w:r w:rsidRPr="006F2330">
        <w:rPr>
          <w:sz w:val="14"/>
        </w:rPr>
        <w:t xml:space="preserve"> at once—a political storm caused by the imprisonment of former President Jacob Zuma, whose followers have caused chaos on the streets, and a deadly new wave of COVID-19 that’s hospitalizing thousands of people a day. On July 3,</w:t>
      </w:r>
      <w:r w:rsidRPr="006F2330">
        <w:rPr>
          <w:u w:val="single"/>
        </w:rPr>
        <w:t xml:space="preserve"> </w:t>
      </w:r>
      <w:r w:rsidRPr="006F2330">
        <w:rPr>
          <w:highlight w:val="green"/>
          <w:u w:val="single"/>
        </w:rPr>
        <w:t>South Africa</w:t>
      </w:r>
      <w:r w:rsidRPr="006F2330">
        <w:rPr>
          <w:u w:val="single"/>
        </w:rPr>
        <w:t xml:space="preserve"> hit a </w:t>
      </w:r>
      <w:r w:rsidRPr="006F2330">
        <w:rPr>
          <w:highlight w:val="green"/>
          <w:u w:val="single"/>
        </w:rPr>
        <w:t>record</w:t>
      </w:r>
      <w:r w:rsidRPr="006F2330">
        <w:rPr>
          <w:u w:val="single"/>
        </w:rPr>
        <w:t xml:space="preserve"> 26,000 </w:t>
      </w:r>
      <w:r w:rsidRPr="006F2330">
        <w:rPr>
          <w:highlight w:val="green"/>
          <w:u w:val="single"/>
        </w:rPr>
        <w:t>cases</w:t>
      </w:r>
      <w:r w:rsidRPr="006F2330">
        <w:rPr>
          <w:u w:val="single"/>
        </w:rPr>
        <w:t xml:space="preserve"> of COVID-19, one of the </w:t>
      </w:r>
      <w:r w:rsidRPr="006F2330">
        <w:rPr>
          <w:b/>
          <w:bCs/>
          <w:u w:val="single"/>
        </w:rPr>
        <w:t>highest new daily totals</w:t>
      </w:r>
      <w:r w:rsidRPr="006F2330">
        <w:rPr>
          <w:u w:val="single"/>
        </w:rPr>
        <w:t xml:space="preserve"> reported since the pandemic started over a year ago.</w:t>
      </w:r>
      <w:r w:rsidRPr="006F2330">
        <w:rPr>
          <w:sz w:val="14"/>
        </w:rPr>
        <w:t xml:space="preserve"> </w:t>
      </w:r>
      <w:r w:rsidRPr="006F2330">
        <w:rPr>
          <w:u w:val="single"/>
        </w:rPr>
        <w:t xml:space="preserve">The country has been battling a </w:t>
      </w:r>
      <w:r w:rsidRPr="006F2330">
        <w:rPr>
          <w:b/>
          <w:bCs/>
          <w:highlight w:val="green"/>
          <w:u w:val="single"/>
        </w:rPr>
        <w:t>deadly third wave</w:t>
      </w:r>
      <w:r w:rsidRPr="006F2330">
        <w:rPr>
          <w:u w:val="single"/>
        </w:rPr>
        <w:t xml:space="preserve"> of the pandemic</w:t>
      </w:r>
      <w:r w:rsidRPr="006F2330">
        <w:rPr>
          <w:sz w:val="14"/>
        </w:rPr>
        <w:t xml:space="preserve">, following previous peaks during the first and second waves between April and December 2020. As of July 19, </w:t>
      </w:r>
      <w:r w:rsidRPr="006F2330">
        <w:rPr>
          <w:u w:val="single"/>
        </w:rPr>
        <w:t xml:space="preserve">South Africa has recorded 2.3 million cases and 67,000 deaths since the pandemic started, according to the country’s Department of Health. </w:t>
      </w:r>
      <w:r w:rsidRPr="006F2330">
        <w:rPr>
          <w:sz w:val="14"/>
        </w:rPr>
        <w:t xml:space="preserve">On June 27, President Cyril </w:t>
      </w:r>
      <w:proofErr w:type="spellStart"/>
      <w:r w:rsidRPr="006F2330">
        <w:rPr>
          <w:sz w:val="14"/>
        </w:rPr>
        <w:t>Ramaphosa</w:t>
      </w:r>
      <w:proofErr w:type="spellEnd"/>
      <w:r w:rsidRPr="006F2330">
        <w:rPr>
          <w:sz w:val="14"/>
        </w:rPr>
        <w:t xml:space="preserve"> announced that the country would move to adjusted alert level 4 of lockdown for 14 days as the country faced a rising number of COVID-19 infections. After the end of the two-week lockdown and with a continuous spike in cases, </w:t>
      </w:r>
      <w:proofErr w:type="spellStart"/>
      <w:r w:rsidRPr="006F2330">
        <w:rPr>
          <w:sz w:val="14"/>
        </w:rPr>
        <w:t>Ramaphosa</w:t>
      </w:r>
      <w:proofErr w:type="spellEnd"/>
      <w:r w:rsidRPr="006F2330">
        <w:rPr>
          <w:sz w:val="14"/>
        </w:rPr>
        <w:t xml:space="preserve"> addressed the nation again on July 11 and announced an additional 14 days of restrictions. </w:t>
      </w:r>
      <w:proofErr w:type="spellStart"/>
      <w:r w:rsidRPr="006F2330">
        <w:rPr>
          <w:sz w:val="14"/>
        </w:rPr>
        <w:t>Ramaphosa</w:t>
      </w:r>
      <w:proofErr w:type="spellEnd"/>
      <w:r w:rsidRPr="006F2330">
        <w:rPr>
          <w:sz w:val="14"/>
        </w:rPr>
        <w:t xml:space="preserve"> was facing both the COVID-19 situation and the violence across the country by pro-Zuma supporters.. Banks and government buildings temporarily closed to avoid attacks. On July 12, </w:t>
      </w:r>
      <w:proofErr w:type="spellStart"/>
      <w:r w:rsidRPr="006F2330">
        <w:rPr>
          <w:sz w:val="14"/>
        </w:rPr>
        <w:t>Ramaphosa</w:t>
      </w:r>
      <w:proofErr w:type="spellEnd"/>
      <w:r w:rsidRPr="006F2330">
        <w:rPr>
          <w:sz w:val="14"/>
        </w:rPr>
        <w:t xml:space="preserve">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w:t>
      </w:r>
      <w:proofErr w:type="spellStart"/>
      <w:r w:rsidRPr="006F2330">
        <w:rPr>
          <w:sz w:val="14"/>
        </w:rPr>
        <w:t>Ramaphosa</w:t>
      </w:r>
      <w:proofErr w:type="spellEnd"/>
      <w:r w:rsidRPr="006F2330">
        <w:rPr>
          <w:sz w:val="14"/>
        </w:rPr>
        <w:t xml:space="preserve">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6F2330">
        <w:rPr>
          <w:highlight w:val="green"/>
          <w:u w:val="single"/>
        </w:rPr>
        <w:t>Thousands</w:t>
      </w:r>
      <w:r w:rsidRPr="006F2330">
        <w:rPr>
          <w:u w:val="single"/>
        </w:rPr>
        <w:t xml:space="preserve"> of South Africans have </w:t>
      </w:r>
      <w:r w:rsidRPr="006F2330">
        <w:rPr>
          <w:b/>
          <w:bCs/>
          <w:highlight w:val="green"/>
          <w:u w:val="single"/>
        </w:rPr>
        <w:t>lost their jobs</w:t>
      </w:r>
      <w:r w:rsidRPr="006F2330">
        <w:rPr>
          <w:u w:val="single"/>
        </w:rPr>
        <w:t xml:space="preserve"> following lockdown restrictions, and </w:t>
      </w:r>
      <w:r w:rsidRPr="006F2330">
        <w:rPr>
          <w:b/>
          <w:bCs/>
          <w:u w:val="single"/>
        </w:rPr>
        <w:t xml:space="preserve">there has been </w:t>
      </w:r>
      <w:r w:rsidRPr="006F2330">
        <w:rPr>
          <w:b/>
          <w:bCs/>
          <w:highlight w:val="green"/>
          <w:u w:val="single"/>
        </w:rPr>
        <w:t>little government support for the econom</w:t>
      </w:r>
      <w:r w:rsidRPr="006F2330">
        <w:rPr>
          <w:b/>
          <w:bCs/>
          <w:u w:val="single"/>
        </w:rPr>
        <w:t xml:space="preserve">y. </w:t>
      </w:r>
      <w:r w:rsidRPr="006F2330">
        <w:rPr>
          <w:u w:val="single"/>
        </w:rPr>
        <w:t xml:space="preserve">The </w:t>
      </w:r>
      <w:r w:rsidRPr="006F2330">
        <w:rPr>
          <w:b/>
          <w:bCs/>
          <w:highlight w:val="green"/>
          <w:u w:val="single"/>
        </w:rPr>
        <w:t>violence created an opportunity</w:t>
      </w:r>
      <w:r w:rsidRPr="006F2330">
        <w:rPr>
          <w:u w:val="single"/>
        </w:rPr>
        <w:t xml:space="preserve"> to explore illegal options of survival. On top of this, the </w:t>
      </w:r>
      <w:r w:rsidRPr="006F2330">
        <w:rPr>
          <w:highlight w:val="green"/>
          <w:u w:val="single"/>
        </w:rPr>
        <w:t>brutal police enforcement</w:t>
      </w:r>
      <w:r w:rsidRPr="006F2330">
        <w:rPr>
          <w:u w:val="single"/>
        </w:rPr>
        <w:t xml:space="preserve"> of the lockdown last year has aggravated existing tensions around police brutality, </w:t>
      </w:r>
      <w:r w:rsidRPr="006F2330">
        <w:rPr>
          <w:b/>
          <w:bCs/>
          <w:highlight w:val="green"/>
          <w:u w:val="single"/>
        </w:rPr>
        <w:t>contributing to the unrest</w:t>
      </w:r>
      <w:r w:rsidRPr="006F2330">
        <w:rPr>
          <w:u w:val="single"/>
        </w:rPr>
        <w:t xml:space="preserve">. </w:t>
      </w:r>
      <w:proofErr w:type="spellStart"/>
      <w:r w:rsidRPr="006F2330">
        <w:rPr>
          <w:sz w:val="14"/>
        </w:rPr>
        <w:t>Ramaphosa</w:t>
      </w:r>
      <w:proofErr w:type="spellEnd"/>
      <w:r w:rsidRPr="006F2330">
        <w:rPr>
          <w:sz w:val="14"/>
        </w:rPr>
        <w:t xml:space="preserve"> acknowledged this in his address: “This moment has thrown into stark relief what we already knew: that </w:t>
      </w:r>
      <w:r w:rsidRPr="006F2330">
        <w:rPr>
          <w:u w:val="single"/>
        </w:rPr>
        <w:t xml:space="preserve">the level of unemployment, poverty, and </w:t>
      </w:r>
      <w:r w:rsidRPr="006F2330">
        <w:rPr>
          <w:highlight w:val="green"/>
          <w:u w:val="single"/>
        </w:rPr>
        <w:t>inequality</w:t>
      </w:r>
      <w:r w:rsidRPr="006F2330">
        <w:rPr>
          <w:u w:val="single"/>
        </w:rPr>
        <w:t xml:space="preserve"> in our society </w:t>
      </w:r>
      <w:r w:rsidRPr="006F2330">
        <w:rPr>
          <w:highlight w:val="green"/>
          <w:u w:val="single"/>
        </w:rPr>
        <w:t xml:space="preserve">is </w:t>
      </w:r>
      <w:r w:rsidRPr="006F2330">
        <w:rPr>
          <w:b/>
          <w:bCs/>
          <w:highlight w:val="green"/>
          <w:u w:val="single"/>
        </w:rPr>
        <w:t>unsustainable</w:t>
      </w:r>
      <w:r w:rsidRPr="006F2330">
        <w:rPr>
          <w:u w:val="single"/>
        </w:rPr>
        <w:t>.</w:t>
      </w:r>
      <w:r w:rsidRPr="006F2330">
        <w:rPr>
          <w:sz w:val="14"/>
        </w:rPr>
        <w:t xml:space="preserve">” As in so many other countries, </w:t>
      </w:r>
      <w:r w:rsidRPr="006F2330">
        <w:rPr>
          <w:u w:val="single"/>
        </w:rPr>
        <w:t>the delta variant of COVID-19 now appears to be dominant</w:t>
      </w:r>
      <w:r w:rsidRPr="006F2330">
        <w:rPr>
          <w:sz w:val="14"/>
        </w:rPr>
        <w:t xml:space="preserve">, although the government has not published separate statistics for the different variants yet. </w:t>
      </w:r>
      <w:r w:rsidRPr="006F2330">
        <w:rPr>
          <w:highlight w:val="green"/>
          <w:u w:val="single"/>
        </w:rPr>
        <w:t>Hospitals</w:t>
      </w:r>
      <w:r w:rsidRPr="006F2330">
        <w:rPr>
          <w:u w:val="single"/>
        </w:rPr>
        <w:t xml:space="preserve"> and front-line workers in the country </w:t>
      </w:r>
      <w:r w:rsidRPr="006F2330">
        <w:rPr>
          <w:highlight w:val="green"/>
          <w:u w:val="single"/>
        </w:rPr>
        <w:t xml:space="preserve">are </w:t>
      </w:r>
      <w:r w:rsidRPr="006F2330">
        <w:rPr>
          <w:b/>
          <w:bCs/>
          <w:highlight w:val="green"/>
          <w:u w:val="single"/>
        </w:rPr>
        <w:t>overwhelmed</w:t>
      </w:r>
      <w:r w:rsidRPr="006F2330">
        <w:rPr>
          <w:u w:val="single"/>
        </w:rPr>
        <w:t xml:space="preserve"> with the number of patients they are receiving each day</w:t>
      </w:r>
      <w:r w:rsidRPr="006F2330">
        <w:rPr>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w:t>
      </w:r>
      <w:proofErr w:type="spellStart"/>
      <w:r w:rsidRPr="006F2330">
        <w:rPr>
          <w:sz w:val="14"/>
        </w:rPr>
        <w:t>Ramaphosa</w:t>
      </w:r>
      <w:proofErr w:type="spellEnd"/>
      <w:r w:rsidRPr="006F2330">
        <w:rPr>
          <w:sz w:val="14"/>
        </w:rPr>
        <w:t xml:space="preserve">.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6F2330">
        <w:rPr>
          <w:u w:val="single"/>
        </w:rPr>
        <w:t xml:space="preserve">South Africa was the first country on the continent to declare a state of </w:t>
      </w:r>
      <w:r w:rsidRPr="006F2330">
        <w:rPr>
          <w:b/>
          <w:bCs/>
          <w:u w:val="single"/>
        </w:rPr>
        <w:t>national disaster on the pandemic</w:t>
      </w:r>
      <w:r w:rsidRPr="006F2330">
        <w:rPr>
          <w:u w:val="single"/>
        </w:rPr>
        <w:t xml:space="preserve">, and stiffer restrictions were announced. But these initial </w:t>
      </w:r>
      <w:r w:rsidRPr="006F2330">
        <w:rPr>
          <w:b/>
          <w:bCs/>
          <w:u w:val="single"/>
        </w:rPr>
        <w:t>successes are gradually being lost with the new wave of infections and growing death rate.</w:t>
      </w:r>
      <w:r w:rsidRPr="006F2330">
        <w:rPr>
          <w:u w:val="single"/>
        </w:rPr>
        <w:t xml:space="preserve"> The gradual relaxation of restrictions to save South Africa’s ailing economy</w:t>
      </w:r>
      <w:r w:rsidRPr="006F2330">
        <w:rPr>
          <w:sz w:val="14"/>
        </w:rPr>
        <w:t xml:space="preserve">, which started last June, </w:t>
      </w:r>
      <w:r w:rsidRPr="006F2330">
        <w:rPr>
          <w:b/>
          <w:bCs/>
          <w:u w:val="single"/>
        </w:rPr>
        <w:t xml:space="preserve">has worsened the situation. </w:t>
      </w:r>
      <w:r w:rsidRPr="006F2330">
        <w:rPr>
          <w:sz w:val="14"/>
        </w:rPr>
        <w:t xml:space="preserve">The World Bank says </w:t>
      </w:r>
      <w:r w:rsidRPr="006F2330">
        <w:rPr>
          <w:u w:val="single"/>
        </w:rPr>
        <w:t xml:space="preserve">South Africa is among the most unequal countries in the world—something the pandemic has only </w:t>
      </w:r>
      <w:r w:rsidRPr="006F2330">
        <w:rPr>
          <w:b/>
          <w:bCs/>
          <w:u w:val="single"/>
        </w:rPr>
        <w:t>inflamed</w:t>
      </w:r>
      <w:r w:rsidRPr="006F2330">
        <w:rPr>
          <w:u w:val="single"/>
        </w:rPr>
        <w:t xml:space="preserve">. The unemployment rate in the country stood at </w:t>
      </w:r>
      <w:r w:rsidRPr="006F2330">
        <w:rPr>
          <w:b/>
          <w:bCs/>
          <w:u w:val="single"/>
        </w:rPr>
        <w:t>33 percent</w:t>
      </w:r>
      <w:r w:rsidRPr="006F2330">
        <w:rPr>
          <w:u w:val="single"/>
        </w:rPr>
        <w:t xml:space="preserve"> at the end of March and is highest among youth aged 15 to 24.</w:t>
      </w:r>
      <w:r w:rsidRPr="006F2330">
        <w:rPr>
          <w:sz w:val="14"/>
        </w:rPr>
        <w:t xml:space="preserve"> As the third wave </w:t>
      </w:r>
      <w:r w:rsidRPr="006F2330">
        <w:rPr>
          <w:sz w:val="14"/>
        </w:rPr>
        <w:lastRenderedPageBreak/>
        <w:t xml:space="preserve">continues to ravage the country, </w:t>
      </w:r>
      <w:r w:rsidRPr="006F2330">
        <w:rPr>
          <w:u w:val="single"/>
        </w:rPr>
        <w:t xml:space="preserve">just 4 million people—about </w:t>
      </w:r>
      <w:r w:rsidRPr="006F2330">
        <w:rPr>
          <w:b/>
          <w:bCs/>
          <w:u w:val="single"/>
        </w:rPr>
        <w:t>7 percent</w:t>
      </w:r>
      <w:r w:rsidRPr="006F2330">
        <w:rPr>
          <w:u w:val="single"/>
        </w:rPr>
        <w:t xml:space="preserve"> of South Africa’s population of 60 million—have </w:t>
      </w:r>
      <w:r w:rsidRPr="006F2330">
        <w:rPr>
          <w:b/>
          <w:bCs/>
          <w:u w:val="single"/>
        </w:rPr>
        <w:t>received at least one dose of the vaccine</w:t>
      </w:r>
      <w:r w:rsidRPr="006F2330">
        <w:rPr>
          <w:u w:val="single"/>
        </w:rPr>
        <w:t>, according to the Department of Health.</w:t>
      </w:r>
    </w:p>
    <w:p w14:paraId="537CF9DF" w14:textId="77777777" w:rsidR="00CA0827" w:rsidRPr="006F2330" w:rsidRDefault="00CA0827" w:rsidP="00CA0827">
      <w:pPr>
        <w:rPr>
          <w:sz w:val="14"/>
        </w:rPr>
      </w:pPr>
    </w:p>
    <w:p w14:paraId="7C8ABFD7" w14:textId="77777777" w:rsidR="00CA0827" w:rsidRPr="006F2330" w:rsidRDefault="00CA0827" w:rsidP="00CA0827">
      <w:pPr>
        <w:keepNext/>
        <w:keepLines/>
        <w:spacing w:before="40" w:after="0"/>
        <w:outlineLvl w:val="3"/>
        <w:rPr>
          <w:rFonts w:eastAsiaTheme="majorEastAsia"/>
          <w:b/>
          <w:iCs/>
          <w:sz w:val="26"/>
        </w:rPr>
      </w:pPr>
      <w:r w:rsidRPr="006F2330">
        <w:rPr>
          <w:rFonts w:eastAsiaTheme="majorEastAsia"/>
          <w:b/>
          <w:iCs/>
          <w:sz w:val="26"/>
        </w:rPr>
        <w:t xml:space="preserve">COVID is </w:t>
      </w:r>
      <w:r w:rsidRPr="006F2330">
        <w:rPr>
          <w:rFonts w:eastAsiaTheme="majorEastAsia"/>
          <w:b/>
          <w:iCs/>
          <w:sz w:val="26"/>
          <w:u w:val="single"/>
        </w:rPr>
        <w:t>pummeling</w:t>
      </w:r>
      <w:r w:rsidRPr="006F2330">
        <w:rPr>
          <w:rFonts w:eastAsiaTheme="majorEastAsia"/>
          <w:b/>
          <w:iCs/>
          <w:sz w:val="26"/>
        </w:rPr>
        <w:t xml:space="preserve"> South Africa’s fragile economy and </w:t>
      </w:r>
      <w:r w:rsidRPr="006F2330">
        <w:rPr>
          <w:rFonts w:eastAsiaTheme="majorEastAsia"/>
          <w:b/>
          <w:iCs/>
          <w:sz w:val="26"/>
          <w:u w:val="single"/>
        </w:rPr>
        <w:t>fueling</w:t>
      </w:r>
      <w:r w:rsidRPr="006F2330">
        <w:rPr>
          <w:rFonts w:eastAsiaTheme="majorEastAsia"/>
          <w:b/>
          <w:iCs/>
          <w:sz w:val="26"/>
        </w:rPr>
        <w:t xml:space="preserve"> the </w:t>
      </w:r>
      <w:r w:rsidRPr="006F2330">
        <w:rPr>
          <w:rFonts w:eastAsiaTheme="majorEastAsia"/>
          <w:b/>
          <w:iCs/>
          <w:sz w:val="26"/>
          <w:u w:val="single"/>
        </w:rPr>
        <w:t>worst rioting</w:t>
      </w:r>
      <w:r w:rsidRPr="006F2330">
        <w:rPr>
          <w:rFonts w:eastAsiaTheme="majorEastAsia"/>
          <w:b/>
          <w:iCs/>
          <w:sz w:val="26"/>
        </w:rPr>
        <w:t xml:space="preserve"> since 1994. </w:t>
      </w:r>
    </w:p>
    <w:p w14:paraId="71EEA785" w14:textId="77777777" w:rsidR="00CA0827" w:rsidRPr="006F2330" w:rsidRDefault="00CA0827" w:rsidP="00CA0827">
      <w:proofErr w:type="spellStart"/>
      <w:r w:rsidRPr="006F2330">
        <w:rPr>
          <w:b/>
          <w:bCs/>
          <w:sz w:val="26"/>
        </w:rPr>
        <w:t>Steinhauser</w:t>
      </w:r>
      <w:proofErr w:type="spellEnd"/>
      <w:r w:rsidRPr="006F2330">
        <w:rPr>
          <w:b/>
          <w:bCs/>
          <w:sz w:val="26"/>
        </w:rPr>
        <w:t xml:space="preserve"> and Parkinson 21</w:t>
      </w:r>
      <w:r w:rsidRPr="006F2330">
        <w:t xml:space="preserve">. [(Gabriele </w:t>
      </w:r>
      <w:proofErr w:type="spellStart"/>
      <w:r w:rsidRPr="006F2330">
        <w:t>Steinhauser</w:t>
      </w:r>
      <w:proofErr w:type="spellEnd"/>
      <w:r w:rsidRPr="006F2330">
        <w:t xml:space="preserve">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Covid Wave Upends Fragile South Africa, a Warning for Developing World,” The Wall Street Journal, July 19, 2021. </w:t>
      </w:r>
      <w:hyperlink r:id="rId21" w:history="1">
        <w:r w:rsidRPr="006F2330">
          <w:t>https://www.wsj.com/articles/covid-pandemic-south-africa-riots-a-warning-for-developing-world-11626711622</w:t>
        </w:r>
      </w:hyperlink>
      <w:r w:rsidRPr="006F2330">
        <w:t xml:space="preserve">] TDI </w:t>
      </w:r>
    </w:p>
    <w:p w14:paraId="6B9D8270" w14:textId="77777777" w:rsidR="00CA0827" w:rsidRPr="006F2330" w:rsidRDefault="00CA0827" w:rsidP="00CA0827">
      <w:pPr>
        <w:rPr>
          <w:sz w:val="14"/>
        </w:rPr>
      </w:pPr>
      <w:r w:rsidRPr="006F2330">
        <w:rPr>
          <w:u w:val="single"/>
        </w:rPr>
        <w:t xml:space="preserve">Wave after wave of coronavirus is </w:t>
      </w:r>
      <w:r w:rsidRPr="006F2330">
        <w:rPr>
          <w:b/>
          <w:bCs/>
          <w:u w:val="single"/>
        </w:rPr>
        <w:t>pummeling South Africa’s fragile economy</w:t>
      </w:r>
      <w:r w:rsidRPr="006F2330">
        <w:rPr>
          <w:u w:val="single"/>
        </w:rPr>
        <w:t xml:space="preserve"> and its largely unvaccinated population, creating a </w:t>
      </w:r>
      <w:r w:rsidRPr="006F2330">
        <w:rPr>
          <w:highlight w:val="green"/>
          <w:u w:val="single"/>
        </w:rPr>
        <w:t>spiral of death</w:t>
      </w:r>
      <w:r w:rsidRPr="006F2330">
        <w:rPr>
          <w:u w:val="single"/>
        </w:rPr>
        <w:t xml:space="preserve">, lockdowns and anger that has </w:t>
      </w:r>
      <w:r w:rsidRPr="006F2330">
        <w:rPr>
          <w:b/>
          <w:bCs/>
          <w:highlight w:val="green"/>
          <w:u w:val="single"/>
        </w:rPr>
        <w:t>fueled the country’s worst rioting</w:t>
      </w:r>
      <w:r w:rsidRPr="006F2330">
        <w:rPr>
          <w:b/>
          <w:bCs/>
          <w:u w:val="single"/>
        </w:rPr>
        <w:t xml:space="preserve"> </w:t>
      </w:r>
      <w:r w:rsidRPr="006F2330">
        <w:rPr>
          <w:u w:val="single"/>
        </w:rPr>
        <w:t>since the collapse of white minority rule in 1994.</w:t>
      </w:r>
      <w:r w:rsidRPr="006F2330">
        <w:rPr>
          <w:sz w:val="14"/>
        </w:rPr>
        <w:t xml:space="preserve"> At least 215 people died in the violence across South Africa’s two most populous provinces, and more than 3,400 have been arrested. While the looting had quieted by Monday, t</w:t>
      </w:r>
      <w:r w:rsidRPr="006F2330">
        <w:rPr>
          <w:u w:val="single"/>
        </w:rPr>
        <w:t>he situation remains tense in parts of the country.</w:t>
      </w:r>
      <w:r w:rsidRPr="006F2330">
        <w:rPr>
          <w:sz w:val="14"/>
        </w:rPr>
        <w:t xml:space="preserve"> </w:t>
      </w:r>
      <w:proofErr w:type="spellStart"/>
      <w:r w:rsidRPr="006F2330">
        <w:rPr>
          <w:sz w:val="14"/>
        </w:rPr>
        <w:t>Saaberie</w:t>
      </w:r>
      <w:proofErr w:type="spellEnd"/>
      <w:r w:rsidRPr="006F2330">
        <w:rPr>
          <w:sz w:val="14"/>
        </w:rPr>
        <w:t xml:space="preserve"> </w:t>
      </w:r>
      <w:proofErr w:type="spellStart"/>
      <w:r w:rsidRPr="006F2330">
        <w:rPr>
          <w:sz w:val="14"/>
        </w:rPr>
        <w:t>Chishty</w:t>
      </w:r>
      <w:proofErr w:type="spellEnd"/>
      <w:r w:rsidRPr="006F2330">
        <w:rPr>
          <w:sz w:val="14"/>
        </w:rPr>
        <w:t xml:space="preserve"> paramedic Farah Williams said that after weeks of back-to-back calls from patients, the phones went quiet last week during the riots. The violence was initially sparked by the arrest of former President Jacob Zuma earlier this month, and has exacerbated a power struggle within the African National Congress, South Africa’s ruling party since Nelson Mandela’s election as the country’s first Black president 27 years ago. </w:t>
      </w:r>
      <w:r w:rsidRPr="006F2330">
        <w:rPr>
          <w:u w:val="single"/>
        </w:rPr>
        <w:t xml:space="preserve">President Cyril </w:t>
      </w:r>
      <w:proofErr w:type="spellStart"/>
      <w:r w:rsidRPr="006F2330">
        <w:rPr>
          <w:u w:val="single"/>
        </w:rPr>
        <w:t>Ramaphosa</w:t>
      </w:r>
      <w:proofErr w:type="spellEnd"/>
      <w:r w:rsidRPr="006F2330">
        <w:rPr>
          <w:u w:val="single"/>
        </w:rPr>
        <w:t xml:space="preserve"> has said the unrest was an attempted </w:t>
      </w:r>
      <w:r w:rsidRPr="006F2330">
        <w:rPr>
          <w:b/>
          <w:bCs/>
          <w:highlight w:val="green"/>
          <w:u w:val="single"/>
        </w:rPr>
        <w:t>insurrection against South Africa’s democracy</w:t>
      </w:r>
      <w:r w:rsidRPr="006F2330">
        <w:rPr>
          <w:u w:val="single"/>
        </w:rPr>
        <w:t xml:space="preserve"> and intended to sabotage its economy.</w:t>
      </w:r>
      <w:r w:rsidRPr="006F2330">
        <w:rPr>
          <w:sz w:val="14"/>
        </w:rPr>
        <w:t xml:space="preserve"> </w:t>
      </w:r>
      <w:r w:rsidRPr="006F2330">
        <w:rPr>
          <w:u w:val="single"/>
        </w:rPr>
        <w:t xml:space="preserve">The political protest quickly devolved, becoming an outlet for the frustrations of an impoverished majority long </w:t>
      </w:r>
      <w:r w:rsidRPr="006F2330">
        <w:rPr>
          <w:b/>
          <w:bCs/>
          <w:u w:val="single"/>
        </w:rPr>
        <w:t>shut out of the country’s economy</w:t>
      </w:r>
      <w:r w:rsidRPr="006F2330">
        <w:rPr>
          <w:u w:val="single"/>
        </w:rPr>
        <w:t xml:space="preserve">. South Africa is struggling to emerge from a </w:t>
      </w:r>
      <w:r w:rsidRPr="006F2330">
        <w:rPr>
          <w:b/>
          <w:bCs/>
          <w:u w:val="single"/>
        </w:rPr>
        <w:t>record contraction of 7%</w:t>
      </w:r>
      <w:r w:rsidRPr="006F2330">
        <w:rPr>
          <w:u w:val="single"/>
        </w:rPr>
        <w:t xml:space="preserve"> last year. Each surge of Covid-19 and the subsequent lockdowns are </w:t>
      </w:r>
      <w:r w:rsidRPr="006F2330">
        <w:rPr>
          <w:b/>
          <w:bCs/>
          <w:u w:val="single"/>
        </w:rPr>
        <w:t>putting more pressure on the divided nation</w:t>
      </w:r>
      <w:r w:rsidRPr="006F2330">
        <w:rPr>
          <w:u w:val="single"/>
        </w:rPr>
        <w:t xml:space="preserve">, where </w:t>
      </w:r>
      <w:r w:rsidRPr="006F2330">
        <w:rPr>
          <w:b/>
          <w:bCs/>
          <w:u w:val="single"/>
        </w:rPr>
        <w:t>43% of workers were without a job</w:t>
      </w:r>
      <w:r w:rsidRPr="006F2330">
        <w:rPr>
          <w:u w:val="single"/>
        </w:rPr>
        <w:t xml:space="preserve"> at the end of March. </w:t>
      </w:r>
      <w:r w:rsidRPr="006F2330">
        <w:rPr>
          <w:sz w:val="14"/>
        </w:rPr>
        <w:t>“</w:t>
      </w:r>
      <w:r w:rsidRPr="006F2330">
        <w:rPr>
          <w:u w:val="single"/>
        </w:rPr>
        <w:t xml:space="preserve">We were sitting on a dormant volcano here, where </w:t>
      </w:r>
      <w:r w:rsidRPr="006F2330">
        <w:rPr>
          <w:b/>
          <w:bCs/>
          <w:u w:val="single"/>
        </w:rPr>
        <w:t>all of us might perish</w:t>
      </w:r>
      <w:r w:rsidRPr="006F2330">
        <w:rPr>
          <w:u w:val="single"/>
        </w:rPr>
        <w:t xml:space="preserve"> if it erupts</w:t>
      </w:r>
      <w:r w:rsidRPr="006F2330">
        <w:rPr>
          <w:sz w:val="14"/>
        </w:rPr>
        <w:t xml:space="preserve">,” said Xolani Dube, a political analyst with the </w:t>
      </w:r>
      <w:proofErr w:type="spellStart"/>
      <w:r w:rsidRPr="006F2330">
        <w:rPr>
          <w:sz w:val="14"/>
        </w:rPr>
        <w:t>Xubera</w:t>
      </w:r>
      <w:proofErr w:type="spellEnd"/>
      <w:r w:rsidRPr="006F2330">
        <w:rPr>
          <w:sz w:val="14"/>
        </w:rPr>
        <w:t xml:space="preserve"> Institute for Research and Development, a nonpartisan think tank in the southeastern city of Durban. “</w:t>
      </w:r>
      <w:r w:rsidRPr="006F2330">
        <w:rPr>
          <w:b/>
          <w:bCs/>
          <w:u w:val="single"/>
        </w:rPr>
        <w:t>Now the volcano has erupted</w:t>
      </w:r>
      <w:r w:rsidRPr="006F2330">
        <w:rPr>
          <w:sz w:val="14"/>
        </w:rPr>
        <w:t xml:space="preserve">.” </w:t>
      </w:r>
      <w:r w:rsidRPr="006F2330">
        <w:rPr>
          <w:u w:val="single"/>
        </w:rPr>
        <w:t xml:space="preserve">The human and economic dislocation in South Africa, where just 2.8% of people have been fully vaccinated against Covid-19, shows how difficult it will be for many </w:t>
      </w:r>
      <w:r w:rsidRPr="006F2330">
        <w:rPr>
          <w:b/>
          <w:bCs/>
          <w:u w:val="single"/>
        </w:rPr>
        <w:t>emerging economies to recover from the pandemic.</w:t>
      </w:r>
      <w:r w:rsidRPr="006F2330">
        <w:rPr>
          <w:u w:val="single"/>
        </w:rPr>
        <w:t xml:space="preserve"> The </w:t>
      </w:r>
      <w:r w:rsidRPr="006F2330">
        <w:rPr>
          <w:highlight w:val="green"/>
          <w:u w:val="single"/>
        </w:rPr>
        <w:t>violence in South Africa</w:t>
      </w:r>
      <w:r w:rsidRPr="006F2330">
        <w:rPr>
          <w:sz w:val="14"/>
        </w:rPr>
        <w:t>—as well as in countries including Colombia and Sudan—</w:t>
      </w:r>
      <w:r w:rsidRPr="006F2330">
        <w:rPr>
          <w:u w:val="single"/>
        </w:rPr>
        <w:t xml:space="preserve">offers a stark example of how diminishing incomes and the rising cost of food are adding to more than a year of pandemic suffering, </w:t>
      </w:r>
      <w:r w:rsidRPr="006F2330">
        <w:rPr>
          <w:b/>
          <w:bCs/>
          <w:highlight w:val="green"/>
          <w:u w:val="single"/>
        </w:rPr>
        <w:t>exacerbating political instability</w:t>
      </w:r>
      <w:r w:rsidRPr="006F2330">
        <w:rPr>
          <w:b/>
          <w:bCs/>
          <w:u w:val="single"/>
        </w:rPr>
        <w:t>.</w:t>
      </w:r>
      <w:r w:rsidRPr="006F2330">
        <w:rPr>
          <w:b/>
          <w:bCs/>
          <w:sz w:val="14"/>
        </w:rPr>
        <w:t xml:space="preserve"> </w:t>
      </w:r>
      <w:r w:rsidRPr="006F2330">
        <w:rPr>
          <w:sz w:val="14"/>
        </w:rPr>
        <w:t xml:space="preserve">The World Bank estimates that more than 160 million people will have been pushed into poverty as a result of Covid by the end of 2021, widening the gap between the world’s richest and poorest nations. </w:t>
      </w:r>
      <w:r w:rsidRPr="006F2330">
        <w:rPr>
          <w:u w:val="single"/>
        </w:rPr>
        <w:t xml:space="preserve">The pandemic has </w:t>
      </w:r>
      <w:r w:rsidRPr="006F2330">
        <w:rPr>
          <w:b/>
          <w:bCs/>
          <w:u w:val="single"/>
        </w:rPr>
        <w:t xml:space="preserve">led </w:t>
      </w:r>
      <w:r w:rsidRPr="006F2330">
        <w:rPr>
          <w:b/>
          <w:bCs/>
          <w:highlight w:val="green"/>
          <w:u w:val="single"/>
        </w:rPr>
        <w:t>41 million people to the brink of famine</w:t>
      </w:r>
      <w:r w:rsidRPr="006F2330">
        <w:rPr>
          <w:u w:val="single"/>
        </w:rPr>
        <w:t>, according to the World Food Program.</w:t>
      </w:r>
    </w:p>
    <w:p w14:paraId="14A1FCE6" w14:textId="77777777" w:rsidR="00CA0827" w:rsidRPr="006F2330" w:rsidRDefault="00CA0827" w:rsidP="00CA0827">
      <w:pPr>
        <w:keepNext/>
        <w:keepLines/>
        <w:spacing w:before="40" w:after="0"/>
        <w:outlineLvl w:val="3"/>
        <w:rPr>
          <w:rFonts w:eastAsiaTheme="majorEastAsia"/>
          <w:b/>
          <w:iCs/>
          <w:sz w:val="26"/>
        </w:rPr>
      </w:pPr>
      <w:r w:rsidRPr="006F2330">
        <w:rPr>
          <w:rFonts w:eastAsiaTheme="majorEastAsia"/>
          <w:b/>
          <w:iCs/>
          <w:sz w:val="26"/>
        </w:rPr>
        <w:t xml:space="preserve">Africa instability </w:t>
      </w:r>
      <w:r w:rsidRPr="006F2330">
        <w:rPr>
          <w:rFonts w:eastAsiaTheme="majorEastAsia"/>
          <w:b/>
          <w:iCs/>
          <w:sz w:val="26"/>
          <w:u w:val="single"/>
        </w:rPr>
        <w:t>goes nuclear</w:t>
      </w:r>
      <w:r w:rsidRPr="006F2330">
        <w:rPr>
          <w:rFonts w:eastAsiaTheme="majorEastAsia"/>
          <w:b/>
          <w:iCs/>
          <w:sz w:val="26"/>
        </w:rPr>
        <w:t>.</w:t>
      </w:r>
    </w:p>
    <w:p w14:paraId="256FC0EC" w14:textId="77777777" w:rsidR="00CA0827" w:rsidRPr="006F2330" w:rsidRDefault="00CA0827" w:rsidP="00CA0827">
      <w:r w:rsidRPr="006F2330">
        <w:rPr>
          <w:b/>
          <w:bCs/>
          <w:sz w:val="26"/>
        </w:rPr>
        <w:t>Mead</w:t>
      </w:r>
      <w:r w:rsidRPr="006F2330">
        <w:t xml:space="preserve"> </w:t>
      </w:r>
      <w:r w:rsidRPr="006F2330">
        <w:rPr>
          <w:b/>
          <w:bCs/>
          <w:sz w:val="26"/>
        </w:rPr>
        <w:t>13</w:t>
      </w:r>
      <w:r w:rsidRPr="006F2330">
        <w:t xml:space="preserve">. [(Walter Mead is a James Clarke Chace Professor of Foreign Affairs and Humanities, Bard College) “Peace in The Congo? Why the World Should Care,” The American Interest, December 15, 2013. </w:t>
      </w:r>
      <w:hyperlink r:id="rId22" w:history="1">
        <w:r w:rsidRPr="006F2330">
          <w:t>https://www.the-american-interest.com/2013/12/15/peace-in-the-congo-why-the-world-should-care/</w:t>
        </w:r>
      </w:hyperlink>
    </w:p>
    <w:p w14:paraId="4B48EE82" w14:textId="77777777" w:rsidR="00CA0827" w:rsidRDefault="00CA0827" w:rsidP="00CA0827">
      <w:pPr>
        <w:rPr>
          <w:sz w:val="16"/>
        </w:rPr>
      </w:pPr>
      <w:r w:rsidRPr="006F2330">
        <w:rPr>
          <w:u w:val="single"/>
        </w:rPr>
        <w:t xml:space="preserve">One of the </w:t>
      </w:r>
      <w:r w:rsidRPr="006F2330">
        <w:rPr>
          <w:b/>
          <w:iCs/>
          <w:u w:val="single"/>
        </w:rPr>
        <w:t>biggest questions of the 21st century</w:t>
      </w:r>
      <w:r w:rsidRPr="006F2330">
        <w:rPr>
          <w:u w:val="single"/>
        </w:rPr>
        <w:t xml:space="preserve"> is whether this </w:t>
      </w:r>
      <w:r w:rsidRPr="006F2330">
        <w:rPr>
          <w:b/>
          <w:iCs/>
          <w:u w:val="single"/>
        </w:rPr>
        <w:t>destructive dynamic</w:t>
      </w:r>
      <w:r w:rsidRPr="006F2330">
        <w:rPr>
          <w:u w:val="single"/>
        </w:rPr>
        <w:t xml:space="preserve"> can be contained, or whether the demand for ethnic, cultural and/or religious homogeneity will </w:t>
      </w:r>
      <w:r w:rsidRPr="006F2330">
        <w:rPr>
          <w:u w:val="single"/>
        </w:rPr>
        <w:lastRenderedPageBreak/>
        <w:t xml:space="preserve">continue to </w:t>
      </w:r>
      <w:r w:rsidRPr="006F2330">
        <w:rPr>
          <w:b/>
          <w:iCs/>
          <w:u w:val="single"/>
        </w:rPr>
        <w:t>convulse world politics</w:t>
      </w:r>
      <w:r w:rsidRPr="006F2330">
        <w:rPr>
          <w:u w:val="single"/>
        </w:rPr>
        <w:t xml:space="preserve">, </w:t>
      </w:r>
      <w:r w:rsidRPr="006F2330">
        <w:rPr>
          <w:b/>
          <w:iCs/>
          <w:u w:val="single"/>
        </w:rPr>
        <w:t>drive new generations of conflict</w:t>
      </w:r>
      <w:r w:rsidRPr="006F2330">
        <w:rPr>
          <w:u w:val="single"/>
        </w:rPr>
        <w:t xml:space="preserve">, and </w:t>
      </w:r>
      <w:r w:rsidRPr="006F2330">
        <w:rPr>
          <w:b/>
          <w:iCs/>
          <w:u w:val="single"/>
        </w:rPr>
        <w:t>create millions more victims</w:t>
      </w:r>
      <w:r w:rsidRPr="006F2330">
        <w:rPr>
          <w:sz w:val="16"/>
        </w:rPr>
        <w:t xml:space="preserve">. </w:t>
      </w:r>
      <w:r w:rsidRPr="006F2330">
        <w:rPr>
          <w:u w:val="single"/>
        </w:rPr>
        <w:t xml:space="preserve">The </w:t>
      </w:r>
      <w:r w:rsidRPr="006F2330">
        <w:rPr>
          <w:b/>
          <w:iCs/>
          <w:u w:val="single"/>
        </w:rPr>
        <w:t>Congo conflict</w:t>
      </w:r>
      <w:r w:rsidRPr="006F2330">
        <w:rPr>
          <w:sz w:val="16"/>
        </w:rPr>
        <w:t xml:space="preserve"> is a disturbing piece of evidence </w:t>
      </w:r>
      <w:r w:rsidRPr="006F2330">
        <w:rPr>
          <w:b/>
          <w:iCs/>
          <w:u w:val="single"/>
        </w:rPr>
        <w:t>suggest</w:t>
      </w:r>
      <w:r w:rsidRPr="006F2330">
        <w:rPr>
          <w:sz w:val="16"/>
        </w:rPr>
        <w:t xml:space="preserve">ing that, in Africa at least, </w:t>
      </w:r>
      <w:r w:rsidRPr="006F2330">
        <w:rPr>
          <w:u w:val="single"/>
        </w:rPr>
        <w:t>there is potential for this kind of conflict</w:t>
      </w:r>
      <w:r w:rsidRPr="006F2330">
        <w:rPr>
          <w:sz w:val="16"/>
        </w:rPr>
        <w:t xml:space="preserve">. The Congo war (and the long Hutu-Tutsi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6F2330">
        <w:rPr>
          <w:b/>
          <w:iCs/>
          <w:highlight w:val="green"/>
          <w:u w:val="single"/>
        </w:rPr>
        <w:t>huge and destructive conflict</w:t>
      </w:r>
      <w:r w:rsidRPr="006F2330">
        <w:rPr>
          <w:highlight w:val="green"/>
          <w:u w:val="single"/>
        </w:rPr>
        <w:t xml:space="preserve"> across Afric</w:t>
      </w:r>
      <w:r w:rsidRPr="006F2330">
        <w:rPr>
          <w:u w:val="single"/>
        </w:rPr>
        <w:t>a</w:t>
      </w:r>
      <w:r w:rsidRPr="006F2330">
        <w:rPr>
          <w:sz w:val="16"/>
        </w:rPr>
        <w:t xml:space="preserve"> is very real.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6F2330">
        <w:rPr>
          <w:u w:val="single"/>
        </w:rPr>
        <w:t xml:space="preserve">The Congo war should be a reminder to us all that the </w:t>
      </w:r>
      <w:r w:rsidRPr="006F2330">
        <w:rPr>
          <w:b/>
          <w:iCs/>
          <w:u w:val="single"/>
        </w:rPr>
        <w:t>foundations of our world are dynamite</w:t>
      </w:r>
      <w:r w:rsidRPr="006F2330">
        <w:rPr>
          <w:u w:val="single"/>
        </w:rPr>
        <w:t xml:space="preserve">, and that the </w:t>
      </w:r>
      <w:r w:rsidRPr="006F2330">
        <w:rPr>
          <w:highlight w:val="green"/>
          <w:u w:val="single"/>
        </w:rPr>
        <w:t>potential for new conflicts</w:t>
      </w:r>
      <w:r w:rsidRPr="006F2330">
        <w:rPr>
          <w:u w:val="single"/>
        </w:rPr>
        <w:t xml:space="preserve"> on the </w:t>
      </w:r>
      <w:r w:rsidRPr="006F2330">
        <w:rPr>
          <w:b/>
          <w:iCs/>
          <w:u w:val="single"/>
        </w:rPr>
        <w:t>scale of the horrific wars of the 20th century</w:t>
      </w:r>
      <w:r w:rsidRPr="006F2330">
        <w:rPr>
          <w:u w:val="single"/>
        </w:rPr>
        <w:t xml:space="preserve"> is </w:t>
      </w:r>
      <w:r w:rsidRPr="006F2330">
        <w:rPr>
          <w:highlight w:val="green"/>
          <w:u w:val="single"/>
        </w:rPr>
        <w:t>very much with us</w:t>
      </w:r>
      <w:r w:rsidRPr="006F2330">
        <w:rPr>
          <w:u w:val="single"/>
        </w:rPr>
        <w:t xml:space="preserve"> today</w:t>
      </w:r>
      <w:r w:rsidRPr="006F2330">
        <w:rPr>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6F2330">
        <w:rPr>
          <w:u w:val="single"/>
        </w:rPr>
        <w:t xml:space="preserve">The problem is that </w:t>
      </w:r>
      <w:r w:rsidRPr="006F2330">
        <w:rPr>
          <w:highlight w:val="green"/>
          <w:u w:val="single"/>
        </w:rPr>
        <w:t xml:space="preserve">these wars </w:t>
      </w:r>
      <w:r w:rsidRPr="006F2330">
        <w:rPr>
          <w:b/>
          <w:iCs/>
          <w:highlight w:val="green"/>
          <w:u w:val="single"/>
        </w:rPr>
        <w:t>spread</w:t>
      </w:r>
      <w:r w:rsidRPr="006F2330">
        <w:rPr>
          <w:sz w:val="16"/>
        </w:rPr>
        <w:t xml:space="preserve">. </w:t>
      </w:r>
      <w:r w:rsidRPr="006F2330">
        <w:rPr>
          <w:u w:val="single"/>
        </w:rPr>
        <w:t>They may start in places that we don’t care much about</w:t>
      </w:r>
      <w:r w:rsidRPr="006F2330">
        <w:rPr>
          <w:sz w:val="16"/>
        </w:rPr>
        <w:t xml:space="preserve"> (most Americans didn’t give a rat’s patootie about whether Germany controlled the Sudetenland in 1938 or Danzig in 1939) </w:t>
      </w:r>
      <w:r w:rsidRPr="006F2330">
        <w:rPr>
          <w:u w:val="single"/>
        </w:rPr>
        <w:t>but they tend to spread to places that we do care very much about</w:t>
      </w:r>
      <w:r w:rsidRPr="006F2330">
        <w:rPr>
          <w:sz w:val="16"/>
        </w:rPr>
        <w:t xml:space="preserve">. This can be because a revisionist great power like Germany in 1938-39 needs to overturn the balance of power in Europe to achieve its goals, or it can be because </w:t>
      </w:r>
      <w:r w:rsidRPr="006F2330">
        <w:rPr>
          <w:u w:val="single"/>
        </w:rPr>
        <w:t>instability in a very remote place triggers problems in places that we care about very much</w:t>
      </w:r>
      <w:r w:rsidRPr="006F2330">
        <w:rPr>
          <w:sz w:val="16"/>
        </w:rPr>
        <w:t xml:space="preserve">. Out of Afghanistan in 2001 came both 9/11 and the </w:t>
      </w:r>
      <w:r w:rsidRPr="006F2330">
        <w:rPr>
          <w:highlight w:val="green"/>
          <w:u w:val="single"/>
        </w:rPr>
        <w:t>waves of insurgency</w:t>
      </w:r>
      <w:r w:rsidRPr="006F2330">
        <w:rPr>
          <w:u w:val="single"/>
        </w:rPr>
        <w:t xml:space="preserve"> and instability that </w:t>
      </w:r>
      <w:r w:rsidRPr="006F2330">
        <w:rPr>
          <w:highlight w:val="green"/>
          <w:u w:val="single"/>
        </w:rPr>
        <w:t xml:space="preserve">threaten to </w:t>
      </w:r>
      <w:r w:rsidRPr="006F2330">
        <w:rPr>
          <w:b/>
          <w:iCs/>
          <w:highlight w:val="green"/>
          <w:u w:val="single"/>
        </w:rPr>
        <w:t>rip nuclea</w:t>
      </w:r>
      <w:r w:rsidRPr="006F2330">
        <w:rPr>
          <w:b/>
          <w:iCs/>
          <w:u w:val="single"/>
        </w:rPr>
        <w:t xml:space="preserve">r-armed </w:t>
      </w:r>
      <w:r w:rsidRPr="006F2330">
        <w:rPr>
          <w:b/>
          <w:iCs/>
          <w:highlight w:val="green"/>
          <w:u w:val="single"/>
        </w:rPr>
        <w:t>Pakistan apart</w:t>
      </w:r>
      <w:r w:rsidRPr="006F2330">
        <w:rPr>
          <w:u w:val="single"/>
        </w:rPr>
        <w:t xml:space="preserve"> or </w:t>
      </w:r>
      <w:r w:rsidRPr="006F2330">
        <w:rPr>
          <w:b/>
          <w:iCs/>
          <w:u w:val="single"/>
        </w:rPr>
        <w:t>with trigger wider conflict India</w:t>
      </w:r>
      <w:r w:rsidRPr="006F2330">
        <w:rPr>
          <w:sz w:val="16"/>
        </w:rPr>
        <w:t xml:space="preserve">. </w:t>
      </w:r>
      <w:r w:rsidRPr="006F2330">
        <w:rPr>
          <w:u w:val="single"/>
        </w:rPr>
        <w:t xml:space="preserve">Out of the mess in Syria a witches’ brew of terrorism and religious conflict looks set to </w:t>
      </w:r>
      <w:r w:rsidRPr="006F2330">
        <w:rPr>
          <w:highlight w:val="green"/>
          <w:u w:val="single"/>
        </w:rPr>
        <w:t>complicate</w:t>
      </w:r>
      <w:r w:rsidRPr="006F2330">
        <w:rPr>
          <w:u w:val="single"/>
        </w:rPr>
        <w:t xml:space="preserve"> the </w:t>
      </w:r>
      <w:r w:rsidRPr="006F2330">
        <w:rPr>
          <w:highlight w:val="green"/>
          <w:u w:val="single"/>
        </w:rPr>
        <w:t>security of</w:t>
      </w:r>
      <w:r w:rsidRPr="006F2330">
        <w:rPr>
          <w:u w:val="single"/>
        </w:rPr>
        <w:t xml:space="preserve"> our </w:t>
      </w:r>
      <w:r w:rsidRPr="006F2330">
        <w:rPr>
          <w:highlight w:val="green"/>
          <w:u w:val="single"/>
        </w:rPr>
        <w:t>allies in Europe and the Middle East</w:t>
      </w:r>
      <w:r w:rsidRPr="006F2330">
        <w:rPr>
          <w:u w:val="single"/>
        </w:rPr>
        <w:t xml:space="preserve"> and even the security of the </w:t>
      </w:r>
      <w:r w:rsidRPr="006F2330">
        <w:rPr>
          <w:highlight w:val="green"/>
          <w:u w:val="single"/>
        </w:rPr>
        <w:t>oil supply</w:t>
      </w:r>
      <w:r w:rsidRPr="006F2330">
        <w:rPr>
          <w:u w:val="single"/>
        </w:rPr>
        <w:t xml:space="preserve"> on which the world economy so profoundly depends</w:t>
      </w:r>
      <w:r w:rsidRPr="006F2330">
        <w:rPr>
          <w:sz w:val="16"/>
        </w:rPr>
        <w:t xml:space="preserve">. </w:t>
      </w:r>
      <w:r w:rsidRPr="006F2330">
        <w:rPr>
          <w:b/>
          <w:iCs/>
          <w:u w:val="single"/>
        </w:rPr>
        <w:t>Africa</w:t>
      </w:r>
      <w:r w:rsidRPr="006F2330">
        <w:rPr>
          <w:u w:val="single"/>
        </w:rPr>
        <w:t xml:space="preserve">, and the potential for upheaval there, is of </w:t>
      </w:r>
      <w:r w:rsidRPr="006F2330">
        <w:rPr>
          <w:b/>
          <w:iCs/>
          <w:u w:val="single"/>
        </w:rPr>
        <w:t>more importance to American security</w:t>
      </w:r>
      <w:r w:rsidRPr="006F2330">
        <w:rPr>
          <w:u w:val="single"/>
        </w:rPr>
        <w:t xml:space="preserve"> than many people may understand</w:t>
      </w:r>
      <w:r w:rsidRPr="006F2330">
        <w:rPr>
          <w:sz w:val="16"/>
        </w:rPr>
        <w:t xml:space="preserve">. </w:t>
      </w:r>
      <w:r w:rsidRPr="006F2330">
        <w:rPr>
          <w:u w:val="single"/>
        </w:rPr>
        <w:t xml:space="preserve">The </w:t>
      </w:r>
      <w:r w:rsidRPr="006F2330">
        <w:rPr>
          <w:highlight w:val="green"/>
          <w:u w:val="single"/>
        </w:rPr>
        <w:t xml:space="preserve">line </w:t>
      </w:r>
      <w:r w:rsidRPr="006F2330">
        <w:rPr>
          <w:b/>
          <w:iCs/>
          <w:highlight w:val="green"/>
          <w:u w:val="single"/>
        </w:rPr>
        <w:t>between Africa and the Middle East</w:t>
      </w:r>
      <w:r w:rsidRPr="006F2330">
        <w:rPr>
          <w:highlight w:val="green"/>
          <w:u w:val="single"/>
        </w:rPr>
        <w:t xml:space="preserve"> is a soft one</w:t>
      </w:r>
      <w:r w:rsidRPr="006F2330">
        <w:rPr>
          <w:sz w:val="16"/>
        </w:rPr>
        <w:t xml:space="preserve">. The </w:t>
      </w:r>
      <w:r w:rsidRPr="006F2330">
        <w:rPr>
          <w:b/>
          <w:iCs/>
          <w:u w:val="single"/>
        </w:rPr>
        <w:t>weak states</w:t>
      </w:r>
      <w:r w:rsidRPr="006F2330">
        <w:rPr>
          <w:sz w:val="16"/>
        </w:rPr>
        <w:t xml:space="preserve"> that straddle the southern approaches of the Sahara </w:t>
      </w:r>
      <w:r w:rsidRPr="006F2330">
        <w:rPr>
          <w:u w:val="single"/>
        </w:rPr>
        <w:t xml:space="preserve">are </w:t>
      </w:r>
      <w:r w:rsidRPr="006F2330">
        <w:rPr>
          <w:b/>
          <w:iCs/>
          <w:u w:val="single"/>
        </w:rPr>
        <w:t>ideal petri dishes</w:t>
      </w:r>
      <w:r w:rsidRPr="006F2330">
        <w:rPr>
          <w:u w:val="single"/>
        </w:rPr>
        <w:t xml:space="preserve"> for </w:t>
      </w:r>
      <w:r w:rsidRPr="006F2330">
        <w:rPr>
          <w:b/>
          <w:iCs/>
          <w:u w:val="single"/>
        </w:rPr>
        <w:t>Al Qaeda type groups</w:t>
      </w:r>
      <w:r w:rsidRPr="006F2330">
        <w:rPr>
          <w:sz w:val="16"/>
        </w:rPr>
        <w:t xml:space="preserve"> </w:t>
      </w:r>
      <w:r w:rsidRPr="006F2330">
        <w:rPr>
          <w:u w:val="single"/>
        </w:rPr>
        <w:t>to form and attract local support</w:t>
      </w:r>
      <w:r w:rsidRPr="006F2330">
        <w:rPr>
          <w:sz w:val="16"/>
        </w:rPr>
        <w:t xml:space="preserve">. </w:t>
      </w:r>
      <w:r w:rsidRPr="006F2330">
        <w:rPr>
          <w:u w:val="single"/>
        </w:rPr>
        <w:t xml:space="preserve">There are </w:t>
      </w:r>
      <w:r w:rsidRPr="006F2330">
        <w:rPr>
          <w:b/>
          <w:iCs/>
          <w:u w:val="single"/>
        </w:rPr>
        <w:t>networks</w:t>
      </w:r>
      <w:r w:rsidRPr="006F2330">
        <w:rPr>
          <w:u w:val="single"/>
        </w:rPr>
        <w:t xml:space="preserve"> of funding and religious contact that give groups in these countries potential access to </w:t>
      </w:r>
      <w:r w:rsidRPr="006F2330">
        <w:rPr>
          <w:b/>
          <w:iCs/>
          <w:u w:val="single"/>
        </w:rPr>
        <w:t>funds</w:t>
      </w:r>
      <w:r w:rsidRPr="006F2330">
        <w:rPr>
          <w:u w:val="single"/>
        </w:rPr>
        <w:t xml:space="preserve">, </w:t>
      </w:r>
      <w:r w:rsidRPr="006F2330">
        <w:rPr>
          <w:b/>
          <w:iCs/>
          <w:u w:val="single"/>
        </w:rPr>
        <w:t>fighters</w:t>
      </w:r>
      <w:r w:rsidRPr="006F2330">
        <w:rPr>
          <w:u w:val="single"/>
        </w:rPr>
        <w:t xml:space="preserve">, </w:t>
      </w:r>
      <w:r w:rsidRPr="006F2330">
        <w:rPr>
          <w:b/>
          <w:iCs/>
          <w:u w:val="single"/>
        </w:rPr>
        <w:t>training</w:t>
      </w:r>
      <w:r w:rsidRPr="006F2330">
        <w:rPr>
          <w:u w:val="single"/>
        </w:rPr>
        <w:t xml:space="preserve"> and </w:t>
      </w:r>
      <w:r w:rsidRPr="006F2330">
        <w:rPr>
          <w:b/>
          <w:iCs/>
          <w:u w:val="single"/>
        </w:rPr>
        <w:t>weapons</w:t>
      </w:r>
      <w:r w:rsidRPr="006F2330">
        <w:rPr>
          <w:u w:val="single"/>
        </w:rPr>
        <w:t xml:space="preserve"> from the Middle East</w:t>
      </w:r>
      <w:r w:rsidRPr="006F2330">
        <w:rPr>
          <w:sz w:val="16"/>
        </w:rPr>
        <w:t xml:space="preserve">. </w:t>
      </w:r>
      <w:r w:rsidRPr="006F2330">
        <w:rPr>
          <w:u w:val="single"/>
        </w:rPr>
        <w:t xml:space="preserve">A </w:t>
      </w:r>
      <w:r w:rsidRPr="006F2330">
        <w:rPr>
          <w:b/>
          <w:iCs/>
          <w:u w:val="single"/>
        </w:rPr>
        <w:t>war in the eastern Congo</w:t>
      </w:r>
      <w:r w:rsidRPr="006F2330">
        <w:rPr>
          <w:sz w:val="16"/>
        </w:rPr>
        <w:t xml:space="preserve"> might not directly trigger these other conflicts, but it </w:t>
      </w:r>
      <w:r w:rsidRPr="006F2330">
        <w:rPr>
          <w:u w:val="single"/>
        </w:rPr>
        <w:t xml:space="preserve">helps to create the </w:t>
      </w:r>
      <w:r w:rsidRPr="006F2330">
        <w:rPr>
          <w:b/>
          <w:iCs/>
          <w:highlight w:val="green"/>
          <w:u w:val="single"/>
        </w:rPr>
        <w:t>swirling underworld</w:t>
      </w:r>
      <w:r w:rsidRPr="006F2330">
        <w:rPr>
          <w:highlight w:val="green"/>
          <w:u w:val="single"/>
        </w:rPr>
        <w:t xml:space="preserve"> of arms trading</w:t>
      </w:r>
      <w:r w:rsidRPr="006F2330">
        <w:rPr>
          <w:u w:val="single"/>
        </w:rPr>
        <w:t xml:space="preserve">, money transfers, illegal commerce and the rise of a generation of young men who become </w:t>
      </w:r>
      <w:r w:rsidRPr="006F2330">
        <w:rPr>
          <w:b/>
          <w:iCs/>
          <w:u w:val="single"/>
        </w:rPr>
        <w:t>experienced fighters</w:t>
      </w:r>
      <w:r w:rsidRPr="006F2330">
        <w:rPr>
          <w:u w:val="single"/>
        </w:rPr>
        <w:t>—and know no other way to make a living</w:t>
      </w:r>
      <w:r w:rsidRPr="006F2330">
        <w:rPr>
          <w:sz w:val="16"/>
        </w:rPr>
        <w:t xml:space="preserve">. </w:t>
      </w:r>
      <w:r w:rsidRPr="006F2330">
        <w:rPr>
          <w:u w:val="single"/>
        </w:rPr>
        <w:t xml:space="preserve">It </w:t>
      </w:r>
      <w:r w:rsidRPr="006F2330">
        <w:rPr>
          <w:b/>
          <w:iCs/>
          <w:u w:val="single"/>
        </w:rPr>
        <w:t>destabilizes</w:t>
      </w:r>
      <w:r w:rsidRPr="006F2330">
        <w:rPr>
          <w:u w:val="single"/>
        </w:rPr>
        <w:t xml:space="preserve"> the environment for neighboring states (like Uganda and Kenya) that play much more direct role in potential crises of greater concern to us</w:t>
      </w:r>
      <w:r w:rsidRPr="006F2330">
        <w:rPr>
          <w:sz w:val="16"/>
        </w:rPr>
        <w:t>.</w:t>
      </w:r>
    </w:p>
    <w:p w14:paraId="47F2C3B9" w14:textId="77777777" w:rsidR="00CA0827" w:rsidRPr="006F2330" w:rsidRDefault="00CA0827" w:rsidP="00CA0827">
      <w:pPr>
        <w:rPr>
          <w:sz w:val="16"/>
        </w:rPr>
      </w:pPr>
    </w:p>
    <w:p w14:paraId="474B6985" w14:textId="77777777" w:rsidR="00CA0827" w:rsidRPr="006F2330" w:rsidRDefault="00CA0827" w:rsidP="00CA0827">
      <w:pPr>
        <w:keepNext/>
        <w:keepLines/>
        <w:spacing w:before="40" w:after="0"/>
        <w:outlineLvl w:val="3"/>
        <w:rPr>
          <w:rFonts w:eastAsiaTheme="majorEastAsia"/>
          <w:b/>
          <w:iCs/>
          <w:sz w:val="26"/>
        </w:rPr>
      </w:pPr>
      <w:r w:rsidRPr="006F2330">
        <w:rPr>
          <w:rFonts w:eastAsiaTheme="majorEastAsia"/>
          <w:b/>
          <w:iCs/>
          <w:sz w:val="26"/>
        </w:rPr>
        <w:t xml:space="preserve">The plan </w:t>
      </w:r>
      <w:r w:rsidRPr="006F2330">
        <w:rPr>
          <w:rFonts w:eastAsiaTheme="majorEastAsia"/>
          <w:b/>
          <w:iCs/>
          <w:sz w:val="26"/>
          <w:u w:val="single"/>
        </w:rPr>
        <w:t>solves</w:t>
      </w:r>
      <w:r w:rsidRPr="006F2330">
        <w:rPr>
          <w:rFonts w:eastAsiaTheme="majorEastAsia"/>
          <w:b/>
          <w:iCs/>
          <w:sz w:val="26"/>
        </w:rPr>
        <w:t xml:space="preserve"> both scenarios and WTO IP rules are a </w:t>
      </w:r>
      <w:r w:rsidRPr="006F2330">
        <w:rPr>
          <w:rFonts w:eastAsiaTheme="majorEastAsia"/>
          <w:b/>
          <w:iCs/>
          <w:sz w:val="26"/>
          <w:u w:val="single"/>
        </w:rPr>
        <w:t>barrier</w:t>
      </w:r>
      <w:r w:rsidRPr="006F2330">
        <w:rPr>
          <w:rFonts w:eastAsiaTheme="majorEastAsia"/>
          <w:b/>
          <w:iCs/>
          <w:sz w:val="26"/>
        </w:rPr>
        <w:t xml:space="preserve"> to scaled-up vaccine </w:t>
      </w:r>
      <w:r w:rsidRPr="006F2330">
        <w:rPr>
          <w:rFonts w:eastAsiaTheme="majorEastAsia"/>
          <w:b/>
          <w:iCs/>
          <w:sz w:val="26"/>
          <w:u w:val="single"/>
        </w:rPr>
        <w:t>production</w:t>
      </w:r>
      <w:r w:rsidRPr="006F2330">
        <w:rPr>
          <w:rFonts w:eastAsiaTheme="majorEastAsia"/>
          <w:b/>
          <w:iCs/>
          <w:sz w:val="26"/>
        </w:rPr>
        <w:t xml:space="preserve">. </w:t>
      </w:r>
    </w:p>
    <w:p w14:paraId="331C00F0" w14:textId="77777777" w:rsidR="00CA0827" w:rsidRPr="006F2330" w:rsidRDefault="00CA0827" w:rsidP="00CA0827">
      <w:r w:rsidRPr="006F2330">
        <w:rPr>
          <w:b/>
          <w:bCs/>
          <w:sz w:val="26"/>
        </w:rPr>
        <w:t>Pandey 21</w:t>
      </w:r>
      <w:r w:rsidRPr="006F2330">
        <w:t xml:space="preserve">. [(Ashutosh Pandey) “Rich countries block India, South Africa's bid to ban COVID vaccine patents,” DW, April 2, 2021. </w:t>
      </w:r>
      <w:hyperlink r:id="rId23" w:history="1">
        <w:r w:rsidRPr="006F2330">
          <w:t>https://www.dw.com/en/rich-countries-block-india-south-africas-bid-to-ban-covid-vaccine-patents/a-56460175</w:t>
        </w:r>
      </w:hyperlink>
      <w:r w:rsidRPr="006F2330">
        <w:t xml:space="preserve"> </w:t>
      </w:r>
    </w:p>
    <w:p w14:paraId="545CC70F" w14:textId="77777777" w:rsidR="00CA0827" w:rsidRPr="006F2330" w:rsidRDefault="00CA0827" w:rsidP="00CA0827">
      <w:pPr>
        <w:rPr>
          <w:sz w:val="14"/>
        </w:rPr>
      </w:pPr>
      <w:r w:rsidRPr="006F2330">
        <w:rPr>
          <w:u w:val="single"/>
        </w:rPr>
        <w:lastRenderedPageBreak/>
        <w:t>The World Trade Organization (WTO) talks on a proposal by India and South Africa to temporarily suspend intellectual property (IP) rules related to COVID-19 vaccines and treatments hit a roadblock</w:t>
      </w:r>
      <w:r w:rsidRPr="006F2330">
        <w:rPr>
          <w:sz w:val="14"/>
        </w:rPr>
        <w:t xml:space="preserve"> on Thursday after wealthy countries balked at the idea, Germany's </w:t>
      </w:r>
      <w:proofErr w:type="spellStart"/>
      <w:r w:rsidRPr="006F2330">
        <w:rPr>
          <w:sz w:val="14"/>
        </w:rPr>
        <w:t>dpa</w:t>
      </w:r>
      <w:proofErr w:type="spellEnd"/>
      <w:r w:rsidRPr="006F2330">
        <w:rPr>
          <w:sz w:val="14"/>
        </w:rPr>
        <w:t xml:space="preserve"> news agency reported. The two developing countries say the IP waiver will allow </w:t>
      </w:r>
      <w:proofErr w:type="spellStart"/>
      <w:r w:rsidRPr="006F2330">
        <w:rPr>
          <w:sz w:val="14"/>
        </w:rPr>
        <w:t>drugmakers</w:t>
      </w:r>
      <w:proofErr w:type="spellEnd"/>
      <w:r w:rsidRPr="006F2330">
        <w:rPr>
          <w:sz w:val="14"/>
        </w:rPr>
        <w:t xml:space="preserve"> in poor countries to start production of effective vaccines sooner. </w:t>
      </w:r>
      <w:r w:rsidRPr="006F2330">
        <w:rPr>
          <w:u w:val="single"/>
        </w:rPr>
        <w:t>India and South Africa had approached the global trade body</w:t>
      </w:r>
      <w:r w:rsidRPr="006F2330">
        <w:rPr>
          <w:sz w:val="14"/>
        </w:rPr>
        <w:t xml:space="preserve"> in October, </w:t>
      </w:r>
      <w:r w:rsidRPr="006F2330">
        <w:rPr>
          <w:u w:val="single"/>
        </w:rPr>
        <w:t xml:space="preserve">calling on it to waive parts of the Agreement on Trade-Related Aspects of Intellectual Property Rights (TRIPS Agreement). The </w:t>
      </w:r>
      <w:r w:rsidRPr="006F2330">
        <w:rPr>
          <w:highlight w:val="green"/>
          <w:u w:val="single"/>
        </w:rPr>
        <w:t>suspension of rights</w:t>
      </w:r>
      <w:r w:rsidRPr="006F2330">
        <w:rPr>
          <w:sz w:val="14"/>
        </w:rPr>
        <w:t xml:space="preserve"> such as patents, industrial designs, copyright and protection of undisclosed information </w:t>
      </w:r>
      <w:r w:rsidRPr="006F2330">
        <w:rPr>
          <w:u w:val="single"/>
        </w:rPr>
        <w:t xml:space="preserve">would </w:t>
      </w:r>
      <w:r w:rsidRPr="006F2330">
        <w:rPr>
          <w:highlight w:val="green"/>
          <w:u w:val="single"/>
        </w:rPr>
        <w:t>ensure "</w:t>
      </w:r>
      <w:r w:rsidRPr="006F2330">
        <w:rPr>
          <w:b/>
          <w:bCs/>
          <w:highlight w:val="green"/>
          <w:u w:val="single"/>
        </w:rPr>
        <w:t>timely access to affordable medical products</w:t>
      </w:r>
      <w:r w:rsidRPr="006F2330">
        <w:rPr>
          <w:b/>
          <w:bCs/>
          <w:u w:val="single"/>
        </w:rPr>
        <w:t xml:space="preserve"> including vaccines and medicines or to scaling-up of research, development, manufacturing and supply of medical products </w:t>
      </w:r>
      <w:r w:rsidRPr="006F2330">
        <w:rPr>
          <w:b/>
          <w:bCs/>
          <w:highlight w:val="green"/>
          <w:u w:val="single"/>
        </w:rPr>
        <w:t>essential to combat COVID</w:t>
      </w:r>
      <w:r w:rsidRPr="006F2330">
        <w:rPr>
          <w:u w:val="single"/>
        </w:rPr>
        <w:t>-19," they said. The proposal was vehemently opposed by wealthy nations</w:t>
      </w:r>
      <w:r w:rsidRPr="006F2330">
        <w:rPr>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6F2330">
        <w:rPr>
          <w:sz w:val="14"/>
        </w:rPr>
        <w:t>drugmakers</w:t>
      </w:r>
      <w:proofErr w:type="spellEnd"/>
      <w:r w:rsidRPr="006F2330">
        <w:rPr>
          <w:sz w:val="14"/>
        </w:rPr>
        <w:t xml:space="preserve"> to remain on their toes to deal with a mutating virus, they argue. </w:t>
      </w:r>
      <w:r w:rsidRPr="006F2330">
        <w:rPr>
          <w:u w:val="single"/>
        </w:rPr>
        <w:t xml:space="preserve">The WTO talks are taking place as some </w:t>
      </w:r>
      <w:r w:rsidRPr="006F2330">
        <w:rPr>
          <w:highlight w:val="green"/>
          <w:u w:val="single"/>
        </w:rPr>
        <w:t>wealthy countries</w:t>
      </w:r>
      <w:r w:rsidRPr="006F2330">
        <w:rPr>
          <w:u w:val="single"/>
        </w:rPr>
        <w:t xml:space="preserve"> face criticism for </w:t>
      </w:r>
      <w:r w:rsidRPr="006F2330">
        <w:rPr>
          <w:b/>
          <w:bCs/>
          <w:highlight w:val="green"/>
          <w:u w:val="single"/>
        </w:rPr>
        <w:t>cornering billions</w:t>
      </w:r>
      <w:r w:rsidRPr="006F2330">
        <w:rPr>
          <w:highlight w:val="green"/>
          <w:u w:val="single"/>
        </w:rPr>
        <w:t xml:space="preserve"> of COVID shots</w:t>
      </w:r>
      <w:r w:rsidRPr="006F2330">
        <w:rPr>
          <w:u w:val="single"/>
        </w:rPr>
        <w:t xml:space="preserve"> — </w:t>
      </w:r>
      <w:r w:rsidRPr="006F2330">
        <w:rPr>
          <w:highlight w:val="green"/>
          <w:u w:val="single"/>
        </w:rPr>
        <w:t>many times the size of their populations</w:t>
      </w:r>
      <w:r w:rsidRPr="006F2330">
        <w:rPr>
          <w:u w:val="single"/>
        </w:rPr>
        <w:t xml:space="preserve"> — while </w:t>
      </w:r>
      <w:r w:rsidRPr="006F2330">
        <w:rPr>
          <w:b/>
          <w:bCs/>
          <w:u w:val="single"/>
        </w:rPr>
        <w:t>leaving poor countries</w:t>
      </w:r>
      <w:r w:rsidRPr="006F2330">
        <w:rPr>
          <w:u w:val="single"/>
        </w:rPr>
        <w:t xml:space="preserve"> struggling for supplies. </w:t>
      </w:r>
      <w:r w:rsidRPr="006F2330">
        <w:rPr>
          <w:b/>
          <w:bCs/>
          <w:u w:val="single"/>
        </w:rPr>
        <w:t>Experts say the global scramble for vaccines, or vaccine nationalism, risks prolonging the pandemic.</w:t>
      </w:r>
      <w:r w:rsidRPr="006F2330">
        <w:rPr>
          <w:u w:val="single"/>
        </w:rPr>
        <w:t xml:space="preserve"> </w:t>
      </w:r>
      <w:r w:rsidRPr="006F2330">
        <w:rPr>
          <w:sz w:val="14"/>
        </w:rPr>
        <w:t xml:space="preserve">"We have to recognize that </w:t>
      </w:r>
      <w:r w:rsidRPr="006F2330">
        <w:rPr>
          <w:u w:val="single"/>
        </w:rPr>
        <w:t>this virus knows no boundaries</w:t>
      </w:r>
      <w:r w:rsidRPr="006F2330">
        <w:rPr>
          <w:sz w:val="14"/>
        </w:rPr>
        <w:t xml:space="preserve">, it travels around the globe and the response to it should also be global. </w:t>
      </w:r>
      <w:r w:rsidRPr="006F2330">
        <w:rPr>
          <w:u w:val="single"/>
        </w:rPr>
        <w:t>It should be based on international solidarity</w:t>
      </w:r>
      <w:r w:rsidRPr="006F2330">
        <w:rPr>
          <w:sz w:val="14"/>
        </w:rPr>
        <w:t xml:space="preserve">," said Ellen 't </w:t>
      </w:r>
      <w:proofErr w:type="spellStart"/>
      <w:r w:rsidRPr="006F2330">
        <w:rPr>
          <w:sz w:val="14"/>
        </w:rPr>
        <w:t>Hoen</w:t>
      </w:r>
      <w:proofErr w:type="spellEnd"/>
      <w:r w:rsidRPr="006F2330">
        <w:rPr>
          <w:sz w:val="14"/>
        </w:rPr>
        <w:t xml:space="preserve">, the director of Medicines Law &amp; Policy — a nonprofit campaigning for greater access to medicines. "Many of </w:t>
      </w:r>
      <w:r w:rsidRPr="006F2330">
        <w:rPr>
          <w:u w:val="single"/>
        </w:rPr>
        <w:t xml:space="preserve">the large-scale vaccine manufacturers are based in developing countries. All the production capacity that </w:t>
      </w:r>
      <w:r w:rsidRPr="006F2330">
        <w:rPr>
          <w:b/>
          <w:bCs/>
          <w:u w:val="single"/>
        </w:rPr>
        <w:t>exists should be exploited</w:t>
      </w:r>
      <w:r w:rsidRPr="006F2330">
        <w:rPr>
          <w:u w:val="single"/>
        </w:rPr>
        <w:t xml:space="preserve">…and that does require the sharing of </w:t>
      </w:r>
      <w:r w:rsidRPr="006F2330">
        <w:rPr>
          <w:sz w:val="14"/>
        </w:rPr>
        <w:t xml:space="preserve">Not enough production capacity </w:t>
      </w:r>
      <w:r w:rsidRPr="006F2330">
        <w:rPr>
          <w:u w:val="single"/>
        </w:rPr>
        <w:t>Supporters</w:t>
      </w:r>
      <w:r w:rsidRPr="006F2330">
        <w:rPr>
          <w:sz w:val="14"/>
        </w:rPr>
        <w:t xml:space="preserve"> of the waiver, which include dozens of developing and least-developed countries and NGOs, </w:t>
      </w:r>
      <w:r w:rsidRPr="006F2330">
        <w:rPr>
          <w:u w:val="single"/>
        </w:rPr>
        <w:t xml:space="preserve">said the WTO's IP rules were acting as a </w:t>
      </w:r>
      <w:r w:rsidRPr="006F2330">
        <w:rPr>
          <w:b/>
          <w:bCs/>
          <w:highlight w:val="green"/>
          <w:u w:val="single"/>
        </w:rPr>
        <w:t>barrier to urgent scale-up of production of vaccines</w:t>
      </w:r>
      <w:r w:rsidRPr="006F2330">
        <w:rPr>
          <w:u w:val="single"/>
        </w:rPr>
        <w:t xml:space="preserve"> and other much needed medical equipment in poor countries. </w:t>
      </w:r>
    </w:p>
    <w:p w14:paraId="6877F39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08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712"/>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6F4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6AB3"/>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2B51"/>
    <w:rsid w:val="009B69F5"/>
    <w:rsid w:val="009C5FF7"/>
    <w:rsid w:val="009C6292"/>
    <w:rsid w:val="009D15DB"/>
    <w:rsid w:val="009D3133"/>
    <w:rsid w:val="009E160D"/>
    <w:rsid w:val="009F1CBB"/>
    <w:rsid w:val="009F3305"/>
    <w:rsid w:val="009F6FB2"/>
    <w:rsid w:val="00A071C0"/>
    <w:rsid w:val="00A22670"/>
    <w:rsid w:val="00A24B35"/>
    <w:rsid w:val="00A26F24"/>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0827"/>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A6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82F77A"/>
  <w14:defaultImageDpi w14:val="300"/>
  <w15:docId w15:val="{98F777E7-B260-DC4E-8D4A-E8371276C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6AB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36A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6A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36A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736A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36A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6AB3"/>
  </w:style>
  <w:style w:type="character" w:customStyle="1" w:styleId="Heading1Char">
    <w:name w:val="Heading 1 Char"/>
    <w:aliases w:val="Pocket Char"/>
    <w:basedOn w:val="DefaultParagraphFont"/>
    <w:link w:val="Heading1"/>
    <w:uiPriority w:val="9"/>
    <w:rsid w:val="00736A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6AB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736AB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736AB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36AB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736AB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
    <w:basedOn w:val="DefaultParagraphFont"/>
    <w:link w:val="Emphasis1"/>
    <w:uiPriority w:val="20"/>
    <w:qFormat/>
    <w:rsid w:val="00736AB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36AB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736AB3"/>
    <w:rPr>
      <w:color w:val="auto"/>
      <w:u w:val="none"/>
    </w:rPr>
  </w:style>
  <w:style w:type="paragraph" w:styleId="DocumentMap">
    <w:name w:val="Document Map"/>
    <w:basedOn w:val="Normal"/>
    <w:link w:val="DocumentMapChar"/>
    <w:uiPriority w:val="99"/>
    <w:semiHidden/>
    <w:unhideWhenUsed/>
    <w:rsid w:val="00736A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6AB3"/>
    <w:rPr>
      <w:rFonts w:ascii="Lucida Grande" w:hAnsi="Lucida Grande" w:cs="Lucida Grande"/>
    </w:rPr>
  </w:style>
  <w:style w:type="character" w:styleId="UnresolvedMention">
    <w:name w:val="Unresolved Mention"/>
    <w:basedOn w:val="DefaultParagraphFont"/>
    <w:uiPriority w:val="99"/>
    <w:semiHidden/>
    <w:unhideWhenUsed/>
    <w:rsid w:val="00CA0827"/>
    <w:rPr>
      <w:color w:val="605E5C"/>
      <w:shd w:val="clear" w:color="auto" w:fill="E1DFDD"/>
    </w:rPr>
  </w:style>
  <w:style w:type="paragraph" w:customStyle="1" w:styleId="Emphasis1">
    <w:name w:val="Emphasis1"/>
    <w:basedOn w:val="Normal"/>
    <w:link w:val="Emphasis"/>
    <w:autoRedefine/>
    <w:uiPriority w:val="20"/>
    <w:qFormat/>
    <w:rsid w:val="00CA0827"/>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CA0827"/>
    <w:pPr>
      <w:widowControl w:val="0"/>
      <w:ind w:left="720"/>
      <w:jc w:val="both"/>
    </w:pPr>
    <w:rPr>
      <w:b/>
      <w:iCs/>
      <w:u w:val="single"/>
    </w:rPr>
  </w:style>
  <w:style w:type="paragraph" w:styleId="ListParagraph">
    <w:name w:val="List Paragraph"/>
    <w:aliases w:val="6 font"/>
    <w:basedOn w:val="Normal"/>
    <w:uiPriority w:val="34"/>
    <w:unhideWhenUsed/>
    <w:qFormat/>
    <w:rsid w:val="00CA0827"/>
    <w:pPr>
      <w:ind w:left="720"/>
      <w:contextualSpacing/>
    </w:pPr>
  </w:style>
  <w:style w:type="paragraph" w:customStyle="1" w:styleId="evidencetext">
    <w:name w:val="evidence text"/>
    <w:basedOn w:val="Normal"/>
    <w:link w:val="evidencetextChar1"/>
    <w:qFormat/>
    <w:rsid w:val="00CA0827"/>
    <w:pPr>
      <w:ind w:left="432" w:right="432"/>
    </w:pPr>
    <w:rPr>
      <w:color w:val="000000"/>
    </w:rPr>
  </w:style>
  <w:style w:type="character" w:customStyle="1" w:styleId="evidencetextChar1">
    <w:name w:val="evidence text Char1"/>
    <w:link w:val="evidencetext"/>
    <w:rsid w:val="00CA0827"/>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CA0827"/>
    <w:rPr>
      <w:rFonts w:eastAsiaTheme="minorHAnsi" w:cs="Times New Roman"/>
      <w:sz w:val="22"/>
      <w:szCs w:val="22"/>
      <w:u w:val="single"/>
    </w:rPr>
  </w:style>
  <w:style w:type="numbering" w:customStyle="1" w:styleId="NoList1">
    <w:name w:val="No List1"/>
    <w:next w:val="NoList"/>
    <w:uiPriority w:val="99"/>
    <w:semiHidden/>
    <w:unhideWhenUsed/>
    <w:rsid w:val="00CA0827"/>
  </w:style>
  <w:style w:type="numbering" w:customStyle="1" w:styleId="NoList2">
    <w:name w:val="No List2"/>
    <w:next w:val="NoList"/>
    <w:uiPriority w:val="99"/>
    <w:semiHidden/>
    <w:unhideWhenUsed/>
    <w:rsid w:val="00CA0827"/>
  </w:style>
  <w:style w:type="character" w:styleId="IntenseEmphasis">
    <w:name w:val="Intense Emphasis"/>
    <w:basedOn w:val="DefaultParagraphFont"/>
    <w:link w:val="CardsFont12pt"/>
    <w:uiPriority w:val="1"/>
    <w:qFormat/>
    <w:rsid w:val="00CA0827"/>
    <w:rPr>
      <w:rFonts w:eastAsiaTheme="minorHAnsi" w:cs="Times New Roman"/>
      <w:sz w:val="22"/>
      <w:szCs w:val="22"/>
      <w:u w:val="single"/>
    </w:rPr>
  </w:style>
  <w:style w:type="paragraph" w:customStyle="1" w:styleId="UnderlinePara">
    <w:name w:val="Underline Para"/>
    <w:basedOn w:val="Normal"/>
    <w:uiPriority w:val="1"/>
    <w:qFormat/>
    <w:rsid w:val="00CA0827"/>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CA0827"/>
    <w:rPr>
      <w:b/>
      <w:u w:val="single"/>
    </w:rPr>
  </w:style>
  <w:style w:type="character" w:customStyle="1" w:styleId="Minimize">
    <w:name w:val="Minimize"/>
    <w:uiPriority w:val="1"/>
    <w:qFormat/>
    <w:rsid w:val="00CA0827"/>
    <w:rPr>
      <w:rFonts w:asciiTheme="minorHAnsi" w:hAnsiTheme="minorHAnsi"/>
      <w:sz w:val="16"/>
    </w:rPr>
  </w:style>
  <w:style w:type="paragraph" w:customStyle="1" w:styleId="gmail-msolistparagraph">
    <w:name w:val="gmail-msolistparagraph"/>
    <w:basedOn w:val="Normal"/>
    <w:rsid w:val="001E7712"/>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1E77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0618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ctvnews.ca/world/covid-19-has-escalated-armed-conflict-in-india-pakistan-iraq-libya-and-the-philippines-study-finds-1.5236738" TargetMode="External"/><Relationship Id="rId3" Type="http://schemas.openxmlformats.org/officeDocument/2006/relationships/customXml" Target="../customXml/item3.xml"/><Relationship Id="rId21" Type="http://schemas.openxmlformats.org/officeDocument/2006/relationships/hyperlink" Target="https://www.wsj.com/articles/covid-pandemic-south-africa-riots-a-warning-for-developing-world-11626711622" TargetMode="External"/><Relationship Id="rId7" Type="http://schemas.openxmlformats.org/officeDocument/2006/relationships/settings" Target="settings.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ewyorker.com/science/medical-dispatch/indias-crisis-marks-a-new-phase-in-the-pandemi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hyperlink" Target="https://foreignpolicy.com/2021/07/20/south-africa-covid-19-struggles-deadly-third-wave-zuma-viol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dw.com/en/rich-countries-block-india-south-africas-bid-to-ban-covid-vaccine-patents/a-56460175"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nationalinterest.org/blog/reboot/if-next-india-pakistan-war-goes-nuclear-it-will-destroy-world-181134"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the-american-interest.com/2013/12/15/peace-in-the-congo-why-the-world-should-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108</TotalTime>
  <Pages>19</Pages>
  <Words>13611</Words>
  <Characters>77586</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91015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6</cp:revision>
  <dcterms:created xsi:type="dcterms:W3CDTF">2021-08-28T13:49:00Z</dcterms:created>
  <dcterms:modified xsi:type="dcterms:W3CDTF">2021-08-30T17:26:00Z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