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EE3CC" w14:textId="44FC15B7" w:rsidR="00CB6C33" w:rsidRDefault="00CB6C33" w:rsidP="00CB6C33">
      <w:pPr>
        <w:pStyle w:val="Heading1"/>
      </w:pPr>
      <w:r>
        <w:t>1AC</w:t>
      </w:r>
    </w:p>
    <w:p w14:paraId="1C262892" w14:textId="77777777" w:rsidR="008950B0" w:rsidRDefault="008950B0" w:rsidP="008950B0"/>
    <w:p w14:paraId="6785AAF6" w14:textId="77777777" w:rsidR="008950B0" w:rsidRPr="008950B0" w:rsidRDefault="008950B0" w:rsidP="008950B0"/>
    <w:p w14:paraId="0C45D205"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6D96B32D"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“Mitigating the Effects of Intellectual Property Colonialism on Budding Cannabis Markets” Hughie Kellner [Hughie Kellner came from the small farm town of Uvalde, Texas and received a bachelor’s degree in Physics from the University of Texas at</w:t>
      </w:r>
      <w:r w:rsidRPr="008F7758">
        <w:rPr>
          <w:rFonts w:asciiTheme="majorHAnsi" w:hAnsiTheme="majorHAnsi" w:cstheme="majorHAnsi"/>
        </w:rPr>
        <w:lastRenderedPageBreak/>
        <w:t xml:space="preserve">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4964A960"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35C2B49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9971A91"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w:t>
      </w:r>
      <w:r w:rsidRPr="008F7758">
        <w:rPr>
          <w:rStyle w:val="StyleUnderline"/>
          <w:rFonts w:asciiTheme="majorHAnsi" w:hAnsiTheme="majorHAnsi" w:cstheme="majorHAnsi"/>
        </w:rPr>
        <w:lastRenderedPageBreak/>
        <w:t xml:space="preserve"> that country to obtain protection.63 </w:t>
      </w:r>
    </w:p>
    <w:p w14:paraId="04E2DD02"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0E454F46"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w:t>
      </w:r>
      <w:r w:rsidRPr="008F7758">
        <w:rPr>
          <w:rStyle w:val="StyleUnderline"/>
          <w:rFonts w:asciiTheme="majorHAnsi" w:hAnsiTheme="majorHAnsi" w:cstheme="majorHAnsi"/>
        </w:rPr>
        <w:lastRenderedPageBreak/>
        <w:t xml:space="preserve">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13FEF717"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759EBD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0FB9AA0B"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60BD230A"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w:t>
      </w:r>
      <w:r w:rsidRPr="00730A03">
        <w:rPr>
          <w:rStyle w:val="StyleUnderline"/>
          <w:rFonts w:asciiTheme="majorHAnsi" w:hAnsiTheme="majorHAnsi" w:cstheme="majorHAnsi"/>
          <w:highlight w:val="green"/>
        </w:rPr>
        <w:lastRenderedPageBreak/>
        <w:t>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52F61591" w14:textId="77777777" w:rsidR="00CB6C33" w:rsidRPr="008F7758" w:rsidRDefault="00CB6C33" w:rsidP="00CB6C33">
      <w:pPr>
        <w:rPr>
          <w:rFonts w:asciiTheme="majorHAnsi" w:hAnsiTheme="majorHAnsi" w:cstheme="majorHAnsi"/>
        </w:rPr>
      </w:pPr>
    </w:p>
    <w:p w14:paraId="45A63AD6"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14:paraId="152BF172"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51DA63C0"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w:t>
      </w:r>
      <w:r w:rsidRPr="00DC0657">
        <w:rPr>
          <w:rFonts w:asciiTheme="majorHAnsi" w:hAnsiTheme="majorHAnsi" w:cstheme="majorHAnsi"/>
          <w:sz w:val="16"/>
        </w:rPr>
        <w:lastRenderedPageBreak/>
        <w:t xml:space="preserve">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4231A593"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05A9D6AB"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5F9CFE90"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w:t>
      </w:r>
      <w:r w:rsidRPr="00DC0657">
        <w:rPr>
          <w:rFonts w:asciiTheme="majorHAnsi" w:hAnsiTheme="majorHAnsi" w:cstheme="majorHAnsi"/>
          <w:sz w:val="16"/>
        </w:rPr>
        <w:lastRenderedPageBreak/>
        <w:t xml:space="preserve">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24DECD1B"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126F42C7"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51618816"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w:t>
      </w:r>
      <w:r w:rsidRPr="00DC0657">
        <w:rPr>
          <w:rFonts w:asciiTheme="majorHAnsi" w:hAnsiTheme="majorHAnsi" w:cstheme="majorHAnsi"/>
          <w:sz w:val="16"/>
        </w:rPr>
        <w:lastRenderedPageBreak/>
        <w:t xml:space="preserve">others to license the use of the patent or face an infringement lawsuit.99 </w:t>
      </w:r>
      <w:r w:rsidRPr="008F7758">
        <w:rPr>
          <w:rStyle w:val="StyleUnderline"/>
          <w:rFonts w:asciiTheme="majorHAnsi" w:hAnsiTheme="majorHAnsi" w:cstheme="majorHAnsi"/>
        </w:rPr>
        <w:t>Even if an action is not infringing, a patent could be</w:t>
      </w:r>
      <w:r w:rsidRPr="008F7758">
        <w:rPr>
          <w:rStyle w:val="StyleUnderline"/>
          <w:rFonts w:asciiTheme="majorHAnsi" w:hAnsiTheme="majorHAnsi" w:cstheme="majorHAnsi"/>
        </w:rPr>
        <w:lastRenderedPageBreak/>
        <w:t xml:space="preserv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25AE8BE3"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3439396A"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125C68F5" w14:textId="77777777" w:rsidR="00CB6C33" w:rsidRPr="008F7758" w:rsidRDefault="00CB6C33" w:rsidP="00CB6C33">
      <w:pPr>
        <w:rPr>
          <w:rFonts w:asciiTheme="majorHAnsi" w:hAnsiTheme="majorHAnsi" w:cstheme="majorHAnsi"/>
        </w:rPr>
      </w:pPr>
    </w:p>
    <w:p w14:paraId="7E33437C"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0FB0ED00"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1180E3B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18AC4DE7"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253564C5"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0C67A8D8"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w:t>
      </w:r>
      <w:r w:rsidRPr="00730A03">
        <w:rPr>
          <w:rStyle w:val="StyleUnderline"/>
          <w:rFonts w:asciiTheme="majorHAnsi" w:hAnsiTheme="majorHAnsi" w:cstheme="majorHAnsi"/>
          <w:highlight w:val="green"/>
        </w:rPr>
        <w:lastRenderedPageBreak/>
        <w:t>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w:t>
      </w:r>
      <w:r w:rsidRPr="008F7758">
        <w:rPr>
          <w:rStyle w:val="StyleUnderline"/>
          <w:rFonts w:asciiTheme="majorHAnsi" w:hAnsiTheme="majorHAnsi" w:cstheme="majorHAnsi"/>
        </w:rPr>
        <w:lastRenderedPageBreak/>
        <w:t xml:space="preserve">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7FC520AF"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4883DEF2"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060CD00C"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A prime example of recent evergreening is when Mylan hiked the price of its life-saving epinephrine injectable drug, EpiPen, by more than 400%.210 After Teva Pharmaceuticals gained approval from the FDA for the first generic ver</w:t>
      </w:r>
      <w:r w:rsidRPr="00DC0657">
        <w:rPr>
          <w:rFonts w:asciiTheme="majorHAnsi" w:hAnsiTheme="majorHAnsi" w:cstheme="majorHAnsi"/>
          <w:sz w:val="16"/>
        </w:rPr>
        <w:lastRenderedPageBreak/>
        <w:t xml:space="preserve">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3495FF94"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797A927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BioTech,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6E52379F"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lastRenderedPageBreak/>
        <w:t xml:space="preserve">Not surprisingly, </w:t>
      </w:r>
      <w:r w:rsidRPr="008F7758">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632CBEC7" w14:textId="77777777" w:rsidR="00CB6C33" w:rsidRPr="008F7758" w:rsidRDefault="00CB6C33" w:rsidP="00CB6C33">
      <w:pPr>
        <w:rPr>
          <w:rFonts w:asciiTheme="majorHAnsi" w:hAnsiTheme="majorHAnsi" w:cstheme="majorHAnsi"/>
        </w:rPr>
      </w:pPr>
    </w:p>
    <w:p w14:paraId="469FC769"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7AB1EF4B"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1735FC8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A. Biodiversity Implications for Cannabis Strain Patents </w:t>
      </w:r>
    </w:p>
    <w:p w14:paraId="0D253FEE"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14:paraId="6912371E"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14:paraId="7AD979C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042289A3"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14:paraId="3C06F5E0" w14:textId="77777777" w:rsidR="00CB6C33" w:rsidRPr="00DC0657" w:rsidRDefault="00CB6C33" w:rsidP="00CB6C33">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w:t>
      </w:r>
      <w:r w:rsidRPr="008F7758">
        <w:rPr>
          <w:rStyle w:val="StyleUnderline"/>
          <w:rFonts w:asciiTheme="majorHAnsi" w:hAnsiTheme="majorHAnsi" w:cstheme="majorHAnsi"/>
        </w:rPr>
        <w:lastRenderedPageBreak/>
        <w:t xml:space="preserve">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14:paraId="72136D0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14:paraId="6E4AEA3A"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B08ABEE"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26B8A2DA" w14:textId="77777777" w:rsidR="00CB6C33" w:rsidRPr="008F7758" w:rsidRDefault="00CB6C33" w:rsidP="00CB6C33">
      <w:pPr>
        <w:rPr>
          <w:rFonts w:asciiTheme="majorHAnsi" w:hAnsiTheme="majorHAnsi" w:cstheme="majorHAnsi"/>
        </w:rPr>
      </w:pPr>
    </w:p>
    <w:p w14:paraId="144C536C"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4F2921FC"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Gunelius 20 </w:t>
      </w:r>
      <w:r w:rsidRPr="008F7758">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7809B2E2"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27208F5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27281DEE" w14:textId="77777777" w:rsidR="00CB6C33" w:rsidRPr="008F7758" w:rsidRDefault="00CB6C33" w:rsidP="00CB6C33">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4910E9B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lastRenderedPageBreak/>
        <w:t>To clarify, all but two states (Louisiana and Washington) with active medical or recreational cannabis programs allow or require vertical integration of the cannabis supply chain. Cannabiz Media defines the related cannabis license structures as follows:</w:t>
      </w:r>
    </w:p>
    <w:p w14:paraId="28E2B213"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1BD65D4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09C4D5CB"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5F4A894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4981ACBB"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ECC5B67"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0DB2D3F"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0363B7E3"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Future of Marijuana and Big Business</w:t>
      </w:r>
    </w:p>
    <w:p w14:paraId="23922575" w14:textId="77777777" w:rsidR="00CB6C33" w:rsidRPr="008F7758" w:rsidRDefault="00CB6C33" w:rsidP="00CB6C33">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Fewer players equals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38B3B081"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608704C7" w14:textId="77777777" w:rsidR="00CB6C33" w:rsidRPr="008F7758" w:rsidRDefault="00CB6C33" w:rsidP="00CB6C33">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36CF1DCF" w14:textId="77777777" w:rsidR="00CB6C33" w:rsidRPr="008F7758" w:rsidRDefault="00CB6C33" w:rsidP="00CB6C33">
      <w:pPr>
        <w:rPr>
          <w:rFonts w:asciiTheme="majorHAnsi" w:hAnsiTheme="majorHAnsi" w:cstheme="majorHAnsi"/>
        </w:rPr>
      </w:pPr>
    </w:p>
    <w:p w14:paraId="42B76E08" w14:textId="77777777" w:rsidR="00CB6C33" w:rsidRPr="008F7758" w:rsidRDefault="00CB6C33" w:rsidP="00CB6C33">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12050EF6" w14:textId="77777777" w:rsidR="00CB6C33" w:rsidRPr="008F7758" w:rsidRDefault="00CB6C33" w:rsidP="00CB6C33">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4"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14:paraId="671BB5FA" w14:textId="77777777" w:rsidR="00CB6C33" w:rsidRPr="008F7758" w:rsidRDefault="00CB6C33" w:rsidP="00CB6C33">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2D21240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lastRenderedPageBreak/>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5"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sz w:val="16"/>
        </w:rPr>
        <w:t>.</w:t>
      </w:r>
    </w:p>
    <w:p w14:paraId="6B6F9261"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sz w:val="16"/>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sz w:val="16"/>
        </w:rPr>
        <w:t> (representing an average of 33% to 73% each year from 1999 to 2016).</w:t>
      </w:r>
    </w:p>
    <w:p w14:paraId="324F86C7"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2FF25DBB"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sz w:val="16"/>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sz w:val="16"/>
        </w:rPr>
        <w:t>. According to </w:t>
      </w:r>
      <w:hyperlink r:id="rId16" w:history="1">
        <w:r w:rsidRPr="00DC0657">
          <w:rPr>
            <w:rStyle w:val="Hyperlink"/>
            <w:rFonts w:asciiTheme="majorHAnsi" w:hAnsiTheme="majorHAnsi" w:cstheme="majorHAnsi"/>
            <w:sz w:val="16"/>
          </w:rPr>
          <w:t>SAMHSA</w:t>
        </w:r>
      </w:hyperlink>
      <w:r w:rsidRPr="00DC0657">
        <w:rPr>
          <w:rFonts w:asciiTheme="majorHAnsi" w:hAnsiTheme="majorHAnsi" w:cstheme="majorHAnsi"/>
          <w:sz w:val="16"/>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9.4 million</w:t>
      </w:r>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sz w:val="16"/>
        </w:rPr>
        <w:t xml:space="preserve"> use in the previous year. On a similar note, a little over 300,000 people have also misused heroin exclusively out of the 800,000 people who misused heroin in 2017.</w:t>
      </w:r>
    </w:p>
    <w:p w14:paraId="000295D2"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From 1999 to 2017, it was found that there were about </w:t>
      </w:r>
      <w:hyperlink r:id="rId17" w:history="1">
        <w:r w:rsidRPr="00DC0657">
          <w:rPr>
            <w:rStyle w:val="Hyperlink"/>
            <w:rFonts w:asciiTheme="majorHAnsi" w:hAnsiTheme="majorHAnsi" w:cstheme="majorHAnsi"/>
            <w:sz w:val="16"/>
          </w:rPr>
          <w:t>400,000 people who died from overdoses</w:t>
        </w:r>
      </w:hyperlink>
      <w:r w:rsidRPr="00DC0657">
        <w:rPr>
          <w:rFonts w:asciiTheme="majorHAnsi" w:hAnsiTheme="majorHAnsi" w:cstheme="majorHAnsi"/>
          <w:sz w:val="16"/>
        </w:rPr>
        <w:t> of any, prescription, and illicit opioids. </w:t>
      </w:r>
    </w:p>
    <w:p w14:paraId="7E3A4651"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1CA89800"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So how exactly is medical marijuana a potential solution to the opioid crisis?</w:t>
      </w:r>
    </w:p>
    <w:p w14:paraId="0ADC021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Here’s where things get really interesting…</w:t>
      </w:r>
    </w:p>
    <w:p w14:paraId="354991F0"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Our Study</w:t>
      </w:r>
    </w:p>
    <w:p w14:paraId="62706CA4"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sz w:val="16"/>
        </w:rPr>
        <w:t>. Here is what we found:</w:t>
      </w:r>
    </w:p>
    <w:p w14:paraId="0E04C23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sz w:val="16"/>
        </w:rPr>
        <w:t>, and only 4 have increased in usage, namely: New Jersey, New Mexico, Michigan, and Arizona.</w:t>
      </w:r>
    </w:p>
    <w:p w14:paraId="679BB4BC"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5B717AB2"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2B7CD5CF"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New Mexico and New Jersey had the least number of increase in opioid prescribing rate of the 4 mentioned states, with only 2.4 and 1.6 increase in usage after marijuana legalization, respectively.</w:t>
      </w:r>
    </w:p>
    <w:p w14:paraId="6F232330"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Here is the full data of our study:</w:t>
      </w:r>
    </w:p>
    <w:p w14:paraId="3209E31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Data source: </w:t>
      </w:r>
      <w:hyperlink r:id="rId18" w:history="1">
        <w:r w:rsidRPr="00DC0657">
          <w:rPr>
            <w:rStyle w:val="Hyperlink"/>
            <w:rFonts w:asciiTheme="majorHAnsi" w:hAnsiTheme="majorHAnsi" w:cstheme="majorHAnsi"/>
            <w:sz w:val="16"/>
          </w:rPr>
          <w:t>https://www.cdc.gov/drugoverdose/maps/rxrate-maps.html</w:t>
        </w:r>
      </w:hyperlink>
      <w:r w:rsidRPr="00DC0657">
        <w:rPr>
          <w:rFonts w:asciiTheme="majorHAnsi" w:hAnsiTheme="majorHAnsi" w:cstheme="majorHAnsi"/>
          <w:sz w:val="16"/>
        </w:rPr>
        <w:t>, National Drug Use &amp; Health Subtance Abuse; Mental Health Administration</w:t>
      </w:r>
    </w:p>
    <w:p w14:paraId="4059F6E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To support our point of view, let’s compare this to similar studies:</w:t>
      </w:r>
    </w:p>
    <w:p w14:paraId="56618D9A" w14:textId="77777777" w:rsidR="00CB6C33" w:rsidRPr="008F7758" w:rsidRDefault="00CB6C33" w:rsidP="00CB6C33">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778221B0"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lastRenderedPageBreak/>
        <w:t>In an article published on </w:t>
      </w:r>
      <w:hyperlink r:id="rId19"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5653477C"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A </w:t>
      </w:r>
      <w:hyperlink r:id="rId20"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Ph.D and Jason M. Hockenberry, Ph.D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sz w:val="16"/>
        </w:rPr>
        <w:t xml:space="preserve"> for Medicaid enrollees: 6.38% and 5.88% lower, respectively, compared with states without medical cannabis laws.</w:t>
      </w:r>
    </w:p>
    <w:p w14:paraId="53EA4546"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In October 2014, Marcus A. Bachhuber, Brendan Saloner, </w:t>
      </w:r>
      <w:r w:rsidRPr="00730A03">
        <w:rPr>
          <w:rStyle w:val="StyleUnderline"/>
          <w:rFonts w:asciiTheme="majorHAnsi" w:hAnsiTheme="majorHAnsi" w:cstheme="majorHAnsi"/>
          <w:highlight w:val="green"/>
        </w:rPr>
        <w:t>Ph.D</w:t>
      </w:r>
      <w:r w:rsidRPr="008F7758">
        <w:rPr>
          <w:rStyle w:val="StyleUnderline"/>
          <w:rFonts w:asciiTheme="majorHAnsi" w:hAnsiTheme="majorHAnsi" w:cstheme="majorHAnsi"/>
        </w:rPr>
        <w:t>, Chinazo O. Cunningham, MD, MS, and Colleen L. Barry, Ph.D, MPP also conducted a study to determine </w:t>
      </w:r>
      <w:hyperlink r:id="rId21"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sz w:val="16"/>
        </w:rPr>
        <w:t>. Although they still claim “further investigation is required to determine how medical cannabis laws may interact with policies aimed at preventing opioid analgesic overdose.”</w:t>
      </w:r>
    </w:p>
    <w:p w14:paraId="5D70777A"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It has to be noted that fewer annual drug doses were also being prescribed per physician in the U.S from 2010-2013:</w:t>
      </w:r>
    </w:p>
    <w:p w14:paraId="3EA4767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466253DB"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sz w:val="16"/>
        </w:rPr>
        <w:t xml:space="preserve"> by 5.21.</w:t>
      </w:r>
    </w:p>
    <w:p w14:paraId="4537C61C" w14:textId="77777777" w:rsidR="00CB6C33" w:rsidRPr="008F7758" w:rsidRDefault="00CB6C33" w:rsidP="00CB6C33">
      <w:pPr>
        <w:rPr>
          <w:rFonts w:asciiTheme="majorHAnsi" w:hAnsiTheme="majorHAnsi" w:cstheme="majorHAnsi"/>
        </w:rPr>
      </w:pPr>
    </w:p>
    <w:p w14:paraId="07B7F9F1"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37FC36E4" w14:textId="77777777" w:rsidR="00CB6C33" w:rsidRPr="008F7758" w:rsidRDefault="00CB6C33" w:rsidP="00CB6C33">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61D2A656"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sz w:val="16"/>
        </w:rPr>
        <w:t>. Because of the layout of the theater, the number of extremists, and the large amount of explosives in their possession, a SWAT-type raid was out of the question.</w:t>
      </w:r>
    </w:p>
    <w:p w14:paraId="69442574"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sz w:val="16"/>
        </w:rPr>
        <w:t xml:space="preserve">. The Russians have never publicly identified the particular chemical agent used, but </w:t>
      </w:r>
      <w:r w:rsidRPr="008F7758">
        <w:rPr>
          <w:rStyle w:val="StyleUnderline"/>
          <w:rFonts w:asciiTheme="majorHAnsi" w:hAnsiTheme="majorHAnsi" w:cstheme="majorHAnsi"/>
        </w:rPr>
        <w:t>it is widely believed to have been carfentanil.</w:t>
      </w:r>
    </w:p>
    <w:p w14:paraId="765DC8C6"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seized one kilogram of carfentanil</w:t>
      </w:r>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w:t>
      </w:r>
      <w:r w:rsidRPr="008F7758">
        <w:rPr>
          <w:rStyle w:val="StyleUnderline"/>
          <w:rFonts w:asciiTheme="majorHAnsi" w:hAnsiTheme="majorHAnsi" w:cstheme="majorHAnsi"/>
        </w:rPr>
        <w:lastRenderedPageBreak/>
        <w:t xml:space="preserve">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carfentanil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06EC5AE1" w14:textId="77777777" w:rsidR="00CB6C33" w:rsidRPr="00DC0657" w:rsidRDefault="00CB6C33" w:rsidP="00CB6C33">
      <w:pPr>
        <w:rPr>
          <w:rFonts w:asciiTheme="majorHAnsi" w:hAnsiTheme="majorHAnsi" w:cstheme="majorHAnsi"/>
          <w:sz w:val="16"/>
        </w:rPr>
      </w:pPr>
      <w:r w:rsidRPr="00730A03">
        <w:rPr>
          <w:rStyle w:val="StyleUnderline"/>
          <w:rFonts w:asciiTheme="majorHAnsi" w:hAnsiTheme="majorHAnsi" w:cstheme="majorHAnsi"/>
          <w:highlight w:val="green"/>
        </w:rPr>
        <w:t>Carfentanil</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sz w:val="16"/>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sz w:val="16"/>
        </w:rPr>
        <w:t xml:space="preserve"> – every man, women, and child in Canada.</w:t>
      </w:r>
    </w:p>
    <w:p w14:paraId="34672276"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73A1CF99"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carfentanil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sz w:val="16"/>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sz w:val="16"/>
        </w:rPr>
        <w:t xml:space="preserve"> Andrew Weber, President Barack Obama’s Assistant Secretary of Defense for Nuclear, Chemical, and Biological Defense Program, said it plainly and simply last year: “It’s a weapon.”</w:t>
      </w:r>
    </w:p>
    <w:p w14:paraId="21A60C68"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So, what is a chemical weapon doing on the streets of Canada – and the U.S.? </w:t>
      </w:r>
      <w:r w:rsidRPr="008F7758">
        <w:rPr>
          <w:rStyle w:val="StyleUnderline"/>
          <w:rFonts w:asciiTheme="majorHAnsi" w:hAnsiTheme="majorHAnsi" w:cstheme="majorHAnsi"/>
        </w:rPr>
        <w:t>Over the past year, drug dealers have learned that they can cut carfentanil into the heroin they sell to increase the “high” and to increase profits, as heroin is 15 times more expensive than carfentanil</w:t>
      </w:r>
      <w:r w:rsidRPr="00DC0657">
        <w:rPr>
          <w:rFonts w:asciiTheme="majorHAnsi" w:hAnsiTheme="majorHAnsi" w:cstheme="majorHAnsi"/>
          <w:sz w:val="16"/>
        </w:rPr>
        <w:t>. In a public warning last fall, the Drug Enforcement Administration said “carfentanil is surfacing in more and more communities” and that it “has been linked to a significant number of overdose deaths in various parts of the country.”</w:t>
      </w:r>
    </w:p>
    <w:p w14:paraId="7A36B3F1"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sz w:val="16"/>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1FA20D4E"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production of carfentanil could be moving here</w:t>
      </w:r>
      <w:r w:rsidRPr="008F7758">
        <w:rPr>
          <w:rStyle w:val="StyleUnderline"/>
          <w:rFonts w:asciiTheme="majorHAnsi" w:hAnsiTheme="majorHAnsi" w:cstheme="majorHAnsi"/>
        </w:rPr>
        <w:t xml:space="preserve"> as well, particularly after the Chinese government’s crack down.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carfentanil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26E51A6A"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The public discussion about – and the government focus on – carfentanil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caused by carfentanil,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sz w:val="16"/>
        </w:rPr>
        <w:t xml:space="preserve"> Some police and paramedics have themselves overdosed after coming into contact with carfentanil.</w:t>
      </w:r>
    </w:p>
    <w:p w14:paraId="3E332D60"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4C607FAF"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Indeed, </w:t>
      </w:r>
      <w:r w:rsidRPr="00730A03">
        <w:rPr>
          <w:rStyle w:val="Emphasis"/>
          <w:rFonts w:asciiTheme="majorHAnsi" w:hAnsiTheme="majorHAnsi" w:cstheme="majorHAnsi"/>
          <w:highlight w:val="green"/>
        </w:rPr>
        <w:t>carfentanil is the perfect terrorist weapon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a single terrorist attack using carfentanil could kill thousands of Americans</w:t>
      </w:r>
      <w:r w:rsidRPr="008F7758">
        <w:rPr>
          <w:rStyle w:val="StyleUnderline"/>
          <w:rFonts w:asciiTheme="majorHAnsi" w:hAnsiTheme="majorHAnsi" w:cstheme="majorHAnsi"/>
        </w:rPr>
        <w:t>.</w:t>
      </w:r>
    </w:p>
    <w:p w14:paraId="2D0F452D"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lastRenderedPageBreak/>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3DDD98B4"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7938048F"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sz w:val="16"/>
        </w:rPr>
        <w:t>.</w:t>
      </w:r>
    </w:p>
    <w:p w14:paraId="7513D39D" w14:textId="77777777" w:rsidR="00CB6C33" w:rsidRPr="008F7758" w:rsidRDefault="00CB6C33" w:rsidP="00CB6C33">
      <w:pPr>
        <w:rPr>
          <w:rFonts w:asciiTheme="majorHAnsi" w:hAnsiTheme="majorHAnsi" w:cstheme="majorHAnsi"/>
        </w:rPr>
      </w:pPr>
    </w:p>
    <w:p w14:paraId="14AA1D02" w14:textId="77777777" w:rsidR="00CB6C33" w:rsidRPr="008F7758" w:rsidRDefault="00CB6C33" w:rsidP="00CB6C33">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5D2789A7" w14:textId="77777777" w:rsidR="00CB6C33" w:rsidRPr="008F7758" w:rsidRDefault="00CB6C33" w:rsidP="00CB6C33">
      <w:pPr>
        <w:rPr>
          <w:rFonts w:asciiTheme="majorHAnsi" w:hAnsiTheme="majorHAnsi" w:cstheme="majorHAnsi"/>
        </w:rPr>
      </w:pPr>
      <w:r w:rsidRPr="00055814">
        <w:rPr>
          <w:rFonts w:asciiTheme="majorHAnsi" w:hAnsiTheme="majorHAnsi" w:cstheme="majorHAnsi"/>
          <w:lang w:val="es-419"/>
        </w:rPr>
        <w:t>Henry</w:t>
      </w:r>
      <w:r w:rsidRPr="00055814">
        <w:rPr>
          <w:rFonts w:asciiTheme="majorHAnsi" w:hAnsiTheme="majorHAnsi" w:cstheme="majorHAnsi"/>
          <w:b/>
          <w:sz w:val="24"/>
          <w:lang w:val="es-419"/>
        </w:rPr>
        <w:t xml:space="preserve"> </w:t>
      </w:r>
      <w:r w:rsidRPr="00055814">
        <w:rPr>
          <w:rStyle w:val="StyleUnderline"/>
          <w:rFonts w:asciiTheme="majorHAnsi" w:hAnsiTheme="majorHAnsi" w:cstheme="majorHAnsi"/>
          <w:lang w:val="es-419"/>
        </w:rPr>
        <w:t>de Quetteville et al 18</w:t>
      </w:r>
      <w:r w:rsidRPr="00055814">
        <w:rPr>
          <w:rFonts w:asciiTheme="majorHAnsi" w:hAnsiTheme="majorHAnsi" w:cstheme="majorHAnsi"/>
          <w:sz w:val="24"/>
          <w:lang w:val="es-419"/>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Rez</w:t>
      </w:r>
    </w:p>
    <w:p w14:paraId="50D8A0C9"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100 year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 w:val="16"/>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 w:val="16"/>
          <w:szCs w:val="26"/>
        </w:rPr>
        <w:t xml:space="preserve"> bio-</w:t>
      </w:r>
      <w:r w:rsidRPr="008F7758">
        <w:rPr>
          <w:rStyle w:val="StyleUnderline"/>
          <w:rFonts w:asciiTheme="majorHAnsi" w:hAnsiTheme="majorHAnsi" w:cstheme="majorHAnsi"/>
          <w:szCs w:val="26"/>
        </w:rPr>
        <w:t>weapons within reach of almost anyone.</w:t>
      </w:r>
    </w:p>
    <w:p w14:paraId="219D260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24C96AD6"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w:t>
      </w:r>
      <w:r w:rsidRPr="00DC0657">
        <w:rPr>
          <w:rFonts w:asciiTheme="majorHAnsi" w:hAnsiTheme="majorHAnsi" w:cstheme="majorHAnsi"/>
          <w:sz w:val="16"/>
        </w:rPr>
        <w:lastRenderedPageBreak/>
        <w:t>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5E144A5D" w14:textId="77777777" w:rsidR="00CB6C33" w:rsidRPr="008F7758" w:rsidRDefault="00CB6C33" w:rsidP="00CB6C33">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 w:val="16"/>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 w:val="16"/>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 w:val="16"/>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4B75BB95" w14:textId="77777777" w:rsidR="00CB6C33" w:rsidRPr="00DC0657" w:rsidRDefault="00CB6C33" w:rsidP="00CB6C33">
      <w:pPr>
        <w:rPr>
          <w:rFonts w:asciiTheme="majorHAnsi" w:hAnsiTheme="majorHAnsi" w:cstheme="majorHAnsi"/>
          <w:sz w:val="16"/>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 w:val="16"/>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has been decades in the making. As Aimen Dean</w:t>
      </w:r>
      <w:r w:rsidRPr="00DC0657">
        <w:rPr>
          <w:rFonts w:asciiTheme="majorHAnsi" w:hAnsiTheme="majorHAnsi" w:cstheme="majorHAnsi"/>
          <w:sz w:val="16"/>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 w:val="16"/>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 w:val="16"/>
          <w:szCs w:val="26"/>
        </w:rPr>
        <w:t xml:space="preserve"> After 9/11, Dean delivered intelligence that </w:t>
      </w:r>
      <w:r w:rsidRPr="00730A03">
        <w:rPr>
          <w:rFonts w:asciiTheme="majorHAnsi" w:hAnsiTheme="majorHAnsi" w:cstheme="majorHAnsi"/>
          <w:sz w:val="26"/>
          <w:szCs w:val="26"/>
          <w:highlight w:val="green"/>
          <w:u w:val="single"/>
        </w:rPr>
        <w:t>Abu Khabab</w:t>
      </w:r>
      <w:r w:rsidRPr="00DC0657">
        <w:rPr>
          <w:rFonts w:asciiTheme="majorHAnsi" w:hAnsiTheme="majorHAnsi" w:cstheme="majorHAnsi"/>
          <w:sz w:val="16"/>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 w:val="16"/>
          <w:szCs w:val="26"/>
        </w:rPr>
        <w:t>. The plot never came to fruition.</w:t>
      </w:r>
    </w:p>
    <w:p w14:paraId="7EAA2F3F" w14:textId="77777777" w:rsidR="00CB6C33" w:rsidRPr="00DC0657" w:rsidRDefault="00CB6C33" w:rsidP="00CB6C33">
      <w:pPr>
        <w:rPr>
          <w:rFonts w:asciiTheme="majorHAnsi" w:hAnsiTheme="majorHAnsi" w:cstheme="majorHAnsi"/>
          <w:sz w:val="16"/>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continue to fantasise</w:t>
      </w:r>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 w:val="16"/>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 w:val="16"/>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 w:val="16"/>
          <w:szCs w:val="26"/>
        </w:rPr>
        <w:t xml:space="preserve"> in Australia </w:t>
      </w:r>
      <w:r w:rsidRPr="008F7758">
        <w:rPr>
          <w:rFonts w:asciiTheme="majorHAnsi" w:hAnsiTheme="majorHAnsi" w:cstheme="majorHAnsi"/>
          <w:sz w:val="26"/>
          <w:szCs w:val="26"/>
          <w:u w:val="single"/>
        </w:rPr>
        <w:t>intercepted an Isil plot that allegedly would have involved the release of toxic hydrogen sulphide gas</w:t>
      </w:r>
      <w:r w:rsidRPr="00DC0657">
        <w:rPr>
          <w:rFonts w:asciiTheme="majorHAnsi" w:hAnsiTheme="majorHAnsi" w:cstheme="majorHAnsi"/>
          <w:sz w:val="16"/>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 w:val="16"/>
          <w:szCs w:val="26"/>
        </w:rPr>
        <w:t xml:space="preserve"> Seif Allah </w:t>
      </w:r>
      <w:r w:rsidRPr="008F7758">
        <w:rPr>
          <w:rFonts w:asciiTheme="majorHAnsi" w:hAnsiTheme="majorHAnsi" w:cstheme="majorHAnsi"/>
          <w:sz w:val="26"/>
          <w:szCs w:val="26"/>
          <w:u w:val="single"/>
        </w:rPr>
        <w:t>Hammami</w:t>
      </w:r>
      <w:r w:rsidRPr="00DC0657">
        <w:rPr>
          <w:rFonts w:asciiTheme="majorHAnsi" w:hAnsiTheme="majorHAnsi" w:cstheme="majorHAnsi"/>
          <w:sz w:val="16"/>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 w:val="16"/>
          <w:szCs w:val="26"/>
        </w:rPr>
        <w:t>, a bioweapon first developed by the US during the First World War.</w:t>
      </w:r>
    </w:p>
    <w:p w14:paraId="61E38835"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 w:val="16"/>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 w:val="16"/>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70ED5110"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 w:val="16"/>
          <w:szCs w:val="26"/>
        </w:rPr>
        <w:t xml:space="preserve"> spent four year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 w:val="16"/>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 w:val="16"/>
          <w:szCs w:val="26"/>
        </w:rPr>
        <w:t xml:space="preserve">. The final death toll has never been pinned down, but the US administration estimates almost 1,500 were killed. Hundreds more have died in over three dozen subsequent attacks in Syria that the world knows of. </w:t>
      </w:r>
    </w:p>
    <w:p w14:paraId="5B4BBDA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w:t>
      </w:r>
      <w:r w:rsidRPr="00DC0657">
        <w:rPr>
          <w:rFonts w:asciiTheme="majorHAnsi" w:hAnsiTheme="majorHAnsi" w:cstheme="majorHAnsi"/>
          <w:sz w:val="16"/>
        </w:rPr>
        <w:lastRenderedPageBreak/>
        <w:t xml:space="preserve">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03B7D723"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But even that brazen attack was as nothing to what </w:t>
      </w:r>
      <w:r w:rsidRPr="008F7758">
        <w:rPr>
          <w:rFonts w:asciiTheme="majorHAnsi" w:hAnsiTheme="majorHAnsi" w:cstheme="majorHAnsi"/>
          <w:sz w:val="26"/>
          <w:szCs w:val="26"/>
          <w:u w:val="single"/>
        </w:rPr>
        <w:t>unfolded in Salisbury on 4 March this year, when the Russian military officer turned British spy Sergei Skripal and his daugher Yulia were found unconscious on a bench</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Skripal was a victim of Novichok, a nerve agent that is perhaps 1,000 times more toxic than sarin.</w:t>
      </w:r>
      <w:r w:rsidRPr="00DC0657">
        <w:rPr>
          <w:rFonts w:asciiTheme="majorHAnsi" w:hAnsiTheme="majorHAnsi" w:cstheme="majorHAnsi"/>
          <w:sz w:val="16"/>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 w:val="16"/>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 w:val="16"/>
          <w:szCs w:val="26"/>
        </w:rPr>
        <w:t>. And that shock only deepened when, earlier this month, and out of the blue, Charlie Rowley, 45, and Dawn Sturgess (who died last weekend), 44, also fell victim to Novichok in Amesbury, just down the road from Salisbury.</w:t>
      </w:r>
    </w:p>
    <w:p w14:paraId="3EC50BEB"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8F7758">
        <w:rPr>
          <w:rFonts w:asciiTheme="majorHAnsi" w:hAnsiTheme="majorHAnsi" w:cstheme="majorHAnsi"/>
          <w:sz w:val="26"/>
          <w:szCs w:val="26"/>
          <w:u w:val="single"/>
        </w:rPr>
        <w:t>the use of chemical weapons had become normal again.</w:t>
      </w:r>
    </w:p>
    <w:p w14:paraId="286704AC"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Skripal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Yulia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132B0D35" w14:textId="77777777" w:rsidR="00CB6C33" w:rsidRPr="008F7758" w:rsidRDefault="00CB6C33" w:rsidP="00CB6C33">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 w:val="16"/>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 w:val="16"/>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75A6721B" w14:textId="77777777" w:rsidR="00CB6C33" w:rsidRPr="00DC0657" w:rsidRDefault="00CB6C33" w:rsidP="00CB6C33">
      <w:pPr>
        <w:rPr>
          <w:rFonts w:asciiTheme="majorHAnsi" w:hAnsiTheme="majorHAnsi" w:cstheme="majorHAnsi"/>
          <w:sz w:val="16"/>
          <w:szCs w:val="26"/>
        </w:rPr>
      </w:pPr>
      <w:r w:rsidRPr="00730A03">
        <w:rPr>
          <w:rFonts w:asciiTheme="majorHAnsi" w:hAnsiTheme="majorHAnsi" w:cstheme="majorHAnsi"/>
          <w:b/>
          <w:sz w:val="26"/>
          <w:szCs w:val="26"/>
          <w:highlight w:val="green"/>
          <w:u w:val="single"/>
        </w:rPr>
        <w:t>Novichok</w:t>
      </w:r>
      <w:r w:rsidRPr="00DC0657">
        <w:rPr>
          <w:rFonts w:asciiTheme="majorHAnsi" w:hAnsiTheme="majorHAnsi" w:cstheme="majorHAnsi"/>
          <w:sz w:val="16"/>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 w:val="16"/>
          <w:szCs w:val="26"/>
        </w:rPr>
        <w:t xml:space="preserve"> in Shikhany,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 w:val="16"/>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 w:val="16"/>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 w:val="16"/>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0D747D6F" w14:textId="77777777" w:rsidR="00CB6C33" w:rsidRPr="008F7758" w:rsidRDefault="00CB6C33" w:rsidP="00CB6C33">
      <w:pPr>
        <w:rPr>
          <w:rFonts w:asciiTheme="majorHAnsi" w:hAnsiTheme="majorHAnsi" w:cstheme="majorHAnsi"/>
          <w:sz w:val="26"/>
          <w:szCs w:val="26"/>
          <w:u w:val="single"/>
        </w:rPr>
      </w:pPr>
      <w:r w:rsidRPr="00DC0657">
        <w:rPr>
          <w:rFonts w:asciiTheme="majorHAnsi" w:hAnsiTheme="majorHAnsi" w:cstheme="majorHAns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w:t>
      </w:r>
      <w:r w:rsidRPr="00DC0657">
        <w:rPr>
          <w:rFonts w:asciiTheme="majorHAnsi" w:hAnsiTheme="majorHAnsi" w:cstheme="majorHAnsi"/>
          <w:sz w:val="16"/>
          <w:szCs w:val="26"/>
        </w:rPr>
        <w:lastRenderedPageBreak/>
        <w:t xml:space="preserve">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48FCB61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21E31F26"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When we first realised this was a nerve agent, we were expecting them not to survive</w:t>
      </w:r>
      <w:r w:rsidRPr="00DC0657">
        <w:rPr>
          <w:rFonts w:asciiTheme="majorHAnsi" w:hAnsiTheme="majorHAnsi" w:cstheme="majorHAnsi"/>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212EB984" w14:textId="77777777" w:rsidR="00CB6C33" w:rsidRPr="008F7758" w:rsidRDefault="00CB6C33" w:rsidP="00CB6C33">
      <w:pPr>
        <w:rPr>
          <w:rFonts w:asciiTheme="majorHAnsi" w:hAnsiTheme="majorHAnsi" w:cstheme="majorHAnsi"/>
          <w:b/>
          <w:sz w:val="26"/>
          <w:szCs w:val="26"/>
          <w:u w:val="single"/>
        </w:rPr>
      </w:pPr>
      <w:r w:rsidRPr="00DC0657">
        <w:rPr>
          <w:rFonts w:asciiTheme="majorHAnsi" w:hAnsiTheme="majorHAnsi" w:cstheme="majorHAnsi"/>
          <w:sz w:val="16"/>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 w:val="16"/>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188FC616"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Skripals’ ‘there was a real concern as to how big this could get’. </w:t>
      </w:r>
      <w:r w:rsidRPr="00DC0657">
        <w:rPr>
          <w:rFonts w:asciiTheme="majorHAnsi" w:hAnsiTheme="majorHAnsi" w:cstheme="majorHAnsi"/>
          <w:sz w:val="16"/>
          <w:szCs w:val="26"/>
        </w:rPr>
        <w:t xml:space="preserve">She and fellow medical staff worried that </w:t>
      </w:r>
      <w:r w:rsidRPr="008F7758">
        <w:rPr>
          <w:rFonts w:asciiTheme="majorHAnsi" w:hAnsiTheme="majorHAnsi" w:cstheme="majorHAnsi"/>
          <w:b/>
          <w:sz w:val="26"/>
          <w:szCs w:val="26"/>
          <w:u w:val="single"/>
        </w:rPr>
        <w:t>it could become ‘all-consuming and involve many casualties’.</w:t>
      </w:r>
      <w:r w:rsidRPr="00DC0657">
        <w:rPr>
          <w:rFonts w:asciiTheme="majorHAnsi" w:hAnsiTheme="majorHAnsi" w:cstheme="majorHAnsi"/>
          <w:sz w:val="16"/>
          <w:szCs w:val="26"/>
        </w:rPr>
        <w:t xml:space="preserve"> According to de Bretton-Gordon, even containing the attack as it was required the deployment of ‘every bit of this country’s military establishment’. So could Britain cope with a bigger attack?</w:t>
      </w:r>
    </w:p>
    <w:p w14:paraId="5EAEF842"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7976D3A4"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 w:val="16"/>
          <w:szCs w:val="26"/>
        </w:rPr>
        <w:t xml:space="preserve">, biological, radiological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 w:val="16"/>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 w:val="16"/>
          <w:szCs w:val="26"/>
        </w:rPr>
        <w:t xml:space="preserve"> </w:t>
      </w:r>
    </w:p>
    <w:p w14:paraId="5EA22859" w14:textId="77777777" w:rsidR="00CB6C33" w:rsidRPr="008F7758" w:rsidRDefault="00CB6C33" w:rsidP="00CB6C33">
      <w:pPr>
        <w:rPr>
          <w:rFonts w:asciiTheme="majorHAnsi" w:hAnsiTheme="majorHAnsi" w:cstheme="majorHAnsi"/>
          <w:b/>
          <w:sz w:val="26"/>
          <w:szCs w:val="26"/>
          <w:u w:val="single"/>
        </w:rPr>
      </w:pPr>
      <w:r w:rsidRPr="00DC0657">
        <w:rPr>
          <w:rFonts w:asciiTheme="majorHAnsi" w:hAnsiTheme="majorHAnsi" w:cstheme="majorHAnsi"/>
          <w:sz w:val="16"/>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 w:val="16"/>
          <w:szCs w:val="26"/>
        </w:rPr>
        <w:t xml:space="preserve"> Then the sheer recklessness of the Skripal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Aimen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0DF2BC38"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t>
      </w:r>
      <w:r w:rsidRPr="00DC0657">
        <w:rPr>
          <w:rFonts w:asciiTheme="majorHAnsi" w:hAnsiTheme="majorHAnsi" w:cstheme="majorHAnsi"/>
          <w:sz w:val="16"/>
        </w:rPr>
        <w:lastRenderedPageBreak/>
        <w:t>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342B7AA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030DF985"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4A2A1F69"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You get the picture.</w:t>
      </w:r>
    </w:p>
    <w:p w14:paraId="4D03CC8C"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25CAF9B1"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 w:val="16"/>
          <w:szCs w:val="26"/>
        </w:rPr>
        <w:t xml:space="preserve"> says James Giordano, professor of neurology and biochemistry at the Pellegrino Center for Clinical Bioethics of Georgetown University Medical Center in Washington, DC. ‘Crispr lends itself to biohacking.’</w:t>
      </w:r>
    </w:p>
    <w:p w14:paraId="76D9C52D" w14:textId="77777777" w:rsidR="00CB6C33" w:rsidRPr="008F7758" w:rsidRDefault="00CB6C33" w:rsidP="00CB6C33">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1B6E534D"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727E5F80" w14:textId="77777777" w:rsidR="00CB6C33" w:rsidRPr="008F7758" w:rsidRDefault="00CB6C33" w:rsidP="00CB6C33">
      <w:pPr>
        <w:rPr>
          <w:rFonts w:asciiTheme="majorHAnsi" w:hAnsiTheme="majorHAnsi" w:cstheme="majorHAnsi"/>
          <w:sz w:val="26"/>
          <w:szCs w:val="26"/>
          <w:u w:val="single"/>
        </w:rPr>
      </w:pPr>
      <w:r w:rsidRPr="00DC0657">
        <w:rPr>
          <w:rFonts w:asciiTheme="majorHAnsi" w:hAnsiTheme="majorHAnsi" w:cstheme="majorHAns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7522A9FB"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lastRenderedPageBreak/>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 w:val="16"/>
          <w:szCs w:val="26"/>
        </w:rPr>
        <w:t>. ‘They could create bio-agents that are not even categorised by the biological weapons convention because they are new. You could take something common like E.coli and make it more pathogenic.’</w:t>
      </w:r>
    </w:p>
    <w:p w14:paraId="4DE00562" w14:textId="77777777" w:rsidR="00CB6C33" w:rsidRPr="00DC0657" w:rsidRDefault="00CB6C33" w:rsidP="00CB6C33">
      <w:pPr>
        <w:rPr>
          <w:rFonts w:asciiTheme="majorHAnsi" w:hAnsiTheme="majorHAnsi" w:cstheme="majorHAnsi"/>
          <w:sz w:val="16"/>
          <w:szCs w:val="26"/>
        </w:rPr>
      </w:pPr>
      <w:r w:rsidRPr="00DC0657">
        <w:rPr>
          <w:rFonts w:asciiTheme="majorHAnsi" w:hAnsiTheme="majorHAnsi" w:cstheme="majorHAnsi"/>
          <w:sz w:val="16"/>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 w:val="16"/>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263B5C8A" w14:textId="77777777" w:rsidR="00CB6C33" w:rsidRPr="008F7758" w:rsidRDefault="00CB6C33" w:rsidP="00CB6C33">
      <w:pPr>
        <w:rPr>
          <w:rFonts w:asciiTheme="majorHAnsi" w:hAnsiTheme="majorHAnsi" w:cstheme="majorHAnsi"/>
          <w:sz w:val="26"/>
          <w:szCs w:val="26"/>
          <w:u w:val="single"/>
        </w:rPr>
      </w:pPr>
      <w:r w:rsidRPr="00DC0657">
        <w:rPr>
          <w:rFonts w:asciiTheme="majorHAnsi" w:hAnsiTheme="majorHAnsi" w:cstheme="majorHAnsi"/>
          <w:sz w:val="16"/>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4E59EF1A"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szCs w:val="26"/>
        </w:rPr>
        <w:t xml:space="preserve">What people like </w:t>
      </w:r>
      <w:r w:rsidRPr="00DC0657">
        <w:rPr>
          <w:rFonts w:asciiTheme="majorHAnsi" w:hAnsiTheme="majorHAnsi" w:cstheme="majorHAnsi"/>
          <w:sz w:val="16"/>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r w:rsidRPr="00730A03">
        <w:rPr>
          <w:rFonts w:asciiTheme="majorHAnsi" w:hAnsiTheme="majorHAnsi" w:cstheme="majorHAnsi"/>
          <w:b/>
          <w:sz w:val="26"/>
          <w:szCs w:val="26"/>
          <w:highlight w:val="green"/>
          <w:u w:val="single"/>
        </w:rPr>
        <w:t>millions</w:t>
      </w:r>
      <w:r w:rsidRPr="00DC0657">
        <w:rPr>
          <w:rFonts w:asciiTheme="majorHAnsi" w:hAnsiTheme="majorHAnsi" w:cstheme="majorHAnsi"/>
          <w:sz w:val="16"/>
          <w:szCs w:val="26"/>
        </w:rPr>
        <w:t xml:space="preserve">. Last year </w:t>
      </w:r>
      <w:r w:rsidRPr="00DC0657">
        <w:rPr>
          <w:rFonts w:asciiTheme="majorHAnsi" w:hAnsiTheme="majorHAnsi" w:cstheme="majorHAnsi"/>
          <w:sz w:val="16"/>
        </w:rPr>
        <w:t>Bill Gates said a bioweapon strike represented a bigger than nuclear attack</w:t>
      </w:r>
      <w:r w:rsidRPr="00DC0657">
        <w:rPr>
          <w:rFonts w:asciiTheme="majorHAnsi" w:hAnsiTheme="majorHAnsi" w:cstheme="majorHAnsi"/>
          <w:sz w:val="16"/>
          <w:szCs w:val="26"/>
        </w:rPr>
        <w:t xml:space="preserve">, and put the potential death toll at 30 million. The </w:t>
      </w:r>
      <w:r w:rsidRPr="00DC0657">
        <w:rPr>
          <w:rFonts w:asciiTheme="majorHAnsi" w:hAnsiTheme="majorHAnsi" w:cstheme="majorHAns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6B369188" w14:textId="77777777" w:rsidR="00CB6C33" w:rsidRPr="008F7758" w:rsidRDefault="00CB6C33" w:rsidP="00CB6C33">
      <w:pPr>
        <w:rPr>
          <w:rFonts w:asciiTheme="majorHAnsi" w:hAnsiTheme="majorHAnsi" w:cstheme="majorHAnsi"/>
        </w:rPr>
      </w:pPr>
    </w:p>
    <w:p w14:paraId="277A0D7D"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10642A49" w14:textId="77777777" w:rsidR="00CB6C33" w:rsidRPr="008F7758" w:rsidRDefault="00CB6C33" w:rsidP="00CB6C33">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DB6FCFF"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In the nuclear conversation, what are we not talking about that we should be?</w:t>
      </w:r>
    </w:p>
    <w:p w14:paraId="2014B19C"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 w:val="16"/>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 w:val="16"/>
          <w:szCs w:val="26"/>
        </w:rPr>
        <w:t xml:space="preserve"> such as Alan Robock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w:t>
      </w:r>
      <w:r w:rsidRPr="008F7758">
        <w:rPr>
          <w:rStyle w:val="StyleUnderline"/>
          <w:rFonts w:asciiTheme="majorHAnsi" w:hAnsiTheme="majorHAnsi" w:cstheme="majorHAnsi"/>
        </w:rPr>
        <w:lastRenderedPageBreak/>
        <w:t xml:space="preserve">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730A03">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effect would be similar to</w:t>
      </w:r>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 w:val="16"/>
          <w:szCs w:val="26"/>
        </w:rPr>
        <w:t xml:space="preserve"> Many people are concerned about North Korea’s advancing missile capabilities. Is nuclear war likely in your opinion? At this </w:t>
      </w:r>
      <w:r w:rsidRPr="00DC0657">
        <w:rPr>
          <w:rFonts w:asciiTheme="majorHAnsi" w:hAnsiTheme="majorHAnsi" w:cstheme="majorHAnsi"/>
          <w:sz w:val="16"/>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54EE6199" w14:textId="77777777" w:rsidR="00CB6C33" w:rsidRPr="008F7758" w:rsidRDefault="00CB6C33" w:rsidP="00CB6C33">
      <w:pPr>
        <w:rPr>
          <w:rFonts w:asciiTheme="majorHAnsi" w:hAnsiTheme="majorHAnsi" w:cstheme="majorHAnsi"/>
          <w:szCs w:val="26"/>
        </w:rPr>
      </w:pPr>
    </w:p>
    <w:p w14:paraId="5822FFB3" w14:textId="77777777" w:rsidR="00CB6C33" w:rsidRPr="008F7758" w:rsidRDefault="00CB6C33" w:rsidP="00CB6C33">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51B85D0E" w14:textId="77777777" w:rsidR="00CB6C33" w:rsidRPr="008F7758" w:rsidRDefault="00CB6C33" w:rsidP="00CB6C33">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Rez.</w:t>
      </w:r>
    </w:p>
    <w:p w14:paraId="28D6B290" w14:textId="77777777" w:rsidR="00CB6C33" w:rsidRPr="00DC0657" w:rsidRDefault="00CB6C33" w:rsidP="00CB6C33">
      <w:pPr>
        <w:rPr>
          <w:rFonts w:asciiTheme="majorHAnsi" w:hAnsiTheme="majorHAnsi" w:cstheme="majorHAnsi"/>
          <w:sz w:val="16"/>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sz w:val="16"/>
        </w:rPr>
        <w:t xml:space="preserve"> or the molten lava of a supervolcano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sz w:val="16"/>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sz w:val="16"/>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sz w:val="16"/>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sz w:val="16"/>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sz w:val="16"/>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w:t>
      </w:r>
      <w:r w:rsidRPr="008F7758">
        <w:rPr>
          <w:rStyle w:val="StyleUnderline"/>
          <w:rFonts w:asciiTheme="majorHAnsi" w:hAnsiTheme="majorHAnsi" w:cstheme="majorHAnsi"/>
        </w:rPr>
        <w:lastRenderedPageBreak/>
        <w:t xml:space="preserve">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sz w:val="16"/>
        </w:rPr>
        <w:t xml:space="preserve"> traditional </w:t>
      </w:r>
      <w:r w:rsidRPr="008F7758">
        <w:rPr>
          <w:rStyle w:val="Emphasis"/>
          <w:rFonts w:asciiTheme="majorHAnsi" w:hAnsiTheme="majorHAnsi" w:cstheme="majorHAnsi"/>
        </w:rPr>
        <w:t>means</w:t>
      </w:r>
      <w:r w:rsidRPr="00DC0657">
        <w:rPr>
          <w:rFonts w:asciiTheme="majorHAnsi" w:hAnsiTheme="majorHAnsi" w:cstheme="majorHAnsi"/>
          <w:sz w:val="16"/>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4F8CF4EF" w14:textId="77777777" w:rsidR="00CB6C33" w:rsidRPr="008F7758" w:rsidRDefault="00CB6C33" w:rsidP="00CB6C33">
      <w:pPr>
        <w:rPr>
          <w:rFonts w:asciiTheme="majorHAnsi" w:hAnsiTheme="majorHAnsi" w:cstheme="majorHAnsi"/>
        </w:rPr>
      </w:pPr>
    </w:p>
    <w:p w14:paraId="6D9D5E9F"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4943E5E2"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4"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4CD6ED23" w14:textId="77777777" w:rsidR="00CB6C33" w:rsidRPr="008F7758" w:rsidRDefault="00CB6C33" w:rsidP="00CB6C33">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6C542FFA"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74C188F9" w14:textId="77777777" w:rsidR="00CB6C33" w:rsidRPr="000533F9" w:rsidRDefault="00CB6C33" w:rsidP="00CB6C33">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xml:space="preserve">. Therefore, the solution proposed may occur on its own in some medicinal cannabis markets that have long drug patent </w:t>
      </w:r>
      <w:r w:rsidRPr="000533F9">
        <w:rPr>
          <w:rFonts w:asciiTheme="majorHAnsi" w:hAnsiTheme="majorHAnsi" w:cstheme="majorHAnsi"/>
          <w:sz w:val="16"/>
        </w:rPr>
        <w:lastRenderedPageBreak/>
        <w:t>examination periods, such as Thailand, specifically. That is why the solution proposed does not come with a specified form of implementation; the same goal may be achieved through controlling varying means and portions of the patent application process.</w:t>
      </w:r>
    </w:p>
    <w:p w14:paraId="3FB09BBD" w14:textId="77777777" w:rsidR="00CB6C33" w:rsidRPr="008F7758" w:rsidRDefault="00CB6C33" w:rsidP="00CB6C33">
      <w:pPr>
        <w:rPr>
          <w:rFonts w:asciiTheme="majorHAnsi" w:hAnsiTheme="majorHAnsi" w:cstheme="majorHAnsi"/>
        </w:rPr>
      </w:pPr>
    </w:p>
    <w:p w14:paraId="75536F0F"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1CD884A4"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39655A86" w14:textId="77777777" w:rsidR="00CB6C33" w:rsidRPr="008F7758" w:rsidRDefault="00CB6C33" w:rsidP="00CB6C33">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004EA372"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63E0FAF1" w14:textId="77777777" w:rsidR="00CB6C33" w:rsidRPr="00DC0657" w:rsidRDefault="00CB6C33" w:rsidP="00CB6C33">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4907E809" w14:textId="77777777" w:rsidR="00CB6C33" w:rsidRPr="00DC0657" w:rsidRDefault="00CB6C33" w:rsidP="00CB6C33">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4F5D8C7E"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52E394D7" w14:textId="77777777" w:rsidR="00CB6C33" w:rsidRPr="008F7758" w:rsidRDefault="00CB6C33" w:rsidP="00CB6C33">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w:t>
      </w:r>
      <w:r w:rsidRPr="00DC0657">
        <w:rPr>
          <w:rFonts w:asciiTheme="majorHAnsi" w:hAnsiTheme="majorHAnsi" w:cstheme="majorHAnsi"/>
          <w:sz w:val="16"/>
        </w:rPr>
        <w:lastRenderedPageBreak/>
        <w:t xml:space="preserve">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7FD1D87D" w14:textId="77777777" w:rsidR="00CB6C33" w:rsidRPr="008F7758" w:rsidRDefault="00CB6C33" w:rsidP="00CB6C33">
      <w:pPr>
        <w:rPr>
          <w:rFonts w:asciiTheme="majorHAnsi" w:hAnsiTheme="majorHAnsi" w:cstheme="majorHAnsi"/>
        </w:rPr>
      </w:pPr>
    </w:p>
    <w:p w14:paraId="306B3231"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Death is the worst evil</w:t>
      </w:r>
    </w:p>
    <w:p w14:paraId="1B71422B" w14:textId="77777777" w:rsidR="00CB6C33" w:rsidRPr="008F7758" w:rsidRDefault="00CB6C33" w:rsidP="00CB6C33">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26"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63042038" w14:textId="77777777" w:rsidR="00CB6C33" w:rsidRPr="008F7758" w:rsidRDefault="00CB6C33" w:rsidP="00CB6C33">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3054F1D1" w14:textId="77777777" w:rsidR="00CB6C33" w:rsidRPr="008F7758" w:rsidRDefault="00CB6C33" w:rsidP="00CB6C33">
      <w:pPr>
        <w:rPr>
          <w:rFonts w:asciiTheme="majorHAnsi" w:hAnsiTheme="majorHAnsi" w:cstheme="majorHAnsi"/>
        </w:rPr>
      </w:pPr>
    </w:p>
    <w:p w14:paraId="45CDA0DD" w14:textId="77777777" w:rsidR="00CB6C33" w:rsidRPr="008F7758" w:rsidRDefault="00CB6C33" w:rsidP="00CB6C33">
      <w:pPr>
        <w:pStyle w:val="Heading4"/>
        <w:rPr>
          <w:rFonts w:asciiTheme="majorHAnsi" w:hAnsiTheme="majorHAnsi" w:cstheme="majorHAnsi"/>
        </w:rPr>
      </w:pPr>
      <w:r w:rsidRPr="008F7758">
        <w:rPr>
          <w:rFonts w:asciiTheme="majorHAnsi" w:hAnsiTheme="majorHAnsi" w:cstheme="majorHAnsi"/>
        </w:rPr>
        <w:t xml:space="preserve">Extinction is a distinct phenomenon that requires prior consideration </w:t>
      </w:r>
    </w:p>
    <w:p w14:paraId="7CA11220" w14:textId="77777777" w:rsidR="00CB6C33" w:rsidRPr="008F7758" w:rsidRDefault="00CB6C33" w:rsidP="00CB6C33">
      <w:pPr>
        <w:rPr>
          <w:rFonts w:asciiTheme="majorHAnsi" w:hAnsiTheme="majorHAnsi" w:cstheme="majorHAnsi"/>
        </w:rPr>
      </w:pPr>
      <w:r w:rsidRPr="008F7758">
        <w:rPr>
          <w:rFonts w:asciiTheme="majorHAnsi" w:hAnsiTheme="majorHAnsi" w:cstheme="majorHAnsi"/>
          <w:b/>
          <w:bCs/>
          <w:sz w:val="26"/>
        </w:rPr>
        <w:t>Burke et al 16</w:t>
      </w:r>
      <w:r w:rsidRPr="008F7758">
        <w:rPr>
          <w:rFonts w:asciiTheme="majorHAnsi" w:hAnsiTheme="majorHAnsi" w:cstheme="majorHAns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A415FA5" w14:textId="77777777" w:rsidR="00CB6C33" w:rsidRPr="008F7758" w:rsidRDefault="00CB6C33" w:rsidP="00CB6C33">
      <w:pPr>
        <w:rPr>
          <w:rFonts w:asciiTheme="majorHAnsi" w:hAnsiTheme="majorHAnsi" w:cstheme="majorHAnsi"/>
          <w:sz w:val="26"/>
          <w:szCs w:val="26"/>
          <w:u w:val="single"/>
        </w:rPr>
      </w:pPr>
      <w:r w:rsidRPr="008F7758">
        <w:rPr>
          <w:rFonts w:asciiTheme="majorHAnsi" w:hAnsiTheme="majorHAnsi" w:cstheme="majorHAnsi"/>
          <w:szCs w:val="26"/>
        </w:rPr>
        <w:t xml:space="preserve">8. </w:t>
      </w:r>
      <w:r w:rsidRPr="008F7758">
        <w:rPr>
          <w:rFonts w:asciiTheme="majorHAnsi" w:hAnsiTheme="majorHAnsi" w:cstheme="majorHAnsi"/>
          <w:sz w:val="26"/>
          <w:szCs w:val="26"/>
          <w:u w:val="single"/>
        </w:rPr>
        <w:t>Global ethics must respond to mass extinction</w:t>
      </w:r>
      <w:r w:rsidRPr="008F7758">
        <w:rPr>
          <w:rFonts w:asciiTheme="majorHAnsi" w:hAnsiTheme="majorHAnsi" w:cstheme="majorHAnsi"/>
          <w:szCs w:val="26"/>
        </w:rPr>
        <w:t xml:space="preserve">. In late 2014, the Worldwide Fund for Nature reported a startling statistic: according to their global study, 52% of species had gone </w:t>
      </w:r>
      <w:r w:rsidRPr="008F7758">
        <w:rPr>
          <w:rFonts w:asciiTheme="majorHAnsi" w:hAnsiTheme="majorHAnsi" w:cstheme="majorHAnsi"/>
          <w:szCs w:val="26"/>
        </w:rPr>
        <w:lastRenderedPageBreak/>
        <w:t xml:space="preserve">extinct between 1970 and 2010.60 This is not news: </w:t>
      </w:r>
      <w:r w:rsidRPr="008F7758">
        <w:rPr>
          <w:rFonts w:asciiTheme="majorHAnsi" w:hAnsiTheme="majorHAnsi" w:cstheme="majorHAnsi"/>
          <w:sz w:val="26"/>
          <w:szCs w:val="26"/>
          <w:u w:val="single"/>
        </w:rPr>
        <w:t>for three decades, conservation biologists have been warning of a ‘sixth mass extinction’, which, by definition, could eliminate more than three quarters of currently existing life forms in just a few centuries</w:t>
      </w:r>
      <w:r w:rsidRPr="008F7758">
        <w:rPr>
          <w:rFonts w:asciiTheme="majorHAnsi" w:hAnsiTheme="majorHAnsi" w:cstheme="majorHAnsi"/>
          <w:szCs w:val="26"/>
        </w:rPr>
        <w:t xml:space="preserve">.61 In other words, </w:t>
      </w:r>
      <w:r w:rsidRPr="008F7758">
        <w:rPr>
          <w:rFonts w:asciiTheme="majorHAnsi" w:hAnsiTheme="majorHAnsi" w:cstheme="majorHAnsi"/>
          <w:sz w:val="26"/>
          <w:szCs w:val="26"/>
          <w:u w:val="single"/>
        </w:rPr>
        <w:t xml:space="preserve">it could threaten the practical possibility of the survival of earthly life.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is not simply extinction (or death) writ large</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it </w:t>
      </w:r>
      <w:r w:rsidRPr="00730A03">
        <w:rPr>
          <w:rFonts w:asciiTheme="majorHAnsi" w:hAnsiTheme="majorHAnsi" w:cstheme="majorHAnsi"/>
          <w:b/>
          <w:iCs/>
          <w:sz w:val="26"/>
          <w:szCs w:val="26"/>
          <w:highlight w:val="green"/>
          <w:u w:val="single"/>
          <w:bdr w:val="single" w:sz="8" w:space="0" w:color="auto"/>
        </w:rPr>
        <w:t>is a qualitatively different</w:t>
      </w:r>
      <w:r w:rsidRPr="008F7758">
        <w:rPr>
          <w:rFonts w:asciiTheme="majorHAnsi" w:hAnsiTheme="majorHAnsi" w:cstheme="majorHAnsi"/>
          <w:b/>
          <w:iCs/>
          <w:sz w:val="26"/>
          <w:szCs w:val="26"/>
          <w:u w:val="single"/>
          <w:bdr w:val="single" w:sz="8" w:space="0" w:color="auto"/>
        </w:rPr>
        <w:t xml:space="preserve"> </w:t>
      </w:r>
      <w:r w:rsidRPr="00730A03">
        <w:rPr>
          <w:rFonts w:asciiTheme="majorHAnsi" w:hAnsiTheme="majorHAnsi" w:cstheme="majorHAnsi"/>
          <w:b/>
          <w:iCs/>
          <w:sz w:val="26"/>
          <w:szCs w:val="26"/>
          <w:highlight w:val="green"/>
          <w:u w:val="single"/>
          <w:bdr w:val="single" w:sz="8" w:space="0" w:color="auto"/>
        </w:rPr>
        <w:t>phenomena that demands its own ethical categories</w:t>
      </w:r>
      <w:r w:rsidRPr="008F7758">
        <w:rPr>
          <w:rFonts w:asciiTheme="majorHAnsi" w:hAnsiTheme="majorHAnsi" w:cstheme="majorHAnsi"/>
          <w:b/>
          <w:iCs/>
          <w:sz w:val="26"/>
          <w:szCs w:val="26"/>
          <w:u w:val="single"/>
          <w:bdr w:val="single" w:sz="8" w:space="0" w:color="auto"/>
        </w:rPr>
        <w:t>.</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It cannot be grasped by aggregating species extinctions,</w:t>
      </w:r>
      <w:r w:rsidRPr="008F7758">
        <w:rPr>
          <w:rFonts w:asciiTheme="majorHAnsi" w:hAnsiTheme="majorHAnsi" w:cstheme="majorHAnsi"/>
          <w:szCs w:val="26"/>
        </w:rPr>
        <w:t xml:space="preserve"> let alone the deaths of individual organisms. </w:t>
      </w:r>
      <w:r w:rsidRPr="00730A03">
        <w:rPr>
          <w:rFonts w:asciiTheme="majorHAnsi" w:hAnsiTheme="majorHAnsi" w:cstheme="majorHAnsi"/>
          <w:sz w:val="26"/>
          <w:szCs w:val="26"/>
          <w:highlight w:val="green"/>
          <w:u w:val="single"/>
        </w:rPr>
        <w:t>Not only does it erase</w:t>
      </w:r>
      <w:r w:rsidRPr="008F7758">
        <w:rPr>
          <w:rFonts w:asciiTheme="majorHAnsi" w:hAnsiTheme="majorHAnsi" w:cstheme="majorHAnsi"/>
          <w:sz w:val="26"/>
          <w:szCs w:val="26"/>
          <w:u w:val="single"/>
        </w:rPr>
        <w:t xml:space="preserve"> diverse, irreplaceable </w:t>
      </w:r>
      <w:r w:rsidRPr="00730A03">
        <w:rPr>
          <w:rFonts w:asciiTheme="majorHAnsi" w:hAnsiTheme="majorHAnsi" w:cstheme="majorHAnsi"/>
          <w:sz w:val="26"/>
          <w:szCs w:val="26"/>
          <w:highlight w:val="green"/>
          <w:u w:val="single"/>
        </w:rPr>
        <w:t>life</w:t>
      </w:r>
      <w:r w:rsidRPr="008F7758">
        <w:rPr>
          <w:rFonts w:asciiTheme="majorHAnsi" w:hAnsiTheme="majorHAnsi" w:cstheme="majorHAnsi"/>
          <w:sz w:val="26"/>
          <w:szCs w:val="26"/>
          <w:u w:val="single"/>
        </w:rPr>
        <w:t xml:space="preserve"> forms</w:t>
      </w:r>
      <w:r w:rsidRPr="008F7758">
        <w:rPr>
          <w:rFonts w:asciiTheme="majorHAnsi" w:hAnsiTheme="majorHAnsi" w:cstheme="majorHAnsi"/>
          <w:szCs w:val="26"/>
        </w:rPr>
        <w:t xml:space="preserve">, </w:t>
      </w:r>
      <w:r w:rsidRPr="00730A03">
        <w:rPr>
          <w:rFonts w:asciiTheme="majorHAnsi" w:hAnsiTheme="majorHAnsi" w:cstheme="majorHAnsi"/>
          <w:sz w:val="26"/>
          <w:szCs w:val="26"/>
          <w:highlight w:val="green"/>
          <w:u w:val="single"/>
        </w:rPr>
        <w:t>their</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unique </w:t>
      </w:r>
      <w:r w:rsidRPr="00730A03">
        <w:rPr>
          <w:rFonts w:asciiTheme="majorHAnsi" w:hAnsiTheme="majorHAnsi" w:cstheme="majorHAnsi"/>
          <w:b/>
          <w:iCs/>
          <w:sz w:val="26"/>
          <w:szCs w:val="26"/>
          <w:highlight w:val="green"/>
          <w:u w:val="single"/>
          <w:bdr w:val="single" w:sz="8" w:space="0" w:color="auto"/>
        </w:rPr>
        <w:t>histories</w:t>
      </w:r>
      <w:r w:rsidRPr="00730A03">
        <w:rPr>
          <w:rFonts w:asciiTheme="majorHAnsi" w:hAnsiTheme="majorHAnsi" w:cstheme="majorHAnsi"/>
          <w:sz w:val="26"/>
          <w:szCs w:val="26"/>
          <w:highlight w:val="green"/>
          <w:u w:val="single"/>
        </w:rPr>
        <w:t xml:space="preserve"> and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open-ended </w:t>
      </w:r>
      <w:r w:rsidRPr="00730A03">
        <w:rPr>
          <w:rFonts w:asciiTheme="majorHAnsi" w:hAnsiTheme="majorHAnsi" w:cstheme="majorHAnsi"/>
          <w:b/>
          <w:iCs/>
          <w:sz w:val="26"/>
          <w:szCs w:val="26"/>
          <w:highlight w:val="green"/>
          <w:u w:val="single"/>
          <w:bdr w:val="single" w:sz="8" w:space="0" w:color="auto"/>
        </w:rPr>
        <w:t>possibilities</w:t>
      </w:r>
      <w:r w:rsidRPr="00730A03">
        <w:rPr>
          <w:rFonts w:asciiTheme="majorHAnsi" w:hAnsiTheme="majorHAnsi" w:cstheme="majorHAnsi"/>
          <w:sz w:val="26"/>
          <w:szCs w:val="26"/>
          <w:highlight w:val="green"/>
          <w:u w:val="single"/>
        </w:rPr>
        <w:t xml:space="preserve">, but it </w:t>
      </w:r>
      <w:r w:rsidRPr="00730A03">
        <w:rPr>
          <w:rFonts w:asciiTheme="majorHAnsi" w:hAnsiTheme="majorHAnsi" w:cstheme="majorHAnsi"/>
          <w:b/>
          <w:iCs/>
          <w:sz w:val="26"/>
          <w:szCs w:val="26"/>
          <w:highlight w:val="green"/>
          <w:u w:val="single"/>
          <w:bdr w:val="single" w:sz="8" w:space="0" w:color="auto"/>
        </w:rPr>
        <w:t>threatens the ontological conditions of</w:t>
      </w:r>
      <w:r w:rsidRPr="008F7758">
        <w:rPr>
          <w:rFonts w:asciiTheme="majorHAnsi" w:hAnsiTheme="majorHAnsi" w:cstheme="majorHAnsi"/>
          <w:b/>
          <w:iCs/>
          <w:sz w:val="26"/>
          <w:szCs w:val="26"/>
          <w:u w:val="single"/>
          <w:bdr w:val="single" w:sz="8" w:space="0" w:color="auto"/>
        </w:rPr>
        <w:t xml:space="preserve"> Earthly </w:t>
      </w:r>
      <w:r w:rsidRPr="00730A03">
        <w:rPr>
          <w:rFonts w:asciiTheme="majorHAnsi" w:hAnsiTheme="majorHAnsi" w:cstheme="majorHAnsi"/>
          <w:b/>
          <w:iCs/>
          <w:sz w:val="26"/>
          <w:szCs w:val="26"/>
          <w:highlight w:val="green"/>
          <w:u w:val="single"/>
          <w:bdr w:val="single" w:sz="8" w:space="0" w:color="auto"/>
        </w:rPr>
        <w:t>life</w:t>
      </w:r>
      <w:r w:rsidRPr="008F7758">
        <w:rPr>
          <w:rFonts w:asciiTheme="majorHAnsi" w:hAnsiTheme="majorHAnsi" w:cstheme="majorHAnsi"/>
          <w:sz w:val="26"/>
          <w:szCs w:val="26"/>
          <w:u w:val="single"/>
        </w:rPr>
        <w:t>.</w:t>
      </w:r>
    </w:p>
    <w:p w14:paraId="48FF06E5" w14:textId="77777777" w:rsidR="00CB6C33" w:rsidRPr="008F7758" w:rsidRDefault="00CB6C33" w:rsidP="00CB6C33">
      <w:pPr>
        <w:rPr>
          <w:rFonts w:asciiTheme="majorHAnsi" w:hAnsiTheme="majorHAnsi" w:cstheme="majorHAnsi"/>
          <w:sz w:val="26"/>
          <w:szCs w:val="26"/>
          <w:u w:val="single"/>
        </w:rPr>
      </w:pPr>
      <w:r w:rsidRPr="008F7758">
        <w:rPr>
          <w:rFonts w:asciiTheme="majorHAnsi" w:hAnsiTheme="majorHAnsi" w:cstheme="maj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8F7758">
        <w:rPr>
          <w:rFonts w:asciiTheme="majorHAnsi" w:hAnsiTheme="majorHAnsi" w:cstheme="majorHAnsi"/>
          <w:sz w:val="26"/>
          <w:szCs w:val="26"/>
          <w:u w:val="single"/>
        </w:rPr>
        <w:t>Cold-War era concepts such as ‘nuclear winter’ and ‘omnicide’ gesture towards harms massive in their scale and moral horror</w:t>
      </w:r>
      <w:r w:rsidRPr="008F7758">
        <w:rPr>
          <w:rFonts w:asciiTheme="majorHAnsi" w:hAnsiTheme="majorHAnsi" w:cstheme="majorHAnsi"/>
          <w:szCs w:val="26"/>
        </w:rPr>
        <w:t xml:space="preserve">. However, </w:t>
      </w:r>
      <w:r w:rsidRPr="008F7758">
        <w:rPr>
          <w:rFonts w:asciiTheme="majorHAnsi" w:hAnsiTheme="majorHAnsi" w:cstheme="majorHAnsi"/>
          <w:sz w:val="26"/>
          <w:szCs w:val="26"/>
          <w:u w:val="single"/>
        </w:rPr>
        <w:t xml:space="preserve">they are asymptotic: </w:t>
      </w:r>
      <w:r w:rsidRPr="00730A03">
        <w:rPr>
          <w:rFonts w:asciiTheme="majorHAnsi" w:hAnsiTheme="majorHAnsi" w:cstheme="majorHAnsi"/>
          <w:sz w:val="26"/>
          <w:szCs w:val="26"/>
          <w:highlight w:val="green"/>
          <w:u w:val="single"/>
        </w:rPr>
        <w:t>they imagine</w:t>
      </w:r>
      <w:r w:rsidRPr="008F7758">
        <w:rPr>
          <w:rFonts w:asciiTheme="majorHAnsi" w:hAnsiTheme="majorHAnsi" w:cstheme="majorHAnsi"/>
          <w:sz w:val="26"/>
          <w:szCs w:val="26"/>
          <w:u w:val="single"/>
        </w:rPr>
        <w:t xml:space="preserve"> nightmares of </w:t>
      </w:r>
      <w:r w:rsidRPr="00730A03">
        <w:rPr>
          <w:rFonts w:asciiTheme="majorHAnsi" w:hAnsiTheme="majorHAnsi" w:cstheme="majorHAnsi"/>
          <w:sz w:val="26"/>
          <w:szCs w:val="26"/>
          <w:highlight w:val="green"/>
          <w:u w:val="single"/>
        </w:rPr>
        <w:t>a</w:t>
      </w:r>
      <w:r w:rsidRPr="008F7758">
        <w:rPr>
          <w:rFonts w:asciiTheme="majorHAnsi" w:hAnsiTheme="majorHAnsi" w:cstheme="majorHAnsi"/>
          <w:sz w:val="26"/>
          <w:szCs w:val="26"/>
          <w:u w:val="single"/>
        </w:rPr>
        <w:t xml:space="preserve"> severely </w:t>
      </w:r>
      <w:r w:rsidRPr="00730A03">
        <w:rPr>
          <w:rFonts w:asciiTheme="majorHAnsi" w:hAnsiTheme="majorHAnsi" w:cstheme="majorHAnsi"/>
          <w:sz w:val="26"/>
          <w:szCs w:val="26"/>
          <w:highlight w:val="green"/>
          <w:u w:val="single"/>
        </w:rPr>
        <w:t>denuded planet</w:t>
      </w:r>
      <w:r w:rsidRPr="008F7758">
        <w:rPr>
          <w:rFonts w:asciiTheme="majorHAnsi" w:hAnsiTheme="majorHAnsi" w:cstheme="majorHAnsi"/>
          <w:sz w:val="26"/>
          <w:szCs w:val="26"/>
          <w:u w:val="single"/>
        </w:rPr>
        <w:t xml:space="preserve">, yet they do </w:t>
      </w:r>
      <w:r w:rsidRPr="00730A03">
        <w:rPr>
          <w:rFonts w:asciiTheme="majorHAnsi" w:hAnsiTheme="majorHAnsi" w:cstheme="majorHAnsi"/>
          <w:sz w:val="26"/>
          <w:szCs w:val="26"/>
          <w:highlight w:val="green"/>
          <w:u w:val="single"/>
        </w:rPr>
        <w:t>not</w:t>
      </w:r>
      <w:r w:rsidRPr="008F7758">
        <w:rPr>
          <w:rFonts w:asciiTheme="majorHAnsi" w:hAnsiTheme="majorHAnsi" w:cstheme="majorHAnsi"/>
          <w:sz w:val="26"/>
          <w:szCs w:val="26"/>
          <w:u w:val="single"/>
        </w:rPr>
        <w:t xml:space="preserve"> contemplate </w:t>
      </w:r>
      <w:r w:rsidRPr="00730A03">
        <w:rPr>
          <w:rFonts w:asciiTheme="majorHAnsi" w:hAnsiTheme="majorHAnsi" w:cstheme="majorHAnsi"/>
          <w:sz w:val="26"/>
          <w:szCs w:val="26"/>
          <w:highlight w:val="green"/>
          <w:u w:val="single"/>
        </w:rPr>
        <w:t xml:space="preserve">the </w:t>
      </w:r>
      <w:r w:rsidRPr="00730A03">
        <w:rPr>
          <w:rFonts w:asciiTheme="majorHAnsi" w:hAnsiTheme="majorHAnsi" w:cstheme="majorHAnsi"/>
          <w:b/>
          <w:iCs/>
          <w:sz w:val="26"/>
          <w:szCs w:val="26"/>
          <w:highlight w:val="green"/>
          <w:u w:val="single"/>
          <w:bdr w:val="single" w:sz="8" w:space="0" w:color="auto"/>
        </w:rPr>
        <w:t>comprehensive negation</w:t>
      </w:r>
      <w:r w:rsidRPr="008F7758">
        <w:rPr>
          <w:rFonts w:asciiTheme="majorHAnsi" w:hAnsiTheme="majorHAnsi" w:cstheme="majorHAnsi"/>
          <w:sz w:val="26"/>
          <w:szCs w:val="26"/>
          <w:u w:val="single"/>
        </w:rPr>
        <w:t xml:space="preserve"> that a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event </w:t>
      </w:r>
      <w:r w:rsidRPr="00730A03">
        <w:rPr>
          <w:rFonts w:asciiTheme="majorHAnsi" w:hAnsiTheme="majorHAnsi" w:cstheme="majorHAnsi"/>
          <w:sz w:val="26"/>
          <w:szCs w:val="26"/>
          <w:highlight w:val="green"/>
          <w:u w:val="single"/>
        </w:rPr>
        <w:t>entails</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In contemporary IR discourses, where it appears at all, extinction is treated as a problem of scientific management and biopolitical control aimed at securing existing human lifestyles.63 Once again, </w:t>
      </w:r>
      <w:r w:rsidRPr="00730A03">
        <w:rPr>
          <w:rFonts w:asciiTheme="majorHAnsi" w:hAnsiTheme="majorHAnsi" w:cstheme="majorHAnsi"/>
          <w:sz w:val="26"/>
          <w:szCs w:val="26"/>
          <w:highlight w:val="green"/>
          <w:u w:val="single"/>
        </w:rPr>
        <w:t>this</w:t>
      </w:r>
      <w:r w:rsidRPr="008F7758">
        <w:rPr>
          <w:rFonts w:asciiTheme="majorHAnsi" w:hAnsiTheme="majorHAnsi" w:cstheme="majorHAnsi"/>
          <w:sz w:val="26"/>
          <w:szCs w:val="26"/>
          <w:u w:val="single"/>
        </w:rPr>
        <w:t xml:space="preserve"> approach </w:t>
      </w:r>
      <w:r w:rsidRPr="00730A03">
        <w:rPr>
          <w:rFonts w:asciiTheme="majorHAnsi" w:hAnsiTheme="majorHAnsi" w:cstheme="majorHAnsi"/>
          <w:sz w:val="26"/>
          <w:szCs w:val="26"/>
          <w:highlight w:val="green"/>
          <w:u w:val="single"/>
        </w:rPr>
        <w:t>fails to recognise the reality</w:t>
      </w:r>
      <w:r w:rsidRPr="008F7758">
        <w:rPr>
          <w:rFonts w:asciiTheme="majorHAnsi" w:hAnsiTheme="majorHAnsi" w:cstheme="majorHAnsi"/>
          <w:sz w:val="26"/>
          <w:szCs w:val="26"/>
          <w:u w:val="single"/>
        </w:rPr>
        <w:t xml:space="preserve"> of extinction, </w:t>
      </w:r>
      <w:r w:rsidRPr="00730A03">
        <w:rPr>
          <w:rFonts w:asciiTheme="majorHAnsi" w:hAnsiTheme="majorHAnsi" w:cstheme="majorHAnsi"/>
          <w:sz w:val="26"/>
          <w:szCs w:val="26"/>
          <w:highlight w:val="green"/>
          <w:u w:val="single"/>
        </w:rPr>
        <w:t xml:space="preserve">which is a </w:t>
      </w:r>
      <w:r w:rsidRPr="00730A03">
        <w:rPr>
          <w:rFonts w:asciiTheme="majorHAnsi" w:hAnsiTheme="majorHAnsi" w:cstheme="majorHAnsi"/>
          <w:b/>
          <w:iCs/>
          <w:sz w:val="26"/>
          <w:szCs w:val="26"/>
          <w:highlight w:val="green"/>
          <w:u w:val="single"/>
          <w:bdr w:val="single" w:sz="8" w:space="0" w:color="auto"/>
        </w:rPr>
        <w:t>matter of being and nonbeing</w:t>
      </w:r>
      <w:r w:rsidRPr="00730A03">
        <w:rPr>
          <w:rFonts w:asciiTheme="majorHAnsi" w:hAnsiTheme="majorHAnsi" w:cstheme="majorHAnsi"/>
          <w:sz w:val="26"/>
          <w:szCs w:val="26"/>
          <w:highlight w:val="green"/>
          <w:u w:val="single"/>
        </w:rPr>
        <w:t>, not one of life and death</w:t>
      </w:r>
      <w:r w:rsidRPr="008F7758">
        <w:rPr>
          <w:rFonts w:asciiTheme="majorHAnsi" w:hAnsiTheme="majorHAnsi" w:cstheme="majorHAnsi"/>
          <w:sz w:val="26"/>
          <w:szCs w:val="26"/>
          <w:u w:val="single"/>
        </w:rPr>
        <w:t xml:space="preserve"> processes.</w:t>
      </w:r>
    </w:p>
    <w:p w14:paraId="7AB863BE" w14:textId="77777777" w:rsidR="00CB6C33" w:rsidRPr="008F7758" w:rsidRDefault="00CB6C33" w:rsidP="00CB6C33">
      <w:pPr>
        <w:rPr>
          <w:rFonts w:asciiTheme="majorHAnsi" w:hAnsiTheme="majorHAnsi" w:cstheme="majorHAnsi"/>
        </w:rPr>
      </w:pPr>
      <w:r w:rsidRPr="008F7758">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8F7758">
        <w:rPr>
          <w:rFonts w:asciiTheme="majorHAnsi" w:hAnsiTheme="majorHAnsi" w:cstheme="majorHAnsi"/>
        </w:rPr>
        <w:t xml:space="preserve">, since the inception of the concept of ‘conservation’, </w:t>
      </w:r>
      <w:r w:rsidRPr="008F7758">
        <w:rPr>
          <w:rFonts w:asciiTheme="majorHAnsi" w:hAnsiTheme="majorHAnsi" w:cstheme="majorHAnsi"/>
          <w:u w:val="single"/>
        </w:rPr>
        <w:t>been addressed in terms of financial cost</w:t>
      </w:r>
      <w:r w:rsidRPr="008F7758">
        <w:rPr>
          <w:rFonts w:asciiTheme="majorHAnsi" w:hAnsiTheme="majorHAnsi" w:cstheme="majorHAns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8F7758">
        <w:rPr>
          <w:rFonts w:asciiTheme="majorHAnsi" w:hAnsiTheme="majorHAnsi" w:cstheme="majorHAnsi"/>
          <w:u w:val="single"/>
        </w:rPr>
        <w:t xml:space="preserve">Yet the </w:t>
      </w:r>
      <w:r w:rsidRPr="008F7758">
        <w:rPr>
          <w:rFonts w:asciiTheme="majorHAnsi" w:hAnsiTheme="majorHAnsi" w:cstheme="majorHAnsi"/>
          <w:b/>
          <w:iCs/>
          <w:u w:val="single"/>
          <w:bdr w:val="single" w:sz="8" w:space="0" w:color="auto"/>
        </w:rPr>
        <w:t>enormity, complexity, and scale</w:t>
      </w:r>
      <w:r w:rsidRPr="008F7758">
        <w:rPr>
          <w:rFonts w:asciiTheme="majorHAnsi" w:hAnsiTheme="majorHAnsi" w:cstheme="majorHAnsi"/>
          <w:u w:val="single"/>
        </w:rPr>
        <w:t xml:space="preserve"> of mass extinction is so huge that humans need to </w:t>
      </w:r>
      <w:r w:rsidRPr="008F7758">
        <w:rPr>
          <w:rFonts w:asciiTheme="majorHAnsi" w:hAnsiTheme="majorHAnsi" w:cstheme="majorHAnsi"/>
          <w:b/>
          <w:iCs/>
          <w:u w:val="single"/>
          <w:bdr w:val="single" w:sz="8" w:space="0" w:color="auto"/>
        </w:rPr>
        <w:t>draw on every possible resource in order to find ways of responding</w:t>
      </w:r>
      <w:r w:rsidRPr="008F7758">
        <w:rPr>
          <w:rFonts w:asciiTheme="majorHAnsi" w:hAnsiTheme="majorHAnsi" w:cstheme="majorHAnsi"/>
          <w:u w:val="single"/>
        </w:rPr>
        <w:t>.</w:t>
      </w:r>
      <w:r w:rsidRPr="008F7758">
        <w:rPr>
          <w:rFonts w:asciiTheme="majorHAnsi" w:hAnsiTheme="majorHAnsi" w:cstheme="majorHAnsi"/>
        </w:rPr>
        <w:t xml:space="preserve"> This means that they need to mobilise multiple worldviews and lifeways – including those emerging from indigenous and marginalised cosmologies. Above all, </w:t>
      </w:r>
      <w:r w:rsidRPr="008F7758">
        <w:rPr>
          <w:rFonts w:asciiTheme="majorHAnsi" w:hAnsiTheme="majorHAnsi" w:cstheme="majorHAnsi"/>
          <w:u w:val="single"/>
        </w:rPr>
        <w:t xml:space="preserve">it is crucial and urgent to realise that extinction is a </w:t>
      </w:r>
      <w:r w:rsidRPr="008F7758">
        <w:rPr>
          <w:rFonts w:asciiTheme="majorHAnsi" w:hAnsiTheme="majorHAnsi" w:cstheme="majorHAnsi"/>
          <w:b/>
          <w:iCs/>
          <w:u w:val="single"/>
          <w:bdr w:val="single" w:sz="8" w:space="0" w:color="auto"/>
        </w:rPr>
        <w:t>matter of global ethics</w:t>
      </w:r>
      <w:r w:rsidRPr="008F7758">
        <w:rPr>
          <w:rFonts w:asciiTheme="majorHAnsi" w:hAnsiTheme="majorHAnsi" w:cstheme="majorHAnsi"/>
        </w:rPr>
        <w:t xml:space="preserve">. </w:t>
      </w:r>
      <w:r w:rsidRPr="008F7758">
        <w:rPr>
          <w:rFonts w:asciiTheme="majorHAnsi" w:hAnsiTheme="majorHAnsi" w:cstheme="majorHAnsi"/>
          <w:u w:val="single"/>
        </w:rPr>
        <w:t>It is not simply an issue of management or security, or even of particular visions of the good life</w:t>
      </w:r>
      <w:r w:rsidRPr="008F7758">
        <w:rPr>
          <w:rFonts w:asciiTheme="majorHAnsi" w:hAnsiTheme="majorHAnsi" w:cstheme="majorHAnsi"/>
        </w:rPr>
        <w:t xml:space="preserve">. </w:t>
      </w:r>
      <w:r w:rsidRPr="008F7758">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8F7758">
        <w:rPr>
          <w:rFonts w:asciiTheme="majorHAnsi" w:hAnsiTheme="majorHAnsi" w:cstheme="majorHAnsi"/>
        </w:rPr>
        <w:t>.</w:t>
      </w:r>
    </w:p>
    <w:p w14:paraId="0ED76716" w14:textId="77777777" w:rsidR="00CB6C33" w:rsidRPr="008F7758" w:rsidRDefault="00CB6C33" w:rsidP="00CB6C33">
      <w:pPr>
        <w:rPr>
          <w:rFonts w:asciiTheme="majorHAnsi" w:hAnsiTheme="majorHAnsi" w:cstheme="majorHAnsi"/>
          <w:szCs w:val="16"/>
        </w:rPr>
      </w:pPr>
      <w:r w:rsidRPr="008F7758">
        <w:rPr>
          <w:rFonts w:asciiTheme="majorHAnsi" w:hAnsiTheme="majorHAnsi" w:cstheme="majorHAnsi"/>
          <w:szCs w:val="16"/>
        </w:rPr>
        <w:t xml:space="preserve">9. An Earth-worldly politics. Humans are worldly – that is, we are fundamentally worldforming and embedded in multiple worlds that traverse the Earth. However, the Earth is not ‘our’ world, as the grand theories of IR, and some accounts of the Anthropocene have it – an object and </w:t>
      </w:r>
      <w:r w:rsidRPr="008F7758">
        <w:rPr>
          <w:rFonts w:asciiTheme="majorHAnsi" w:hAnsiTheme="majorHAnsi" w:cstheme="majorHAnsi"/>
          <w:szCs w:val="16"/>
        </w:rPr>
        <w:lastRenderedPageBreak/>
        <w:t>possession to be appropriated, circumnavigated, instrumentalised and englobed.65 Rather, it is a complex of worlds that we share, co-constitute, create, destroy and inhabit with countless other life forms and beings.</w:t>
      </w:r>
    </w:p>
    <w:p w14:paraId="789A8297" w14:textId="77777777" w:rsidR="00CB6C33" w:rsidRPr="008F7758" w:rsidRDefault="00CB6C33" w:rsidP="00CB6C33">
      <w:pPr>
        <w:rPr>
          <w:rFonts w:asciiTheme="majorHAnsi" w:hAnsiTheme="majorHAnsi" w:cstheme="majorHAnsi"/>
          <w:u w:val="single"/>
        </w:rPr>
      </w:pPr>
      <w:r w:rsidRPr="008F7758">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8F7758">
        <w:rPr>
          <w:rFonts w:asciiTheme="majorHAnsi" w:hAnsiTheme="majorHAnsi" w:cstheme="majorHAnsi"/>
          <w:u w:val="single"/>
        </w:rPr>
        <w:t>we can and should reframe it as authors like Karen Barad</w:t>
      </w:r>
      <w:r w:rsidRPr="008F7758">
        <w:rPr>
          <w:rFonts w:asciiTheme="majorHAnsi" w:hAnsiTheme="majorHAnsi" w:cstheme="majorHAnsi"/>
        </w:rPr>
        <w:t xml:space="preserve">67 and Donna Haraway68 have done. To them and many others, </w:t>
      </w:r>
      <w:r w:rsidRPr="008F7758">
        <w:rPr>
          <w:rFonts w:asciiTheme="majorHAnsi" w:hAnsiTheme="majorHAnsi" w:cstheme="majorHAnsi"/>
          <w:u w:val="single"/>
        </w:rPr>
        <w:t>‘entanglement’ is a radical, indeed fundamental condition of being-with,</w:t>
      </w:r>
      <w:r w:rsidRPr="008F7758">
        <w:rPr>
          <w:rFonts w:asciiTheme="majorHAnsi" w:hAnsiTheme="majorHAnsi" w:cstheme="majorHAnsi"/>
        </w:rPr>
        <w:t xml:space="preserve"> or, as Jean-Luc Nancy puts it, ‘being singular plural’.69 </w:t>
      </w:r>
      <w:r w:rsidRPr="008F7758">
        <w:rPr>
          <w:rFonts w:asciiTheme="majorHAnsi" w:hAnsiTheme="majorHAnsi" w:cstheme="majorHAnsi"/>
          <w:u w:val="single"/>
        </w:rPr>
        <w:t xml:space="preserve">This means that no being is truly autonomous or separate, whether at the scale of international politics or of quantum physics. </w:t>
      </w:r>
      <w:r w:rsidRPr="008F7758">
        <w:rPr>
          <w:rFonts w:asciiTheme="majorHAnsi" w:hAnsiTheme="majorHAnsi" w:cstheme="majorHAnsi"/>
        </w:rPr>
        <w:t xml:space="preserve">World itself is singular plural: what humans tend to refer to as ‘the’ world is actually a multiplicity of worlds at various scales that intersect, overlap, conflict, emerge as they surge across the Earth. </w:t>
      </w:r>
      <w:r w:rsidRPr="008F7758">
        <w:rPr>
          <w:rFonts w:asciiTheme="majorHAnsi" w:hAnsiTheme="majorHAnsi" w:cstheme="majorHAnsi"/>
          <w:u w:val="single"/>
        </w:rPr>
        <w:t>World emerges from the poetics of existence, the collision of energy and matter, the tumult of agencies, the fusion and diffusion of bonds.</w:t>
      </w:r>
    </w:p>
    <w:p w14:paraId="5A90E59F" w14:textId="77777777" w:rsidR="00CB6C33" w:rsidRPr="008F7758" w:rsidRDefault="00CB6C33" w:rsidP="00CB6C33">
      <w:pPr>
        <w:rPr>
          <w:rFonts w:asciiTheme="majorHAnsi" w:hAnsiTheme="majorHAnsi" w:cstheme="majorHAnsi"/>
          <w:b/>
          <w:iCs/>
          <w:sz w:val="26"/>
          <w:szCs w:val="26"/>
          <w:u w:val="single"/>
          <w:bdr w:val="single" w:sz="8" w:space="0" w:color="auto"/>
        </w:rPr>
      </w:pPr>
      <w:r w:rsidRPr="00730A03">
        <w:rPr>
          <w:rFonts w:asciiTheme="majorHAnsi" w:hAnsiTheme="majorHAnsi" w:cstheme="majorHAnsi"/>
          <w:sz w:val="26"/>
          <w:szCs w:val="26"/>
          <w:highlight w:val="green"/>
          <w:u w:val="single"/>
        </w:rPr>
        <w:t>Worlds erupt from</w:t>
      </w:r>
      <w:r w:rsidRPr="008F7758">
        <w:rPr>
          <w:rFonts w:asciiTheme="majorHAnsi" w:hAnsiTheme="majorHAnsi" w:cstheme="majorHAnsi"/>
          <w:sz w:val="26"/>
          <w:szCs w:val="26"/>
          <w:u w:val="single"/>
        </w:rPr>
        <w:t xml:space="preserve">, and consist in, </w:t>
      </w:r>
      <w:r w:rsidRPr="00730A03">
        <w:rPr>
          <w:rFonts w:asciiTheme="majorHAnsi" w:hAnsiTheme="majorHAnsi" w:cstheme="majorHAnsi"/>
          <w:sz w:val="26"/>
          <w:szCs w:val="26"/>
          <w:highlight w:val="green"/>
          <w:u w:val="single"/>
        </w:rPr>
        <w:t xml:space="preserve">the intersection of </w:t>
      </w:r>
      <w:r w:rsidRPr="00730A03">
        <w:rPr>
          <w:rFonts w:asciiTheme="majorHAnsi" w:hAnsiTheme="majorHAnsi" w:cstheme="majorHAnsi"/>
          <w:b/>
          <w:iCs/>
          <w:sz w:val="26"/>
          <w:szCs w:val="26"/>
          <w:highlight w:val="green"/>
          <w:u w:val="single"/>
          <w:bdr w:val="single" w:sz="8" w:space="0" w:color="auto"/>
        </w:rPr>
        <w:t>diverse forms of being</w:t>
      </w:r>
      <w:r w:rsidRPr="008F7758">
        <w:rPr>
          <w:rFonts w:asciiTheme="majorHAnsi" w:hAnsiTheme="majorHAnsi" w:cstheme="majorHAnsi"/>
          <w:szCs w:val="26"/>
        </w:rPr>
        <w:t xml:space="preserve"> – material and intangible, organic and inorganic, ‘living’ and ‘nonliving’. </w:t>
      </w:r>
      <w:r w:rsidRPr="008F7758">
        <w:rPr>
          <w:rFonts w:asciiTheme="majorHAnsi" w:hAnsiTheme="majorHAnsi" w:cstheme="majorHAnsi"/>
          <w:sz w:val="26"/>
          <w:szCs w:val="26"/>
          <w:u w:val="single"/>
        </w:rPr>
        <w:t xml:space="preserve">Because of the tumultuousness of the Earth with which </w:t>
      </w:r>
      <w:r w:rsidRPr="00730A03">
        <w:rPr>
          <w:rFonts w:asciiTheme="majorHAnsi" w:hAnsiTheme="majorHAnsi" w:cstheme="majorHAnsi"/>
          <w:sz w:val="26"/>
          <w:szCs w:val="26"/>
          <w:highlight w:val="green"/>
          <w:u w:val="single"/>
        </w:rPr>
        <w:t>they are entangled</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worlds’ are </w:t>
      </w:r>
      <w:r w:rsidRPr="00730A03">
        <w:rPr>
          <w:rFonts w:asciiTheme="majorHAnsi" w:hAnsiTheme="majorHAnsi" w:cstheme="majorHAnsi"/>
          <w:b/>
          <w:iCs/>
          <w:sz w:val="26"/>
          <w:szCs w:val="26"/>
          <w:highlight w:val="green"/>
          <w:u w:val="single"/>
          <w:bdr w:val="single" w:sz="8" w:space="0" w:color="auto"/>
        </w:rPr>
        <w:t>not static,</w:t>
      </w:r>
      <w:r w:rsidRPr="008F7758">
        <w:rPr>
          <w:rFonts w:asciiTheme="majorHAnsi" w:hAnsiTheme="majorHAnsi" w:cstheme="majorHAnsi"/>
          <w:b/>
          <w:iCs/>
          <w:sz w:val="26"/>
          <w:szCs w:val="26"/>
          <w:u w:val="single"/>
          <w:bdr w:val="single" w:sz="8" w:space="0" w:color="auto"/>
        </w:rPr>
        <w:t xml:space="preserve"> rigid </w:t>
      </w:r>
      <w:r w:rsidRPr="00730A03">
        <w:rPr>
          <w:rFonts w:asciiTheme="majorHAnsi" w:hAnsiTheme="majorHAnsi" w:cstheme="majorHAnsi"/>
          <w:b/>
          <w:iCs/>
          <w:sz w:val="26"/>
          <w:szCs w:val="26"/>
          <w:highlight w:val="green"/>
          <w:u w:val="single"/>
          <w:bdr w:val="single" w:sz="8" w:space="0" w:color="auto"/>
        </w:rPr>
        <w:t>or permanent. They are permeable and fluid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They can be </w:t>
      </w:r>
      <w:r w:rsidRPr="008F7758">
        <w:rPr>
          <w:rFonts w:asciiTheme="majorHAnsi" w:hAnsiTheme="majorHAnsi" w:cstheme="majorHAnsi"/>
          <w:b/>
          <w:iCs/>
          <w:sz w:val="26"/>
          <w:szCs w:val="26"/>
          <w:u w:val="single"/>
          <w:bdr w:val="single" w:sz="8" w:space="0" w:color="auto"/>
        </w:rPr>
        <w:t>created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modified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 and, of course, destroyed. </w:t>
      </w:r>
      <w:r w:rsidRPr="00730A03">
        <w:rPr>
          <w:rFonts w:asciiTheme="majorHAnsi" w:hAnsiTheme="majorHAnsi" w:cstheme="majorHAnsi"/>
          <w:sz w:val="26"/>
          <w:szCs w:val="26"/>
          <w:highlight w:val="green"/>
          <w:u w:val="single"/>
        </w:rPr>
        <w:t>Concepts of violence</w:t>
      </w:r>
      <w:r w:rsidRPr="008F7758">
        <w:rPr>
          <w:rFonts w:asciiTheme="majorHAnsi" w:hAnsiTheme="majorHAnsi" w:cstheme="majorHAnsi"/>
          <w:sz w:val="26"/>
          <w:szCs w:val="26"/>
          <w:u w:val="single"/>
        </w:rPr>
        <w:t xml:space="preserve">, harm and (in)security </w:t>
      </w:r>
      <w:r w:rsidRPr="00730A03">
        <w:rPr>
          <w:rFonts w:asciiTheme="majorHAnsi" w:hAnsiTheme="majorHAnsi" w:cstheme="majorHAnsi"/>
          <w:sz w:val="26"/>
          <w:szCs w:val="26"/>
          <w:highlight w:val="green"/>
          <w:u w:val="single"/>
        </w:rPr>
        <w:t>that focus only on humans ignore</w:t>
      </w:r>
      <w:r w:rsidRPr="008F7758">
        <w:rPr>
          <w:rFonts w:asciiTheme="majorHAnsi" w:hAnsiTheme="majorHAnsi" w:cstheme="majorHAnsi"/>
          <w:sz w:val="26"/>
          <w:szCs w:val="26"/>
          <w:u w:val="single"/>
        </w:rPr>
        <w:t xml:space="preserve"> at their peril </w:t>
      </w:r>
      <w:r w:rsidRPr="00730A03">
        <w:rPr>
          <w:rFonts w:asciiTheme="majorHAnsi" w:hAnsiTheme="majorHAnsi" w:cstheme="majorHAnsi"/>
          <w:sz w:val="26"/>
          <w:szCs w:val="26"/>
          <w:highlight w:val="green"/>
          <w:u w:val="single"/>
        </w:rPr>
        <w:t>the destruction</w:t>
      </w:r>
      <w:r w:rsidRPr="008F7758">
        <w:rPr>
          <w:rFonts w:asciiTheme="majorHAnsi" w:hAnsiTheme="majorHAnsi" w:cstheme="majorHAnsi"/>
          <w:sz w:val="26"/>
          <w:szCs w:val="26"/>
          <w:u w:val="single"/>
        </w:rPr>
        <w:t xml:space="preserve"> and severance of worlds,</w:t>
      </w:r>
      <w:r w:rsidRPr="008F7758">
        <w:rPr>
          <w:rFonts w:asciiTheme="majorHAnsi" w:hAnsiTheme="majorHAnsi" w:cstheme="majorHAnsi"/>
          <w:szCs w:val="26"/>
        </w:rPr>
        <w:t xml:space="preserve">70 </w:t>
      </w:r>
      <w:r w:rsidRPr="00730A03">
        <w:rPr>
          <w:rFonts w:asciiTheme="majorHAnsi" w:hAnsiTheme="majorHAnsi" w:cstheme="majorHAnsi"/>
          <w:b/>
          <w:iCs/>
          <w:sz w:val="26"/>
          <w:szCs w:val="26"/>
          <w:highlight w:val="green"/>
          <w:u w:val="single"/>
          <w:bdr w:val="single" w:sz="8" w:space="0" w:color="auto"/>
        </w:rPr>
        <w:t>which undermines the conditions of plurality that enables life</w:t>
      </w:r>
      <w:r w:rsidRPr="008F7758">
        <w:rPr>
          <w:rFonts w:asciiTheme="majorHAnsi" w:hAnsiTheme="majorHAnsi" w:cstheme="majorHAnsi"/>
          <w:b/>
          <w:iCs/>
          <w:sz w:val="26"/>
          <w:szCs w:val="26"/>
          <w:u w:val="single"/>
          <w:bdr w:val="single" w:sz="8" w:space="0" w:color="auto"/>
        </w:rPr>
        <w:t xml:space="preserve"> on Earth </w:t>
      </w:r>
      <w:r w:rsidRPr="00730A03">
        <w:rPr>
          <w:rFonts w:asciiTheme="majorHAnsi" w:hAnsiTheme="majorHAnsi" w:cstheme="majorHAnsi"/>
          <w:b/>
          <w:iCs/>
          <w:sz w:val="26"/>
          <w:szCs w:val="26"/>
          <w:highlight w:val="green"/>
          <w:u w:val="single"/>
          <w:bdr w:val="single" w:sz="8" w:space="0" w:color="auto"/>
        </w:rPr>
        <w:t>to thrive</w:t>
      </w:r>
      <w:r w:rsidRPr="008F7758">
        <w:rPr>
          <w:rFonts w:asciiTheme="majorHAnsi" w:hAnsiTheme="majorHAnsi" w:cstheme="majorHAnsi"/>
          <w:b/>
          <w:iCs/>
          <w:sz w:val="26"/>
          <w:szCs w:val="26"/>
          <w:u w:val="single"/>
          <w:bdr w:val="single" w:sz="8" w:space="0" w:color="auto"/>
        </w:rPr>
        <w:t>.</w:t>
      </w:r>
    </w:p>
    <w:p w14:paraId="31426A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5"/>
  </w:num>
  <w:num w:numId="15">
    <w:abstractNumId w:val="13"/>
  </w:num>
  <w:num w:numId="16">
    <w:abstractNumId w:val="12"/>
  </w:num>
  <w:num w:numId="17">
    <w:abstractNumId w:val="14"/>
  </w:num>
  <w:num w:numId="18">
    <w:abstractNumId w:val="20"/>
  </w:num>
  <w:num w:numId="19">
    <w:abstractNumId w:val="11"/>
  </w:num>
  <w:num w:numId="20">
    <w:abstractNumId w:val="1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7E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3D3"/>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0C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0B0"/>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9C6"/>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E8D"/>
    <w:rsid w:val="00B60125"/>
    <w:rsid w:val="00B6656B"/>
    <w:rsid w:val="00B71625"/>
    <w:rsid w:val="00B75C54"/>
    <w:rsid w:val="00B8710E"/>
    <w:rsid w:val="00B92A93"/>
    <w:rsid w:val="00BA17A8"/>
    <w:rsid w:val="00BA3C33"/>
    <w:rsid w:val="00BB0878"/>
    <w:rsid w:val="00BB1879"/>
    <w:rsid w:val="00BC0ABE"/>
    <w:rsid w:val="00BC30DB"/>
    <w:rsid w:val="00BC39A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C3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94655"/>
  <w14:defaultImageDpi w14:val="300"/>
  <w15:docId w15:val="{C6A974E5-AA7E-B34E-8E97-C11C11F0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9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29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A29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A29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9A29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9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9C6"/>
  </w:style>
  <w:style w:type="character" w:customStyle="1" w:styleId="Heading1Char">
    <w:name w:val="Heading 1 Char"/>
    <w:aliases w:val="Pocket Char"/>
    <w:basedOn w:val="DefaultParagraphFont"/>
    <w:link w:val="Heading1"/>
    <w:uiPriority w:val="9"/>
    <w:rsid w:val="009A29C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A29C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A29C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A29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A29C6"/>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9A29C6"/>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A29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29C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A29C6"/>
    <w:rPr>
      <w:color w:val="auto"/>
      <w:u w:val="none"/>
    </w:rPr>
  </w:style>
  <w:style w:type="paragraph" w:styleId="DocumentMap">
    <w:name w:val="Document Map"/>
    <w:basedOn w:val="Normal"/>
    <w:link w:val="DocumentMapChar"/>
    <w:uiPriority w:val="99"/>
    <w:semiHidden/>
    <w:unhideWhenUsed/>
    <w:rsid w:val="009A29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9C6"/>
    <w:rPr>
      <w:rFonts w:ascii="Lucida Grande" w:hAnsi="Lucida Grande" w:cs="Lucida Grande"/>
    </w:rPr>
  </w:style>
  <w:style w:type="paragraph" w:customStyle="1" w:styleId="textbold">
    <w:name w:val="text bold"/>
    <w:basedOn w:val="Normal"/>
    <w:link w:val="Emphasis"/>
    <w:uiPriority w:val="20"/>
    <w:qFormat/>
    <w:rsid w:val="00CB6C33"/>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34"/>
    <w:qFormat/>
    <w:rsid w:val="00CB6C3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B6C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CB6C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30</Pages>
  <Words>13464</Words>
  <Characters>76746</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2021-09-05T15:41:00Z</dcterms:created>
  <dcterms:modified xsi:type="dcterms:W3CDTF">2021-09-10T20:33:00Z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