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4AC7FC" w14:textId="77777777" w:rsidR="00885A61" w:rsidRPr="00885A61" w:rsidRDefault="00885A61" w:rsidP="00885A61"/>
    <w:p w14:paraId="70EF5013" w14:textId="044E14E1" w:rsidR="00760E09" w:rsidRDefault="00760E09" w:rsidP="00760E09">
      <w:pPr>
        <w:pStyle w:val="Heading1"/>
        <w:rPr>
          <w:color w:val="000000" w:themeColor="text1"/>
        </w:rPr>
      </w:pPr>
      <w:r w:rsidRPr="00760E09">
        <w:rPr>
          <w:color w:val="000000" w:themeColor="text1"/>
        </w:rPr>
        <w:lastRenderedPageBreak/>
        <w:t>1ac</w:t>
      </w:r>
    </w:p>
    <w:p w14:paraId="2ECACEEE" w14:textId="77777777" w:rsidR="009A216B" w:rsidRPr="009A216B" w:rsidRDefault="009A216B" w:rsidP="009A216B"/>
    <w:p w14:paraId="5944D313" w14:textId="7F72C4A8" w:rsidR="00760E09" w:rsidRPr="00760E09" w:rsidRDefault="00760E09" w:rsidP="00760E09">
      <w:pPr>
        <w:pStyle w:val="Heading4"/>
        <w:rPr>
          <w:rFonts w:cs="Calibri"/>
          <w:color w:val="000000" w:themeColor="text1"/>
        </w:rPr>
      </w:pPr>
      <w:r w:rsidRPr="00760E09">
        <w:rPr>
          <w:rFonts w:cs="Calibri"/>
          <w:color w:val="000000" w:themeColor="text1"/>
        </w:rPr>
        <w:t>The current WTO patent system is locking in global cannabis monopolies.</w:t>
      </w:r>
    </w:p>
    <w:p w14:paraId="406272D8" w14:textId="77777777" w:rsidR="00760E09" w:rsidRPr="00760E09" w:rsidRDefault="00760E09" w:rsidP="00760E09">
      <w:pPr>
        <w:rPr>
          <w:rFonts w:cs="Calibri"/>
          <w:color w:val="000000" w:themeColor="text1"/>
        </w:rPr>
      </w:pPr>
      <w:r w:rsidRPr="00760E09">
        <w:rPr>
          <w:rStyle w:val="Style13ptBold"/>
          <w:rFonts w:cs="Calibri"/>
          <w:color w:val="000000" w:themeColor="text1"/>
        </w:rPr>
        <w:t xml:space="preserve">Kellner 21 </w:t>
      </w:r>
      <w:r w:rsidRPr="00760E09">
        <w:rPr>
          <w:rFonts w:cs="Calibri"/>
          <w:color w:val="000000" w:themeColor="text1"/>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760E09">
        <w:rPr>
          <w:rFonts w:cs="Calibri"/>
          <w:color w:val="000000" w:themeColor="text1"/>
        </w:rPr>
        <w:t>Voit</w:t>
      </w:r>
      <w:proofErr w:type="spellEnd"/>
      <w:r w:rsidRPr="00760E09">
        <w:rPr>
          <w:rFonts w:cs="Calibri"/>
          <w:color w:val="000000" w:themeColor="text1"/>
        </w:rPr>
        <w:t xml:space="preserve">, &amp; Mayer. After Hughie’s first year at Maurer, he worked for a law firm in Thailand as a Stewart Fellow.] Indiana Journal of Global Legal Studies Vol. 28 #1 (Winter 2021) </w:t>
      </w:r>
      <w:hyperlink r:id="rId9" w:history="1">
        <w:r w:rsidRPr="00760E09">
          <w:rPr>
            <w:rStyle w:val="Hyperlink"/>
            <w:rFonts w:cs="Calibri"/>
            <w:color w:val="000000" w:themeColor="text1"/>
          </w:rPr>
          <w:t>https://www.repository.law.indiana.edu/ijgls/vol28/iss1/9/</w:t>
        </w:r>
      </w:hyperlink>
      <w:r w:rsidRPr="00760E09">
        <w:rPr>
          <w:rFonts w:cs="Calibri"/>
          <w:color w:val="000000" w:themeColor="text1"/>
        </w:rPr>
        <w:t xml:space="preserve"> SM</w:t>
      </w:r>
    </w:p>
    <w:p w14:paraId="1BDC9460" w14:textId="77777777" w:rsidR="00760E09" w:rsidRPr="00760E09" w:rsidRDefault="00760E09" w:rsidP="00760E09">
      <w:pPr>
        <w:rPr>
          <w:rStyle w:val="StyleUnderline"/>
          <w:rFonts w:cs="Calibri"/>
          <w:color w:val="000000" w:themeColor="text1"/>
        </w:rPr>
      </w:pPr>
      <w:r w:rsidRPr="00760E09">
        <w:rPr>
          <w:rFonts w:cs="Calibri"/>
          <w:color w:val="000000" w:themeColor="text1"/>
          <w:sz w:val="16"/>
        </w:rPr>
        <w:t xml:space="preserve">B. How </w:t>
      </w:r>
      <w:r w:rsidRPr="00760E09">
        <w:rPr>
          <w:rStyle w:val="StyleUnderline"/>
          <w:rFonts w:cs="Calibri"/>
          <w:color w:val="000000" w:themeColor="text1"/>
        </w:rPr>
        <w:t xml:space="preserve">the Patent Has Become a Tool for Globalization </w:t>
      </w:r>
    </w:p>
    <w:p w14:paraId="7834DA6C" w14:textId="77777777" w:rsidR="00760E09" w:rsidRPr="00760E09" w:rsidRDefault="00760E09" w:rsidP="00760E09">
      <w:pPr>
        <w:rPr>
          <w:rFonts w:cs="Calibri"/>
          <w:color w:val="000000" w:themeColor="text1"/>
          <w:sz w:val="16"/>
        </w:rPr>
      </w:pPr>
      <w:r w:rsidRPr="00760E09">
        <w:rPr>
          <w:rFonts w:cs="Calibri"/>
          <w:color w:val="000000" w:themeColor="text1"/>
          <w:sz w:val="16"/>
        </w:rPr>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1EAC603D" w14:textId="77777777" w:rsidR="00760E09" w:rsidRPr="00760E09" w:rsidRDefault="00760E09" w:rsidP="00760E09">
      <w:pPr>
        <w:rPr>
          <w:rStyle w:val="StyleUnderline"/>
          <w:rFonts w:cs="Calibri"/>
          <w:color w:val="000000" w:themeColor="text1"/>
        </w:rPr>
      </w:pPr>
      <w:r w:rsidRPr="00760E09">
        <w:rPr>
          <w:rStyle w:val="StyleUnderline"/>
          <w:rFonts w:cs="Calibri"/>
          <w:color w:val="000000" w:themeColor="text1"/>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760E09">
        <w:rPr>
          <w:rStyle w:val="StyleUnderline"/>
          <w:rFonts w:cs="Calibri"/>
          <w:color w:val="000000" w:themeColor="text1"/>
          <w:highlight w:val="green"/>
        </w:rPr>
        <w:t>the patent may not discriminate “as to the place of invention, the field</w:t>
      </w:r>
      <w:r w:rsidRPr="00760E09">
        <w:rPr>
          <w:rStyle w:val="StyleUnderline"/>
          <w:rFonts w:cs="Calibri"/>
          <w:color w:val="000000" w:themeColor="text1"/>
        </w:rPr>
        <w:t xml:space="preserve"> of technology </w:t>
      </w:r>
      <w:r w:rsidRPr="00760E09">
        <w:rPr>
          <w:rStyle w:val="StyleUnderline"/>
          <w:rFonts w:cs="Calibri"/>
          <w:color w:val="000000" w:themeColor="text1"/>
          <w:highlight w:val="green"/>
        </w:rPr>
        <w:t>and whether products are imported</w:t>
      </w:r>
      <w:r w:rsidRPr="00760E09">
        <w:rPr>
          <w:rStyle w:val="StyleUnderline"/>
          <w:rFonts w:cs="Calibri"/>
          <w:color w:val="000000" w:themeColor="text1"/>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55F4D981" w14:textId="77777777" w:rsidR="00760E09" w:rsidRPr="00760E09" w:rsidRDefault="00760E09" w:rsidP="00760E09">
      <w:pPr>
        <w:rPr>
          <w:rFonts w:cs="Calibri"/>
          <w:color w:val="000000" w:themeColor="text1"/>
          <w:sz w:val="16"/>
        </w:rPr>
      </w:pPr>
      <w:r w:rsidRPr="00760E09">
        <w:rPr>
          <w:rFonts w:cs="Calibri"/>
          <w:color w:val="000000" w:themeColor="text1"/>
          <w:sz w:val="16"/>
        </w:rPr>
        <w:t xml:space="preserve">To assist actors whose businesses </w:t>
      </w:r>
      <w:proofErr w:type="spellStart"/>
      <w:r w:rsidRPr="00760E09">
        <w:rPr>
          <w:rFonts w:cs="Calibri"/>
          <w:color w:val="000000" w:themeColor="text1"/>
          <w:sz w:val="16"/>
        </w:rPr>
        <w:t>cross</w:t>
      </w:r>
      <w:proofErr w:type="spellEnd"/>
      <w:r w:rsidRPr="00760E09">
        <w:rPr>
          <w:rFonts w:cs="Calibri"/>
          <w:color w:val="000000" w:themeColor="text1"/>
          <w:sz w:val="16"/>
        </w:rPr>
        <w:t xml:space="preserve"> international borders, the PCT was enacted by the World Intellectual Property Organization (WIPO) to reduce barriers when seeking protection for inventions.64 The PCT, while a treaty in name, acts more like an </w:t>
      </w:r>
      <w:proofErr w:type="gramStart"/>
      <w:r w:rsidRPr="00760E09">
        <w:rPr>
          <w:rFonts w:cs="Calibri"/>
          <w:color w:val="000000" w:themeColor="text1"/>
          <w:sz w:val="16"/>
        </w:rPr>
        <w:t>organization;</w:t>
      </w:r>
      <w:proofErr w:type="gramEnd"/>
      <w:r w:rsidRPr="00760E09">
        <w:rPr>
          <w:rFonts w:cs="Calibri"/>
          <w:color w:val="000000" w:themeColor="text1"/>
          <w:sz w:val="16"/>
        </w:rPr>
        <w:t xml:space="preserve"> as the WIPO describes the PCT: </w:t>
      </w:r>
    </w:p>
    <w:p w14:paraId="2D48FF6F" w14:textId="77777777" w:rsidR="00760E09" w:rsidRPr="00760E09" w:rsidRDefault="00760E09" w:rsidP="00760E09">
      <w:pPr>
        <w:rPr>
          <w:rStyle w:val="StyleUnderline"/>
          <w:rFonts w:cs="Calibri"/>
          <w:color w:val="000000" w:themeColor="text1"/>
        </w:rPr>
      </w:pPr>
      <w:r w:rsidRPr="00760E09">
        <w:rPr>
          <w:rStyle w:val="StyleUnderline"/>
          <w:rFonts w:cs="Calibri"/>
          <w:color w:val="000000" w:themeColor="text1"/>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760E09">
        <w:rPr>
          <w:rStyle w:val="StyleUnderline"/>
          <w:rFonts w:cs="Calibri"/>
          <w:color w:val="000000" w:themeColor="text1"/>
          <w:highlight w:val="green"/>
        </w:rPr>
        <w:t xml:space="preserve">By filing one international </w:t>
      </w:r>
      <w:r w:rsidRPr="00760E09">
        <w:rPr>
          <w:rStyle w:val="StyleUnderline"/>
          <w:rFonts w:cs="Calibri"/>
          <w:color w:val="000000" w:themeColor="text1"/>
        </w:rPr>
        <w:t xml:space="preserve">patent </w:t>
      </w:r>
      <w:r w:rsidRPr="00760E09">
        <w:rPr>
          <w:rStyle w:val="StyleUnderline"/>
          <w:rFonts w:cs="Calibri"/>
          <w:color w:val="000000" w:themeColor="text1"/>
          <w:highlight w:val="green"/>
        </w:rPr>
        <w:t xml:space="preserve">application </w:t>
      </w:r>
      <w:r w:rsidRPr="00760E09">
        <w:rPr>
          <w:rStyle w:val="StyleUnderline"/>
          <w:rFonts w:cs="Calibri"/>
          <w:color w:val="000000" w:themeColor="text1"/>
        </w:rPr>
        <w:t>under the PCT</w:t>
      </w:r>
      <w:r w:rsidRPr="00760E09">
        <w:rPr>
          <w:rStyle w:val="StyleUnderline"/>
          <w:rFonts w:cs="Calibri"/>
          <w:color w:val="000000" w:themeColor="text1"/>
          <w:highlight w:val="green"/>
        </w:rPr>
        <w:t>, applicants can</w:t>
      </w:r>
      <w:r w:rsidRPr="00760E09">
        <w:rPr>
          <w:rStyle w:val="StyleUnderline"/>
          <w:rFonts w:cs="Calibri"/>
          <w:color w:val="000000" w:themeColor="text1"/>
        </w:rPr>
        <w:t xml:space="preserve"> simultaneously </w:t>
      </w:r>
      <w:r w:rsidRPr="00760E09">
        <w:rPr>
          <w:rStyle w:val="StyleUnderline"/>
          <w:rFonts w:cs="Calibri"/>
          <w:color w:val="000000" w:themeColor="text1"/>
          <w:highlight w:val="green"/>
        </w:rPr>
        <w:t>seek protection</w:t>
      </w:r>
      <w:r w:rsidRPr="00760E09">
        <w:rPr>
          <w:rStyle w:val="StyleUnderline"/>
          <w:rFonts w:cs="Calibri"/>
          <w:color w:val="000000" w:themeColor="text1"/>
        </w:rPr>
        <w:t xml:space="preserve"> for an invention </w:t>
      </w:r>
      <w:r w:rsidRPr="00760E09">
        <w:rPr>
          <w:rStyle w:val="StyleUnderline"/>
          <w:rFonts w:cs="Calibri"/>
          <w:color w:val="000000" w:themeColor="text1"/>
          <w:highlight w:val="green"/>
        </w:rPr>
        <w:t>in a</w:t>
      </w:r>
      <w:r w:rsidRPr="00760E09">
        <w:rPr>
          <w:rStyle w:val="StyleUnderline"/>
          <w:rFonts w:cs="Calibri"/>
          <w:color w:val="000000" w:themeColor="text1"/>
        </w:rPr>
        <w:t xml:space="preserve"> very </w:t>
      </w:r>
      <w:r w:rsidRPr="00760E09">
        <w:rPr>
          <w:rStyle w:val="StyleUnderline"/>
          <w:rFonts w:cs="Calibri"/>
          <w:color w:val="000000" w:themeColor="text1"/>
          <w:highlight w:val="green"/>
        </w:rPr>
        <w:t>large number of countries</w:t>
      </w:r>
      <w:r w:rsidRPr="00760E09">
        <w:rPr>
          <w:rStyle w:val="StyleUnderline"/>
          <w:rFonts w:cs="Calibri"/>
          <w:color w:val="000000" w:themeColor="text1"/>
        </w:rPr>
        <w:t xml:space="preserve">.65 </w:t>
      </w:r>
    </w:p>
    <w:p w14:paraId="647C096F" w14:textId="77777777" w:rsidR="00760E09" w:rsidRPr="00760E09" w:rsidRDefault="00760E09" w:rsidP="00760E09">
      <w:pPr>
        <w:rPr>
          <w:rFonts w:cs="Calibri"/>
          <w:color w:val="000000" w:themeColor="text1"/>
          <w:sz w:val="16"/>
        </w:rPr>
      </w:pPr>
      <w:r w:rsidRPr="00760E09">
        <w:rPr>
          <w:rFonts w:cs="Calibri"/>
          <w:color w:val="000000" w:themeColor="text1"/>
          <w:sz w:val="16"/>
        </w:rPr>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0582C570" w14:textId="77777777" w:rsidR="00760E09" w:rsidRPr="00760E09" w:rsidRDefault="00760E09" w:rsidP="00760E09">
      <w:pPr>
        <w:rPr>
          <w:rFonts w:cs="Calibri"/>
          <w:color w:val="000000" w:themeColor="text1"/>
          <w:sz w:val="16"/>
        </w:rPr>
      </w:pPr>
      <w:r w:rsidRPr="00760E09">
        <w:rPr>
          <w:rFonts w:cs="Calibri"/>
          <w:color w:val="000000" w:themeColor="text1"/>
          <w:sz w:val="16"/>
        </w:rPr>
        <w:t xml:space="preserve">C. How Companies Can Utilize Patents Internationally </w:t>
      </w:r>
    </w:p>
    <w:p w14:paraId="04DD1290" w14:textId="77777777" w:rsidR="00760E09" w:rsidRPr="00760E09" w:rsidRDefault="00760E09" w:rsidP="00760E09">
      <w:pPr>
        <w:rPr>
          <w:rStyle w:val="StyleUnderline"/>
          <w:rFonts w:cs="Calibri"/>
          <w:color w:val="000000" w:themeColor="text1"/>
        </w:rPr>
      </w:pPr>
      <w:r w:rsidRPr="00760E09">
        <w:rPr>
          <w:rStyle w:val="StyleUnderline"/>
          <w:rFonts w:cs="Calibri"/>
          <w:color w:val="000000" w:themeColor="text1"/>
        </w:rPr>
        <w:lastRenderedPageBreak/>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760E09">
        <w:rPr>
          <w:rStyle w:val="StyleUnderline"/>
          <w:rFonts w:cs="Calibri"/>
          <w:color w:val="000000" w:themeColor="text1"/>
          <w:highlight w:val="green"/>
        </w:rPr>
        <w:t xml:space="preserve">TRIPS </w:t>
      </w:r>
      <w:r w:rsidRPr="00760E09">
        <w:rPr>
          <w:rStyle w:val="StyleUnderline"/>
          <w:rFonts w:cs="Calibri"/>
          <w:color w:val="000000" w:themeColor="text1"/>
        </w:rPr>
        <w:t xml:space="preserve">Agreement acts to </w:t>
      </w:r>
      <w:r w:rsidRPr="00760E09">
        <w:rPr>
          <w:rStyle w:val="StyleUnderline"/>
          <w:rFonts w:cs="Calibri"/>
          <w:color w:val="000000" w:themeColor="text1"/>
          <w:highlight w:val="green"/>
        </w:rPr>
        <w:t>ensure that intellectual property</w:t>
      </w:r>
      <w:r w:rsidRPr="00760E09">
        <w:rPr>
          <w:rStyle w:val="StyleUnderline"/>
          <w:rFonts w:cs="Calibri"/>
          <w:color w:val="000000" w:themeColor="text1"/>
        </w:rPr>
        <w:t xml:space="preserve"> will </w:t>
      </w:r>
      <w:r w:rsidRPr="00760E09">
        <w:rPr>
          <w:rStyle w:val="StyleUnderline"/>
          <w:rFonts w:cs="Calibri"/>
          <w:color w:val="000000" w:themeColor="text1"/>
          <w:highlight w:val="green"/>
        </w:rPr>
        <w:t>operate</w:t>
      </w:r>
      <w:r w:rsidRPr="00760E09">
        <w:rPr>
          <w:rStyle w:val="StyleUnderline"/>
          <w:rFonts w:cs="Calibri"/>
          <w:color w:val="000000" w:themeColor="text1"/>
        </w:rPr>
        <w:t xml:space="preserve"> largely </w:t>
      </w:r>
      <w:r w:rsidRPr="00760E09">
        <w:rPr>
          <w:rStyle w:val="StyleUnderline"/>
          <w:rFonts w:cs="Calibri"/>
          <w:color w:val="000000" w:themeColor="text1"/>
          <w:highlight w:val="green"/>
        </w:rPr>
        <w:t>the same from jurisdiction to jurisdiction</w:t>
      </w:r>
      <w:r w:rsidRPr="00760E09">
        <w:rPr>
          <w:rStyle w:val="StyleUnderline"/>
          <w:rFonts w:cs="Calibri"/>
          <w:color w:val="000000" w:themeColor="text1"/>
        </w:rPr>
        <w:t xml:space="preserve"> and, importantly, will be protected </w:t>
      </w:r>
      <w:r w:rsidRPr="00760E09">
        <w:rPr>
          <w:rStyle w:val="StyleUnderline"/>
          <w:rFonts w:cs="Calibri"/>
          <w:color w:val="000000" w:themeColor="text1"/>
          <w:highlight w:val="green"/>
        </w:rPr>
        <w:t>with uniform</w:t>
      </w:r>
      <w:r w:rsidRPr="00760E09">
        <w:rPr>
          <w:rStyle w:val="StyleUnderline"/>
          <w:rFonts w:cs="Calibri"/>
          <w:color w:val="000000" w:themeColor="text1"/>
        </w:rPr>
        <w:t xml:space="preserve"> minimum </w:t>
      </w:r>
      <w:r w:rsidRPr="00760E09">
        <w:rPr>
          <w:rStyle w:val="StyleUnderline"/>
          <w:rFonts w:cs="Calibri"/>
          <w:color w:val="000000" w:themeColor="text1"/>
          <w:highlight w:val="green"/>
        </w:rPr>
        <w:t>standards</w:t>
      </w:r>
      <w:r w:rsidRPr="00760E09">
        <w:rPr>
          <w:rStyle w:val="StyleUnderline"/>
          <w:rFonts w:cs="Calibri"/>
          <w:color w:val="000000" w:themeColor="text1"/>
        </w:rPr>
        <w:t xml:space="preserve">. Without commenting on the desirability of this uniform treatment throughout varying economies, it has never been easier for businesses to use their intellectual property to enter international markets.68 In fact, under the TRIPS Agreement and PCT, </w:t>
      </w:r>
      <w:r w:rsidRPr="00760E09">
        <w:rPr>
          <w:rStyle w:val="StyleUnderline"/>
          <w:rFonts w:cs="Calibri"/>
          <w:color w:val="000000" w:themeColor="text1"/>
          <w:highlight w:val="green"/>
        </w:rPr>
        <w:t>companies can file a patent in a country where they have no connections,</w:t>
      </w:r>
      <w:r w:rsidRPr="00760E09">
        <w:rPr>
          <w:rStyle w:val="StyleUnderline"/>
          <w:rFonts w:cs="Calibri"/>
          <w:color w:val="000000" w:themeColor="text1"/>
        </w:rPr>
        <w:t xml:space="preserve">69 acquire a patent, and simply license the technology to (or bring infringement suits against) companies in the member country without needing to ever establish a presence.70 </w:t>
      </w:r>
    </w:p>
    <w:p w14:paraId="301DCC9F" w14:textId="77777777" w:rsidR="00760E09" w:rsidRPr="00760E09" w:rsidRDefault="00760E09" w:rsidP="00760E09">
      <w:pPr>
        <w:rPr>
          <w:rStyle w:val="StyleUnderline"/>
          <w:rFonts w:cs="Calibri"/>
          <w:color w:val="000000" w:themeColor="text1"/>
        </w:rPr>
      </w:pPr>
      <w:r w:rsidRPr="00760E09">
        <w:rPr>
          <w:rFonts w:cs="Calibri"/>
          <w:color w:val="000000" w:themeColor="text1"/>
          <w:sz w:val="16"/>
        </w:rPr>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w:t>
      </w:r>
      <w:proofErr w:type="gramStart"/>
      <w:r w:rsidRPr="00760E09">
        <w:rPr>
          <w:rFonts w:cs="Calibri"/>
          <w:color w:val="000000" w:themeColor="text1"/>
          <w:sz w:val="16"/>
        </w:rPr>
        <w:t>still remains</w:t>
      </w:r>
      <w:proofErr w:type="gramEnd"/>
      <w:r w:rsidRPr="00760E09">
        <w:rPr>
          <w:rFonts w:cs="Calibri"/>
          <w:color w:val="000000" w:themeColor="text1"/>
          <w:sz w:val="16"/>
        </w:rPr>
        <w:t xml:space="preserve"> that </w:t>
      </w:r>
      <w:r w:rsidRPr="00760E09">
        <w:rPr>
          <w:rStyle w:val="StyleUnderline"/>
          <w:rFonts w:cs="Calibri"/>
          <w:color w:val="000000" w:themeColor="text1"/>
        </w:rPr>
        <w:t xml:space="preserve">sophisticated </w:t>
      </w:r>
      <w:r w:rsidRPr="00760E09">
        <w:rPr>
          <w:rStyle w:val="StyleUnderline"/>
          <w:rFonts w:cs="Calibri"/>
          <w:color w:val="000000" w:themeColor="text1"/>
          <w:highlight w:val="green"/>
        </w:rPr>
        <w:t xml:space="preserve">actors </w:t>
      </w:r>
      <w:r w:rsidRPr="00760E09">
        <w:rPr>
          <w:rStyle w:val="StyleUnderline"/>
          <w:rFonts w:cs="Calibri"/>
          <w:color w:val="000000" w:themeColor="text1"/>
        </w:rPr>
        <w:t xml:space="preserve">who utilize the protections of the TRIPS Agreement </w:t>
      </w:r>
      <w:r w:rsidRPr="00760E09">
        <w:rPr>
          <w:rStyle w:val="StyleUnderline"/>
          <w:rFonts w:cs="Calibri"/>
          <w:color w:val="000000" w:themeColor="text1"/>
          <w:highlight w:val="green"/>
        </w:rPr>
        <w:t>can</w:t>
      </w:r>
      <w:r w:rsidRPr="00760E09">
        <w:rPr>
          <w:rStyle w:val="StyleUnderline"/>
          <w:rFonts w:cs="Calibri"/>
          <w:color w:val="000000" w:themeColor="text1"/>
        </w:rPr>
        <w:t xml:space="preserve"> now </w:t>
      </w:r>
      <w:r w:rsidRPr="00760E09">
        <w:rPr>
          <w:rStyle w:val="StyleUnderline"/>
          <w:rFonts w:cs="Calibri"/>
          <w:color w:val="000000" w:themeColor="text1"/>
          <w:highlight w:val="green"/>
        </w:rPr>
        <w:t>acquire a monopoly</w:t>
      </w:r>
      <w:r w:rsidRPr="00760E09">
        <w:rPr>
          <w:rStyle w:val="StyleUnderline"/>
          <w:rFonts w:cs="Calibri"/>
          <w:color w:val="000000" w:themeColor="text1"/>
        </w:rPr>
        <w:t xml:space="preserve"> to practice an invention in any country that is a signatory to the TRIPS Agreem</w:t>
      </w:r>
      <w:r w:rsidRPr="00760E09">
        <w:rPr>
          <w:rStyle w:val="StyleUnderline"/>
          <w:rFonts w:cs="Calibri"/>
          <w:color w:val="000000" w:themeColor="text1"/>
        </w:rPr>
        <w:lastRenderedPageBreak/>
        <w:t xml:space="preserve">ent or PCT. </w:t>
      </w:r>
      <w:r w:rsidRPr="00760E09">
        <w:rPr>
          <w:rFonts w:cs="Calibri"/>
          <w:color w:val="000000" w:themeColor="text1"/>
          <w:sz w:val="16"/>
        </w:rPr>
        <w:t>This usually reaches far short of global domination since companies generally file only in jurisdictions where they expect the benefit of using the patent to outweigh the cost of applying for one.72 However</w:t>
      </w:r>
      <w:r w:rsidRPr="00760E09">
        <w:rPr>
          <w:rFonts w:cs="Calibri"/>
          <w:color w:val="000000" w:themeColor="text1"/>
          <w:sz w:val="16"/>
          <w:highlight w:val="green"/>
        </w:rPr>
        <w:t xml:space="preserve">, </w:t>
      </w:r>
      <w:r w:rsidRPr="00760E09">
        <w:rPr>
          <w:rStyle w:val="StyleUnderline"/>
          <w:rFonts w:cs="Calibri"/>
          <w:color w:val="000000" w:themeColor="text1"/>
          <w:highlight w:val="green"/>
        </w:rPr>
        <w:t>if the inventor files a patent in every country</w:t>
      </w:r>
      <w:r w:rsidRPr="00760E09">
        <w:rPr>
          <w:rStyle w:val="StyleUnderline"/>
          <w:rFonts w:cs="Calibri"/>
          <w:color w:val="000000" w:themeColor="text1"/>
        </w:rPr>
        <w:t xml:space="preserve"> that has a viable market for that invention, especially if only a few markets exist, </w:t>
      </w:r>
      <w:r w:rsidRPr="00760E09">
        <w:rPr>
          <w:rStyle w:val="StyleUnderline"/>
          <w:rFonts w:cs="Calibri"/>
          <w:color w:val="000000" w:themeColor="text1"/>
          <w:highlight w:val="green"/>
        </w:rPr>
        <w:t xml:space="preserve">the inventor could create </w:t>
      </w:r>
      <w:r w:rsidRPr="00760E09">
        <w:rPr>
          <w:rStyle w:val="StyleUnderline"/>
          <w:rFonts w:cs="Calibri"/>
          <w:color w:val="000000" w:themeColor="text1"/>
        </w:rPr>
        <w:t xml:space="preserve">an economic climate close to </w:t>
      </w:r>
      <w:r w:rsidRPr="00760E09">
        <w:rPr>
          <w:rStyle w:val="StyleUnderline"/>
          <w:rFonts w:cs="Calibri"/>
          <w:color w:val="000000" w:themeColor="text1"/>
          <w:highlight w:val="green"/>
        </w:rPr>
        <w:t>a global monopoly.</w:t>
      </w:r>
    </w:p>
    <w:p w14:paraId="023FACFB" w14:textId="77777777" w:rsidR="00760E09" w:rsidRPr="00760E09" w:rsidRDefault="00760E09" w:rsidP="00760E09">
      <w:pPr>
        <w:rPr>
          <w:rFonts w:cs="Calibri"/>
          <w:color w:val="000000" w:themeColor="text1"/>
        </w:rPr>
      </w:pPr>
    </w:p>
    <w:p w14:paraId="5FDBDC05" w14:textId="77777777" w:rsidR="00760E09" w:rsidRPr="00760E09" w:rsidRDefault="00760E09" w:rsidP="00760E09">
      <w:pPr>
        <w:pStyle w:val="Heading4"/>
        <w:rPr>
          <w:rFonts w:cs="Calibri"/>
          <w:color w:val="000000" w:themeColor="text1"/>
        </w:rPr>
      </w:pPr>
      <w:r w:rsidRPr="00760E09">
        <w:rPr>
          <w:rFonts w:cs="Calibri"/>
          <w:color w:val="000000" w:themeColor="text1"/>
        </w:rPr>
        <w:t xml:space="preserve">Thailand proves – the world is trending towards </w:t>
      </w:r>
      <w:proofErr w:type="gramStart"/>
      <w:r w:rsidRPr="00760E09">
        <w:rPr>
          <w:rFonts w:cs="Calibri"/>
          <w:color w:val="000000" w:themeColor="text1"/>
        </w:rPr>
        <w:t>legalization</w:t>
      </w:r>
      <w:proofErr w:type="gramEnd"/>
      <w:r w:rsidRPr="00760E09">
        <w:rPr>
          <w:rFonts w:cs="Calibri"/>
          <w:color w:val="000000" w:themeColor="text1"/>
        </w:rPr>
        <w:t xml:space="preserve"> but big pharma patents lock in cannabis monopolies and crowd out local growth.</w:t>
      </w:r>
    </w:p>
    <w:p w14:paraId="1094868F" w14:textId="77777777" w:rsidR="00760E09" w:rsidRPr="00760E09" w:rsidRDefault="00760E09" w:rsidP="00760E09">
      <w:pPr>
        <w:rPr>
          <w:rFonts w:cs="Calibri"/>
          <w:color w:val="000000" w:themeColor="text1"/>
        </w:rPr>
      </w:pPr>
      <w:r w:rsidRPr="00760E09">
        <w:rPr>
          <w:rStyle w:val="Style13ptBold"/>
          <w:rFonts w:cs="Calibri"/>
          <w:color w:val="000000" w:themeColor="text1"/>
        </w:rPr>
        <w:t xml:space="preserve">Kellner 21 </w:t>
      </w:r>
      <w:r w:rsidRPr="00760E09">
        <w:rPr>
          <w:rFonts w:cs="Calibri"/>
          <w:color w:val="000000" w:themeColor="text1"/>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760E09">
        <w:rPr>
          <w:rFonts w:cs="Calibri"/>
          <w:color w:val="000000" w:themeColor="text1"/>
        </w:rPr>
        <w:t>Voit</w:t>
      </w:r>
      <w:proofErr w:type="spellEnd"/>
      <w:r w:rsidRPr="00760E09">
        <w:rPr>
          <w:rFonts w:cs="Calibri"/>
          <w:color w:val="000000" w:themeColor="text1"/>
        </w:rPr>
        <w:t xml:space="preserve">, &amp; Mayer. After Hughie’s first year at Maurer, he worked for a law firm in Thailand as a Stewart Fellow.] Indiana Journal of Global Legal Studies Vol. 28 #1 (Winter 2021) </w:t>
      </w:r>
      <w:hyperlink r:id="rId10" w:history="1">
        <w:r w:rsidRPr="00760E09">
          <w:rPr>
            <w:rStyle w:val="Hyperlink"/>
            <w:rFonts w:cs="Calibri"/>
            <w:color w:val="000000" w:themeColor="text1"/>
          </w:rPr>
          <w:t>https://www.repository.law.indiana.edu/ijgls/vol28/iss1/9/</w:t>
        </w:r>
      </w:hyperlink>
      <w:r w:rsidRPr="00760E09">
        <w:rPr>
          <w:rFonts w:cs="Calibri"/>
          <w:color w:val="000000" w:themeColor="text1"/>
        </w:rPr>
        <w:t xml:space="preserve"> SM</w:t>
      </w:r>
    </w:p>
    <w:p w14:paraId="2CFAE528" w14:textId="77777777" w:rsidR="00760E09" w:rsidRPr="00760E09" w:rsidRDefault="00760E09" w:rsidP="00760E09">
      <w:pPr>
        <w:rPr>
          <w:rStyle w:val="StyleUnderline"/>
          <w:rFonts w:cs="Calibri"/>
          <w:color w:val="000000" w:themeColor="text1"/>
        </w:rPr>
      </w:pPr>
      <w:r w:rsidRPr="00760E09">
        <w:rPr>
          <w:rFonts w:cs="Calibri"/>
          <w:color w:val="000000" w:themeColor="text1"/>
          <w:sz w:val="16"/>
        </w:rPr>
        <w:t xml:space="preserve">The reason the Thai public was so concerned over </w:t>
      </w:r>
      <w:r w:rsidRPr="00760E09">
        <w:rPr>
          <w:rStyle w:val="StyleUnderline"/>
          <w:rFonts w:cs="Calibri"/>
          <w:color w:val="000000" w:themeColor="text1"/>
        </w:rPr>
        <w:t xml:space="preserve">the </w:t>
      </w:r>
      <w:r w:rsidRPr="00760E09">
        <w:rPr>
          <w:rStyle w:val="StyleUnderline"/>
          <w:rFonts w:cs="Calibri"/>
          <w:color w:val="000000" w:themeColor="text1"/>
          <w:highlight w:val="green"/>
        </w:rPr>
        <w:t>cannabis patents</w:t>
      </w:r>
      <w:r w:rsidRPr="00760E09">
        <w:rPr>
          <w:rFonts w:cs="Calibri"/>
          <w:color w:val="000000" w:themeColor="text1"/>
          <w:sz w:val="16"/>
        </w:rPr>
        <w:t xml:space="preserve"> filed by Otsuka and GW is that they </w:t>
      </w:r>
      <w:r w:rsidRPr="00760E09">
        <w:rPr>
          <w:rStyle w:val="StyleUnderline"/>
          <w:rFonts w:cs="Calibri"/>
          <w:color w:val="000000" w:themeColor="text1"/>
        </w:rPr>
        <w:t>represent</w:t>
      </w:r>
      <w:r w:rsidRPr="00760E09">
        <w:rPr>
          <w:rFonts w:cs="Calibri"/>
          <w:color w:val="000000" w:themeColor="text1"/>
          <w:sz w:val="16"/>
        </w:rPr>
        <w:t xml:space="preserve">ed </w:t>
      </w:r>
      <w:r w:rsidRPr="00760E09">
        <w:rPr>
          <w:rStyle w:val="StyleUnderline"/>
          <w:rFonts w:cs="Calibri"/>
          <w:color w:val="000000" w:themeColor="text1"/>
        </w:rPr>
        <w:t>the floor falling out</w:t>
      </w:r>
      <w:r w:rsidRPr="00760E09">
        <w:rPr>
          <w:rFonts w:cs="Calibri"/>
          <w:color w:val="000000" w:themeColor="text1"/>
          <w:sz w:val="16"/>
        </w:rPr>
        <w:t xml:space="preserve"> from beneath them. The patents claimed both cannabinoid oil itself and a process for extracting the cannabinoid oil from the cannabis plant, which, based on the way they sought protection, was very likely not patentable anyway.88 However, </w:t>
      </w:r>
      <w:r w:rsidRPr="00760E09">
        <w:rPr>
          <w:rStyle w:val="StyleUnderline"/>
          <w:rFonts w:cs="Calibri"/>
          <w:color w:val="000000" w:themeColor="text1"/>
        </w:rPr>
        <w:t xml:space="preserve">if either Otsuka or GW received a patent, that patent would be an incredibly powerful tool in </w:t>
      </w:r>
      <w:r w:rsidRPr="00760E09">
        <w:rPr>
          <w:rStyle w:val="StyleUnderline"/>
          <w:rFonts w:cs="Calibri"/>
          <w:color w:val="000000" w:themeColor="text1"/>
          <w:highlight w:val="green"/>
        </w:rPr>
        <w:t>clearing competition</w:t>
      </w:r>
      <w:r w:rsidRPr="00760E09">
        <w:rPr>
          <w:rStyle w:val="StyleUnderline"/>
          <w:rFonts w:cs="Calibri"/>
          <w:color w:val="000000" w:themeColor="text1"/>
        </w:rPr>
        <w:t xml:space="preserve"> in the upcoming market. Members of the Thai public saw their newly granted cannabis industry about to be swallowed up and taken from them </w:t>
      </w:r>
      <w:r w:rsidRPr="00760E09">
        <w:rPr>
          <w:rStyle w:val="StyleUnderline"/>
          <w:rFonts w:cs="Calibri"/>
          <w:color w:val="000000" w:themeColor="text1"/>
          <w:highlight w:val="green"/>
        </w:rPr>
        <w:t>by a foreign</w:t>
      </w:r>
      <w:r w:rsidRPr="00760E09">
        <w:rPr>
          <w:rStyle w:val="StyleUnderline"/>
          <w:rFonts w:cs="Calibri"/>
          <w:color w:val="000000" w:themeColor="text1"/>
        </w:rPr>
        <w:t xml:space="preserve"> pharmaceutical </w:t>
      </w:r>
      <w:r w:rsidRPr="00760E09">
        <w:rPr>
          <w:rStyle w:val="StyleUnderline"/>
          <w:rFonts w:cs="Calibri"/>
          <w:color w:val="000000" w:themeColor="text1"/>
          <w:highlight w:val="green"/>
        </w:rPr>
        <w:t>company before they even</w:t>
      </w:r>
      <w:r w:rsidRPr="00760E09">
        <w:rPr>
          <w:rStyle w:val="StyleUnderline"/>
          <w:rFonts w:cs="Calibri"/>
          <w:color w:val="000000" w:themeColor="text1"/>
        </w:rPr>
        <w:t xml:space="preserve"> had a chance to </w:t>
      </w:r>
      <w:r w:rsidRPr="00760E09">
        <w:rPr>
          <w:rStyle w:val="StyleUnderline"/>
          <w:rFonts w:cs="Calibri"/>
          <w:color w:val="000000" w:themeColor="text1"/>
          <w:highlight w:val="green"/>
        </w:rPr>
        <w:t>venture into it</w:t>
      </w:r>
      <w:r w:rsidRPr="00760E09">
        <w:rPr>
          <w:rStyle w:val="StyleUnderline"/>
          <w:rFonts w:cs="Calibri"/>
          <w:color w:val="000000" w:themeColor="text1"/>
        </w:rPr>
        <w:t xml:space="preserve"> themselves. </w:t>
      </w:r>
    </w:p>
    <w:p w14:paraId="3035F4C4" w14:textId="77777777" w:rsidR="00760E09" w:rsidRPr="00760E09" w:rsidRDefault="00760E09" w:rsidP="00760E09">
      <w:pPr>
        <w:rPr>
          <w:rFonts w:cs="Calibri"/>
          <w:color w:val="000000" w:themeColor="text1"/>
          <w:sz w:val="16"/>
        </w:rPr>
      </w:pPr>
      <w:r w:rsidRPr="00760E09">
        <w:rPr>
          <w:rFonts w:cs="Calibri"/>
          <w:color w:val="000000" w:themeColor="text1"/>
          <w:sz w:val="16"/>
        </w:rPr>
        <w:t xml:space="preserve">This more than questionable “emergency order,” which temporarily blocked the possible grant of patents to Otsuka or GW, paid lip service to the allowances under the TRIPS Agreement,89 but in </w:t>
      </w:r>
      <w:proofErr w:type="gramStart"/>
      <w:r w:rsidRPr="00760E09">
        <w:rPr>
          <w:rFonts w:cs="Calibri"/>
          <w:color w:val="000000" w:themeColor="text1"/>
          <w:sz w:val="16"/>
        </w:rPr>
        <w:t>reality</w:t>
      </w:r>
      <w:proofErr w:type="gramEnd"/>
      <w:r w:rsidRPr="00760E09">
        <w:rPr>
          <w:rFonts w:cs="Calibri"/>
          <w:color w:val="000000" w:themeColor="text1"/>
          <w:sz w:val="16"/>
        </w:rPr>
        <w:t xml:space="preserve"> discriminated based on the applicant’s nationality. The goal of the order was to avoid a scenario of foreign monopolization that could pop up in any market that is a signatory to the TRIPS Agreement and institutes some form of commercialization of cannabis. </w:t>
      </w:r>
      <w:r w:rsidRPr="00760E09">
        <w:rPr>
          <w:rStyle w:val="StyleUnderline"/>
          <w:rFonts w:cs="Calibri"/>
          <w:color w:val="000000" w:themeColor="text1"/>
        </w:rPr>
        <w:t xml:space="preserve">GW and Otsuka Pharmaceuticals did not do anything illegal; they had the right to apply for protection of their intellectual property and did </w:t>
      </w:r>
      <w:r w:rsidRPr="00760E09">
        <w:rPr>
          <w:rStyle w:val="StyleUnderline"/>
          <w:rFonts w:cs="Calibri"/>
          <w:color w:val="000000" w:themeColor="text1"/>
        </w:rPr>
        <w:lastRenderedPageBreak/>
        <w:t>so</w:t>
      </w:r>
      <w:r w:rsidRPr="00760E09">
        <w:rPr>
          <w:rFonts w:cs="Calibri"/>
          <w:color w:val="000000" w:themeColor="text1"/>
          <w:sz w:val="16"/>
        </w:rPr>
        <w:t xml:space="preserve">. The Thai government acted on legally questionable grounds,90 but had a just reason to do so: attempting to avoid the exportation of an upstart cannabis market that would provide a lucrative cash crop to a highly agrarian Thai population.91 </w:t>
      </w:r>
    </w:p>
    <w:p w14:paraId="20FBD6C0" w14:textId="77777777" w:rsidR="00760E09" w:rsidRPr="00760E09" w:rsidRDefault="00760E09" w:rsidP="00760E09">
      <w:pPr>
        <w:rPr>
          <w:rFonts w:cs="Calibri"/>
          <w:color w:val="000000" w:themeColor="text1"/>
          <w:sz w:val="16"/>
        </w:rPr>
      </w:pPr>
      <w:r w:rsidRPr="00760E09">
        <w:rPr>
          <w:rStyle w:val="StyleUnderline"/>
          <w:rFonts w:cs="Calibri"/>
          <w:color w:val="000000" w:themeColor="text1"/>
        </w:rPr>
        <w:t>The scenario of</w:t>
      </w:r>
      <w:r w:rsidRPr="00760E09">
        <w:rPr>
          <w:rFonts w:cs="Calibri"/>
          <w:color w:val="000000" w:themeColor="text1"/>
          <w:sz w:val="16"/>
        </w:rPr>
        <w:t xml:space="preserve"> recreational </w:t>
      </w:r>
      <w:r w:rsidRPr="00760E09">
        <w:rPr>
          <w:rStyle w:val="StyleUnderline"/>
          <w:rFonts w:cs="Calibri"/>
          <w:color w:val="000000" w:themeColor="text1"/>
          <w:highlight w:val="green"/>
        </w:rPr>
        <w:t xml:space="preserve">cannabis markets being </w:t>
      </w:r>
      <w:r w:rsidRPr="00760E09">
        <w:rPr>
          <w:rStyle w:val="StyleUnderline"/>
          <w:rFonts w:cs="Calibri"/>
          <w:color w:val="000000" w:themeColor="text1"/>
        </w:rPr>
        <w:t xml:space="preserve">promptly </w:t>
      </w:r>
      <w:r w:rsidRPr="00760E09">
        <w:rPr>
          <w:rStyle w:val="StyleUnderline"/>
          <w:rFonts w:cs="Calibri"/>
          <w:color w:val="000000" w:themeColor="text1"/>
          <w:highlight w:val="green"/>
        </w:rPr>
        <w:t xml:space="preserve">secured by foreign interests grows </w:t>
      </w:r>
      <w:r w:rsidRPr="00760E09">
        <w:rPr>
          <w:rStyle w:val="StyleUnderline"/>
          <w:rFonts w:cs="Calibri"/>
          <w:color w:val="000000" w:themeColor="text1"/>
        </w:rPr>
        <w:t xml:space="preserve">more and more </w:t>
      </w:r>
      <w:r w:rsidRPr="00760E09">
        <w:rPr>
          <w:rStyle w:val="StyleUnderline"/>
          <w:rFonts w:cs="Calibri"/>
          <w:color w:val="000000" w:themeColor="text1"/>
          <w:highlight w:val="green"/>
        </w:rPr>
        <w:t>likely</w:t>
      </w:r>
      <w:r w:rsidRPr="00760E09">
        <w:rPr>
          <w:rStyle w:val="StyleUnderline"/>
          <w:rFonts w:cs="Calibri"/>
          <w:color w:val="000000" w:themeColor="text1"/>
        </w:rPr>
        <w:t xml:space="preserve"> as cannabis companies grow larger and </w:t>
      </w:r>
      <w:r w:rsidRPr="00760E09">
        <w:rPr>
          <w:rStyle w:val="StyleUnderline"/>
          <w:rFonts w:cs="Calibri"/>
          <w:color w:val="000000" w:themeColor="text1"/>
          <w:highlight w:val="green"/>
        </w:rPr>
        <w:t>more countries look to liberalize cannabis laws</w:t>
      </w:r>
      <w:r w:rsidRPr="00760E09">
        <w:rPr>
          <w:rFonts w:cs="Calibri"/>
          <w:color w:val="000000" w:themeColor="text1"/>
          <w:sz w:val="16"/>
        </w:rPr>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14:paraId="786A4B87" w14:textId="77777777" w:rsidR="00760E09" w:rsidRPr="00760E09" w:rsidRDefault="00760E09" w:rsidP="00760E09">
      <w:pPr>
        <w:rPr>
          <w:rFonts w:cs="Calibri"/>
          <w:color w:val="000000" w:themeColor="text1"/>
          <w:sz w:val="16"/>
        </w:rPr>
      </w:pPr>
      <w:r w:rsidRPr="00760E09">
        <w:rPr>
          <w:rStyle w:val="StyleUnderline"/>
          <w:rFonts w:cs="Calibri"/>
          <w:color w:val="000000" w:themeColor="text1"/>
        </w:rPr>
        <w:t>The logic of the feared scenario is as follows</w:t>
      </w:r>
      <w:r w:rsidRPr="00760E09">
        <w:rPr>
          <w:rFonts w:cs="Calibri"/>
          <w:color w:val="000000" w:themeColor="text1"/>
          <w:sz w:val="16"/>
        </w:rPr>
        <w:t xml:space="preserve">: if there exists a jurisdiction that establishes a market that produces entities who innovate more than any other jurisdiction, then that jurisdiction will be state of the </w:t>
      </w:r>
      <w:proofErr w:type="gramStart"/>
      <w:r w:rsidRPr="00760E09">
        <w:rPr>
          <w:rFonts w:cs="Calibri"/>
          <w:color w:val="000000" w:themeColor="text1"/>
          <w:sz w:val="16"/>
        </w:rPr>
        <w:t>art by definition</w:t>
      </w:r>
      <w:proofErr w:type="gramEnd"/>
      <w:r w:rsidRPr="00760E09">
        <w:rPr>
          <w:rFonts w:cs="Calibri"/>
          <w:color w:val="000000" w:themeColor="text1"/>
          <w:sz w:val="16"/>
        </w:rPr>
        <w:t xml:space="preserve">. When another jurisdiction </w:t>
      </w:r>
      <w:proofErr w:type="gramStart"/>
      <w:r w:rsidRPr="00760E09">
        <w:rPr>
          <w:rFonts w:cs="Calibri"/>
          <w:color w:val="000000" w:themeColor="text1"/>
          <w:sz w:val="16"/>
        </w:rPr>
        <w:t>opens up</w:t>
      </w:r>
      <w:proofErr w:type="gramEnd"/>
      <w:r w:rsidRPr="00760E09">
        <w:rPr>
          <w:rFonts w:cs="Calibri"/>
          <w:color w:val="000000" w:themeColor="text1"/>
          <w:sz w:val="16"/>
        </w:rPr>
        <w:t xml:space="preserve"> a market, 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760E09">
        <w:rPr>
          <w:rStyle w:val="StyleUnderline"/>
          <w:rFonts w:cs="Calibri"/>
          <w:color w:val="000000" w:themeColor="text1"/>
        </w:rPr>
        <w:t xml:space="preserve">with the binding rules of the WTO TRIPS Agreement and the helping hand of the PCT, a </w:t>
      </w:r>
      <w:r w:rsidRPr="00760E09">
        <w:rPr>
          <w:rStyle w:val="StyleUnderline"/>
          <w:rFonts w:cs="Calibri"/>
          <w:color w:val="000000" w:themeColor="text1"/>
          <w:highlight w:val="green"/>
        </w:rPr>
        <w:t>patent in one country</w:t>
      </w:r>
      <w:r w:rsidRPr="00760E09">
        <w:rPr>
          <w:rStyle w:val="StyleUnderline"/>
          <w:rFonts w:cs="Calibri"/>
          <w:color w:val="000000" w:themeColor="text1"/>
        </w:rPr>
        <w:t xml:space="preserve"> can easily </w:t>
      </w:r>
      <w:r w:rsidRPr="00760E09">
        <w:rPr>
          <w:rStyle w:val="StyleUnderline"/>
          <w:rFonts w:cs="Calibri"/>
          <w:color w:val="000000" w:themeColor="text1"/>
          <w:highlight w:val="green"/>
        </w:rPr>
        <w:t xml:space="preserve">become a patent in another </w:t>
      </w:r>
      <w:r w:rsidRPr="00760E09">
        <w:rPr>
          <w:rStyle w:val="StyleUnderline"/>
          <w:rFonts w:cs="Calibri"/>
          <w:color w:val="000000" w:themeColor="text1"/>
        </w:rPr>
        <w:t xml:space="preserve">country. If a patent is acquired by the most innovative entities and exported to the less innovative jurisdiction, </w:t>
      </w:r>
      <w:r w:rsidRPr="00760E09">
        <w:rPr>
          <w:rStyle w:val="StyleUnderline"/>
          <w:rFonts w:cs="Calibri"/>
          <w:color w:val="000000" w:themeColor="text1"/>
          <w:highlight w:val="green"/>
        </w:rPr>
        <w:t xml:space="preserve">entities in the less innovative jurisdiction must pay </w:t>
      </w:r>
      <w:r w:rsidRPr="00760E09">
        <w:rPr>
          <w:rStyle w:val="StyleUnderline"/>
          <w:rFonts w:cs="Calibri"/>
          <w:color w:val="000000" w:themeColor="text1"/>
        </w:rPr>
        <w:t xml:space="preserve">to use that patent </w:t>
      </w:r>
      <w:r w:rsidRPr="00760E09">
        <w:rPr>
          <w:rStyle w:val="StyleUnderline"/>
          <w:rFonts w:cs="Calibri"/>
          <w:color w:val="000000" w:themeColor="text1"/>
          <w:highlight w:val="green"/>
        </w:rPr>
        <w:t>if they wish to operate</w:t>
      </w:r>
      <w:r w:rsidRPr="00760E09">
        <w:rPr>
          <w:rStyle w:val="StyleUnderline"/>
          <w:rFonts w:cs="Calibri"/>
          <w:color w:val="000000" w:themeColor="text1"/>
        </w:rPr>
        <w:t xml:space="preserve"> at the state of the art </w:t>
      </w:r>
      <w:r w:rsidRPr="00760E09">
        <w:rPr>
          <w:rStyle w:val="StyleUnderline"/>
          <w:rFonts w:cs="Calibri"/>
          <w:color w:val="000000" w:themeColor="text1"/>
          <w:highlight w:val="green"/>
        </w:rPr>
        <w:t>or</w:t>
      </w:r>
      <w:r w:rsidRPr="00760E09">
        <w:rPr>
          <w:rStyle w:val="StyleUnderline"/>
          <w:rFonts w:cs="Calibri"/>
          <w:color w:val="000000" w:themeColor="text1"/>
        </w:rPr>
        <w:t xml:space="preserve">, alternatively, </w:t>
      </w:r>
      <w:r w:rsidRPr="00760E09">
        <w:rPr>
          <w:rStyle w:val="StyleUnderline"/>
          <w:rFonts w:cs="Calibri"/>
          <w:color w:val="000000" w:themeColor="text1"/>
          <w:highlight w:val="green"/>
        </w:rPr>
        <w:t>stop their business</w:t>
      </w:r>
      <w:r w:rsidRPr="00760E09">
        <w:rPr>
          <w:rStyle w:val="StyleUnderline"/>
          <w:rFonts w:cs="Calibri"/>
          <w:color w:val="000000" w:themeColor="text1"/>
        </w:rPr>
        <w:t xml:space="preserve">. Therefore, the </w:t>
      </w:r>
      <w:r w:rsidRPr="00760E09">
        <w:rPr>
          <w:rStyle w:val="StyleUnderline"/>
          <w:rFonts w:cs="Calibri"/>
          <w:color w:val="000000" w:themeColor="text1"/>
          <w:highlight w:val="green"/>
        </w:rPr>
        <w:t xml:space="preserve">monopoly of one jurisdiction can be imposed upon another </w:t>
      </w:r>
      <w:r w:rsidRPr="00760E09">
        <w:rPr>
          <w:rStyle w:val="StyleUnderline"/>
          <w:rFonts w:cs="Calibri"/>
          <w:color w:val="000000" w:themeColor="text1"/>
        </w:rPr>
        <w:t>jurisdiction, suppressing actors in the less advanced jurisdiction simply because the first jurisdiction got a head start</w:t>
      </w:r>
      <w:r w:rsidRPr="00760E09">
        <w:rPr>
          <w:rFonts w:cs="Calibri"/>
          <w:color w:val="000000" w:themeColor="text1"/>
          <w:sz w:val="16"/>
        </w:rPr>
        <w:t xml:space="preserve">.95 This fear was present at the time the TRIPS Agreement was signed and is still present today: </w:t>
      </w:r>
    </w:p>
    <w:p w14:paraId="20E07AB2" w14:textId="77777777" w:rsidR="00760E09" w:rsidRPr="00760E09" w:rsidRDefault="00760E09" w:rsidP="00760E09">
      <w:pPr>
        <w:rPr>
          <w:rFonts w:cs="Calibri"/>
          <w:color w:val="000000" w:themeColor="text1"/>
          <w:sz w:val="16"/>
        </w:rPr>
      </w:pPr>
      <w:r w:rsidRPr="00760E09">
        <w:rPr>
          <w:rFonts w:cs="Calibri"/>
          <w:color w:val="000000" w:themeColor="text1"/>
          <w:sz w:val="16"/>
        </w:rPr>
        <w:t>[S]</w:t>
      </w:r>
      <w:proofErr w:type="spellStart"/>
      <w:r w:rsidRPr="00760E09">
        <w:rPr>
          <w:rFonts w:cs="Calibri"/>
          <w:color w:val="000000" w:themeColor="text1"/>
          <w:sz w:val="16"/>
        </w:rPr>
        <w:t>ome</w:t>
      </w:r>
      <w:proofErr w:type="spellEnd"/>
      <w:r w:rsidRPr="00760E09">
        <w:rPr>
          <w:rFonts w:cs="Calibri"/>
          <w:color w:val="000000" w:themeColor="text1"/>
          <w:sz w:val="16"/>
        </w:rPr>
        <w:t xml:space="preserve"> analysts interpret the growing concern of industrialized nations with intellectual property rights as an attempt to control the diffusion of new technologies . . . to freeze the existing international division of labor by way of the control of technology transfers </w:t>
      </w:r>
      <w:proofErr w:type="gramStart"/>
      <w:r w:rsidRPr="00760E09">
        <w:rPr>
          <w:rFonts w:cs="Calibri"/>
          <w:color w:val="000000" w:themeColor="text1"/>
          <w:sz w:val="16"/>
        </w:rPr>
        <w:t>. . . .</w:t>
      </w:r>
      <w:proofErr w:type="gramEnd"/>
      <w:r w:rsidRPr="00760E09">
        <w:rPr>
          <w:rFonts w:cs="Calibri"/>
          <w:color w:val="000000" w:themeColor="text1"/>
          <w:sz w:val="16"/>
        </w:rPr>
        <w:t xml:space="preserve">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consequence of a </w:t>
      </w:r>
      <w:proofErr w:type="gramStart"/>
      <w:r w:rsidRPr="00760E09">
        <w:rPr>
          <w:rFonts w:cs="Calibri"/>
          <w:color w:val="000000" w:themeColor="text1"/>
          <w:sz w:val="16"/>
        </w:rPr>
        <w:t>more strict</w:t>
      </w:r>
      <w:proofErr w:type="gramEnd"/>
      <w:r w:rsidRPr="00760E09">
        <w:rPr>
          <w:rFonts w:cs="Calibri"/>
          <w:color w:val="000000" w:themeColor="text1"/>
          <w:sz w:val="16"/>
        </w:rPr>
        <w:t xml:space="preserve"> regime of intellectual property laws would be an increase in royalty payments to foreigners.96 </w:t>
      </w:r>
    </w:p>
    <w:p w14:paraId="5ECFD3DB" w14:textId="77777777" w:rsidR="00760E09" w:rsidRPr="00760E09" w:rsidRDefault="00760E09" w:rsidP="00760E09">
      <w:pPr>
        <w:rPr>
          <w:rFonts w:cs="Calibri"/>
          <w:color w:val="000000" w:themeColor="text1"/>
          <w:sz w:val="16"/>
        </w:rPr>
      </w:pPr>
      <w:r w:rsidRPr="00760E09">
        <w:rPr>
          <w:rFonts w:cs="Calibri"/>
          <w:color w:val="000000" w:themeColor="text1"/>
          <w:sz w:val="16"/>
        </w:rPr>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760E09">
        <w:rPr>
          <w:rStyle w:val="StyleUnderline"/>
          <w:rFonts w:cs="Calibri"/>
          <w:color w:val="000000" w:themeColor="text1"/>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760E09">
        <w:rPr>
          <w:rFonts w:cs="Calibri"/>
          <w:color w:val="000000" w:themeColor="text1"/>
          <w:sz w:val="16"/>
        </w:rPr>
        <w:t xml:space="preserve"> Accordingly, the Canadian Patent Office has seen the effects of the innovative incentives: the Canadian market has produced and processed many patent applications.97 </w:t>
      </w:r>
    </w:p>
    <w:p w14:paraId="65FF668D" w14:textId="77777777" w:rsidR="00760E09" w:rsidRPr="00760E09" w:rsidRDefault="00760E09" w:rsidP="00760E09">
      <w:pPr>
        <w:rPr>
          <w:rFonts w:cs="Calibri"/>
          <w:color w:val="000000" w:themeColor="text1"/>
          <w:sz w:val="16"/>
        </w:rPr>
      </w:pPr>
      <w:r w:rsidRPr="00760E09">
        <w:rPr>
          <w:rStyle w:val="StyleUnderline"/>
          <w:rFonts w:cs="Calibri"/>
          <w:color w:val="000000" w:themeColor="text1"/>
        </w:rPr>
        <w:t xml:space="preserve">Further, even if Thailand prohibited any foreign actor from producing, importing, exporting, selling, or engaging with the Thai cannabis industry in any meaningful way, </w:t>
      </w:r>
      <w:r w:rsidRPr="00760E09">
        <w:rPr>
          <w:rStyle w:val="StyleUnderline"/>
          <w:rFonts w:cs="Calibri"/>
          <w:color w:val="000000" w:themeColor="text1"/>
          <w:highlight w:val="green"/>
        </w:rPr>
        <w:t>a foreign company could</w:t>
      </w:r>
      <w:r w:rsidRPr="00760E09">
        <w:rPr>
          <w:rStyle w:val="StyleUnderline"/>
          <w:rFonts w:cs="Calibri"/>
          <w:color w:val="000000" w:themeColor="text1"/>
        </w:rPr>
        <w:t xml:space="preserve"> still </w:t>
      </w:r>
      <w:r w:rsidRPr="00760E09">
        <w:rPr>
          <w:rStyle w:val="StyleUnderline"/>
          <w:rFonts w:cs="Calibri"/>
          <w:color w:val="000000" w:themeColor="text1"/>
          <w:highlight w:val="green"/>
        </w:rPr>
        <w:t>force itself into the industry with</w:t>
      </w:r>
      <w:r w:rsidRPr="00760E09">
        <w:rPr>
          <w:rStyle w:val="StyleUnderline"/>
          <w:rFonts w:cs="Calibri"/>
          <w:color w:val="000000" w:themeColor="text1"/>
        </w:rPr>
        <w:t xml:space="preserve"> the </w:t>
      </w:r>
      <w:r w:rsidRPr="00760E09">
        <w:rPr>
          <w:rStyle w:val="StyleUnderline"/>
          <w:rFonts w:cs="Calibri"/>
          <w:color w:val="000000" w:themeColor="text1"/>
          <w:highlight w:val="green"/>
        </w:rPr>
        <w:t>patent rights</w:t>
      </w:r>
      <w:r w:rsidRPr="00760E09">
        <w:rPr>
          <w:rStyle w:val="StyleUnderline"/>
          <w:rFonts w:cs="Calibri"/>
          <w:color w:val="000000" w:themeColor="text1"/>
        </w:rPr>
        <w:t xml:space="preserve"> and structures available to it </w:t>
      </w:r>
      <w:r w:rsidRPr="00760E09">
        <w:rPr>
          <w:rStyle w:val="StyleUnderline"/>
          <w:rFonts w:cs="Calibri"/>
          <w:color w:val="000000" w:themeColor="text1"/>
          <w:highlight w:val="green"/>
        </w:rPr>
        <w:t xml:space="preserve">under </w:t>
      </w:r>
      <w:r w:rsidRPr="00760E09">
        <w:rPr>
          <w:rStyle w:val="StyleUnderline"/>
          <w:rFonts w:cs="Calibri"/>
          <w:color w:val="000000" w:themeColor="text1"/>
        </w:rPr>
        <w:t xml:space="preserve">the </w:t>
      </w:r>
      <w:r w:rsidRPr="00760E09">
        <w:rPr>
          <w:rStyle w:val="StyleUnderline"/>
          <w:rFonts w:cs="Calibri"/>
          <w:color w:val="000000" w:themeColor="text1"/>
          <w:highlight w:val="green"/>
        </w:rPr>
        <w:t xml:space="preserve">TRIPS </w:t>
      </w:r>
      <w:r w:rsidRPr="00760E09">
        <w:rPr>
          <w:rStyle w:val="StyleUnderline"/>
          <w:rFonts w:cs="Calibri"/>
          <w:color w:val="000000" w:themeColor="text1"/>
        </w:rPr>
        <w:t>Agreement</w:t>
      </w:r>
      <w:r w:rsidRPr="00760E09">
        <w:rPr>
          <w:rFonts w:cs="Calibri"/>
          <w:color w:val="000000" w:themeColor="text1"/>
          <w:sz w:val="16"/>
        </w:rPr>
        <w:t xml:space="preserve">.98 Without ever having a physical presence, business can be generated by filing a patent and forcing others to license the use of the patent or face an infringement lawsuit.99 </w:t>
      </w:r>
      <w:r w:rsidRPr="00760E09">
        <w:rPr>
          <w:rStyle w:val="StyleUnderline"/>
          <w:rFonts w:cs="Calibri"/>
          <w:color w:val="000000" w:themeColor="text1"/>
        </w:rPr>
        <w:t xml:space="preserve">Even if an action is not infringing, a patent could be used to threaten a lawsuit upon </w:t>
      </w:r>
      <w:r w:rsidRPr="00760E09">
        <w:rPr>
          <w:rStyle w:val="StyleUnderline"/>
          <w:rFonts w:cs="Calibri"/>
          <w:color w:val="000000" w:themeColor="text1"/>
          <w:highlight w:val="green"/>
        </w:rPr>
        <w:t>a new business</w:t>
      </w:r>
      <w:r w:rsidRPr="00760E09">
        <w:rPr>
          <w:rStyle w:val="StyleUnderline"/>
          <w:rFonts w:cs="Calibri"/>
          <w:color w:val="000000" w:themeColor="text1"/>
        </w:rPr>
        <w:t xml:space="preserve"> 100 (every business in the Thai market will be new) that likely </w:t>
      </w:r>
      <w:r w:rsidRPr="00760E09">
        <w:rPr>
          <w:rStyle w:val="StyleUnderline"/>
          <w:rFonts w:cs="Calibri"/>
          <w:color w:val="000000" w:themeColor="text1"/>
          <w:highlight w:val="green"/>
        </w:rPr>
        <w:t>would not possess</w:t>
      </w:r>
      <w:r w:rsidRPr="00760E09">
        <w:rPr>
          <w:rStyle w:val="StyleUnderline"/>
          <w:rFonts w:cs="Calibri"/>
          <w:color w:val="000000" w:themeColor="text1"/>
        </w:rPr>
        <w:t xml:space="preserve"> the </w:t>
      </w:r>
      <w:r w:rsidRPr="00760E09">
        <w:rPr>
          <w:rStyle w:val="StyleUnderline"/>
          <w:rFonts w:cs="Calibri"/>
          <w:color w:val="000000" w:themeColor="text1"/>
          <w:highlight w:val="green"/>
        </w:rPr>
        <w:t>resources to defend</w:t>
      </w:r>
      <w:r w:rsidRPr="00760E09">
        <w:rPr>
          <w:rStyle w:val="StyleUnderline"/>
          <w:rFonts w:cs="Calibri"/>
          <w:color w:val="000000" w:themeColor="text1"/>
        </w:rPr>
        <w:t xml:space="preserve"> a patent </w:t>
      </w:r>
      <w:r w:rsidRPr="00760E09">
        <w:rPr>
          <w:rStyle w:val="StyleUnderline"/>
          <w:rFonts w:cs="Calibri"/>
          <w:color w:val="000000" w:themeColor="text1"/>
          <w:highlight w:val="green"/>
        </w:rPr>
        <w:t>lawsuit</w:t>
      </w:r>
      <w:r w:rsidRPr="00760E09">
        <w:rPr>
          <w:rStyle w:val="StyleUnderline"/>
          <w:rFonts w:cs="Calibri"/>
          <w:color w:val="000000" w:themeColor="text1"/>
        </w:rPr>
        <w:t xml:space="preserve"> (one of the most expensive types of lawsuits)101 and would be forced to submit to a licensing arrangement or close its doors.</w:t>
      </w:r>
      <w:r w:rsidRPr="00760E09">
        <w:rPr>
          <w:rFonts w:cs="Calibri"/>
          <w:color w:val="000000" w:themeColor="text1"/>
          <w:sz w:val="16"/>
        </w:rPr>
        <w:t>102</w:t>
      </w:r>
    </w:p>
    <w:p w14:paraId="120E21F1" w14:textId="77777777" w:rsidR="00760E09" w:rsidRPr="00760E09" w:rsidRDefault="00760E09" w:rsidP="00760E09">
      <w:pPr>
        <w:rPr>
          <w:rFonts w:cs="Calibri"/>
          <w:color w:val="000000" w:themeColor="text1"/>
          <w:sz w:val="16"/>
        </w:rPr>
      </w:pPr>
      <w:r w:rsidRPr="00760E09">
        <w:rPr>
          <w:rFonts w:cs="Calibri"/>
          <w:color w:val="000000" w:themeColor="text1"/>
          <w:sz w:val="16"/>
        </w:rPr>
        <w:t xml:space="preserve">This is so only because Canada decided to violate the terms of the UN Single Convention.103 Thus, Canada was able to safely internalize every </w:t>
      </w:r>
      <w:proofErr w:type="gramStart"/>
      <w:r w:rsidRPr="00760E09">
        <w:rPr>
          <w:rFonts w:cs="Calibri"/>
          <w:color w:val="000000" w:themeColor="text1"/>
          <w:sz w:val="16"/>
        </w:rPr>
        <w:t>first-mover</w:t>
      </w:r>
      <w:proofErr w:type="gramEnd"/>
      <w:r w:rsidRPr="00760E09">
        <w:rPr>
          <w:rFonts w:cs="Calibri"/>
          <w:color w:val="000000" w:themeColor="text1"/>
          <w:sz w:val="16"/>
        </w:rPr>
        <w:t xml:space="preserve">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w:t>
      </w:r>
      <w:r w:rsidRPr="00760E09">
        <w:rPr>
          <w:rFonts w:cs="Calibri"/>
          <w:color w:val="000000" w:themeColor="text1"/>
          <w:sz w:val="16"/>
        </w:rPr>
        <w:lastRenderedPageBreak/>
        <w:t xml:space="preserve">a good neighbor who knows they have broken the rules, but the best intentions in the world do not alone alter the operation or availability of other global legal structures. </w:t>
      </w:r>
    </w:p>
    <w:p w14:paraId="4338D18C" w14:textId="77777777" w:rsidR="00760E09" w:rsidRPr="00760E09" w:rsidRDefault="00760E09" w:rsidP="00760E09">
      <w:pPr>
        <w:rPr>
          <w:rFonts w:cs="Calibri"/>
          <w:color w:val="000000" w:themeColor="text1"/>
          <w:sz w:val="16"/>
        </w:rPr>
      </w:pPr>
      <w:r w:rsidRPr="00760E09">
        <w:rPr>
          <w:rStyle w:val="StyleUnderline"/>
          <w:rFonts w:cs="Calibri"/>
          <w:color w:val="000000" w:themeColor="text1"/>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760E09">
        <w:rPr>
          <w:rFonts w:cs="Calibri"/>
          <w:color w:val="000000" w:themeColor="text1"/>
          <w:sz w:val="16"/>
        </w:rPr>
        <w:t xml:space="preserve">. In the following section, I argue that </w:t>
      </w:r>
      <w:r w:rsidRPr="00760E09">
        <w:rPr>
          <w:rStyle w:val="StyleUnderline"/>
          <w:rFonts w:cs="Calibri"/>
          <w:color w:val="000000" w:themeColor="text1"/>
        </w:rPr>
        <w:t xml:space="preserve">a solution, unique to the cannabis market, can be found by imposing a small and circumscribed amendment to </w:t>
      </w:r>
      <w:r w:rsidRPr="00760E09">
        <w:rPr>
          <w:rFonts w:cs="Calibri"/>
          <w:color w:val="000000" w:themeColor="text1"/>
          <w:sz w:val="16"/>
        </w:rPr>
        <w:t>the</w:t>
      </w:r>
      <w:r w:rsidRPr="00760E09">
        <w:rPr>
          <w:rStyle w:val="StyleUnderline"/>
          <w:rFonts w:cs="Calibri"/>
          <w:color w:val="000000" w:themeColor="text1"/>
        </w:rPr>
        <w:t xml:space="preserve"> TRIPS</w:t>
      </w:r>
      <w:r w:rsidRPr="00760E09">
        <w:rPr>
          <w:rFonts w:cs="Calibri"/>
          <w:color w:val="000000" w:themeColor="text1"/>
          <w:sz w:val="16"/>
        </w:rPr>
        <w:t xml:space="preserve"> Agreement, as a resolution to the Canadian recusal from the UN Single Convention.</w:t>
      </w:r>
    </w:p>
    <w:p w14:paraId="75CBCE22" w14:textId="77777777" w:rsidR="00760E09" w:rsidRPr="00760E09" w:rsidRDefault="00760E09" w:rsidP="00760E09">
      <w:pPr>
        <w:rPr>
          <w:rFonts w:cs="Calibri"/>
          <w:color w:val="000000" w:themeColor="text1"/>
        </w:rPr>
      </w:pPr>
    </w:p>
    <w:p w14:paraId="26AFEC3C" w14:textId="77777777" w:rsidR="00760E09" w:rsidRPr="00760E09" w:rsidRDefault="00760E09" w:rsidP="00760E09">
      <w:pPr>
        <w:pStyle w:val="Heading4"/>
        <w:rPr>
          <w:rFonts w:cs="Calibri"/>
          <w:color w:val="000000" w:themeColor="text1"/>
        </w:rPr>
      </w:pPr>
      <w:r w:rsidRPr="00760E09">
        <w:rPr>
          <w:rFonts w:cs="Calibri"/>
          <w:color w:val="000000" w:themeColor="text1"/>
        </w:rPr>
        <w:t>Big pharma leverages cannabis patents to block out competition and secure monopoly – decks medical marijuana access</w:t>
      </w:r>
    </w:p>
    <w:p w14:paraId="46067344" w14:textId="77777777" w:rsidR="00760E09" w:rsidRPr="00760E09" w:rsidRDefault="00760E09" w:rsidP="00760E09">
      <w:pPr>
        <w:rPr>
          <w:rFonts w:cs="Calibri"/>
          <w:color w:val="000000" w:themeColor="text1"/>
        </w:rPr>
      </w:pPr>
      <w:r w:rsidRPr="00760E09">
        <w:rPr>
          <w:rStyle w:val="Style13ptBold"/>
          <w:rFonts w:cs="Calibri"/>
          <w:color w:val="000000" w:themeColor="text1"/>
        </w:rPr>
        <w:t xml:space="preserve">Barnett 20 </w:t>
      </w:r>
      <w:r w:rsidRPr="00760E09">
        <w:rPr>
          <w:rFonts w:cs="Calibri"/>
          <w:color w:val="000000" w:themeColor="text1"/>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1" w:history="1">
        <w:r w:rsidRPr="00760E09">
          <w:rPr>
            <w:rStyle w:val="Hyperlink"/>
            <w:rFonts w:cs="Calibri"/>
            <w:color w:val="000000" w:themeColor="text1"/>
          </w:rPr>
          <w:t>https://heinonline.org/HOL/LandingPage?handle=hein.journals/tuljtip22&amp;div=8&amp;id=&amp;page=</w:t>
        </w:r>
      </w:hyperlink>
      <w:r w:rsidRPr="00760E09">
        <w:rPr>
          <w:rFonts w:cs="Calibri"/>
          <w:color w:val="000000" w:themeColor="text1"/>
        </w:rPr>
        <w:t xml:space="preserve"> SM</w:t>
      </w:r>
    </w:p>
    <w:p w14:paraId="0080DDC2" w14:textId="77777777" w:rsidR="00760E09" w:rsidRPr="00760E09" w:rsidRDefault="00760E09" w:rsidP="00760E09">
      <w:pPr>
        <w:rPr>
          <w:rFonts w:cs="Calibri"/>
          <w:color w:val="000000" w:themeColor="text1"/>
          <w:sz w:val="16"/>
        </w:rPr>
      </w:pPr>
      <w:r w:rsidRPr="00760E09">
        <w:rPr>
          <w:rFonts w:cs="Calibri"/>
          <w:color w:val="000000" w:themeColor="text1"/>
          <w:sz w:val="16"/>
        </w:rPr>
        <w:t xml:space="preserve">B. Cannabis Patents and Pharmaceutical Companies </w:t>
      </w:r>
    </w:p>
    <w:p w14:paraId="6AC81E16" w14:textId="77777777" w:rsidR="00760E09" w:rsidRPr="00760E09" w:rsidRDefault="00760E09" w:rsidP="00760E09">
      <w:pPr>
        <w:rPr>
          <w:rStyle w:val="StyleUnderline"/>
          <w:rFonts w:cs="Calibri"/>
          <w:color w:val="000000" w:themeColor="text1"/>
        </w:rPr>
      </w:pPr>
      <w:r w:rsidRPr="00760E09">
        <w:rPr>
          <w:rFonts w:cs="Calibri"/>
          <w:color w:val="000000" w:themeColor="text1"/>
          <w:sz w:val="16"/>
        </w:rPr>
        <w:t xml:space="preserve">Patent protection is a key component of the United States legal system. On principle, we should compensate and reward those who have rightfully invented something, as well as incentivize and stimulate further innovation. </w:t>
      </w:r>
      <w:r w:rsidRPr="00760E09">
        <w:rPr>
          <w:rStyle w:val="StyleUnderline"/>
          <w:rFonts w:cs="Calibri"/>
          <w:color w:val="000000" w:themeColor="text1"/>
        </w:rPr>
        <w:t>The marijuana industry has been historically composed of people who believe in the cause, the plant, and the health benefits it brings. Yet, many of the field's "new players" are getting involved with a specific 89 business purpose in mind.</w:t>
      </w:r>
      <w:r w:rsidRPr="00760E09">
        <w:rPr>
          <w:rFonts w:cs="Calibri"/>
          <w:color w:val="000000" w:themeColor="text1"/>
          <w:sz w:val="16"/>
        </w:rPr>
        <w:t xml:space="preserve"> Cannabis patents are one way to normalize and bring the industry to the mainstream, but </w:t>
      </w:r>
      <w:r w:rsidRPr="00760E09">
        <w:rPr>
          <w:rStyle w:val="StyleUnderline"/>
          <w:rFonts w:cs="Calibri"/>
          <w:color w:val="000000" w:themeColor="text1"/>
        </w:rPr>
        <w:t xml:space="preserve">the </w:t>
      </w:r>
      <w:r w:rsidRPr="00760E09">
        <w:rPr>
          <w:rStyle w:val="StyleUnderline"/>
          <w:rFonts w:cs="Calibri"/>
          <w:color w:val="000000" w:themeColor="text1"/>
          <w:highlight w:val="green"/>
        </w:rPr>
        <w:t>winners in the patent system are</w:t>
      </w:r>
      <w:r w:rsidRPr="00760E09">
        <w:rPr>
          <w:rStyle w:val="StyleUnderline"/>
          <w:rFonts w:cs="Calibri"/>
          <w:color w:val="000000" w:themeColor="text1"/>
        </w:rPr>
        <w:t xml:space="preserve"> often </w:t>
      </w:r>
      <w:r w:rsidRPr="00760E09">
        <w:rPr>
          <w:rStyle w:val="StyleUnderline"/>
          <w:rFonts w:cs="Calibri"/>
          <w:color w:val="000000" w:themeColor="text1"/>
          <w:highlight w:val="green"/>
        </w:rPr>
        <w:t>those who</w:t>
      </w:r>
      <w:r w:rsidRPr="00760E09">
        <w:rPr>
          <w:rStyle w:val="StyleUnderline"/>
          <w:rFonts w:cs="Calibri"/>
          <w:color w:val="000000" w:themeColor="text1"/>
        </w:rPr>
        <w:t xml:space="preserve"> are first and </w:t>
      </w:r>
      <w:r w:rsidRPr="00760E09">
        <w:rPr>
          <w:rStyle w:val="StyleUnderline"/>
          <w:rFonts w:cs="Calibri"/>
          <w:color w:val="000000" w:themeColor="text1"/>
          <w:highlight w:val="green"/>
        </w:rPr>
        <w:t>have the most money</w:t>
      </w:r>
      <w:r w:rsidRPr="00760E09">
        <w:rPr>
          <w:rStyle w:val="StyleUnderline"/>
          <w:rFonts w:cs="Calibri"/>
          <w:color w:val="000000" w:themeColor="text1"/>
        </w:rPr>
        <w:t xml:space="preserve">.'90 </w:t>
      </w:r>
    </w:p>
    <w:p w14:paraId="1A371E31" w14:textId="77777777" w:rsidR="00760E09" w:rsidRPr="00760E09" w:rsidRDefault="00760E09" w:rsidP="00760E09">
      <w:pPr>
        <w:rPr>
          <w:rFonts w:cs="Calibri"/>
          <w:color w:val="000000" w:themeColor="text1"/>
          <w:sz w:val="16"/>
        </w:rPr>
      </w:pPr>
      <w:r w:rsidRPr="00760E09">
        <w:rPr>
          <w:rStyle w:val="StyleUnderline"/>
          <w:rFonts w:cs="Calibri"/>
          <w:color w:val="000000" w:themeColor="text1"/>
        </w:rPr>
        <w:t xml:space="preserve">It's no secret why </w:t>
      </w:r>
      <w:r w:rsidRPr="00760E09">
        <w:rPr>
          <w:rStyle w:val="StyleUnderline"/>
          <w:rFonts w:cs="Calibri"/>
          <w:color w:val="000000" w:themeColor="text1"/>
          <w:highlight w:val="green"/>
        </w:rPr>
        <w:t xml:space="preserve">everyone wants </w:t>
      </w:r>
      <w:r w:rsidRPr="00760E09">
        <w:rPr>
          <w:rStyle w:val="StyleUnderline"/>
          <w:rFonts w:cs="Calibri"/>
          <w:color w:val="000000" w:themeColor="text1"/>
        </w:rPr>
        <w:t>a piece of the marijuana industry pie: according to an April 2018 report by Grand View Research, Inc., the global legal marijuana market is projected to be worth $146.4 billion by 025</w:t>
      </w:r>
      <w:r w:rsidRPr="00760E09">
        <w:rPr>
          <w:rFonts w:cs="Calibri"/>
          <w:color w:val="000000" w:themeColor="text1"/>
          <w:sz w:val="16"/>
        </w:rPr>
        <w:t xml:space="preserve">.'9' The report additionally found that in 2016, medical marijuana emerged as the largest segment of the industry and is estimated to be valued at $100.03 billion by 2025.192 </w:t>
      </w:r>
    </w:p>
    <w:p w14:paraId="4F8E07E7" w14:textId="77777777" w:rsidR="00760E09" w:rsidRPr="00760E09" w:rsidRDefault="00760E09" w:rsidP="00760E09">
      <w:pPr>
        <w:rPr>
          <w:rFonts w:cs="Calibri"/>
          <w:color w:val="000000" w:themeColor="text1"/>
          <w:sz w:val="16"/>
        </w:rPr>
      </w:pPr>
      <w:r w:rsidRPr="00760E09">
        <w:rPr>
          <w:rStyle w:val="StyleUnderline"/>
          <w:rFonts w:cs="Calibri"/>
          <w:color w:val="000000" w:themeColor="text1"/>
        </w:rPr>
        <w:t xml:space="preserve">One way to obtain a monetary stake in the medical marijuana market is </w:t>
      </w:r>
      <w:r w:rsidRPr="00760E09">
        <w:rPr>
          <w:rStyle w:val="StyleUnderline"/>
          <w:rFonts w:cs="Calibri"/>
          <w:color w:val="000000" w:themeColor="text1"/>
          <w:highlight w:val="green"/>
        </w:rPr>
        <w:t>to use</w:t>
      </w:r>
      <w:r w:rsidRPr="00760E09">
        <w:rPr>
          <w:rStyle w:val="StyleUnderline"/>
          <w:rFonts w:cs="Calibri"/>
          <w:color w:val="000000" w:themeColor="text1"/>
        </w:rPr>
        <w:t xml:space="preserve"> the </w:t>
      </w:r>
      <w:r w:rsidRPr="00760E09">
        <w:rPr>
          <w:rStyle w:val="StyleUnderline"/>
          <w:rFonts w:cs="Calibri"/>
          <w:color w:val="000000" w:themeColor="text1"/>
          <w:highlight w:val="green"/>
        </w:rPr>
        <w:t>patent</w:t>
      </w:r>
      <w:r w:rsidRPr="00760E09">
        <w:rPr>
          <w:rStyle w:val="StyleUnderline"/>
          <w:rFonts w:cs="Calibri"/>
          <w:color w:val="000000" w:themeColor="text1"/>
        </w:rPr>
        <w:t xml:space="preserve"> process </w:t>
      </w:r>
      <w:r w:rsidRPr="00760E09">
        <w:rPr>
          <w:rStyle w:val="StyleUnderline"/>
          <w:rFonts w:cs="Calibri"/>
          <w:color w:val="000000" w:themeColor="text1"/>
          <w:highlight w:val="green"/>
        </w:rPr>
        <w:t xml:space="preserve">to acquire ownership over a </w:t>
      </w:r>
      <w:r w:rsidRPr="00760E09">
        <w:rPr>
          <w:rStyle w:val="StyleUnderline"/>
          <w:rFonts w:cs="Calibri"/>
          <w:color w:val="000000" w:themeColor="text1"/>
        </w:rPr>
        <w:t xml:space="preserve">particular </w:t>
      </w:r>
      <w:r w:rsidRPr="00760E09">
        <w:rPr>
          <w:rStyle w:val="StyleUnderline"/>
          <w:rFonts w:cs="Calibri"/>
          <w:color w:val="000000" w:themeColor="text1"/>
          <w:highlight w:val="green"/>
        </w:rPr>
        <w:t>strain</w:t>
      </w:r>
      <w:r w:rsidRPr="00760E09">
        <w:rPr>
          <w:rStyle w:val="StyleUnderline"/>
          <w:rFonts w:cs="Calibri"/>
          <w:color w:val="000000" w:themeColor="text1"/>
        </w:rPr>
        <w:t xml:space="preserve"> and its seeds.' 93 This limited monopoly ensures that the patent holder "is the only one who can make or sell the product, or license other people to do so</w:t>
      </w:r>
      <w:r w:rsidRPr="00760E09">
        <w:rPr>
          <w:rFonts w:cs="Calibri"/>
          <w:color w:val="000000" w:themeColor="text1"/>
          <w:sz w:val="16"/>
        </w:rPr>
        <w:t xml:space="preserve">."'94 However, there are so many unanswered questions that surround IP protection of a federally illegal substance, it is unclear if the patents will be upheld.'9 5 </w:t>
      </w:r>
      <w:r w:rsidRPr="00760E09">
        <w:rPr>
          <w:rStyle w:val="StyleUnderline"/>
          <w:rFonts w:cs="Calibri"/>
          <w:color w:val="000000" w:themeColor="text1"/>
        </w:rPr>
        <w:t xml:space="preserve">If cannabis patents are upheld in federal courts, it is possible that </w:t>
      </w:r>
      <w:r w:rsidRPr="00760E09">
        <w:rPr>
          <w:rStyle w:val="StyleUnderline"/>
          <w:rFonts w:cs="Calibri"/>
          <w:color w:val="000000" w:themeColor="text1"/>
          <w:highlight w:val="green"/>
        </w:rPr>
        <w:t>a handful of companies could</w:t>
      </w:r>
      <w:r w:rsidRPr="00760E09">
        <w:rPr>
          <w:rStyle w:val="StyleUnderline"/>
          <w:rFonts w:cs="Calibri"/>
          <w:color w:val="000000" w:themeColor="text1"/>
        </w:rPr>
        <w:t xml:space="preserve"> be in a position to </w:t>
      </w:r>
      <w:r w:rsidRPr="00760E09">
        <w:rPr>
          <w:rStyle w:val="StyleUnderline"/>
          <w:rFonts w:cs="Calibri"/>
          <w:color w:val="000000" w:themeColor="text1"/>
          <w:highlight w:val="green"/>
        </w:rPr>
        <w:t>demand</w:t>
      </w:r>
      <w:r w:rsidRPr="00760E09">
        <w:rPr>
          <w:rStyle w:val="StyleUnderline"/>
          <w:rFonts w:cs="Calibri"/>
          <w:color w:val="000000" w:themeColor="text1"/>
        </w:rPr>
        <w:t xml:space="preserve"> licensing </w:t>
      </w:r>
      <w:r w:rsidRPr="00760E09">
        <w:rPr>
          <w:rStyle w:val="StyleUnderline"/>
          <w:rFonts w:cs="Calibri"/>
          <w:color w:val="000000" w:themeColor="text1"/>
          <w:highlight w:val="green"/>
        </w:rPr>
        <w:t>fees from the rest of the industry</w:t>
      </w:r>
      <w:r w:rsidRPr="00760E09">
        <w:rPr>
          <w:rFonts w:cs="Calibri"/>
          <w:color w:val="000000" w:themeColor="text1"/>
          <w:sz w:val="16"/>
          <w:highlight w:val="green"/>
        </w:rPr>
        <w:t>.</w:t>
      </w:r>
      <w:r w:rsidRPr="00760E09">
        <w:rPr>
          <w:rFonts w:cs="Calibri"/>
          <w:color w:val="000000" w:themeColor="text1"/>
          <w:sz w:val="16"/>
        </w:rPr>
        <w:t xml:space="preserve">1 96 </w:t>
      </w:r>
    </w:p>
    <w:p w14:paraId="16D21B69" w14:textId="77777777" w:rsidR="00760E09" w:rsidRPr="00760E09" w:rsidRDefault="00760E09" w:rsidP="00760E09">
      <w:pPr>
        <w:rPr>
          <w:rStyle w:val="StyleUnderline"/>
          <w:rFonts w:cs="Calibri"/>
          <w:color w:val="000000" w:themeColor="text1"/>
        </w:rPr>
      </w:pPr>
      <w:r w:rsidRPr="00760E09">
        <w:rPr>
          <w:rStyle w:val="StyleUnderline"/>
          <w:rFonts w:cs="Calibri"/>
          <w:color w:val="000000" w:themeColor="text1"/>
        </w:rPr>
        <w:t>This incentive is particularly appealing to major multinational pharmaceutical companies (Big Pharma) and is already being capitalized on today. For example, pharmaceutical firms are already seven of the top ten cannabis patent holders in Canada</w:t>
      </w:r>
      <w:r w:rsidRPr="00760E09">
        <w:rPr>
          <w:rFonts w:cs="Calibri"/>
          <w:color w:val="000000" w:themeColor="text1"/>
          <w:sz w:val="16"/>
        </w:rPr>
        <w:t xml:space="preserve">.' 97 These patents, filed prior to the country's full legalization of marijuana, would have been difficult to enforce prior to legalization.' 9 8 However, </w:t>
      </w:r>
      <w:r w:rsidRPr="00760E09">
        <w:rPr>
          <w:rStyle w:val="StyleUnderline"/>
          <w:rFonts w:cs="Calibri"/>
          <w:color w:val="000000" w:themeColor="text1"/>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760E09">
        <w:rPr>
          <w:rStyle w:val="StyleUnderline"/>
          <w:rFonts w:cs="Calibri"/>
          <w:color w:val="000000" w:themeColor="text1"/>
          <w:highlight w:val="green"/>
        </w:rPr>
        <w:t>Big Pharma companies</w:t>
      </w:r>
      <w:r w:rsidRPr="00760E09">
        <w:rPr>
          <w:rStyle w:val="StyleUnderline"/>
          <w:rFonts w:cs="Calibri"/>
          <w:color w:val="000000" w:themeColor="text1"/>
        </w:rPr>
        <w:t xml:space="preserve"> will </w:t>
      </w:r>
      <w:r w:rsidRPr="00760E09">
        <w:rPr>
          <w:rStyle w:val="StyleUnderline"/>
          <w:rFonts w:cs="Calibri"/>
          <w:color w:val="000000" w:themeColor="text1"/>
          <w:highlight w:val="green"/>
        </w:rPr>
        <w:t>harness</w:t>
      </w:r>
      <w:r w:rsidRPr="00760E09">
        <w:rPr>
          <w:rStyle w:val="StyleUnderline"/>
          <w:rFonts w:cs="Calibri"/>
          <w:color w:val="000000" w:themeColor="text1"/>
        </w:rPr>
        <w:t xml:space="preserve"> their </w:t>
      </w:r>
      <w:r w:rsidRPr="00760E09">
        <w:rPr>
          <w:rStyle w:val="StyleUnderline"/>
          <w:rFonts w:cs="Calibri"/>
          <w:color w:val="000000" w:themeColor="text1"/>
        </w:rPr>
        <w:lastRenderedPageBreak/>
        <w:t xml:space="preserve">powerful lobbies and seemingly bottomless payrolls to engage in </w:t>
      </w:r>
      <w:r w:rsidRPr="00760E09">
        <w:rPr>
          <w:rStyle w:val="StyleUnderline"/>
          <w:rFonts w:cs="Calibri"/>
          <w:color w:val="000000" w:themeColor="text1"/>
          <w:highlight w:val="green"/>
        </w:rPr>
        <w:t>patent blitzes</w:t>
      </w:r>
      <w:r w:rsidRPr="00760E09">
        <w:rPr>
          <w:rStyle w:val="StyleUnderline"/>
          <w:rFonts w:cs="Calibri"/>
          <w:color w:val="000000" w:themeColor="text1"/>
        </w:rPr>
        <w:t xml:space="preserve">. In other words, they will try to enlarge their patent portfolios and subsequent ownership of marijuana strains </w:t>
      </w:r>
      <w:r w:rsidRPr="00760E09">
        <w:rPr>
          <w:rFonts w:cs="Calibri"/>
          <w:color w:val="000000" w:themeColor="text1"/>
          <w:sz w:val="16"/>
        </w:rPr>
        <w:t>and their ancillary byproducts, such as oils,</w:t>
      </w:r>
      <w:r w:rsidRPr="00760E09">
        <w:rPr>
          <w:rStyle w:val="StyleUnderline"/>
          <w:rFonts w:cs="Calibri"/>
          <w:color w:val="000000" w:themeColor="text1"/>
        </w:rPr>
        <w:t xml:space="preserve"> </w:t>
      </w:r>
      <w:r w:rsidRPr="00760E09">
        <w:rPr>
          <w:rStyle w:val="StyleUnderline"/>
          <w:rFonts w:cs="Calibri"/>
          <w:color w:val="000000" w:themeColor="text1"/>
          <w:highlight w:val="green"/>
        </w:rPr>
        <w:t>to marginalize competitors.</w:t>
      </w:r>
      <w:r w:rsidRPr="00760E09">
        <w:rPr>
          <w:rStyle w:val="StyleUnderline"/>
          <w:rFonts w:cs="Calibri"/>
          <w:color w:val="000000" w:themeColor="text1"/>
        </w:rPr>
        <w:t xml:space="preserve"> </w:t>
      </w:r>
    </w:p>
    <w:p w14:paraId="1572539A" w14:textId="77777777" w:rsidR="00760E09" w:rsidRPr="00760E09" w:rsidRDefault="00760E09" w:rsidP="00760E09">
      <w:pPr>
        <w:rPr>
          <w:rFonts w:cs="Calibri"/>
          <w:color w:val="000000" w:themeColor="text1"/>
          <w:sz w:val="16"/>
        </w:rPr>
      </w:pPr>
      <w:r w:rsidRPr="00760E09">
        <w:rPr>
          <w:rFonts w:cs="Calibri"/>
          <w:color w:val="000000" w:themeColor="text1"/>
          <w:sz w:val="16"/>
        </w:rPr>
        <w:t>In the United States, the FDA plays a crucial role in approving and 201 regulating medications for public use</w:t>
      </w:r>
      <w:r w:rsidRPr="00760E09">
        <w:rPr>
          <w:rStyle w:val="StyleUnderline"/>
          <w:rFonts w:cs="Calibri"/>
          <w:color w:val="000000" w:themeColor="text1"/>
        </w:rPr>
        <w:t xml:space="preserve">.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w:t>
      </w:r>
      <w:proofErr w:type="spellStart"/>
      <w:r w:rsidRPr="00760E09">
        <w:rPr>
          <w:rStyle w:val="StyleUnderline"/>
          <w:rFonts w:cs="Calibri"/>
          <w:color w:val="000000" w:themeColor="text1"/>
        </w:rPr>
        <w:t>drugmakers</w:t>
      </w:r>
      <w:proofErr w:type="spellEnd"/>
      <w:r w:rsidRPr="00760E09">
        <w:rPr>
          <w:rStyle w:val="StyleUnderline"/>
          <w:rFonts w:cs="Calibri"/>
          <w:color w:val="000000" w:themeColor="text1"/>
        </w:rPr>
        <w:t xml:space="preserve">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w:t>
      </w:r>
      <w:proofErr w:type="gramStart"/>
      <w:r w:rsidRPr="00760E09">
        <w:rPr>
          <w:rStyle w:val="StyleUnderline"/>
          <w:rFonts w:cs="Calibri"/>
          <w:color w:val="000000" w:themeColor="text1"/>
        </w:rPr>
        <w:t>really just</w:t>
      </w:r>
      <w:proofErr w:type="gramEnd"/>
      <w:r w:rsidRPr="00760E09">
        <w:rPr>
          <w:rStyle w:val="StyleUnderline"/>
          <w:rFonts w:cs="Calibri"/>
          <w:color w:val="000000" w:themeColor="text1"/>
        </w:rPr>
        <w:t xml:space="preserve"> slight modifications of old drugs, it's called 'evergreening. "'205 Evergreening occurs because once a </w:t>
      </w:r>
      <w:proofErr w:type="spellStart"/>
      <w:r w:rsidRPr="00760E09">
        <w:rPr>
          <w:rStyle w:val="StyleUnderline"/>
          <w:rFonts w:cs="Calibri"/>
          <w:color w:val="000000" w:themeColor="text1"/>
        </w:rPr>
        <w:t>drugmaker's</w:t>
      </w:r>
      <w:proofErr w:type="spellEnd"/>
      <w:r w:rsidRPr="00760E09">
        <w:rPr>
          <w:rStyle w:val="StyleUnderline"/>
          <w:rFonts w:cs="Calibri"/>
          <w:color w:val="000000" w:themeColor="text1"/>
        </w:rPr>
        <w:t xml:space="preserve"> patent on a particular drug expires, the door is open for other producers to bring generic versions of the drug to market.206 Patents in patent blitzes are often granted for even the most trivial improvements and innovations related to existing drugs</w:t>
      </w:r>
      <w:r w:rsidRPr="00760E09">
        <w:rPr>
          <w:rFonts w:cs="Calibri"/>
          <w:color w:val="000000" w:themeColor="text1"/>
          <w:sz w:val="16"/>
        </w:rPr>
        <w:t xml:space="preserve">.207 The purpose of </w:t>
      </w:r>
      <w:r w:rsidRPr="00760E09">
        <w:rPr>
          <w:rStyle w:val="StyleUnderline"/>
          <w:rFonts w:cs="Calibri"/>
          <w:color w:val="000000" w:themeColor="text1"/>
          <w:highlight w:val="green"/>
        </w:rPr>
        <w:t>evergreening</w:t>
      </w:r>
      <w:r w:rsidRPr="00760E09">
        <w:rPr>
          <w:rFonts w:cs="Calibri"/>
          <w:color w:val="000000" w:themeColor="text1"/>
          <w:sz w:val="16"/>
        </w:rPr>
        <w:t xml:space="preserve"> is two-fold: first, to extend the commercial dominance of brand-name drugs, and second, to </w:t>
      </w:r>
      <w:r w:rsidRPr="00760E09">
        <w:rPr>
          <w:rStyle w:val="StyleUnderline"/>
          <w:rFonts w:cs="Calibri"/>
          <w:color w:val="000000" w:themeColor="text1"/>
          <w:highlight w:val="green"/>
        </w:rPr>
        <w:t xml:space="preserve">tie up producers </w:t>
      </w:r>
      <w:r w:rsidRPr="00760E09">
        <w:rPr>
          <w:rStyle w:val="StyleUnderline"/>
          <w:rFonts w:cs="Calibri"/>
          <w:color w:val="000000" w:themeColor="text1"/>
        </w:rPr>
        <w:t xml:space="preserve">of the generic drugs </w:t>
      </w:r>
      <w:r w:rsidRPr="00760E09">
        <w:rPr>
          <w:rStyle w:val="StyleUnderline"/>
          <w:rFonts w:cs="Calibri"/>
          <w:color w:val="000000" w:themeColor="text1"/>
          <w:highlight w:val="green"/>
        </w:rPr>
        <w:t>in</w:t>
      </w:r>
      <w:r w:rsidRPr="00760E09">
        <w:rPr>
          <w:rStyle w:val="StyleUnderline"/>
          <w:rFonts w:cs="Calibri"/>
          <w:color w:val="000000" w:themeColor="text1"/>
        </w:rPr>
        <w:t xml:space="preserve"> 2 08 costly, </w:t>
      </w:r>
      <w:r w:rsidRPr="00760E09">
        <w:rPr>
          <w:rStyle w:val="StyleUnderline"/>
          <w:rFonts w:cs="Calibri"/>
          <w:color w:val="000000" w:themeColor="text1"/>
          <w:highlight w:val="green"/>
        </w:rPr>
        <w:t>time-consuming litigation</w:t>
      </w:r>
      <w:r w:rsidRPr="00760E09">
        <w:rPr>
          <w:rStyle w:val="StyleUnderline"/>
          <w:rFonts w:cs="Calibri"/>
          <w:color w:val="000000" w:themeColor="text1"/>
        </w:rPr>
        <w:t xml:space="preserve">. Evergreening prevents a generic drug's market entry </w:t>
      </w:r>
      <w:r w:rsidRPr="00760E09">
        <w:rPr>
          <w:rStyle w:val="StyleUnderline"/>
          <w:rFonts w:cs="Calibri"/>
          <w:color w:val="000000" w:themeColor="text1"/>
          <w:highlight w:val="green"/>
        </w:rPr>
        <w:t>and</w:t>
      </w:r>
      <w:r w:rsidRPr="00760E09">
        <w:rPr>
          <w:rStyle w:val="StyleUnderline"/>
          <w:rFonts w:cs="Calibri"/>
          <w:color w:val="000000" w:themeColor="text1"/>
        </w:rPr>
        <w:t xml:space="preserve"> further </w:t>
      </w:r>
      <w:r w:rsidRPr="00760E09">
        <w:rPr>
          <w:rStyle w:val="StyleUnderline"/>
          <w:rFonts w:cs="Calibri"/>
          <w:color w:val="000000" w:themeColor="text1"/>
          <w:highlight w:val="green"/>
        </w:rPr>
        <w:t>extends Big Pharma's monopolies</w:t>
      </w:r>
      <w:r w:rsidRPr="00760E09">
        <w:rPr>
          <w:rFonts w:cs="Calibri"/>
          <w:color w:val="000000" w:themeColor="text1"/>
          <w:sz w:val="16"/>
        </w:rPr>
        <w:t xml:space="preserve">.2 09 </w:t>
      </w:r>
    </w:p>
    <w:p w14:paraId="5DFE0739" w14:textId="77777777" w:rsidR="00760E09" w:rsidRPr="00760E09" w:rsidRDefault="00760E09" w:rsidP="00760E09">
      <w:pPr>
        <w:rPr>
          <w:rStyle w:val="StyleUnderline"/>
          <w:rFonts w:cs="Calibri"/>
          <w:color w:val="000000" w:themeColor="text1"/>
        </w:rPr>
      </w:pPr>
      <w:r w:rsidRPr="00760E09">
        <w:rPr>
          <w:rFonts w:cs="Calibri"/>
          <w:color w:val="000000" w:themeColor="text1"/>
          <w:sz w:val="16"/>
        </w:rPr>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w:t>
      </w:r>
      <w:proofErr w:type="spellStart"/>
      <w:r w:rsidRPr="00760E09">
        <w:rPr>
          <w:rFonts w:cs="Calibri"/>
          <w:color w:val="000000" w:themeColor="text1"/>
          <w:sz w:val="16"/>
        </w:rPr>
        <w:t>AmGen</w:t>
      </w:r>
      <w:proofErr w:type="spellEnd"/>
      <w:r w:rsidRPr="00760E09">
        <w:rPr>
          <w:rFonts w:cs="Calibri"/>
          <w:color w:val="000000" w:themeColor="text1"/>
          <w:sz w:val="16"/>
        </w:rPr>
        <w:t xml:space="preserve"> over a generic version of the former's costly biologic drug Humira, Big Pharma's inclination to place company profits over the needs and desires of patients could continue with cannabis </w:t>
      </w:r>
      <w:r w:rsidRPr="00760E09">
        <w:rPr>
          <w:rStyle w:val="StyleUnderline"/>
          <w:rFonts w:cs="Calibri"/>
          <w:color w:val="000000" w:themeColor="text1"/>
          <w:highlight w:val="green"/>
        </w:rPr>
        <w:t>strain patents</w:t>
      </w:r>
      <w:r w:rsidRPr="00760E09">
        <w:rPr>
          <w:rStyle w:val="StyleUnderline"/>
          <w:rFonts w:cs="Calibri"/>
          <w:color w:val="000000" w:themeColor="text1"/>
        </w:rPr>
        <w:t>.</w:t>
      </w:r>
      <w:r w:rsidRPr="00760E09">
        <w:rPr>
          <w:rFonts w:cs="Calibri"/>
          <w:color w:val="000000" w:themeColor="text1"/>
          <w:sz w:val="16"/>
        </w:rPr>
        <w:t xml:space="preserve"> 2 13 </w:t>
      </w:r>
      <w:r w:rsidRPr="00760E09">
        <w:rPr>
          <w:rStyle w:val="StyleUnderline"/>
          <w:rFonts w:cs="Calibri"/>
          <w:color w:val="000000" w:themeColor="text1"/>
        </w:rPr>
        <w:t xml:space="preserve">This </w:t>
      </w:r>
      <w:r w:rsidRPr="00760E09">
        <w:rPr>
          <w:rStyle w:val="StyleUnderline"/>
          <w:rFonts w:cs="Calibri"/>
          <w:color w:val="000000" w:themeColor="text1"/>
          <w:highlight w:val="green"/>
        </w:rPr>
        <w:t>will</w:t>
      </w:r>
      <w:r w:rsidRPr="00760E09">
        <w:rPr>
          <w:rStyle w:val="StyleUnderline"/>
          <w:rFonts w:cs="Calibri"/>
          <w:color w:val="000000" w:themeColor="text1"/>
        </w:rPr>
        <w:t xml:space="preserve"> ultimately </w:t>
      </w:r>
      <w:r w:rsidRPr="00760E09">
        <w:rPr>
          <w:rStyle w:val="StyleUnderline"/>
          <w:rFonts w:cs="Calibri"/>
          <w:color w:val="000000" w:themeColor="text1"/>
          <w:highlight w:val="green"/>
        </w:rPr>
        <w:t>affect cost and access to medical marijuana</w:t>
      </w:r>
      <w:r w:rsidRPr="00760E09">
        <w:rPr>
          <w:rStyle w:val="StyleUnderline"/>
          <w:rFonts w:cs="Calibri"/>
          <w:color w:val="000000" w:themeColor="text1"/>
        </w:rPr>
        <w:t xml:space="preserve"> products. </w:t>
      </w:r>
    </w:p>
    <w:p w14:paraId="7567EC19" w14:textId="77777777" w:rsidR="00760E09" w:rsidRPr="00760E09" w:rsidRDefault="00760E09" w:rsidP="00760E09">
      <w:pPr>
        <w:rPr>
          <w:rFonts w:cs="Calibri"/>
          <w:color w:val="000000" w:themeColor="text1"/>
          <w:sz w:val="16"/>
        </w:rPr>
      </w:pPr>
      <w:r w:rsidRPr="00760E09">
        <w:rPr>
          <w:rFonts w:cs="Calibri"/>
          <w:color w:val="000000" w:themeColor="text1"/>
          <w:sz w:val="16"/>
        </w:rPr>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w:t>
      </w:r>
      <w:proofErr w:type="gramStart"/>
      <w:r w:rsidRPr="00760E09">
        <w:rPr>
          <w:rFonts w:cs="Calibri"/>
          <w:color w:val="000000" w:themeColor="text1"/>
          <w:sz w:val="16"/>
        </w:rPr>
        <w:t>in the near future</w:t>
      </w:r>
      <w:proofErr w:type="gramEnd"/>
      <w:r w:rsidRPr="00760E09">
        <w:rPr>
          <w:rFonts w:cs="Calibri"/>
          <w:color w:val="000000" w:themeColor="text1"/>
          <w:sz w:val="16"/>
        </w:rPr>
        <w:t xml:space="preserve">, the federal government will reconsider its stance on cannabis, and make medical and recreational marijuana use legal from sea to shining sea.215 </w:t>
      </w:r>
    </w:p>
    <w:p w14:paraId="2ED9657B" w14:textId="77777777" w:rsidR="00760E09" w:rsidRPr="00760E09" w:rsidRDefault="00760E09" w:rsidP="00760E09">
      <w:pPr>
        <w:rPr>
          <w:rFonts w:cs="Calibri"/>
          <w:color w:val="000000" w:themeColor="text1"/>
          <w:sz w:val="16"/>
        </w:rPr>
      </w:pPr>
      <w:r w:rsidRPr="00760E09">
        <w:rPr>
          <w:rFonts w:cs="Calibri"/>
          <w:color w:val="000000" w:themeColor="text1"/>
          <w:sz w:val="16"/>
        </w:rPr>
        <w:t xml:space="preserve">Companies with a large numb1er of cannabis strain patents, such as </w:t>
      </w:r>
      <w:proofErr w:type="spellStart"/>
      <w:r w:rsidRPr="00760E09">
        <w:rPr>
          <w:rFonts w:cs="Calibri"/>
          <w:color w:val="000000" w:themeColor="text1"/>
          <w:sz w:val="16"/>
        </w:rPr>
        <w:t>BioTech</w:t>
      </w:r>
      <w:proofErr w:type="spellEnd"/>
      <w:r w:rsidRPr="00760E09">
        <w:rPr>
          <w:rFonts w:cs="Calibri"/>
          <w:color w:val="000000" w:themeColor="text1"/>
          <w:sz w:val="16"/>
        </w:rPr>
        <w:t xml:space="preserve">, could become an even bigger national player in the field of cannabis strain patents as they acquire more market share. Overall, </w:t>
      </w:r>
      <w:r w:rsidRPr="00760E09">
        <w:rPr>
          <w:rStyle w:val="StyleUnderline"/>
          <w:rFonts w:cs="Calibri"/>
          <w:color w:val="000000" w:themeColor="text1"/>
          <w:highlight w:val="green"/>
        </w:rPr>
        <w:t>if Big Pharma obtains exclusive rights to</w:t>
      </w:r>
      <w:r w:rsidRPr="00760E09">
        <w:rPr>
          <w:rStyle w:val="StyleUnderline"/>
          <w:rFonts w:cs="Calibri"/>
          <w:color w:val="000000" w:themeColor="text1"/>
        </w:rPr>
        <w:t xml:space="preserve"> use, produce, and sell </w:t>
      </w:r>
      <w:proofErr w:type="gramStart"/>
      <w:r w:rsidRPr="00760E09">
        <w:rPr>
          <w:rStyle w:val="StyleUnderline"/>
          <w:rFonts w:cs="Calibri"/>
          <w:color w:val="000000" w:themeColor="text1"/>
        </w:rPr>
        <w:t>particular cannabis</w:t>
      </w:r>
      <w:proofErr w:type="gramEnd"/>
      <w:r w:rsidRPr="00760E09">
        <w:rPr>
          <w:rStyle w:val="StyleUnderline"/>
          <w:rFonts w:cs="Calibri"/>
          <w:color w:val="000000" w:themeColor="text1"/>
        </w:rPr>
        <w:t xml:space="preserve"> </w:t>
      </w:r>
      <w:r w:rsidRPr="00760E09">
        <w:rPr>
          <w:rStyle w:val="StyleUnderline"/>
          <w:rFonts w:cs="Calibri"/>
          <w:color w:val="000000" w:themeColor="text1"/>
          <w:highlight w:val="green"/>
        </w:rPr>
        <w:t>strains</w:t>
      </w:r>
      <w:r w:rsidRPr="00760E09">
        <w:rPr>
          <w:rStyle w:val="StyleUnderline"/>
          <w:rFonts w:cs="Calibri"/>
          <w:color w:val="000000" w:themeColor="text1"/>
        </w:rPr>
        <w:t xml:space="preserve">, together with their large influence over the FDA and other government regulatory bodies, </w:t>
      </w:r>
      <w:r w:rsidRPr="00760E09">
        <w:rPr>
          <w:rStyle w:val="StyleUnderline"/>
          <w:rFonts w:cs="Calibri"/>
          <w:color w:val="000000" w:themeColor="text1"/>
          <w:highlight w:val="green"/>
        </w:rPr>
        <w:t>they can control</w:t>
      </w:r>
      <w:r w:rsidRPr="00760E09">
        <w:rPr>
          <w:rStyle w:val="StyleUnderline"/>
          <w:rFonts w:cs="Calibri"/>
          <w:color w:val="000000" w:themeColor="text1"/>
        </w:rPr>
        <w:t xml:space="preserve"> public </w:t>
      </w:r>
      <w:r w:rsidRPr="00760E09">
        <w:rPr>
          <w:rStyle w:val="StyleUnderline"/>
          <w:rFonts w:cs="Calibri"/>
          <w:color w:val="000000" w:themeColor="text1"/>
          <w:highlight w:val="green"/>
        </w:rPr>
        <w:t>access</w:t>
      </w:r>
      <w:r w:rsidRPr="00760E09">
        <w:rPr>
          <w:rStyle w:val="StyleUnderline"/>
          <w:rFonts w:cs="Calibri"/>
          <w:color w:val="000000" w:themeColor="text1"/>
        </w:rPr>
        <w:t xml:space="preserve"> and maintain already robust profit margins</w:t>
      </w:r>
      <w:r w:rsidRPr="00760E09">
        <w:rPr>
          <w:rFonts w:cs="Calibri"/>
          <w:color w:val="000000" w:themeColor="text1"/>
          <w:sz w:val="16"/>
        </w:rPr>
        <w:t xml:space="preserve">.217 </w:t>
      </w:r>
    </w:p>
    <w:p w14:paraId="6516F6D3" w14:textId="77777777" w:rsidR="00760E09" w:rsidRPr="00760E09" w:rsidRDefault="00760E09" w:rsidP="00760E09">
      <w:pPr>
        <w:rPr>
          <w:rFonts w:cs="Calibri"/>
          <w:color w:val="000000" w:themeColor="text1"/>
          <w:sz w:val="16"/>
        </w:rPr>
      </w:pPr>
      <w:r w:rsidRPr="00760E09">
        <w:rPr>
          <w:rFonts w:cs="Calibri"/>
          <w:color w:val="000000" w:themeColor="text1"/>
          <w:sz w:val="16"/>
        </w:rPr>
        <w:t xml:space="preserve">Not surprisingly, </w:t>
      </w:r>
      <w:r w:rsidRPr="00760E09">
        <w:rPr>
          <w:rStyle w:val="StyleUnderline"/>
          <w:rFonts w:cs="Calibri"/>
          <w:color w:val="000000" w:themeColor="text1"/>
        </w:rPr>
        <w:t xml:space="preserve">Big Pharma is not the only industry chasing profits from marijuana IP rights. Smaller breeders, including scientists who alter the plant for medicinal purposes, worry that large </w:t>
      </w:r>
      <w:proofErr w:type="spellStart"/>
      <w:r w:rsidRPr="00760E09">
        <w:rPr>
          <w:rStyle w:val="StyleUnderline"/>
          <w:rFonts w:cs="Calibri"/>
          <w:color w:val="000000" w:themeColor="text1"/>
        </w:rPr>
        <w:t>bioagricultural</w:t>
      </w:r>
      <w:proofErr w:type="spellEnd"/>
      <w:r w:rsidRPr="00760E09">
        <w:rPr>
          <w:rStyle w:val="StyleUnderline"/>
          <w:rFonts w:cs="Calibri"/>
          <w:color w:val="000000" w:themeColor="text1"/>
        </w:rPr>
        <w:t xml:space="preserve"> companies like Monsanto and Syngenta will hoard cannabis-based patents</w:t>
      </w:r>
      <w:r w:rsidRPr="00760E09">
        <w:rPr>
          <w:rFonts w:cs="Calibri"/>
          <w:color w:val="000000" w:themeColor="text1"/>
          <w:sz w:val="16"/>
        </w:rPr>
        <w:t xml:space="preserve"> and deploy their massive economic power to position themselves as another dominant force in the market.218 </w:t>
      </w:r>
      <w:r w:rsidRPr="00760E09">
        <w:rPr>
          <w:rStyle w:val="StyleUnderline"/>
          <w:rFonts w:cs="Calibri"/>
          <w:color w:val="000000" w:themeColor="text1"/>
        </w:rPr>
        <w:t xml:space="preserve">in short, </w:t>
      </w:r>
      <w:r w:rsidRPr="00760E09">
        <w:rPr>
          <w:rStyle w:val="StyleUnderline"/>
          <w:rFonts w:cs="Calibri"/>
          <w:color w:val="000000" w:themeColor="text1"/>
          <w:highlight w:val="green"/>
        </w:rPr>
        <w:t>an open and accessible marketplace for cannabis</w:t>
      </w:r>
      <w:r w:rsidRPr="00760E09">
        <w:rPr>
          <w:rStyle w:val="StyleUnderline"/>
          <w:rFonts w:cs="Calibri"/>
          <w:color w:val="000000" w:themeColor="text1"/>
        </w:rPr>
        <w:t xml:space="preserve"> products, </w:t>
      </w:r>
      <w:r w:rsidRPr="00760E09">
        <w:rPr>
          <w:rStyle w:val="StyleUnderline"/>
          <w:rFonts w:cs="Calibri"/>
          <w:color w:val="000000" w:themeColor="text1"/>
          <w:highlight w:val="green"/>
        </w:rPr>
        <w:t xml:space="preserve">especially for medicinal use, depends on </w:t>
      </w:r>
      <w:r w:rsidRPr="00760E09">
        <w:rPr>
          <w:rStyle w:val="StyleUnderline"/>
          <w:rFonts w:cs="Calibri"/>
          <w:color w:val="000000" w:themeColor="text1"/>
        </w:rPr>
        <w:t xml:space="preserve">tracking the </w:t>
      </w:r>
      <w:r w:rsidRPr="00760E09">
        <w:rPr>
          <w:rStyle w:val="StyleUnderline"/>
          <w:rFonts w:cs="Calibri"/>
          <w:color w:val="000000" w:themeColor="text1"/>
          <w:highlight w:val="green"/>
        </w:rPr>
        <w:t>patent activity</w:t>
      </w:r>
      <w:r w:rsidRPr="00760E09">
        <w:rPr>
          <w:rStyle w:val="StyleUnderline"/>
          <w:rFonts w:cs="Calibri"/>
          <w:color w:val="000000" w:themeColor="text1"/>
        </w:rPr>
        <w:t xml:space="preserve"> of wealthy, powerful entities to ensure smaller entities are not marginalized</w:t>
      </w:r>
      <w:r w:rsidRPr="00760E09">
        <w:rPr>
          <w:rFonts w:cs="Calibri"/>
          <w:color w:val="000000" w:themeColor="text1"/>
          <w:sz w:val="16"/>
        </w:rPr>
        <w:t>.219</w:t>
      </w:r>
    </w:p>
    <w:p w14:paraId="3D07E002" w14:textId="77777777" w:rsidR="00760E09" w:rsidRPr="00760E09" w:rsidRDefault="00760E09" w:rsidP="00760E09">
      <w:pPr>
        <w:rPr>
          <w:rFonts w:cs="Calibri"/>
          <w:color w:val="000000" w:themeColor="text1"/>
        </w:rPr>
      </w:pPr>
    </w:p>
    <w:p w14:paraId="72298105" w14:textId="77777777" w:rsidR="00760E09" w:rsidRPr="00760E09" w:rsidRDefault="00760E09" w:rsidP="00760E09">
      <w:pPr>
        <w:pStyle w:val="Heading4"/>
        <w:rPr>
          <w:rFonts w:cs="Calibri"/>
          <w:color w:val="000000" w:themeColor="text1"/>
        </w:rPr>
      </w:pPr>
      <w:r w:rsidRPr="00760E09">
        <w:rPr>
          <w:rFonts w:cs="Calibri"/>
          <w:color w:val="000000" w:themeColor="text1"/>
        </w:rPr>
        <w:lastRenderedPageBreak/>
        <w:t>Monopolies kill cannabis biodiversity which throttles medical marijuana advances and industry innovation.</w:t>
      </w:r>
    </w:p>
    <w:p w14:paraId="3D4783EB" w14:textId="77777777" w:rsidR="00760E09" w:rsidRPr="00760E09" w:rsidRDefault="00760E09" w:rsidP="00760E09">
      <w:pPr>
        <w:rPr>
          <w:rFonts w:cs="Calibri"/>
          <w:color w:val="000000" w:themeColor="text1"/>
        </w:rPr>
      </w:pPr>
      <w:r w:rsidRPr="00760E09">
        <w:rPr>
          <w:rStyle w:val="Style13ptBold"/>
          <w:rFonts w:cs="Calibri"/>
          <w:color w:val="000000" w:themeColor="text1"/>
        </w:rPr>
        <w:t xml:space="preserve">Barnett 20 </w:t>
      </w:r>
      <w:r w:rsidRPr="00760E09">
        <w:rPr>
          <w:rFonts w:cs="Calibri"/>
          <w:color w:val="000000" w:themeColor="text1"/>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2" w:history="1">
        <w:r w:rsidRPr="00760E09">
          <w:rPr>
            <w:rStyle w:val="Hyperlink"/>
            <w:rFonts w:cs="Calibri"/>
            <w:color w:val="000000" w:themeColor="text1"/>
          </w:rPr>
          <w:t>https://heinonline.org/HOL/LandingPage?handle=hein.journals/tuljtip22&amp;div=8&amp;id=&amp;page=</w:t>
        </w:r>
      </w:hyperlink>
      <w:r w:rsidRPr="00760E09">
        <w:rPr>
          <w:rFonts w:cs="Calibri"/>
          <w:color w:val="000000" w:themeColor="text1"/>
        </w:rPr>
        <w:t xml:space="preserve"> SM</w:t>
      </w:r>
    </w:p>
    <w:p w14:paraId="7B9CA5CF" w14:textId="77777777" w:rsidR="00760E09" w:rsidRPr="00760E09" w:rsidRDefault="00760E09" w:rsidP="00760E09">
      <w:pPr>
        <w:rPr>
          <w:rFonts w:cs="Calibri"/>
          <w:color w:val="000000" w:themeColor="text1"/>
          <w:sz w:val="16"/>
        </w:rPr>
      </w:pPr>
      <w:r w:rsidRPr="00760E09">
        <w:rPr>
          <w:rFonts w:cs="Calibri"/>
          <w:color w:val="000000" w:themeColor="text1"/>
          <w:sz w:val="16"/>
        </w:rPr>
        <w:t xml:space="preserve">A. Biodiversity Implications for Cannabis Strain Patents </w:t>
      </w:r>
    </w:p>
    <w:p w14:paraId="4391F56D" w14:textId="77777777" w:rsidR="00760E09" w:rsidRPr="00760E09" w:rsidRDefault="00760E09" w:rsidP="00760E09">
      <w:pPr>
        <w:rPr>
          <w:rFonts w:cs="Calibri"/>
          <w:color w:val="000000" w:themeColor="text1"/>
          <w:sz w:val="16"/>
        </w:rPr>
      </w:pPr>
      <w:r w:rsidRPr="00760E09">
        <w:rPr>
          <w:rStyle w:val="StyleUnderline"/>
          <w:rFonts w:cs="Calibri"/>
          <w:color w:val="000000" w:themeColor="text1"/>
        </w:rPr>
        <w:t>Biodiversity, or biological diversity, is an ongoing controversy in the marijuana patent industry</w:t>
      </w:r>
      <w:r w:rsidRPr="00760E09">
        <w:rPr>
          <w:rFonts w:cs="Calibri"/>
          <w:color w:val="000000" w:themeColor="text1"/>
          <w:sz w:val="16"/>
        </w:rPr>
        <w:t xml:space="preserve">. Like comprehensive research on the benefits and drawbacks of medical marijuana, "empirical analysis on biodiversity in the patent system is limited."2 2 </w:t>
      </w:r>
      <w:r w:rsidRPr="00760E09">
        <w:rPr>
          <w:rStyle w:val="StyleUnderline"/>
          <w:rFonts w:cs="Calibri"/>
          <w:color w:val="000000" w:themeColor="text1"/>
        </w:rPr>
        <w:t>2 Biodiversity is a broad term but is generally defined as "biological diversity in an environment as indicated by numbers of different species of plants and animals</w:t>
      </w:r>
      <w:r w:rsidRPr="00760E09">
        <w:rPr>
          <w:rFonts w:cs="Calibri"/>
          <w:color w:val="000000" w:themeColor="text1"/>
          <w:sz w:val="16"/>
        </w:rPr>
        <w:t xml:space="preserve">." 23 Increasingly, however, countries and companies are asserting IP rights in native flora, 224 impacting global biodiversity. </w:t>
      </w:r>
    </w:p>
    <w:p w14:paraId="518140EC" w14:textId="77777777" w:rsidR="00760E09" w:rsidRPr="00760E09" w:rsidRDefault="00760E09" w:rsidP="00760E09">
      <w:pPr>
        <w:rPr>
          <w:rFonts w:cs="Calibri"/>
          <w:color w:val="000000" w:themeColor="text1"/>
          <w:sz w:val="16"/>
        </w:rPr>
      </w:pPr>
      <w:r w:rsidRPr="00760E09">
        <w:rPr>
          <w:rFonts w:cs="Calibri"/>
          <w:color w:val="000000" w:themeColor="text1"/>
          <w:sz w:val="16"/>
        </w:rPr>
        <w:t xml:space="preserve">"Historical documents from around the world, some dating as far back as 2900 B.C., tell us that cannabis has lived alongside humans for thousands of years, cultivated for food, fiber, and fodder, as well as for religious and medicinal purposes." 2 5 </w:t>
      </w:r>
      <w:r w:rsidRPr="00760E09">
        <w:rPr>
          <w:rStyle w:val="StyleUnderline"/>
          <w:rFonts w:cs="Calibri"/>
          <w:color w:val="000000" w:themeColor="text1"/>
        </w:rPr>
        <w:t xml:space="preserve">The fear is that </w:t>
      </w:r>
      <w:r w:rsidRPr="00760E09">
        <w:rPr>
          <w:rStyle w:val="StyleUnderline"/>
          <w:rFonts w:cs="Calibri"/>
          <w:color w:val="000000" w:themeColor="text1"/>
          <w:highlight w:val="green"/>
        </w:rPr>
        <w:t xml:space="preserve">without a </w:t>
      </w:r>
      <w:r w:rsidRPr="00760E09">
        <w:rPr>
          <w:rStyle w:val="StyleUnderline"/>
          <w:rFonts w:cs="Calibri"/>
          <w:color w:val="000000" w:themeColor="text1"/>
        </w:rPr>
        <w:t xml:space="preserve">wide </w:t>
      </w:r>
      <w:r w:rsidRPr="00760E09">
        <w:rPr>
          <w:rStyle w:val="StyleUnderline"/>
          <w:rFonts w:cs="Calibri"/>
          <w:color w:val="000000" w:themeColor="text1"/>
          <w:highlight w:val="green"/>
        </w:rPr>
        <w:t>variety of cannabis strains</w:t>
      </w:r>
      <w:r w:rsidRPr="00760E09">
        <w:rPr>
          <w:rStyle w:val="StyleUnderline"/>
          <w:rFonts w:cs="Calibri"/>
          <w:color w:val="000000" w:themeColor="text1"/>
        </w:rPr>
        <w:t xml:space="preserve"> available for breeding and growing, </w:t>
      </w:r>
      <w:r w:rsidRPr="00760E09">
        <w:rPr>
          <w:rStyle w:val="StyleUnderline"/>
          <w:rFonts w:cs="Calibri"/>
          <w:color w:val="000000" w:themeColor="text1"/>
          <w:highlight w:val="green"/>
        </w:rPr>
        <w:t>production</w:t>
      </w:r>
      <w:r w:rsidRPr="00760E09">
        <w:rPr>
          <w:rStyle w:val="StyleUnderline"/>
          <w:rFonts w:cs="Calibri"/>
          <w:color w:val="000000" w:themeColor="text1"/>
        </w:rPr>
        <w:t xml:space="preserve"> and processing of the plant </w:t>
      </w:r>
      <w:r w:rsidRPr="00760E09">
        <w:rPr>
          <w:rStyle w:val="StyleUnderline"/>
          <w:rFonts w:cs="Calibri"/>
          <w:color w:val="000000" w:themeColor="text1"/>
          <w:highlight w:val="green"/>
        </w:rPr>
        <w:t xml:space="preserve">will </w:t>
      </w:r>
      <w:r w:rsidRPr="00760E09">
        <w:rPr>
          <w:rStyle w:val="StyleUnderline"/>
          <w:rFonts w:cs="Calibri"/>
          <w:color w:val="000000" w:themeColor="text1"/>
        </w:rPr>
        <w:t xml:space="preserve">inevitably </w:t>
      </w:r>
      <w:r w:rsidRPr="00760E09">
        <w:rPr>
          <w:rStyle w:val="StyleUnderline"/>
          <w:rFonts w:cs="Calibri"/>
          <w:color w:val="000000" w:themeColor="text1"/>
          <w:highlight w:val="green"/>
        </w:rPr>
        <w:t xml:space="preserve">consolidate into </w:t>
      </w:r>
      <w:r w:rsidRPr="00760E09">
        <w:rPr>
          <w:rStyle w:val="StyleUnderline"/>
          <w:rFonts w:cs="Calibri"/>
          <w:color w:val="000000" w:themeColor="text1"/>
        </w:rPr>
        <w:t xml:space="preserve">the hands of </w:t>
      </w:r>
      <w:r w:rsidRPr="00760E09">
        <w:rPr>
          <w:rStyle w:val="StyleUnderline"/>
          <w:rFonts w:cs="Calibri"/>
          <w:color w:val="000000" w:themeColor="text1"/>
          <w:highlight w:val="green"/>
        </w:rPr>
        <w:t>large conglomerates</w:t>
      </w:r>
      <w:r w:rsidRPr="00760E09">
        <w:rPr>
          <w:rFonts w:cs="Calibri"/>
          <w:color w:val="000000" w:themeColor="text1"/>
          <w:sz w:val="16"/>
        </w:rPr>
        <w:t xml:space="preserve">.22 6 </w:t>
      </w:r>
    </w:p>
    <w:p w14:paraId="66A46DE8" w14:textId="77777777" w:rsidR="00760E09" w:rsidRPr="00760E09" w:rsidRDefault="00760E09" w:rsidP="00760E09">
      <w:pPr>
        <w:rPr>
          <w:rFonts w:cs="Calibri"/>
          <w:color w:val="000000" w:themeColor="text1"/>
          <w:sz w:val="16"/>
        </w:rPr>
      </w:pPr>
      <w:r w:rsidRPr="00760E09">
        <w:rPr>
          <w:rFonts w:cs="Calibri"/>
          <w:color w:val="000000" w:themeColor="text1"/>
          <w:sz w:val="16"/>
        </w:rPr>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w:t>
      </w:r>
      <w:proofErr w:type="spellStart"/>
      <w:r w:rsidRPr="00760E09">
        <w:rPr>
          <w:rFonts w:cs="Calibri"/>
          <w:color w:val="000000" w:themeColor="text1"/>
          <w:sz w:val="16"/>
        </w:rPr>
        <w:t>Biothai</w:t>
      </w:r>
      <w:proofErr w:type="spellEnd"/>
      <w:r w:rsidRPr="00760E09">
        <w:rPr>
          <w:rFonts w:cs="Calibri"/>
          <w:color w:val="000000" w:themeColor="text1"/>
          <w:sz w:val="16"/>
        </w:rPr>
        <w:t xml:space="preserve">) call for </w:t>
      </w:r>
      <w:proofErr w:type="gramStart"/>
      <w:r w:rsidRPr="00760E09">
        <w:rPr>
          <w:rFonts w:cs="Calibri"/>
          <w:color w:val="000000" w:themeColor="text1"/>
          <w:sz w:val="16"/>
        </w:rPr>
        <w:t>careful scrutiny</w:t>
      </w:r>
      <w:proofErr w:type="gramEnd"/>
      <w:r w:rsidRPr="00760E09">
        <w:rPr>
          <w:rFonts w:cs="Calibri"/>
          <w:color w:val="000000" w:themeColor="text1"/>
          <w:sz w:val="16"/>
        </w:rPr>
        <w:t xml:space="preserve"> of recently filed foreign cannabis patents in the country, as discussed in greater detail in the next Section.</w:t>
      </w:r>
    </w:p>
    <w:p w14:paraId="4D1944C2" w14:textId="77777777" w:rsidR="00760E09" w:rsidRPr="00760E09" w:rsidRDefault="00760E09" w:rsidP="00760E09">
      <w:pPr>
        <w:rPr>
          <w:rFonts w:cs="Calibri"/>
          <w:color w:val="000000" w:themeColor="text1"/>
          <w:sz w:val="16"/>
        </w:rPr>
      </w:pPr>
      <w:r w:rsidRPr="00760E09">
        <w:rPr>
          <w:rFonts w:cs="Calibri"/>
          <w:color w:val="000000" w:themeColor="text1"/>
          <w:sz w:val="16"/>
        </w:rPr>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w:t>
      </w:r>
      <w:proofErr w:type="spellStart"/>
      <w:r w:rsidRPr="00760E09">
        <w:rPr>
          <w:rFonts w:cs="Calibri"/>
          <w:color w:val="000000" w:themeColor="text1"/>
          <w:sz w:val="16"/>
        </w:rPr>
        <w:t>apure</w:t>
      </w:r>
      <w:proofErr w:type="spellEnd"/>
      <w:r w:rsidRPr="00760E09">
        <w:rPr>
          <w:rFonts w:cs="Calibri"/>
          <w:color w:val="000000" w:themeColor="text1"/>
          <w:sz w:val="16"/>
        </w:rPr>
        <w:t xml:space="preserve"> sativa landrace strain, meaning it is a local strain of cannabis that has adapted to Thailand's native environment and conditions over time. </w:t>
      </w:r>
      <w:r w:rsidRPr="00760E09">
        <w:rPr>
          <w:rStyle w:val="StyleUnderline"/>
          <w:rFonts w:cs="Calibri"/>
          <w:color w:val="000000" w:themeColor="text1"/>
        </w:rPr>
        <w:t xml:space="preserve">Environment plays a key role in the THC, CBD, and terpene quality and quantity and is part of what makes landrace strains so unique. </w:t>
      </w:r>
      <w:r w:rsidRPr="00760E09">
        <w:rPr>
          <w:rFonts w:cs="Calibri"/>
          <w:color w:val="000000" w:themeColor="text1"/>
          <w:sz w:val="16"/>
        </w:rPr>
        <w:t xml:space="preserve">For example, the marijuana plants and seeds that are indigenous to the tropical jungles of Thailand are bred to preserve their naturally occurring high THC levels.235 </w:t>
      </w:r>
    </w:p>
    <w:p w14:paraId="5D6F9A65" w14:textId="77777777" w:rsidR="00760E09" w:rsidRPr="00760E09" w:rsidRDefault="00760E09" w:rsidP="00760E09">
      <w:pPr>
        <w:rPr>
          <w:rFonts w:cs="Calibri"/>
          <w:color w:val="000000" w:themeColor="text1"/>
          <w:sz w:val="16"/>
        </w:rPr>
      </w:pPr>
      <w:r w:rsidRPr="00760E09">
        <w:rPr>
          <w:rStyle w:val="StyleUnderline"/>
          <w:rFonts w:cs="Calibri"/>
          <w:color w:val="000000" w:themeColor="text1"/>
          <w:highlight w:val="green"/>
        </w:rPr>
        <w:t xml:space="preserve">As more </w:t>
      </w:r>
      <w:r w:rsidRPr="00760E09">
        <w:rPr>
          <w:rStyle w:val="StyleUnderline"/>
          <w:rFonts w:cs="Calibri"/>
          <w:color w:val="000000" w:themeColor="text1"/>
        </w:rPr>
        <w:t xml:space="preserve">cannabis strain </w:t>
      </w:r>
      <w:r w:rsidRPr="00760E09">
        <w:rPr>
          <w:rStyle w:val="StyleUnderline"/>
          <w:rFonts w:cs="Calibri"/>
          <w:color w:val="000000" w:themeColor="text1"/>
          <w:highlight w:val="green"/>
        </w:rPr>
        <w:t>patents are granted</w:t>
      </w:r>
      <w:r w:rsidRPr="00760E09">
        <w:rPr>
          <w:rStyle w:val="StyleUnderline"/>
          <w:rFonts w:cs="Calibri"/>
          <w:color w:val="000000" w:themeColor="text1"/>
        </w:rPr>
        <w:t xml:space="preserve"> worldwide, it is possible that </w:t>
      </w:r>
      <w:r w:rsidRPr="00760E09">
        <w:rPr>
          <w:rStyle w:val="StyleUnderline"/>
          <w:rFonts w:cs="Calibri"/>
          <w:color w:val="000000" w:themeColor="text1"/>
          <w:highlight w:val="green"/>
        </w:rPr>
        <w:t xml:space="preserve">growers will be increasingly dependent on seed makers </w:t>
      </w:r>
      <w:r w:rsidRPr="00760E09">
        <w:rPr>
          <w:rStyle w:val="StyleUnderline"/>
          <w:rFonts w:cs="Calibri"/>
          <w:color w:val="000000" w:themeColor="text1"/>
        </w:rPr>
        <w:t xml:space="preserve">that hold patents on certain types of seeds and methods used to produce them. As a result, </w:t>
      </w:r>
      <w:r w:rsidRPr="00760E09">
        <w:rPr>
          <w:rStyle w:val="StyleUnderline"/>
          <w:rFonts w:cs="Calibri"/>
          <w:color w:val="000000" w:themeColor="text1"/>
          <w:highlight w:val="green"/>
        </w:rPr>
        <w:t>growers will be subject to</w:t>
      </w:r>
      <w:r w:rsidRPr="00760E09">
        <w:rPr>
          <w:rStyle w:val="StyleUnderline"/>
          <w:rFonts w:cs="Calibri"/>
          <w:color w:val="000000" w:themeColor="text1"/>
        </w:rPr>
        <w:t xml:space="preserve"> agreements and royalties and will be charged licensing </w:t>
      </w:r>
      <w:r w:rsidRPr="00760E09">
        <w:rPr>
          <w:rStyle w:val="StyleUnderline"/>
          <w:rFonts w:cs="Calibri"/>
          <w:color w:val="000000" w:themeColor="text1"/>
          <w:highlight w:val="green"/>
        </w:rPr>
        <w:t>fees for use</w:t>
      </w:r>
      <w:r w:rsidRPr="00760E09">
        <w:rPr>
          <w:rStyle w:val="StyleUnderline"/>
          <w:rFonts w:cs="Calibri"/>
          <w:color w:val="000000" w:themeColor="text1"/>
        </w:rPr>
        <w:t xml:space="preserve"> of the seeds. </w:t>
      </w:r>
      <w:r w:rsidRPr="00760E09">
        <w:rPr>
          <w:rStyle w:val="StyleUnderline"/>
          <w:rFonts w:cs="Calibri"/>
          <w:color w:val="000000" w:themeColor="text1"/>
          <w:highlight w:val="green"/>
        </w:rPr>
        <w:t>A healthy number and variety</w:t>
      </w:r>
      <w:r w:rsidRPr="00760E09">
        <w:rPr>
          <w:rStyle w:val="StyleUnderline"/>
          <w:rFonts w:cs="Calibri"/>
          <w:color w:val="000000" w:themeColor="text1"/>
        </w:rPr>
        <w:t xml:space="preserve"> 236 </w:t>
      </w:r>
      <w:r w:rsidRPr="00760E09">
        <w:rPr>
          <w:rStyle w:val="StyleUnderline"/>
          <w:rFonts w:cs="Calibri"/>
          <w:color w:val="000000" w:themeColor="text1"/>
          <w:highlight w:val="green"/>
        </w:rPr>
        <w:t>of</w:t>
      </w:r>
      <w:r w:rsidRPr="00760E09">
        <w:rPr>
          <w:rStyle w:val="StyleUnderline"/>
          <w:rFonts w:cs="Calibri"/>
          <w:color w:val="000000" w:themeColor="text1"/>
        </w:rPr>
        <w:t xml:space="preserve"> available </w:t>
      </w:r>
      <w:r w:rsidRPr="00760E09">
        <w:rPr>
          <w:rStyle w:val="StyleUnderline"/>
          <w:rFonts w:cs="Calibri"/>
          <w:color w:val="000000" w:themeColor="text1"/>
          <w:highlight w:val="green"/>
        </w:rPr>
        <w:t>cultivars are vital for advancing cannabis legalization and the industry’s continued growth.</w:t>
      </w:r>
      <w:r w:rsidRPr="00760E09">
        <w:rPr>
          <w:rStyle w:val="StyleUnderline"/>
          <w:rFonts w:cs="Calibri"/>
          <w:color w:val="000000" w:themeColor="text1"/>
        </w:rPr>
        <w:t xml:space="preserve"> From an agricultural perspective, the </w:t>
      </w:r>
      <w:r w:rsidRPr="00760E09">
        <w:rPr>
          <w:rStyle w:val="StyleUnderline"/>
          <w:rFonts w:cs="Calibri"/>
          <w:color w:val="000000" w:themeColor="text1"/>
          <w:highlight w:val="green"/>
        </w:rPr>
        <w:t>patent system encourages</w:t>
      </w:r>
      <w:r w:rsidRPr="00760E09">
        <w:rPr>
          <w:rStyle w:val="StyleUnderline"/>
          <w:rFonts w:cs="Calibri"/>
          <w:color w:val="000000" w:themeColor="text1"/>
        </w:rPr>
        <w:t xml:space="preserve"> a </w:t>
      </w:r>
      <w:r w:rsidRPr="00760E09">
        <w:rPr>
          <w:rStyle w:val="StyleUnderline"/>
          <w:rFonts w:cs="Calibri"/>
          <w:color w:val="000000" w:themeColor="text1"/>
          <w:highlight w:val="green"/>
        </w:rPr>
        <w:t>consolidation</w:t>
      </w:r>
      <w:r w:rsidRPr="00760E09">
        <w:rPr>
          <w:rStyle w:val="StyleUnderline"/>
          <w:rFonts w:cs="Calibri"/>
          <w:color w:val="000000" w:themeColor="text1"/>
        </w:rPr>
        <w:t xml:space="preserve"> and reduction </w:t>
      </w:r>
      <w:r w:rsidRPr="00760E09">
        <w:rPr>
          <w:rStyle w:val="StyleUnderline"/>
          <w:rFonts w:cs="Calibri"/>
          <w:color w:val="000000" w:themeColor="text1"/>
          <w:highlight w:val="green"/>
        </w:rPr>
        <w:t xml:space="preserve">of variety </w:t>
      </w:r>
      <w:proofErr w:type="gramStart"/>
      <w:r w:rsidRPr="00760E09">
        <w:rPr>
          <w:rStyle w:val="StyleUnderline"/>
          <w:rFonts w:cs="Calibri"/>
          <w:color w:val="000000" w:themeColor="text1"/>
        </w:rPr>
        <w:t xml:space="preserve">in order </w:t>
      </w:r>
      <w:r w:rsidRPr="00760E09">
        <w:rPr>
          <w:rStyle w:val="StyleUnderline"/>
          <w:rFonts w:cs="Calibri"/>
          <w:color w:val="000000" w:themeColor="text1"/>
          <w:highlight w:val="green"/>
        </w:rPr>
        <w:t>to</w:t>
      </w:r>
      <w:proofErr w:type="gramEnd"/>
      <w:r w:rsidRPr="00760E09">
        <w:rPr>
          <w:rStyle w:val="StyleUnderline"/>
          <w:rFonts w:cs="Calibri"/>
          <w:color w:val="000000" w:themeColor="text1"/>
        </w:rPr>
        <w:t xml:space="preserve"> enhance and </w:t>
      </w:r>
      <w:r w:rsidRPr="00760E09">
        <w:rPr>
          <w:rStyle w:val="StyleUnderline"/>
          <w:rFonts w:cs="Calibri"/>
          <w:color w:val="000000" w:themeColor="text1"/>
          <w:highlight w:val="green"/>
        </w:rPr>
        <w:t>maximize profits</w:t>
      </w:r>
      <w:r w:rsidRPr="00760E09">
        <w:rPr>
          <w:rStyle w:val="StyleUnderline"/>
          <w:rFonts w:cs="Calibri"/>
          <w:color w:val="000000" w:themeColor="text1"/>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760E09">
        <w:rPr>
          <w:rStyle w:val="StyleUnderline"/>
          <w:rFonts w:cs="Calibri"/>
          <w:color w:val="000000" w:themeColor="text1"/>
          <w:highlight w:val="green"/>
        </w:rPr>
        <w:t>biodiversity</w:t>
      </w:r>
      <w:r w:rsidRPr="00760E09">
        <w:rPr>
          <w:rStyle w:val="StyleUnderline"/>
          <w:rFonts w:cs="Calibri"/>
          <w:color w:val="000000" w:themeColor="text1"/>
        </w:rPr>
        <w:t xml:space="preserve"> has </w:t>
      </w:r>
      <w:r w:rsidRPr="00760E09">
        <w:rPr>
          <w:rStyle w:val="StyleUnderline"/>
          <w:rFonts w:cs="Calibri"/>
          <w:color w:val="000000" w:themeColor="text1"/>
          <w:highlight w:val="green"/>
        </w:rPr>
        <w:t>diminished due to</w:t>
      </w:r>
      <w:r w:rsidRPr="00760E09">
        <w:rPr>
          <w:rStyle w:val="StyleUnderline"/>
          <w:rFonts w:cs="Calibri"/>
          <w:color w:val="000000" w:themeColor="text1"/>
        </w:rPr>
        <w:t xml:space="preserve"> the introduction and </w:t>
      </w:r>
      <w:r w:rsidRPr="00760E09">
        <w:rPr>
          <w:rStyle w:val="StyleUnderline"/>
          <w:rFonts w:cs="Calibri"/>
          <w:color w:val="000000" w:themeColor="text1"/>
          <w:highlight w:val="green"/>
        </w:rPr>
        <w:t>consolidation</w:t>
      </w:r>
      <w:r w:rsidRPr="00760E09">
        <w:rPr>
          <w:rStyle w:val="StyleUnderline"/>
          <w:rFonts w:cs="Calibri"/>
          <w:color w:val="000000" w:themeColor="text1"/>
        </w:rPr>
        <w:t xml:space="preserve"> of genetically modified, patented varieties, and it is highly likely the cannabis industry could see a similar fate</w:t>
      </w:r>
      <w:r w:rsidRPr="00760E09">
        <w:rPr>
          <w:rFonts w:cs="Calibri"/>
          <w:color w:val="000000" w:themeColor="text1"/>
          <w:sz w:val="16"/>
        </w:rPr>
        <w:t xml:space="preserve">.24 1 </w:t>
      </w:r>
    </w:p>
    <w:p w14:paraId="1D82FF51" w14:textId="77777777" w:rsidR="00760E09" w:rsidRPr="00760E09" w:rsidRDefault="00760E09" w:rsidP="00760E09">
      <w:pPr>
        <w:rPr>
          <w:rFonts w:cs="Calibri"/>
          <w:color w:val="000000" w:themeColor="text1"/>
          <w:sz w:val="16"/>
        </w:rPr>
      </w:pPr>
      <w:r w:rsidRPr="00760E09">
        <w:rPr>
          <w:rFonts w:cs="Calibri"/>
          <w:color w:val="000000" w:themeColor="text1"/>
          <w:sz w:val="16"/>
        </w:rPr>
        <w:lastRenderedPageBreak/>
        <w:t xml:space="preserve">Cannabis biodiversity will be threatened if there are fewer available cultivars and, thus, fewer strain options.2 42 </w:t>
      </w:r>
      <w:r w:rsidRPr="00760E09">
        <w:rPr>
          <w:rStyle w:val="StyleUnderline"/>
          <w:rFonts w:cs="Calibri"/>
          <w:color w:val="000000" w:themeColor="text1"/>
          <w:highlight w:val="green"/>
        </w:rPr>
        <w:t xml:space="preserve">Fewer </w:t>
      </w:r>
      <w:r w:rsidRPr="00760E09">
        <w:rPr>
          <w:rStyle w:val="StyleUnderline"/>
          <w:rFonts w:cs="Calibri"/>
          <w:color w:val="000000" w:themeColor="text1"/>
        </w:rPr>
        <w:t xml:space="preserve">available </w:t>
      </w:r>
      <w:r w:rsidRPr="00760E09">
        <w:rPr>
          <w:rStyle w:val="StyleUnderline"/>
          <w:rFonts w:cs="Calibri"/>
          <w:color w:val="000000" w:themeColor="text1"/>
          <w:highlight w:val="green"/>
        </w:rPr>
        <w:t>strains</w:t>
      </w:r>
      <w:r w:rsidRPr="00760E09">
        <w:rPr>
          <w:rStyle w:val="StyleUnderline"/>
          <w:rFonts w:cs="Calibri"/>
          <w:color w:val="000000" w:themeColor="text1"/>
        </w:rPr>
        <w:t xml:space="preserve"> could also </w:t>
      </w:r>
      <w:r w:rsidRPr="00760E09">
        <w:rPr>
          <w:rStyle w:val="StyleUnderline"/>
          <w:rFonts w:cs="Calibri"/>
          <w:color w:val="000000" w:themeColor="text1"/>
          <w:highlight w:val="green"/>
        </w:rPr>
        <w:t>lead to limited</w:t>
      </w:r>
      <w:r w:rsidRPr="00760E09">
        <w:rPr>
          <w:rStyle w:val="StyleUnderline"/>
          <w:rFonts w:cs="Calibri"/>
          <w:color w:val="000000" w:themeColor="text1"/>
        </w:rPr>
        <w:t xml:space="preserve"> consumer experiences and </w:t>
      </w:r>
      <w:r w:rsidRPr="00760E09">
        <w:rPr>
          <w:rStyle w:val="StyleUnderline"/>
          <w:rFonts w:cs="Calibri"/>
          <w:color w:val="000000" w:themeColor="text1"/>
          <w:highlight w:val="green"/>
        </w:rPr>
        <w:t>patient treatment options</w:t>
      </w:r>
      <w:r w:rsidRPr="00760E09">
        <w:rPr>
          <w:rStyle w:val="StyleUnderline"/>
          <w:rFonts w:cs="Calibri"/>
          <w:color w:val="000000" w:themeColor="text1"/>
        </w:rPr>
        <w:t xml:space="preserve">. This notion, coupled with already limited clinical and scientific research, </w:t>
      </w:r>
      <w:r w:rsidRPr="00760E09">
        <w:rPr>
          <w:rStyle w:val="StyleUnderline"/>
          <w:rFonts w:cs="Calibri"/>
          <w:color w:val="000000" w:themeColor="text1"/>
          <w:highlight w:val="green"/>
        </w:rPr>
        <w:t>could significantly throttle advances in medical marijuana</w:t>
      </w:r>
      <w:r w:rsidRPr="00760E09">
        <w:rPr>
          <w:rStyle w:val="StyleUnderline"/>
          <w:rFonts w:cs="Calibri"/>
          <w:color w:val="000000" w:themeColor="text1"/>
        </w:rPr>
        <w:t xml:space="preserve"> availability and use.2 43 The corporatization of the industry, thanks to patent law, could see smaller growers and businesses merging into giant conglomerates, with 2 the profits being held in the hands of a very few. </w:t>
      </w:r>
      <w:r w:rsidRPr="00760E09">
        <w:rPr>
          <w:rFonts w:cs="Calibri"/>
          <w:color w:val="000000" w:themeColor="text1"/>
          <w:sz w:val="16"/>
        </w:rPr>
        <w:t xml:space="preserve">4 In short, the "winners" of the cannabis patent wars will dominate the industry post-prohibition.2 45 </w:t>
      </w:r>
    </w:p>
    <w:p w14:paraId="45898C1C" w14:textId="77777777" w:rsidR="00760E09" w:rsidRPr="00760E09" w:rsidRDefault="00760E09" w:rsidP="00760E09">
      <w:pPr>
        <w:rPr>
          <w:rStyle w:val="StyleUnderline"/>
          <w:rFonts w:cs="Calibri"/>
          <w:color w:val="000000" w:themeColor="text1"/>
        </w:rPr>
      </w:pPr>
      <w:r w:rsidRPr="00760E09">
        <w:rPr>
          <w:rFonts w:cs="Calibri"/>
          <w:color w:val="000000" w:themeColor="text1"/>
          <w:sz w:val="16"/>
        </w:rPr>
        <w:t xml:space="preserve">Some argue that expanding strain patents could have the opposite effect and allow researchers and physicians to "correctly </w:t>
      </w:r>
      <w:proofErr w:type="spellStart"/>
      <w:r w:rsidRPr="00760E09">
        <w:rPr>
          <w:rFonts w:cs="Calibri"/>
          <w:color w:val="000000" w:themeColor="text1"/>
          <w:sz w:val="16"/>
        </w:rPr>
        <w:t>identifty</w:t>
      </w:r>
      <w:proofErr w:type="spellEnd"/>
      <w:r w:rsidRPr="00760E09">
        <w:rPr>
          <w:rFonts w:cs="Calibri"/>
          <w:color w:val="000000" w:themeColor="text1"/>
          <w:sz w:val="16"/>
        </w:rPr>
        <w:t xml:space="preserve">],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760E09">
        <w:rPr>
          <w:rStyle w:val="StyleUnderline"/>
          <w:rFonts w:cs="Calibri"/>
          <w:color w:val="000000" w:themeColor="text1"/>
        </w:rPr>
        <w:t xml:space="preserve">that cannabis patents are likely to be held by large corporations, given what we have seen before with the United States government and the FDA's involvement.24 8 </w:t>
      </w:r>
    </w:p>
    <w:p w14:paraId="48D0E52A" w14:textId="77777777" w:rsidR="00760E09" w:rsidRPr="00760E09" w:rsidRDefault="00760E09" w:rsidP="00760E09">
      <w:pPr>
        <w:rPr>
          <w:rStyle w:val="StyleUnderline"/>
          <w:rFonts w:cs="Calibri"/>
          <w:color w:val="000000" w:themeColor="text1"/>
        </w:rPr>
      </w:pPr>
      <w:r w:rsidRPr="00760E09">
        <w:rPr>
          <w:rStyle w:val="StyleUnderline"/>
          <w:rFonts w:cs="Calibri"/>
          <w:color w:val="000000" w:themeColor="text1"/>
        </w:rPr>
        <w:t xml:space="preserve">Both medical marijuana patients and recreational marijuana users are </w:t>
      </w:r>
      <w:proofErr w:type="gramStart"/>
      <w:r w:rsidRPr="00760E09">
        <w:rPr>
          <w:rStyle w:val="StyleUnderline"/>
          <w:rFonts w:cs="Calibri"/>
          <w:color w:val="000000" w:themeColor="text1"/>
        </w:rPr>
        <w:t>strain-driven</w:t>
      </w:r>
      <w:proofErr w:type="gramEnd"/>
      <w:r w:rsidRPr="00760E09">
        <w:rPr>
          <w:rStyle w:val="StyleUnderline"/>
          <w:rFonts w:cs="Calibri"/>
          <w:color w:val="000000" w:themeColor="text1"/>
        </w:rPr>
        <w:t xml:space="preserve">. While the </w:t>
      </w:r>
      <w:r w:rsidRPr="00760E09">
        <w:rPr>
          <w:rStyle w:val="StyleUnderline"/>
          <w:rFonts w:cs="Calibri"/>
          <w:color w:val="000000" w:themeColor="text1"/>
          <w:highlight w:val="green"/>
        </w:rPr>
        <w:t>current cannabis landscape is rich with</w:t>
      </w:r>
      <w:r w:rsidRPr="00760E09">
        <w:rPr>
          <w:rStyle w:val="StyleUnderline"/>
          <w:rFonts w:cs="Calibri"/>
          <w:color w:val="000000" w:themeColor="text1"/>
        </w:rPr>
        <w:t xml:space="preserve"> hundreds of different </w:t>
      </w:r>
      <w:r w:rsidRPr="00760E09">
        <w:rPr>
          <w:rStyle w:val="StyleUnderline"/>
          <w:rFonts w:cs="Calibri"/>
          <w:color w:val="000000" w:themeColor="text1"/>
          <w:highlight w:val="green"/>
        </w:rPr>
        <w:t>varieties, strain patents could lead to a "locked genetic landscape where innovation becomes rare</w:t>
      </w:r>
      <w:r w:rsidRPr="00760E09">
        <w:rPr>
          <w:rStyle w:val="StyleUnderline"/>
          <w:rFonts w:cs="Calibri"/>
          <w:color w:val="000000" w:themeColor="text1"/>
        </w:rPr>
        <w:t xml:space="preserve"> and costly."2 4 9 Further, a monopoly on the local strains of one country could have </w:t>
      </w:r>
      <w:r w:rsidRPr="00760E09">
        <w:rPr>
          <w:rStyle w:val="StyleUnderline"/>
          <w:rFonts w:cs="Calibri"/>
          <w:color w:val="000000" w:themeColor="text1"/>
          <w:highlight w:val="green"/>
        </w:rPr>
        <w:t>disastrous effects on</w:t>
      </w:r>
      <w:r w:rsidRPr="00760E09">
        <w:rPr>
          <w:rStyle w:val="StyleUnderline"/>
          <w:rFonts w:cs="Calibri"/>
          <w:color w:val="000000" w:themeColor="text1"/>
        </w:rPr>
        <w:t xml:space="preserve"> that country's </w:t>
      </w:r>
      <w:r w:rsidRPr="00760E09">
        <w:rPr>
          <w:rStyle w:val="StyleUnderline"/>
          <w:rFonts w:cs="Calibri"/>
          <w:color w:val="000000" w:themeColor="text1"/>
          <w:highlight w:val="green"/>
        </w:rPr>
        <w:t>biodiversity</w:t>
      </w:r>
      <w:r w:rsidRPr="00760E09">
        <w:rPr>
          <w:rStyle w:val="StyleUnderline"/>
          <w:rFonts w:cs="Calibri"/>
          <w:color w:val="000000" w:themeColor="text1"/>
        </w:rPr>
        <w:t xml:space="preserve"> and its rights to that biodiversity.2 50</w:t>
      </w:r>
    </w:p>
    <w:p w14:paraId="10F451AE" w14:textId="77777777" w:rsidR="00760E09" w:rsidRPr="00760E09" w:rsidRDefault="00760E09" w:rsidP="00760E09">
      <w:pPr>
        <w:rPr>
          <w:rFonts w:cs="Calibri"/>
          <w:color w:val="000000" w:themeColor="text1"/>
        </w:rPr>
      </w:pPr>
    </w:p>
    <w:p w14:paraId="07EE3663" w14:textId="77777777" w:rsidR="00760E09" w:rsidRPr="00760E09" w:rsidRDefault="00760E09" w:rsidP="00760E09">
      <w:pPr>
        <w:pStyle w:val="Heading4"/>
        <w:rPr>
          <w:rFonts w:cs="Calibri"/>
          <w:color w:val="000000" w:themeColor="text1"/>
        </w:rPr>
      </w:pPr>
      <w:r w:rsidRPr="00760E09">
        <w:rPr>
          <w:rFonts w:cs="Calibri"/>
          <w:color w:val="000000" w:themeColor="text1"/>
        </w:rPr>
        <w:t>Monopolies kill market growth and disincentivize innovation.</w:t>
      </w:r>
    </w:p>
    <w:p w14:paraId="58A933F4" w14:textId="77777777" w:rsidR="00760E09" w:rsidRPr="00760E09" w:rsidRDefault="00760E09" w:rsidP="00760E09">
      <w:pPr>
        <w:rPr>
          <w:rFonts w:cs="Calibri"/>
          <w:color w:val="000000" w:themeColor="text1"/>
        </w:rPr>
      </w:pPr>
      <w:proofErr w:type="spellStart"/>
      <w:r w:rsidRPr="00760E09">
        <w:rPr>
          <w:rStyle w:val="Style13ptBold"/>
          <w:rFonts w:cs="Calibri"/>
          <w:color w:val="000000" w:themeColor="text1"/>
        </w:rPr>
        <w:t>Gunelius</w:t>
      </w:r>
      <w:proofErr w:type="spellEnd"/>
      <w:r w:rsidRPr="00760E09">
        <w:rPr>
          <w:rStyle w:val="Style13ptBold"/>
          <w:rFonts w:cs="Calibri"/>
          <w:color w:val="000000" w:themeColor="text1"/>
        </w:rPr>
        <w:t xml:space="preserve"> 20 </w:t>
      </w:r>
      <w:r w:rsidRPr="00760E09">
        <w:rPr>
          <w:rFonts w:cs="Calibri"/>
          <w:color w:val="000000" w:themeColor="text1"/>
        </w:rPr>
        <w:t xml:space="preserve">“How Big Business, Monopolies and Stacked Licenses Impact the Marijuana Industry,” February 7, 2020, Originally published 3/4/17, Susan </w:t>
      </w:r>
      <w:proofErr w:type="spellStart"/>
      <w:r w:rsidRPr="00760E09">
        <w:rPr>
          <w:rFonts w:cs="Calibri"/>
          <w:color w:val="000000" w:themeColor="text1"/>
        </w:rPr>
        <w:t>Gunelius</w:t>
      </w:r>
      <w:proofErr w:type="spellEnd"/>
      <w:r w:rsidRPr="00760E09">
        <w:rPr>
          <w:rFonts w:cs="Calibri"/>
          <w:color w:val="000000" w:themeColor="text1"/>
        </w:rPr>
        <w:t xml:space="preserve"> is President &amp; CEO of </w:t>
      </w:r>
      <w:proofErr w:type="spellStart"/>
      <w:r w:rsidRPr="00760E09">
        <w:rPr>
          <w:rFonts w:cs="Calibri"/>
          <w:color w:val="000000" w:themeColor="text1"/>
        </w:rPr>
        <w:t>KeySplash</w:t>
      </w:r>
      <w:proofErr w:type="spellEnd"/>
      <w:r w:rsidRPr="00760E09">
        <w:rPr>
          <w:rFonts w:cs="Calibri"/>
          <w:color w:val="000000" w:themeColor="text1"/>
        </w:rPr>
        <w:t xml:space="preserve"> Creative, Inc. </w:t>
      </w:r>
      <w:hyperlink r:id="rId13" w:history="1">
        <w:r w:rsidRPr="00760E09">
          <w:rPr>
            <w:rStyle w:val="Hyperlink"/>
            <w:rFonts w:cs="Calibri"/>
            <w:color w:val="000000" w:themeColor="text1"/>
          </w:rPr>
          <w:t>https://www.cannabiz.media/blog/how-big-business-monopolies-and-stacked-licenses-impact-the-marijuana-industry</w:t>
        </w:r>
      </w:hyperlink>
      <w:r w:rsidRPr="00760E09">
        <w:rPr>
          <w:rFonts w:cs="Calibri"/>
          <w:color w:val="000000" w:themeColor="text1"/>
        </w:rPr>
        <w:t xml:space="preserve"> SM</w:t>
      </w:r>
    </w:p>
    <w:p w14:paraId="6E3AF61F" w14:textId="77777777" w:rsidR="00760E09" w:rsidRPr="00760E09" w:rsidRDefault="00760E09" w:rsidP="00760E09">
      <w:pPr>
        <w:rPr>
          <w:rStyle w:val="StyleUnderline"/>
          <w:rFonts w:cs="Calibri"/>
          <w:color w:val="000000" w:themeColor="text1"/>
        </w:rPr>
      </w:pPr>
      <w:r w:rsidRPr="00760E09">
        <w:rPr>
          <w:rFonts w:cs="Calibri"/>
          <w:color w:val="000000" w:themeColor="text1"/>
          <w:sz w:val="16"/>
        </w:rPr>
        <w:t xml:space="preserve">However, </w:t>
      </w:r>
      <w:r w:rsidRPr="00760E09">
        <w:rPr>
          <w:rStyle w:val="StyleUnderline"/>
          <w:rFonts w:cs="Calibri"/>
          <w:color w:val="000000" w:themeColor="text1"/>
        </w:rPr>
        <w:t xml:space="preserve">the continued growth and development of big businesses with deep pockets in the cannabis industry has many people worried that the result of continued mergers and acquisitions will be monopolies, lower quality products, and a shift of revenues away from </w:t>
      </w:r>
      <w:proofErr w:type="gramStart"/>
      <w:r w:rsidRPr="00760E09">
        <w:rPr>
          <w:rStyle w:val="StyleUnderline"/>
          <w:rFonts w:cs="Calibri"/>
          <w:color w:val="000000" w:themeColor="text1"/>
        </w:rPr>
        <w:t>mom and pop</w:t>
      </w:r>
      <w:proofErr w:type="gramEnd"/>
      <w:r w:rsidRPr="00760E09">
        <w:rPr>
          <w:rStyle w:val="StyleUnderline"/>
          <w:rFonts w:cs="Calibri"/>
          <w:color w:val="000000" w:themeColor="text1"/>
        </w:rPr>
        <w:t xml:space="preserve"> businesses in local communities to out-of-state (or out of country) corporations.</w:t>
      </w:r>
    </w:p>
    <w:p w14:paraId="67010556" w14:textId="77777777" w:rsidR="00760E09" w:rsidRPr="00760E09" w:rsidRDefault="00760E09" w:rsidP="00760E09">
      <w:pPr>
        <w:rPr>
          <w:rFonts w:cs="Calibri"/>
          <w:color w:val="000000" w:themeColor="text1"/>
          <w:sz w:val="16"/>
        </w:rPr>
      </w:pPr>
      <w:r w:rsidRPr="00760E09">
        <w:rPr>
          <w:rFonts w:cs="Calibri"/>
          <w:color w:val="000000" w:themeColor="text1"/>
          <w:sz w:val="16"/>
        </w:rPr>
        <w:t>The Start of Monopolies and Oligopolies in the Cannabis Industry</w:t>
      </w:r>
    </w:p>
    <w:p w14:paraId="2D369AAC" w14:textId="77777777" w:rsidR="00760E09" w:rsidRPr="00760E09" w:rsidRDefault="00760E09" w:rsidP="00760E09">
      <w:pPr>
        <w:rPr>
          <w:rFonts w:cs="Calibri"/>
          <w:b/>
          <w:color w:val="000000" w:themeColor="text1"/>
          <w:u w:val="single"/>
        </w:rPr>
      </w:pPr>
      <w:r w:rsidRPr="00760E09">
        <w:rPr>
          <w:rStyle w:val="StyleUnderline"/>
          <w:rFonts w:cs="Calibri"/>
          <w:color w:val="000000" w:themeColor="text1"/>
          <w:highlight w:val="green"/>
        </w:rPr>
        <w:t>Monopolies</w:t>
      </w:r>
      <w:r w:rsidRPr="00760E09">
        <w:rPr>
          <w:rStyle w:val="StyleUnderline"/>
          <w:rFonts w:cs="Calibri"/>
          <w:color w:val="000000" w:themeColor="text1"/>
        </w:rPr>
        <w:t xml:space="preserve"> and oligopolies </w:t>
      </w:r>
      <w:r w:rsidRPr="00760E09">
        <w:rPr>
          <w:rStyle w:val="StyleUnderline"/>
          <w:rFonts w:cs="Calibri"/>
          <w:color w:val="000000" w:themeColor="text1"/>
          <w:highlight w:val="green"/>
        </w:rPr>
        <w:t>are</w:t>
      </w:r>
      <w:r w:rsidRPr="00760E09">
        <w:rPr>
          <w:rStyle w:val="StyleUnderline"/>
          <w:rFonts w:cs="Calibri"/>
          <w:color w:val="000000" w:themeColor="text1"/>
        </w:rPr>
        <w:t xml:space="preserve"> already </w:t>
      </w:r>
      <w:r w:rsidRPr="00760E09">
        <w:rPr>
          <w:rStyle w:val="StyleUnderline"/>
          <w:rFonts w:cs="Calibri"/>
          <w:color w:val="000000" w:themeColor="text1"/>
          <w:highlight w:val="green"/>
        </w:rPr>
        <w:t>developing in the cannabis industry</w:t>
      </w:r>
      <w:r w:rsidRPr="00760E09">
        <w:rPr>
          <w:rFonts w:cs="Calibri"/>
          <w:color w:val="000000" w:themeColor="text1"/>
          <w:sz w:val="16"/>
        </w:rPr>
        <w:t xml:space="preserve"> — not just in terms of big businesses usurping smaller businesses but also in terms of state regulations that allow vertical integration, which leads to </w:t>
      </w:r>
      <w:r w:rsidRPr="00760E09">
        <w:rPr>
          <w:rStyle w:val="StyleUnderline"/>
          <w:rFonts w:cs="Calibri"/>
          <w:color w:val="000000" w:themeColor="text1"/>
        </w:rPr>
        <w:t>markets dominated by one or a few players that control the cultivation, processing, and sale of cannabis products.</w:t>
      </w:r>
    </w:p>
    <w:p w14:paraId="22D87793" w14:textId="77777777" w:rsidR="00760E09" w:rsidRPr="00760E09" w:rsidRDefault="00760E09" w:rsidP="00760E09">
      <w:pPr>
        <w:rPr>
          <w:rFonts w:cs="Calibri"/>
          <w:color w:val="000000" w:themeColor="text1"/>
          <w:sz w:val="16"/>
        </w:rPr>
      </w:pPr>
      <w:r w:rsidRPr="00760E09">
        <w:rPr>
          <w:rFonts w:cs="Calibri"/>
          <w:color w:val="000000" w:themeColor="text1"/>
          <w:sz w:val="16"/>
        </w:rPr>
        <w:t xml:space="preserve">To clarify, all but two states (Louisiana and Washington) with active medical or recreational cannabis programs allow or require vertical integration of the cannabis supply chain. </w:t>
      </w:r>
      <w:proofErr w:type="spellStart"/>
      <w:r w:rsidRPr="00760E09">
        <w:rPr>
          <w:rFonts w:cs="Calibri"/>
          <w:color w:val="000000" w:themeColor="text1"/>
          <w:sz w:val="16"/>
        </w:rPr>
        <w:t>Cannabiz</w:t>
      </w:r>
      <w:proofErr w:type="spellEnd"/>
      <w:r w:rsidRPr="00760E09">
        <w:rPr>
          <w:rFonts w:cs="Calibri"/>
          <w:color w:val="000000" w:themeColor="text1"/>
          <w:sz w:val="16"/>
        </w:rPr>
        <w:t xml:space="preserve"> Media defines the related cannabis license structures as follows:</w:t>
      </w:r>
    </w:p>
    <w:p w14:paraId="657019FE" w14:textId="77777777" w:rsidR="00760E09" w:rsidRPr="00760E09" w:rsidRDefault="00760E09" w:rsidP="00760E09">
      <w:pPr>
        <w:rPr>
          <w:rFonts w:cs="Calibri"/>
          <w:color w:val="000000" w:themeColor="text1"/>
          <w:sz w:val="16"/>
        </w:rPr>
      </w:pPr>
      <w:r w:rsidRPr="00760E09">
        <w:rPr>
          <w:rFonts w:cs="Calibri"/>
          <w:color w:val="000000" w:themeColor="text1"/>
          <w:sz w:val="16"/>
        </w:rPr>
        <w:t>Fully stacked licenses: A single licensed business can or is required to handle all operations from seed to sale in a fully vertically integrated structure.</w:t>
      </w:r>
    </w:p>
    <w:p w14:paraId="18A20C14" w14:textId="77777777" w:rsidR="00760E09" w:rsidRPr="00760E09" w:rsidRDefault="00760E09" w:rsidP="00760E09">
      <w:pPr>
        <w:rPr>
          <w:rFonts w:cs="Calibri"/>
          <w:color w:val="000000" w:themeColor="text1"/>
          <w:sz w:val="16"/>
        </w:rPr>
      </w:pPr>
      <w:r w:rsidRPr="00760E09">
        <w:rPr>
          <w:rFonts w:cs="Calibri"/>
          <w:color w:val="000000" w:themeColor="text1"/>
          <w:sz w:val="16"/>
        </w:rPr>
        <w:t>Partially stacked licenses: A single licensed business can or is required to handle more than one operation but not all operations from seed to sale.</w:t>
      </w:r>
    </w:p>
    <w:p w14:paraId="1BB616D6" w14:textId="77777777" w:rsidR="00760E09" w:rsidRPr="00760E09" w:rsidRDefault="00760E09" w:rsidP="00760E09">
      <w:pPr>
        <w:rPr>
          <w:rFonts w:cs="Calibri"/>
          <w:color w:val="000000" w:themeColor="text1"/>
          <w:sz w:val="16"/>
        </w:rPr>
      </w:pPr>
      <w:r w:rsidRPr="00760E09">
        <w:rPr>
          <w:rFonts w:cs="Calibri"/>
          <w:color w:val="000000" w:themeColor="text1"/>
          <w:sz w:val="16"/>
        </w:rPr>
        <w:t>Unstacked licenses: Different businesses handle different operations across the supply chain from seed to sale.</w:t>
      </w:r>
    </w:p>
    <w:p w14:paraId="3396D2BB" w14:textId="77777777" w:rsidR="00760E09" w:rsidRPr="00760E09" w:rsidRDefault="00760E09" w:rsidP="00760E09">
      <w:pPr>
        <w:rPr>
          <w:rFonts w:cs="Calibri"/>
          <w:color w:val="000000" w:themeColor="text1"/>
          <w:sz w:val="16"/>
        </w:rPr>
      </w:pPr>
      <w:r w:rsidRPr="00760E09">
        <w:rPr>
          <w:rFonts w:cs="Calibri"/>
          <w:color w:val="000000" w:themeColor="text1"/>
          <w:sz w:val="16"/>
        </w:rPr>
        <w:lastRenderedPageBreak/>
        <w:t>For example, in Minnesota, the state’s medical marijuana program requires full vertical integration with only one type of license – the Medical Cannabis Manufacturer license. Currently, only two of these licenses are allowed in the state to grow, process, and sell (at four dispensaries each) cannabis.</w:t>
      </w:r>
    </w:p>
    <w:p w14:paraId="3C1F123F" w14:textId="77777777" w:rsidR="00760E09" w:rsidRPr="00760E09" w:rsidRDefault="00760E09" w:rsidP="00760E09">
      <w:pPr>
        <w:rPr>
          <w:rFonts w:cs="Calibri"/>
          <w:color w:val="000000" w:themeColor="text1"/>
          <w:sz w:val="16"/>
        </w:rPr>
      </w:pPr>
      <w:r w:rsidRPr="00760E09">
        <w:rPr>
          <w:rFonts w:cs="Calibri"/>
          <w:color w:val="000000" w:themeColor="text1"/>
          <w:sz w:val="16"/>
        </w:rPr>
        <w:t>Other states, like Colorado and Oregon, have ceased to award additional licenses to some cannabis businesses in the past thereby creating oligopolies. In California, oligopolies are forming in a different way. Regulations passed leading up to opening the state’s adult-use market in 2018 allowed large businesses to exploit a loophole and obtain as many cultivator licenses as they could afford.</w:t>
      </w:r>
    </w:p>
    <w:p w14:paraId="0F0BCB37" w14:textId="77777777" w:rsidR="00760E09" w:rsidRPr="00760E09" w:rsidRDefault="00760E09" w:rsidP="00760E09">
      <w:pPr>
        <w:rPr>
          <w:rFonts w:cs="Calibri"/>
          <w:color w:val="000000" w:themeColor="text1"/>
          <w:sz w:val="16"/>
        </w:rPr>
      </w:pPr>
      <w:r w:rsidRPr="00760E09">
        <w:rPr>
          <w:rFonts w:cs="Calibri"/>
          <w:color w:val="000000" w:themeColor="text1"/>
          <w:sz w:val="16"/>
        </w:rPr>
        <w:t xml:space="preserve">Across the country, </w:t>
      </w:r>
      <w:r w:rsidRPr="00760E09">
        <w:rPr>
          <w:rStyle w:val="StyleUnderline"/>
          <w:rFonts w:cs="Calibri"/>
          <w:color w:val="000000" w:themeColor="text1"/>
          <w:highlight w:val="green"/>
        </w:rPr>
        <w:t>smaller cannabis businesses are struggling to compete</w:t>
      </w:r>
      <w:r w:rsidRPr="00760E09">
        <w:rPr>
          <w:rStyle w:val="StyleUnderline"/>
          <w:rFonts w:cs="Calibri"/>
          <w:color w:val="000000" w:themeColor="text1"/>
        </w:rPr>
        <w:t xml:space="preserve"> with other bigger cannabis companies</w:t>
      </w:r>
      <w:r w:rsidRPr="00760E09">
        <w:rPr>
          <w:rFonts w:cs="Calibri"/>
          <w:color w:val="000000" w:themeColor="text1"/>
          <w:sz w:val="16"/>
        </w:rPr>
        <w:t>. In Maryland, large out-of-state companies (including several well-known cannabis companies that are publicly traded on the Canadian Securities Exchange) have been quietly taking control of multiple marijuana dispensaries through management agreements or acquisition plans that circumvent the state’s regulations limiting ownership to one dispensary.</w:t>
      </w:r>
    </w:p>
    <w:p w14:paraId="527FA5AA" w14:textId="77777777" w:rsidR="00760E09" w:rsidRPr="00760E09" w:rsidRDefault="00760E09" w:rsidP="00760E09">
      <w:pPr>
        <w:rPr>
          <w:rFonts w:cs="Calibri"/>
          <w:color w:val="000000" w:themeColor="text1"/>
          <w:sz w:val="16"/>
        </w:rPr>
      </w:pPr>
      <w:r w:rsidRPr="00760E09">
        <w:rPr>
          <w:rFonts w:cs="Calibri"/>
          <w:color w:val="000000" w:themeColor="text1"/>
          <w:sz w:val="16"/>
        </w:rPr>
        <w:t>The concern about monopolies and oligopolies in the cannabis industry was in the Florida news extensively throughout 2019 when a Florida court ruled that the state’s required vertical integration was unconstitutional.</w:t>
      </w:r>
    </w:p>
    <w:p w14:paraId="06035CCD" w14:textId="77777777" w:rsidR="00760E09" w:rsidRPr="00760E09" w:rsidRDefault="00760E09" w:rsidP="00760E09">
      <w:pPr>
        <w:rPr>
          <w:rFonts w:cs="Calibri"/>
          <w:color w:val="000000" w:themeColor="text1"/>
          <w:sz w:val="16"/>
        </w:rPr>
      </w:pPr>
      <w:r w:rsidRPr="00760E09">
        <w:rPr>
          <w:rFonts w:cs="Calibri"/>
          <w:color w:val="000000" w:themeColor="text1"/>
          <w:sz w:val="16"/>
        </w:rPr>
        <w:t>The Future of Marijuana and Big Business</w:t>
      </w:r>
    </w:p>
    <w:p w14:paraId="4A0BE97B" w14:textId="77777777" w:rsidR="00760E09" w:rsidRPr="00760E09" w:rsidRDefault="00760E09" w:rsidP="00760E09">
      <w:pPr>
        <w:rPr>
          <w:rFonts w:cs="Calibri"/>
          <w:b/>
          <w:color w:val="000000" w:themeColor="text1"/>
          <w:u w:val="single"/>
        </w:rPr>
      </w:pPr>
      <w:r w:rsidRPr="00760E09">
        <w:rPr>
          <w:rFonts w:cs="Calibri"/>
          <w:color w:val="000000" w:themeColor="text1"/>
          <w:sz w:val="16"/>
        </w:rPr>
        <w:t xml:space="preserve">Bottom line, </w:t>
      </w:r>
      <w:r w:rsidRPr="00760E09">
        <w:rPr>
          <w:rStyle w:val="StyleUnderline"/>
          <w:rFonts w:cs="Calibri"/>
          <w:color w:val="000000" w:themeColor="text1"/>
        </w:rPr>
        <w:t xml:space="preserve">whenever every business that wants to be in an industry cannot enter the market, </w:t>
      </w:r>
      <w:r w:rsidRPr="00760E09">
        <w:rPr>
          <w:rStyle w:val="StyleUnderline"/>
          <w:rFonts w:cs="Calibri"/>
          <w:color w:val="000000" w:themeColor="text1"/>
          <w:highlight w:val="green"/>
        </w:rPr>
        <w:t>competition will not flourish</w:t>
      </w:r>
      <w:r w:rsidRPr="00760E09">
        <w:rPr>
          <w:rFonts w:cs="Calibri"/>
          <w:color w:val="000000" w:themeColor="text1"/>
          <w:sz w:val="16"/>
        </w:rPr>
        <w:t>. The result is the same whether businesses are shut out due to state regulations or because big businesses have deeper pockets and force smaller players to leave. Either way, the result is the same</w:t>
      </w:r>
      <w:r w:rsidRPr="00760E09">
        <w:rPr>
          <w:rStyle w:val="StyleUnderline"/>
          <w:rFonts w:cs="Calibri"/>
          <w:color w:val="000000" w:themeColor="text1"/>
        </w:rPr>
        <w:t xml:space="preserve">. </w:t>
      </w:r>
      <w:r w:rsidRPr="00760E09">
        <w:rPr>
          <w:rStyle w:val="StyleUnderline"/>
          <w:rFonts w:cs="Calibri"/>
          <w:color w:val="000000" w:themeColor="text1"/>
          <w:highlight w:val="green"/>
        </w:rPr>
        <w:t xml:space="preserve">Fewer players </w:t>
      </w:r>
      <w:proofErr w:type="gramStart"/>
      <w:r w:rsidRPr="00760E09">
        <w:rPr>
          <w:rStyle w:val="StyleUnderline"/>
          <w:rFonts w:cs="Calibri"/>
          <w:color w:val="000000" w:themeColor="text1"/>
          <w:highlight w:val="green"/>
        </w:rPr>
        <w:t>equals</w:t>
      </w:r>
      <w:proofErr w:type="gramEnd"/>
      <w:r w:rsidRPr="00760E09">
        <w:rPr>
          <w:rStyle w:val="StyleUnderline"/>
          <w:rFonts w:cs="Calibri"/>
          <w:color w:val="000000" w:themeColor="text1"/>
          <w:highlight w:val="green"/>
        </w:rPr>
        <w:t xml:space="preserve"> less competition which</w:t>
      </w:r>
      <w:r w:rsidRPr="00760E09">
        <w:rPr>
          <w:rStyle w:val="StyleUnderline"/>
          <w:rFonts w:cs="Calibri"/>
          <w:color w:val="000000" w:themeColor="text1"/>
        </w:rPr>
        <w:t xml:space="preserve"> usually </w:t>
      </w:r>
      <w:r w:rsidRPr="00760E09">
        <w:rPr>
          <w:rStyle w:val="StyleUnderline"/>
          <w:rFonts w:cs="Calibri"/>
          <w:color w:val="000000" w:themeColor="text1"/>
          <w:highlight w:val="green"/>
        </w:rPr>
        <w:t xml:space="preserve">leads to higher prices and limited </w:t>
      </w:r>
      <w:r w:rsidRPr="00760E09">
        <w:rPr>
          <w:rStyle w:val="StyleUnderline"/>
          <w:rFonts w:cs="Calibri"/>
          <w:color w:val="000000" w:themeColor="text1"/>
        </w:rPr>
        <w:t xml:space="preserve">market </w:t>
      </w:r>
      <w:r w:rsidRPr="00760E09">
        <w:rPr>
          <w:rStyle w:val="StyleUnderline"/>
          <w:rFonts w:cs="Calibri"/>
          <w:color w:val="000000" w:themeColor="text1"/>
          <w:highlight w:val="green"/>
        </w:rPr>
        <w:t>growth.</w:t>
      </w:r>
    </w:p>
    <w:p w14:paraId="4608F8B0" w14:textId="77777777" w:rsidR="00760E09" w:rsidRPr="00760E09" w:rsidRDefault="00760E09" w:rsidP="00760E09">
      <w:pPr>
        <w:rPr>
          <w:rStyle w:val="StyleUnderline"/>
          <w:rFonts w:cs="Calibri"/>
          <w:color w:val="000000" w:themeColor="text1"/>
        </w:rPr>
      </w:pPr>
      <w:r w:rsidRPr="00760E09">
        <w:rPr>
          <w:rFonts w:cs="Calibri"/>
          <w:color w:val="000000" w:themeColor="text1"/>
          <w:sz w:val="16"/>
        </w:rPr>
        <w:t>As Sean Williams of The Motley Fool warned back in 2017, “</w:t>
      </w:r>
      <w:r w:rsidRPr="00760E09">
        <w:rPr>
          <w:rStyle w:val="StyleUnderline"/>
          <w:rFonts w:cs="Calibri"/>
          <w:color w:val="000000" w:themeColor="text1"/>
        </w:rPr>
        <w:t xml:space="preserve">The culprit for the substantial drop in marijuana prices appears to be </w:t>
      </w:r>
      <w:r w:rsidRPr="00760E09">
        <w:rPr>
          <w:rStyle w:val="StyleUnderline"/>
          <w:rFonts w:cs="Calibri"/>
          <w:color w:val="000000" w:themeColor="text1"/>
          <w:highlight w:val="green"/>
        </w:rPr>
        <w:t>big businesses</w:t>
      </w:r>
      <w:r w:rsidRPr="00760E09">
        <w:rPr>
          <w:rStyle w:val="StyleUnderline"/>
          <w:rFonts w:cs="Calibri"/>
          <w:color w:val="000000" w:themeColor="text1"/>
        </w:rPr>
        <w:t xml:space="preserve"> infiltrating the industry and </w:t>
      </w:r>
      <w:r w:rsidRPr="00760E09">
        <w:rPr>
          <w:rStyle w:val="StyleUnderline"/>
          <w:rFonts w:cs="Calibri"/>
          <w:color w:val="000000" w:themeColor="text1"/>
          <w:highlight w:val="green"/>
        </w:rPr>
        <w:t>flood</w:t>
      </w:r>
      <w:r w:rsidRPr="00760E09">
        <w:rPr>
          <w:rStyle w:val="StyleUnderline"/>
          <w:rFonts w:cs="Calibri"/>
          <w:color w:val="000000" w:themeColor="text1"/>
        </w:rPr>
        <w:t xml:space="preserve">ing </w:t>
      </w:r>
      <w:r w:rsidRPr="00760E09">
        <w:rPr>
          <w:rStyle w:val="StyleUnderline"/>
          <w:rFonts w:cs="Calibri"/>
          <w:color w:val="000000" w:themeColor="text1"/>
          <w:highlight w:val="green"/>
        </w:rPr>
        <w:t>the market with product</w:t>
      </w:r>
      <w:r w:rsidRPr="00760E09">
        <w:rPr>
          <w:rStyle w:val="StyleUnderline"/>
          <w:rFonts w:cs="Calibri"/>
          <w:color w:val="000000" w:themeColor="text1"/>
        </w:rPr>
        <w:t xml:space="preserve">. As with any industry, </w:t>
      </w:r>
      <w:r w:rsidRPr="00760E09">
        <w:rPr>
          <w:rStyle w:val="StyleUnderline"/>
          <w:rFonts w:cs="Calibri"/>
          <w:color w:val="000000" w:themeColor="text1"/>
          <w:highlight w:val="green"/>
        </w:rPr>
        <w:t>if big business can push the little guy out, they’ll</w:t>
      </w:r>
      <w:r w:rsidRPr="00760E09">
        <w:rPr>
          <w:rStyle w:val="StyleUnderline"/>
          <w:rFonts w:cs="Calibri"/>
          <w:color w:val="000000" w:themeColor="text1"/>
        </w:rPr>
        <w:t xml:space="preserve"> have considerably more liberties down the road to </w:t>
      </w:r>
      <w:r w:rsidRPr="00760E09">
        <w:rPr>
          <w:rStyle w:val="StyleUnderline"/>
          <w:rFonts w:cs="Calibri"/>
          <w:color w:val="000000" w:themeColor="text1"/>
          <w:highlight w:val="green"/>
        </w:rPr>
        <w:t xml:space="preserve">raise their prices </w:t>
      </w:r>
      <w:r w:rsidRPr="00760E09">
        <w:rPr>
          <w:rStyle w:val="StyleUnderline"/>
          <w:rFonts w:cs="Calibri"/>
          <w:color w:val="000000" w:themeColor="text1"/>
        </w:rPr>
        <w:t>back up and capture a juicier margin, along with greater market share.”</w:t>
      </w:r>
    </w:p>
    <w:p w14:paraId="61394C15" w14:textId="77777777" w:rsidR="00760E09" w:rsidRPr="00760E09" w:rsidRDefault="00760E09" w:rsidP="00760E09">
      <w:pPr>
        <w:rPr>
          <w:rStyle w:val="StyleUnderline"/>
          <w:rFonts w:cs="Calibri"/>
          <w:color w:val="000000" w:themeColor="text1"/>
        </w:rPr>
      </w:pPr>
      <w:r w:rsidRPr="00760E09">
        <w:rPr>
          <w:rStyle w:val="StyleUnderline"/>
          <w:rFonts w:cs="Calibri"/>
          <w:color w:val="000000" w:themeColor="text1"/>
          <w:highlight w:val="green"/>
        </w:rPr>
        <w:t xml:space="preserve">Only free competition ensures fair prices </w:t>
      </w:r>
      <w:r w:rsidRPr="00760E09">
        <w:rPr>
          <w:rStyle w:val="StyleUnderline"/>
          <w:rFonts w:cs="Calibri"/>
          <w:color w:val="000000" w:themeColor="text1"/>
        </w:rPr>
        <w:t xml:space="preserve">and </w:t>
      </w:r>
      <w:r w:rsidRPr="00760E09">
        <w:rPr>
          <w:rStyle w:val="StyleUnderline"/>
          <w:rFonts w:cs="Calibri"/>
          <w:color w:val="000000" w:themeColor="text1"/>
          <w:highlight w:val="green"/>
        </w:rPr>
        <w:t>market growth</w:t>
      </w:r>
      <w:r w:rsidRPr="00760E09">
        <w:rPr>
          <w:rStyle w:val="StyleUnderline"/>
          <w:rFonts w:cs="Calibri"/>
          <w:color w:val="000000" w:themeColor="text1"/>
        </w:rPr>
        <w:t xml:space="preserve"> over the long-term as well as ongoing </w:t>
      </w:r>
      <w:r w:rsidRPr="00760E09">
        <w:rPr>
          <w:rStyle w:val="StyleUnderline"/>
          <w:rFonts w:cs="Calibri"/>
          <w:color w:val="000000" w:themeColor="text1"/>
          <w:highlight w:val="green"/>
        </w:rPr>
        <w:t>innovation and product accessibility</w:t>
      </w:r>
      <w:r w:rsidRPr="00760E09">
        <w:rPr>
          <w:rStyle w:val="StyleUnderline"/>
          <w:rFonts w:cs="Calibri"/>
          <w:color w:val="000000" w:themeColor="text1"/>
        </w:rPr>
        <w:t>.</w:t>
      </w:r>
    </w:p>
    <w:p w14:paraId="6E289ACB" w14:textId="77777777" w:rsidR="00760E09" w:rsidRPr="00760E09" w:rsidRDefault="00760E09" w:rsidP="00760E09">
      <w:pPr>
        <w:rPr>
          <w:rFonts w:cs="Calibri"/>
          <w:color w:val="000000" w:themeColor="text1"/>
        </w:rPr>
      </w:pPr>
    </w:p>
    <w:p w14:paraId="26C73D6E" w14:textId="77777777" w:rsidR="00760E09" w:rsidRPr="00760E09" w:rsidRDefault="00760E09" w:rsidP="00760E09">
      <w:pPr>
        <w:pStyle w:val="Heading4"/>
        <w:rPr>
          <w:rStyle w:val="Hyperlink"/>
          <w:rFonts w:cs="Calibri"/>
          <w:color w:val="000000" w:themeColor="text1"/>
        </w:rPr>
      </w:pPr>
      <w:r w:rsidRPr="00760E09">
        <w:rPr>
          <w:rStyle w:val="Hyperlink"/>
          <w:rFonts w:cs="Calibri"/>
          <w:color w:val="000000" w:themeColor="text1"/>
        </w:rPr>
        <w:t>Medical marijuana is key to resolving opioid pain reliever prescriptions – biggest internal link to addiction and overuse</w:t>
      </w:r>
    </w:p>
    <w:p w14:paraId="448C7D27" w14:textId="77777777" w:rsidR="00760E09" w:rsidRPr="00760E09" w:rsidRDefault="00760E09" w:rsidP="00760E09">
      <w:pPr>
        <w:rPr>
          <w:rFonts w:cs="Calibri"/>
          <w:color w:val="000000" w:themeColor="text1"/>
        </w:rPr>
      </w:pPr>
      <w:r w:rsidRPr="00760E09">
        <w:rPr>
          <w:rStyle w:val="StyleUnderline"/>
          <w:rFonts w:cs="Calibri"/>
          <w:color w:val="000000" w:themeColor="text1"/>
        </w:rPr>
        <w:t>Blake 20</w:t>
      </w:r>
      <w:r w:rsidRPr="00760E09">
        <w:rPr>
          <w:rFonts w:cs="Calibri"/>
          <w:color w:val="000000" w:themeColor="text1"/>
        </w:rPr>
        <w:t xml:space="preserve"> [Dwight K Blake, Founder of American Marijuana, 15 years of experience in mental health counseling and addiction treatment.] “Medical marijuana reduces opioid prescribing rate,” American Marijuana, March 24, 2020, </w:t>
      </w:r>
      <w:hyperlink r:id="rId14" w:history="1">
        <w:r w:rsidRPr="00760E09">
          <w:rPr>
            <w:rStyle w:val="Hyperlink"/>
            <w:rFonts w:cs="Calibri"/>
            <w:color w:val="000000" w:themeColor="text1"/>
          </w:rPr>
          <w:t>https://americanmarijuana.org/medical-marijuana-solution-to-opioid-epidemic/</w:t>
        </w:r>
      </w:hyperlink>
      <w:r w:rsidRPr="00760E09">
        <w:rPr>
          <w:rFonts w:cs="Calibri"/>
          <w:color w:val="000000" w:themeColor="text1"/>
        </w:rPr>
        <w:t xml:space="preserve"> [</w:t>
      </w:r>
      <w:proofErr w:type="gramStart"/>
      <w:r w:rsidRPr="00760E09">
        <w:rPr>
          <w:rFonts w:cs="Calibri"/>
          <w:color w:val="000000" w:themeColor="text1"/>
        </w:rPr>
        <w:t>note:</w:t>
      </w:r>
      <w:proofErr w:type="gramEnd"/>
      <w:r w:rsidRPr="00760E09">
        <w:rPr>
          <w:rFonts w:cs="Calibri"/>
          <w:color w:val="000000" w:themeColor="text1"/>
        </w:rPr>
        <w:t xml:space="preserve"> charts/images omitted] TG</w:t>
      </w:r>
    </w:p>
    <w:p w14:paraId="5CAA12FD" w14:textId="77777777" w:rsidR="00760E09" w:rsidRPr="00760E09" w:rsidRDefault="00760E09" w:rsidP="00760E09">
      <w:pPr>
        <w:rPr>
          <w:rStyle w:val="StyleUnderline"/>
          <w:rFonts w:cs="Calibri"/>
          <w:color w:val="000000" w:themeColor="text1"/>
        </w:rPr>
      </w:pPr>
      <w:r w:rsidRPr="00760E09">
        <w:rPr>
          <w:rStyle w:val="StyleUnderline"/>
          <w:rFonts w:cs="Calibri"/>
          <w:color w:val="000000" w:themeColor="text1"/>
          <w:highlight w:val="green"/>
        </w:rPr>
        <w:t>Medical Marijuana</w:t>
      </w:r>
      <w:r w:rsidRPr="00760E09">
        <w:rPr>
          <w:rStyle w:val="StyleUnderline"/>
          <w:rFonts w:cs="Calibri"/>
          <w:color w:val="000000" w:themeColor="text1"/>
        </w:rPr>
        <w:t xml:space="preserve"> as A Painkiller</w:t>
      </w:r>
    </w:p>
    <w:p w14:paraId="03A75B3E" w14:textId="77777777" w:rsidR="00760E09" w:rsidRPr="00760E09" w:rsidRDefault="00760E09" w:rsidP="00760E09">
      <w:pPr>
        <w:rPr>
          <w:rFonts w:cs="Calibri"/>
          <w:color w:val="000000" w:themeColor="text1"/>
          <w:sz w:val="16"/>
        </w:rPr>
      </w:pPr>
      <w:r w:rsidRPr="00760E09">
        <w:rPr>
          <w:rFonts w:cs="Calibri"/>
          <w:color w:val="000000" w:themeColor="text1"/>
          <w:sz w:val="16"/>
        </w:rPr>
        <w:t>Marijuana contains many Cannabinoids including CBD or Cannabidiol and THC or Tetrahydrocannabinol. But contrary to the latter, </w:t>
      </w:r>
      <w:r w:rsidRPr="00760E09">
        <w:rPr>
          <w:rStyle w:val="StyleUnderline"/>
          <w:rFonts w:cs="Calibri"/>
          <w:color w:val="000000" w:themeColor="text1"/>
        </w:rPr>
        <w:t>topical CBD, particularly </w:t>
      </w:r>
      <w:hyperlink r:id="rId15" w:tgtFrame="_blank" w:history="1">
        <w:r w:rsidRPr="00760E09">
          <w:rPr>
            <w:rStyle w:val="StyleUnderline"/>
            <w:rFonts w:cs="Calibri"/>
            <w:color w:val="000000" w:themeColor="text1"/>
          </w:rPr>
          <w:t>CBD oil</w:t>
        </w:r>
      </w:hyperlink>
      <w:r w:rsidRPr="00760E09">
        <w:rPr>
          <w:rStyle w:val="StyleUnderline"/>
          <w:rFonts w:cs="Calibri"/>
          <w:color w:val="000000" w:themeColor="text1"/>
        </w:rPr>
        <w:t>, manages and </w:t>
      </w:r>
      <w:r w:rsidRPr="00760E09">
        <w:rPr>
          <w:rStyle w:val="StyleUnderline"/>
          <w:rFonts w:cs="Calibri"/>
          <w:color w:val="000000" w:themeColor="text1"/>
          <w:highlight w:val="green"/>
        </w:rPr>
        <w:t>reduces pain</w:t>
      </w:r>
      <w:r w:rsidRPr="00760E09">
        <w:rPr>
          <w:rStyle w:val="StyleUnderline"/>
          <w:rFonts w:cs="Calibri"/>
          <w:color w:val="000000" w:themeColor="text1"/>
        </w:rPr>
        <w:t>, inflammation, discomfort, and a variety of other health conditions</w:t>
      </w:r>
      <w:r w:rsidRPr="00760E09">
        <w:rPr>
          <w:rFonts w:cs="Calibri"/>
          <w:color w:val="000000" w:themeColor="text1"/>
          <w:sz w:val="16"/>
        </w:rPr>
        <w:t>.</w:t>
      </w:r>
    </w:p>
    <w:p w14:paraId="4663F925" w14:textId="77777777" w:rsidR="00760E09" w:rsidRPr="00760E09" w:rsidRDefault="00760E09" w:rsidP="00760E09">
      <w:pPr>
        <w:rPr>
          <w:rFonts w:cs="Calibri"/>
          <w:color w:val="000000" w:themeColor="text1"/>
          <w:sz w:val="16"/>
        </w:rPr>
      </w:pPr>
      <w:r w:rsidRPr="00760E09">
        <w:rPr>
          <w:rFonts w:cs="Calibri"/>
          <w:color w:val="000000" w:themeColor="text1"/>
          <w:sz w:val="16"/>
        </w:rPr>
        <w:t xml:space="preserve">As of 2020, </w:t>
      </w:r>
      <w:r w:rsidRPr="00760E09">
        <w:rPr>
          <w:rStyle w:val="StyleUnderline"/>
          <w:rFonts w:cs="Calibri"/>
          <w:color w:val="000000" w:themeColor="text1"/>
        </w:rPr>
        <w:t>medical marijuana is legal in over 20 states in the USA</w:t>
      </w:r>
      <w:r w:rsidRPr="00760E09">
        <w:rPr>
          <w:rFonts w:cs="Calibri"/>
          <w:color w:val="000000" w:themeColor="text1"/>
          <w:sz w:val="16"/>
        </w:rPr>
        <w:t xml:space="preserve"> since it was first decriminalized in Nevada in 2001. But </w:t>
      </w:r>
      <w:r w:rsidRPr="00760E09">
        <w:rPr>
          <w:rStyle w:val="StyleUnderline"/>
          <w:rFonts w:cs="Calibri"/>
          <w:color w:val="000000" w:themeColor="text1"/>
        </w:rPr>
        <w:t xml:space="preserve">in 2017, it was found that chronic pain was the most common qualification condition among patients who are </w:t>
      </w:r>
      <w:r w:rsidRPr="00760E09">
        <w:rPr>
          <w:rStyle w:val="StyleUnderline"/>
          <w:rFonts w:cs="Calibri"/>
          <w:color w:val="000000" w:themeColor="text1"/>
          <w:highlight w:val="green"/>
        </w:rPr>
        <w:t xml:space="preserve">licensed to </w:t>
      </w:r>
      <w:r w:rsidRPr="00760E09">
        <w:rPr>
          <w:rStyle w:val="StyleUnderline"/>
          <w:rFonts w:cs="Calibri"/>
          <w:color w:val="000000" w:themeColor="text1"/>
        </w:rPr>
        <w:t xml:space="preserve">use marijuana medically, accounting for almost 62% of nearly 1 million medical cannabis </w:t>
      </w:r>
      <w:r w:rsidRPr="00760E09">
        <w:rPr>
          <w:rStyle w:val="StyleUnderline"/>
          <w:rFonts w:cs="Calibri"/>
          <w:color w:val="000000" w:themeColor="text1"/>
          <w:highlight w:val="green"/>
        </w:rPr>
        <w:t>patients</w:t>
      </w:r>
      <w:r w:rsidRPr="00760E09">
        <w:rPr>
          <w:rFonts w:cs="Calibri"/>
          <w:color w:val="000000" w:themeColor="text1"/>
          <w:sz w:val="16"/>
        </w:rPr>
        <w:t> (representing an average of 33% to 73% each year from 1999 to 2016).</w:t>
      </w:r>
    </w:p>
    <w:p w14:paraId="0459CCF2" w14:textId="77777777" w:rsidR="00760E09" w:rsidRPr="00760E09" w:rsidRDefault="00760E09" w:rsidP="00760E09">
      <w:pPr>
        <w:rPr>
          <w:rStyle w:val="StyleUnderline"/>
          <w:rFonts w:cs="Calibri"/>
          <w:color w:val="000000" w:themeColor="text1"/>
        </w:rPr>
      </w:pPr>
      <w:r w:rsidRPr="00760E09">
        <w:rPr>
          <w:rStyle w:val="StyleUnderline"/>
          <w:rFonts w:cs="Calibri"/>
          <w:color w:val="000000" w:themeColor="text1"/>
        </w:rPr>
        <w:t>Opioid Crisis</w:t>
      </w:r>
    </w:p>
    <w:p w14:paraId="041824DA" w14:textId="77777777" w:rsidR="00760E09" w:rsidRPr="00760E09" w:rsidRDefault="00760E09" w:rsidP="00760E09">
      <w:pPr>
        <w:rPr>
          <w:rFonts w:cs="Calibri"/>
          <w:color w:val="000000" w:themeColor="text1"/>
          <w:sz w:val="16"/>
        </w:rPr>
      </w:pPr>
      <w:r w:rsidRPr="00760E09">
        <w:rPr>
          <w:rStyle w:val="StyleUnderline"/>
          <w:rFonts w:cs="Calibri"/>
          <w:color w:val="000000" w:themeColor="text1"/>
        </w:rPr>
        <w:lastRenderedPageBreak/>
        <w:t>Opioid is a group of chemically similar drugs containing prescription pain relievers</w:t>
      </w:r>
      <w:r w:rsidRPr="00760E09">
        <w:rPr>
          <w:rFonts w:cs="Calibri"/>
          <w:color w:val="000000" w:themeColor="text1"/>
          <w:sz w:val="16"/>
        </w:rPr>
        <w:t xml:space="preserve"> and heroin. A good example of these </w:t>
      </w:r>
      <w:r w:rsidRPr="00760E09">
        <w:rPr>
          <w:rStyle w:val="StyleUnderline"/>
          <w:rFonts w:cs="Calibri"/>
          <w:color w:val="000000" w:themeColor="text1"/>
        </w:rPr>
        <w:t>includes hydrocodone (Vicodin®), oxycodone (OxyContin®), and morphine. This is what makes it one of the main contributing factors to the opioid crisis</w:t>
      </w:r>
      <w:r w:rsidRPr="00760E09">
        <w:rPr>
          <w:rFonts w:cs="Calibri"/>
          <w:color w:val="000000" w:themeColor="text1"/>
          <w:sz w:val="16"/>
        </w:rPr>
        <w:t>. According to </w:t>
      </w:r>
      <w:hyperlink r:id="rId16" w:history="1">
        <w:r w:rsidRPr="00760E09">
          <w:rPr>
            <w:rStyle w:val="Hyperlink"/>
            <w:rFonts w:cs="Calibri"/>
            <w:color w:val="000000" w:themeColor="text1"/>
            <w:sz w:val="16"/>
          </w:rPr>
          <w:t>SAMHSA</w:t>
        </w:r>
      </w:hyperlink>
      <w:r w:rsidRPr="00760E09">
        <w:rPr>
          <w:rFonts w:cs="Calibri"/>
          <w:color w:val="000000" w:themeColor="text1"/>
          <w:sz w:val="16"/>
        </w:rPr>
        <w:t xml:space="preserve">, approximately over </w:t>
      </w:r>
      <w:r w:rsidRPr="00760E09">
        <w:rPr>
          <w:rStyle w:val="StyleUnderline"/>
          <w:rFonts w:cs="Calibri"/>
          <w:color w:val="000000" w:themeColor="text1"/>
        </w:rPr>
        <w:t>in 2018, </w:t>
      </w:r>
      <w:r w:rsidRPr="00760E09">
        <w:rPr>
          <w:rStyle w:val="StyleUnderline"/>
          <w:rFonts w:cs="Calibri"/>
          <w:color w:val="000000" w:themeColor="text1"/>
          <w:highlight w:val="green"/>
        </w:rPr>
        <w:t>10 million</w:t>
      </w:r>
      <w:r w:rsidRPr="00760E09">
        <w:rPr>
          <w:rStyle w:val="StyleUnderline"/>
          <w:rFonts w:cs="Calibri"/>
          <w:color w:val="000000" w:themeColor="text1"/>
        </w:rPr>
        <w:t xml:space="preserve"> people aged 12 or older in 2018 have </w:t>
      </w:r>
      <w:r w:rsidRPr="00760E09">
        <w:rPr>
          <w:rStyle w:val="StyleUnderline"/>
          <w:rFonts w:cs="Calibri"/>
          <w:color w:val="000000" w:themeColor="text1"/>
          <w:highlight w:val="green"/>
        </w:rPr>
        <w:t>misused opioids</w:t>
      </w:r>
      <w:r w:rsidRPr="00760E09">
        <w:rPr>
          <w:rStyle w:val="StyleUnderline"/>
          <w:rFonts w:cs="Calibri"/>
          <w:color w:val="000000" w:themeColor="text1"/>
        </w:rPr>
        <w:t xml:space="preserve">. About </w:t>
      </w:r>
      <w:r w:rsidRPr="00760E09">
        <w:rPr>
          <w:rStyle w:val="StyleUnderline"/>
          <w:rFonts w:cs="Calibri"/>
          <w:color w:val="000000" w:themeColor="text1"/>
          <w:highlight w:val="green"/>
        </w:rPr>
        <w:t xml:space="preserve">9.4 </w:t>
      </w:r>
      <w:proofErr w:type="spellStart"/>
      <w:r w:rsidRPr="00760E09">
        <w:rPr>
          <w:rStyle w:val="StyleUnderline"/>
          <w:rFonts w:cs="Calibri"/>
          <w:color w:val="000000" w:themeColor="text1"/>
          <w:highlight w:val="green"/>
        </w:rPr>
        <w:t>million</w:t>
      </w:r>
      <w:proofErr w:type="spellEnd"/>
      <w:r w:rsidRPr="00760E09">
        <w:rPr>
          <w:rStyle w:val="StyleUnderline"/>
          <w:rFonts w:cs="Calibri"/>
          <w:color w:val="000000" w:themeColor="text1"/>
        </w:rPr>
        <w:t xml:space="preserve"> of those have </w:t>
      </w:r>
      <w:r w:rsidRPr="00760E09">
        <w:rPr>
          <w:rStyle w:val="StyleUnderline"/>
          <w:rFonts w:cs="Calibri"/>
          <w:color w:val="000000" w:themeColor="text1"/>
          <w:highlight w:val="green"/>
        </w:rPr>
        <w:t>misused pain relievers exclusively</w:t>
      </w:r>
      <w:r w:rsidRPr="00760E09">
        <w:rPr>
          <w:rStyle w:val="StyleUnderline"/>
          <w:rFonts w:cs="Calibri"/>
          <w:color w:val="000000" w:themeColor="text1"/>
        </w:rPr>
        <w:t xml:space="preserve"> while the remaining 506,000 have misused pain relievers and heroin</w:t>
      </w:r>
      <w:r w:rsidRPr="00760E09">
        <w:rPr>
          <w:rFonts w:cs="Calibri"/>
          <w:color w:val="000000" w:themeColor="text1"/>
          <w:sz w:val="16"/>
        </w:rPr>
        <w:t xml:space="preserve"> use in the previous year. On a similar note, a little over 300,000 people have also misused heroin exclusively out of the 800,000 people who misused heroin in 2017.</w:t>
      </w:r>
    </w:p>
    <w:p w14:paraId="2D4A76DE" w14:textId="77777777" w:rsidR="00760E09" w:rsidRPr="00760E09" w:rsidRDefault="00760E09" w:rsidP="00760E09">
      <w:pPr>
        <w:rPr>
          <w:rFonts w:cs="Calibri"/>
          <w:color w:val="000000" w:themeColor="text1"/>
          <w:sz w:val="16"/>
        </w:rPr>
      </w:pPr>
      <w:r w:rsidRPr="00760E09">
        <w:rPr>
          <w:rFonts w:cs="Calibri"/>
          <w:color w:val="000000" w:themeColor="text1"/>
          <w:sz w:val="16"/>
        </w:rPr>
        <w:t>From 1999 to 2017, it was found that there were about </w:t>
      </w:r>
      <w:hyperlink r:id="rId17" w:history="1">
        <w:r w:rsidRPr="00760E09">
          <w:rPr>
            <w:rStyle w:val="Hyperlink"/>
            <w:rFonts w:cs="Calibri"/>
            <w:color w:val="000000" w:themeColor="text1"/>
            <w:sz w:val="16"/>
          </w:rPr>
          <w:t>400,000 people who died from overdoses</w:t>
        </w:r>
      </w:hyperlink>
      <w:r w:rsidRPr="00760E09">
        <w:rPr>
          <w:rFonts w:cs="Calibri"/>
          <w:color w:val="000000" w:themeColor="text1"/>
          <w:sz w:val="16"/>
        </w:rPr>
        <w:t> of any, prescription, and illicit opioids. </w:t>
      </w:r>
    </w:p>
    <w:p w14:paraId="1CBEFAEB" w14:textId="77777777" w:rsidR="00760E09" w:rsidRPr="00760E09" w:rsidRDefault="00760E09" w:rsidP="00760E09">
      <w:pPr>
        <w:rPr>
          <w:rStyle w:val="StyleUnderline"/>
          <w:rFonts w:cs="Calibri"/>
          <w:color w:val="000000" w:themeColor="text1"/>
        </w:rPr>
      </w:pPr>
      <w:r w:rsidRPr="00760E09">
        <w:rPr>
          <w:rStyle w:val="StyleUnderline"/>
          <w:rFonts w:cs="Calibri"/>
          <w:color w:val="000000" w:themeColor="text1"/>
        </w:rPr>
        <w:t>Medical Marijuana: A Potential Opioid Crisis Solution</w:t>
      </w:r>
    </w:p>
    <w:p w14:paraId="65ACBBCC" w14:textId="77777777" w:rsidR="00760E09" w:rsidRPr="00760E09" w:rsidRDefault="00760E09" w:rsidP="00760E09">
      <w:pPr>
        <w:rPr>
          <w:rFonts w:cs="Calibri"/>
          <w:color w:val="000000" w:themeColor="text1"/>
          <w:sz w:val="16"/>
        </w:rPr>
      </w:pPr>
      <w:r w:rsidRPr="00760E09">
        <w:rPr>
          <w:rFonts w:cs="Calibri"/>
          <w:color w:val="000000" w:themeColor="text1"/>
          <w:sz w:val="16"/>
        </w:rPr>
        <w:t>So how exactly is medical marijuana a potential solution to the opioid crisis?</w:t>
      </w:r>
    </w:p>
    <w:p w14:paraId="2EAD6451" w14:textId="77777777" w:rsidR="00760E09" w:rsidRPr="00760E09" w:rsidRDefault="00760E09" w:rsidP="00760E09">
      <w:pPr>
        <w:rPr>
          <w:rFonts w:cs="Calibri"/>
          <w:color w:val="000000" w:themeColor="text1"/>
          <w:sz w:val="16"/>
        </w:rPr>
      </w:pPr>
      <w:r w:rsidRPr="00760E09">
        <w:rPr>
          <w:rFonts w:cs="Calibri"/>
          <w:color w:val="000000" w:themeColor="text1"/>
          <w:sz w:val="16"/>
        </w:rPr>
        <w:t xml:space="preserve">Here’s where things get </w:t>
      </w:r>
      <w:proofErr w:type="gramStart"/>
      <w:r w:rsidRPr="00760E09">
        <w:rPr>
          <w:rFonts w:cs="Calibri"/>
          <w:color w:val="000000" w:themeColor="text1"/>
          <w:sz w:val="16"/>
        </w:rPr>
        <w:t>really interesting</w:t>
      </w:r>
      <w:proofErr w:type="gramEnd"/>
      <w:r w:rsidRPr="00760E09">
        <w:rPr>
          <w:rFonts w:cs="Calibri"/>
          <w:color w:val="000000" w:themeColor="text1"/>
          <w:sz w:val="16"/>
        </w:rPr>
        <w:t>…</w:t>
      </w:r>
    </w:p>
    <w:p w14:paraId="4CEE3DC8" w14:textId="77777777" w:rsidR="00760E09" w:rsidRPr="00760E09" w:rsidRDefault="00760E09" w:rsidP="00760E09">
      <w:pPr>
        <w:rPr>
          <w:rStyle w:val="StyleUnderline"/>
          <w:rFonts w:cs="Calibri"/>
          <w:color w:val="000000" w:themeColor="text1"/>
        </w:rPr>
      </w:pPr>
      <w:r w:rsidRPr="00760E09">
        <w:rPr>
          <w:rStyle w:val="StyleUnderline"/>
          <w:rFonts w:cs="Calibri"/>
          <w:color w:val="000000" w:themeColor="text1"/>
        </w:rPr>
        <w:t>Our Study</w:t>
      </w:r>
    </w:p>
    <w:p w14:paraId="6AC510FF" w14:textId="77777777" w:rsidR="00760E09" w:rsidRPr="00760E09" w:rsidRDefault="00760E09" w:rsidP="00760E09">
      <w:pPr>
        <w:rPr>
          <w:rFonts w:cs="Calibri"/>
          <w:color w:val="000000" w:themeColor="text1"/>
          <w:sz w:val="16"/>
        </w:rPr>
      </w:pPr>
      <w:r w:rsidRPr="00760E09">
        <w:rPr>
          <w:rStyle w:val="StyleUnderline"/>
          <w:rFonts w:cs="Calibri"/>
          <w:color w:val="000000" w:themeColor="text1"/>
        </w:rPr>
        <w:t xml:space="preserve">We’ve selected </w:t>
      </w:r>
      <w:r w:rsidRPr="00760E09">
        <w:rPr>
          <w:rStyle w:val="StyleUnderline"/>
          <w:rFonts w:cs="Calibri"/>
          <w:color w:val="000000" w:themeColor="text1"/>
          <w:highlight w:val="green"/>
        </w:rPr>
        <w:t>19 states</w:t>
      </w:r>
      <w:r w:rsidRPr="00760E09">
        <w:rPr>
          <w:rStyle w:val="StyleUnderline"/>
          <w:rFonts w:cs="Calibri"/>
          <w:color w:val="000000" w:themeColor="text1"/>
        </w:rPr>
        <w:t xml:space="preserve"> where medical marijuana is legal then </w:t>
      </w:r>
      <w:r w:rsidRPr="00760E09">
        <w:rPr>
          <w:rStyle w:val="StyleUnderline"/>
          <w:rFonts w:cs="Calibri"/>
          <w:color w:val="000000" w:themeColor="text1"/>
          <w:highlight w:val="green"/>
        </w:rPr>
        <w:t>compared</w:t>
      </w:r>
      <w:r w:rsidRPr="00760E09">
        <w:rPr>
          <w:rStyle w:val="StyleUnderline"/>
          <w:rFonts w:cs="Calibri"/>
          <w:color w:val="000000" w:themeColor="text1"/>
        </w:rPr>
        <w:t xml:space="preserve"> the </w:t>
      </w:r>
      <w:r w:rsidRPr="00760E09">
        <w:rPr>
          <w:rStyle w:val="StyleUnderline"/>
          <w:rFonts w:cs="Calibri"/>
          <w:color w:val="000000" w:themeColor="text1"/>
          <w:highlight w:val="green"/>
        </w:rPr>
        <w:t>opioid prescribing rate</w:t>
      </w:r>
      <w:r w:rsidRPr="00760E09">
        <w:rPr>
          <w:rStyle w:val="StyleUnderline"/>
          <w:rFonts w:cs="Calibri"/>
          <w:color w:val="000000" w:themeColor="text1"/>
        </w:rPr>
        <w:t xml:space="preserve"> 1 year </w:t>
      </w:r>
      <w:r w:rsidRPr="00760E09">
        <w:rPr>
          <w:rStyle w:val="StyleUnderline"/>
          <w:rFonts w:cs="Calibri"/>
          <w:color w:val="000000" w:themeColor="text1"/>
          <w:highlight w:val="green"/>
        </w:rPr>
        <w:t>before and after medical marijuana</w:t>
      </w:r>
      <w:r w:rsidRPr="00760E09">
        <w:rPr>
          <w:rStyle w:val="StyleUnderline"/>
          <w:rFonts w:cs="Calibri"/>
          <w:color w:val="000000" w:themeColor="text1"/>
        </w:rPr>
        <w:t xml:space="preserve"> was legalized in the state</w:t>
      </w:r>
      <w:r w:rsidRPr="00760E09">
        <w:rPr>
          <w:rFonts w:cs="Calibri"/>
          <w:color w:val="000000" w:themeColor="text1"/>
          <w:sz w:val="16"/>
        </w:rPr>
        <w:t>. Here is what we found:</w:t>
      </w:r>
    </w:p>
    <w:p w14:paraId="252A03B2" w14:textId="77777777" w:rsidR="00760E09" w:rsidRPr="00760E09" w:rsidRDefault="00760E09" w:rsidP="00760E09">
      <w:pPr>
        <w:rPr>
          <w:rFonts w:cs="Calibri"/>
          <w:color w:val="000000" w:themeColor="text1"/>
          <w:sz w:val="16"/>
        </w:rPr>
      </w:pPr>
      <w:r w:rsidRPr="00760E09">
        <w:rPr>
          <w:rFonts w:cs="Calibri"/>
          <w:color w:val="000000" w:themeColor="text1"/>
          <w:sz w:val="16"/>
        </w:rPr>
        <w:t>Out of the 19 states, </w:t>
      </w:r>
      <w:r w:rsidRPr="00760E09">
        <w:rPr>
          <w:rStyle w:val="StyleUnderline"/>
          <w:rFonts w:cs="Calibri"/>
          <w:color w:val="000000" w:themeColor="text1"/>
          <w:highlight w:val="green"/>
        </w:rPr>
        <w:t>15</w:t>
      </w:r>
      <w:r w:rsidRPr="00760E09">
        <w:rPr>
          <w:rStyle w:val="StyleUnderline"/>
          <w:rFonts w:cs="Calibri"/>
          <w:color w:val="000000" w:themeColor="text1"/>
        </w:rPr>
        <w:t xml:space="preserve"> have </w:t>
      </w:r>
      <w:r w:rsidRPr="00760E09">
        <w:rPr>
          <w:rStyle w:val="StyleUnderline"/>
          <w:rFonts w:cs="Calibri"/>
          <w:color w:val="000000" w:themeColor="text1"/>
          <w:highlight w:val="green"/>
        </w:rPr>
        <w:t>shown a fall of opioid prescribing</w:t>
      </w:r>
      <w:r w:rsidRPr="00760E09">
        <w:rPr>
          <w:rStyle w:val="StyleUnderline"/>
          <w:rFonts w:cs="Calibri"/>
          <w:color w:val="000000" w:themeColor="text1"/>
        </w:rPr>
        <w:t xml:space="preserve"> rate 1 year after legalization of medical marijuana</w:t>
      </w:r>
      <w:r w:rsidRPr="00760E09">
        <w:rPr>
          <w:rFonts w:cs="Calibri"/>
          <w:color w:val="000000" w:themeColor="text1"/>
          <w:sz w:val="16"/>
        </w:rPr>
        <w:t>, and only 4 have increased in usage, namely: New Jersey, New Mexico, Michigan, and Arizona.</w:t>
      </w:r>
    </w:p>
    <w:p w14:paraId="57DC7D48" w14:textId="77777777" w:rsidR="00760E09" w:rsidRPr="00760E09" w:rsidRDefault="00760E09" w:rsidP="00760E09">
      <w:pPr>
        <w:rPr>
          <w:rStyle w:val="StyleUnderline"/>
          <w:rFonts w:cs="Calibri"/>
          <w:color w:val="000000" w:themeColor="text1"/>
        </w:rPr>
      </w:pPr>
      <w:r w:rsidRPr="00760E09">
        <w:rPr>
          <w:rFonts w:cs="Calibri"/>
          <w:color w:val="000000" w:themeColor="text1"/>
          <w:sz w:val="16"/>
        </w:rPr>
        <w:t>Interestingly, the state with the highest fall of opioid prescribing rate among the 19 states was </w:t>
      </w:r>
      <w:r w:rsidRPr="00760E09">
        <w:rPr>
          <w:rStyle w:val="StyleUnderline"/>
          <w:rFonts w:cs="Calibri"/>
          <w:color w:val="000000" w:themeColor="text1"/>
          <w:highlight w:val="green"/>
        </w:rPr>
        <w:t>Ohio</w:t>
      </w:r>
      <w:r w:rsidRPr="00760E09">
        <w:rPr>
          <w:rFonts w:cs="Calibri"/>
          <w:color w:val="000000" w:themeColor="text1"/>
          <w:sz w:val="16"/>
        </w:rPr>
        <w:t xml:space="preserve">, from an </w:t>
      </w:r>
      <w:r w:rsidRPr="00760E09">
        <w:rPr>
          <w:rStyle w:val="StyleUnderline"/>
          <w:rFonts w:cs="Calibri"/>
          <w:color w:val="000000" w:themeColor="text1"/>
        </w:rPr>
        <w:t xml:space="preserve">average opioid prescribing rate of 82.7 </w:t>
      </w:r>
      <w:r w:rsidRPr="00760E09">
        <w:rPr>
          <w:rStyle w:val="StyleUnderline"/>
          <w:rFonts w:cs="Calibri"/>
          <w:color w:val="000000" w:themeColor="text1"/>
          <w:highlight w:val="green"/>
        </w:rPr>
        <w:t>down</w:t>
      </w:r>
      <w:r w:rsidRPr="00760E09">
        <w:rPr>
          <w:rStyle w:val="StyleUnderline"/>
          <w:rFonts w:cs="Calibri"/>
          <w:color w:val="000000" w:themeColor="text1"/>
        </w:rPr>
        <w:t xml:space="preserve"> to 63.5, totaling </w:t>
      </w:r>
      <w:r w:rsidRPr="00760E09">
        <w:rPr>
          <w:rStyle w:val="StyleUnderline"/>
          <w:rFonts w:cs="Calibri"/>
          <w:color w:val="000000" w:themeColor="text1"/>
          <w:highlight w:val="green"/>
        </w:rPr>
        <w:t>19.2</w:t>
      </w:r>
      <w:r w:rsidRPr="00760E09">
        <w:rPr>
          <w:rStyle w:val="StyleUnderline"/>
          <w:rFonts w:cs="Calibri"/>
          <w:color w:val="000000" w:themeColor="text1"/>
        </w:rPr>
        <w:t xml:space="preserve"> decreased prescribing rate after marijuana legalization.</w:t>
      </w:r>
    </w:p>
    <w:p w14:paraId="40BF2725" w14:textId="77777777" w:rsidR="00760E09" w:rsidRPr="00760E09" w:rsidRDefault="00760E09" w:rsidP="00760E09">
      <w:pPr>
        <w:rPr>
          <w:rStyle w:val="StyleUnderline"/>
          <w:rFonts w:cs="Calibri"/>
          <w:color w:val="000000" w:themeColor="text1"/>
        </w:rPr>
      </w:pPr>
      <w:r w:rsidRPr="00760E09">
        <w:rPr>
          <w:rFonts w:cs="Calibri"/>
          <w:color w:val="000000" w:themeColor="text1"/>
          <w:sz w:val="16"/>
        </w:rPr>
        <w:t xml:space="preserve">The state with the second-highest fall of opioid prescribing rate was </w:t>
      </w:r>
      <w:r w:rsidRPr="00760E09">
        <w:rPr>
          <w:rStyle w:val="StyleUnderline"/>
          <w:rFonts w:cs="Calibri"/>
          <w:color w:val="000000" w:themeColor="text1"/>
          <w:highlight w:val="green"/>
        </w:rPr>
        <w:t>Pennsylvania</w:t>
      </w:r>
      <w:r w:rsidRPr="00760E09">
        <w:rPr>
          <w:rFonts w:cs="Calibri"/>
          <w:color w:val="000000" w:themeColor="text1"/>
          <w:sz w:val="16"/>
        </w:rPr>
        <w:t xml:space="preserve">, from an </w:t>
      </w:r>
      <w:r w:rsidRPr="00760E09">
        <w:rPr>
          <w:rStyle w:val="StyleUnderline"/>
          <w:rFonts w:cs="Calibri"/>
          <w:color w:val="000000" w:themeColor="text1"/>
        </w:rPr>
        <w:t xml:space="preserve">average opioid prescribing rate of 75.5 </w:t>
      </w:r>
      <w:r w:rsidRPr="00760E09">
        <w:rPr>
          <w:rStyle w:val="StyleUnderline"/>
          <w:rFonts w:cs="Calibri"/>
          <w:color w:val="000000" w:themeColor="text1"/>
          <w:highlight w:val="green"/>
        </w:rPr>
        <w:t>down</w:t>
      </w:r>
      <w:r w:rsidRPr="00760E09">
        <w:rPr>
          <w:rStyle w:val="StyleUnderline"/>
          <w:rFonts w:cs="Calibri"/>
          <w:color w:val="000000" w:themeColor="text1"/>
        </w:rPr>
        <w:t xml:space="preserve"> to 57.7, a total of </w:t>
      </w:r>
      <w:r w:rsidRPr="00760E09">
        <w:rPr>
          <w:rStyle w:val="StyleUnderline"/>
          <w:rFonts w:cs="Calibri"/>
          <w:color w:val="000000" w:themeColor="text1"/>
          <w:highlight w:val="green"/>
        </w:rPr>
        <w:t>17.8</w:t>
      </w:r>
      <w:r w:rsidRPr="00760E09">
        <w:rPr>
          <w:rStyle w:val="StyleUnderline"/>
          <w:rFonts w:cs="Calibri"/>
          <w:color w:val="000000" w:themeColor="text1"/>
        </w:rPr>
        <w:t xml:space="preserve"> decreased prescribing rate after marijuana legalization.</w:t>
      </w:r>
    </w:p>
    <w:p w14:paraId="004D972E" w14:textId="77777777" w:rsidR="00760E09" w:rsidRPr="00760E09" w:rsidRDefault="00760E09" w:rsidP="00760E09">
      <w:pPr>
        <w:rPr>
          <w:rFonts w:cs="Calibri"/>
          <w:color w:val="000000" w:themeColor="text1"/>
          <w:sz w:val="16"/>
        </w:rPr>
      </w:pPr>
      <w:r w:rsidRPr="00760E09">
        <w:rPr>
          <w:rFonts w:cs="Calibri"/>
          <w:color w:val="000000" w:themeColor="text1"/>
          <w:sz w:val="16"/>
        </w:rPr>
        <w:t xml:space="preserve">New Mexico and New Jersey had the least number of </w:t>
      </w:r>
      <w:proofErr w:type="gramStart"/>
      <w:r w:rsidRPr="00760E09">
        <w:rPr>
          <w:rFonts w:cs="Calibri"/>
          <w:color w:val="000000" w:themeColor="text1"/>
          <w:sz w:val="16"/>
        </w:rPr>
        <w:t>increase</w:t>
      </w:r>
      <w:proofErr w:type="gramEnd"/>
      <w:r w:rsidRPr="00760E09">
        <w:rPr>
          <w:rFonts w:cs="Calibri"/>
          <w:color w:val="000000" w:themeColor="text1"/>
          <w:sz w:val="16"/>
        </w:rPr>
        <w:t xml:space="preserve"> in opioid prescribing rate of the 4 mentioned states, with only 2.4 and 1.6 increase in usage after marijuana legalization, respectively.</w:t>
      </w:r>
    </w:p>
    <w:p w14:paraId="3BAD5FEE" w14:textId="77777777" w:rsidR="00760E09" w:rsidRPr="00760E09" w:rsidRDefault="00760E09" w:rsidP="00760E09">
      <w:pPr>
        <w:rPr>
          <w:rFonts w:cs="Calibri"/>
          <w:color w:val="000000" w:themeColor="text1"/>
          <w:sz w:val="16"/>
        </w:rPr>
      </w:pPr>
      <w:r w:rsidRPr="00760E09">
        <w:rPr>
          <w:rFonts w:cs="Calibri"/>
          <w:color w:val="000000" w:themeColor="text1"/>
          <w:sz w:val="16"/>
        </w:rPr>
        <w:t>Here is the full data of our study:</w:t>
      </w:r>
    </w:p>
    <w:p w14:paraId="05460B5A" w14:textId="77777777" w:rsidR="00760E09" w:rsidRPr="00760E09" w:rsidRDefault="00760E09" w:rsidP="00760E09">
      <w:pPr>
        <w:rPr>
          <w:rFonts w:cs="Calibri"/>
          <w:color w:val="000000" w:themeColor="text1"/>
          <w:sz w:val="16"/>
        </w:rPr>
      </w:pPr>
      <w:r w:rsidRPr="00760E09">
        <w:rPr>
          <w:rFonts w:cs="Calibri"/>
          <w:color w:val="000000" w:themeColor="text1"/>
          <w:sz w:val="16"/>
        </w:rPr>
        <w:t>Data source: </w:t>
      </w:r>
      <w:hyperlink r:id="rId18" w:history="1">
        <w:r w:rsidRPr="00760E09">
          <w:rPr>
            <w:rStyle w:val="Hyperlink"/>
            <w:rFonts w:cs="Calibri"/>
            <w:color w:val="000000" w:themeColor="text1"/>
            <w:sz w:val="16"/>
          </w:rPr>
          <w:t>https://www.cdc.gov/drugoverdose/maps/rxrate-maps.html</w:t>
        </w:r>
      </w:hyperlink>
      <w:r w:rsidRPr="00760E09">
        <w:rPr>
          <w:rFonts w:cs="Calibri"/>
          <w:color w:val="000000" w:themeColor="text1"/>
          <w:sz w:val="16"/>
        </w:rPr>
        <w:t xml:space="preserve">, National Drug Use &amp; Health </w:t>
      </w:r>
      <w:proofErr w:type="spellStart"/>
      <w:r w:rsidRPr="00760E09">
        <w:rPr>
          <w:rFonts w:cs="Calibri"/>
          <w:color w:val="000000" w:themeColor="text1"/>
          <w:sz w:val="16"/>
        </w:rPr>
        <w:t>Subtance</w:t>
      </w:r>
      <w:proofErr w:type="spellEnd"/>
      <w:r w:rsidRPr="00760E09">
        <w:rPr>
          <w:rFonts w:cs="Calibri"/>
          <w:color w:val="000000" w:themeColor="text1"/>
          <w:sz w:val="16"/>
        </w:rPr>
        <w:t xml:space="preserve"> Abuse; Mental Health Administration</w:t>
      </w:r>
    </w:p>
    <w:p w14:paraId="6B2E2E0B" w14:textId="77777777" w:rsidR="00760E09" w:rsidRPr="00760E09" w:rsidRDefault="00760E09" w:rsidP="00760E09">
      <w:pPr>
        <w:rPr>
          <w:rFonts w:cs="Calibri"/>
          <w:color w:val="000000" w:themeColor="text1"/>
          <w:sz w:val="16"/>
        </w:rPr>
      </w:pPr>
      <w:r w:rsidRPr="00760E09">
        <w:rPr>
          <w:rFonts w:cs="Calibri"/>
          <w:color w:val="000000" w:themeColor="text1"/>
          <w:sz w:val="16"/>
        </w:rPr>
        <w:t>To support our point of view, let’s compare this to similar studies:</w:t>
      </w:r>
    </w:p>
    <w:p w14:paraId="65A95E98" w14:textId="77777777" w:rsidR="00760E09" w:rsidRPr="00760E09" w:rsidRDefault="00760E09" w:rsidP="00760E09">
      <w:pPr>
        <w:rPr>
          <w:rStyle w:val="StyleUnderline"/>
          <w:rFonts w:cs="Calibri"/>
          <w:color w:val="000000" w:themeColor="text1"/>
        </w:rPr>
      </w:pPr>
      <w:r w:rsidRPr="00760E09">
        <w:rPr>
          <w:rStyle w:val="StyleUnderline"/>
          <w:rFonts w:cs="Calibri"/>
          <w:color w:val="000000" w:themeColor="text1"/>
          <w:highlight w:val="green"/>
        </w:rPr>
        <w:t>Other studies</w:t>
      </w:r>
    </w:p>
    <w:p w14:paraId="2D9EDE23" w14:textId="77777777" w:rsidR="00760E09" w:rsidRPr="00760E09" w:rsidRDefault="00760E09" w:rsidP="00760E09">
      <w:pPr>
        <w:rPr>
          <w:rStyle w:val="StyleUnderline"/>
          <w:rFonts w:cs="Calibri"/>
          <w:color w:val="000000" w:themeColor="text1"/>
        </w:rPr>
      </w:pPr>
      <w:r w:rsidRPr="00760E09">
        <w:rPr>
          <w:rStyle w:val="StyleUnderline"/>
          <w:rFonts w:cs="Calibri"/>
          <w:color w:val="000000" w:themeColor="text1"/>
        </w:rPr>
        <w:t>In an article published on </w:t>
      </w:r>
      <w:hyperlink r:id="rId19" w:tgtFrame="_blank" w:history="1">
        <w:r w:rsidRPr="00760E09">
          <w:rPr>
            <w:rStyle w:val="StyleUnderline"/>
            <w:rFonts w:cs="Calibri"/>
            <w:color w:val="000000" w:themeColor="text1"/>
          </w:rPr>
          <w:t>Harvard Health Publishing</w:t>
        </w:r>
      </w:hyperlink>
      <w:r w:rsidRPr="00760E09">
        <w:rPr>
          <w:rStyle w:val="StyleUnderline"/>
          <w:rFonts w:cs="Calibri"/>
          <w:color w:val="000000" w:themeColor="text1"/>
        </w:rPr>
        <w:t>, M.D Peter Grinspoon has shown “access to medical marijuana can reduce opioid consumption”.​</w:t>
      </w:r>
    </w:p>
    <w:p w14:paraId="42BCB44A" w14:textId="77777777" w:rsidR="00760E09" w:rsidRPr="00760E09" w:rsidRDefault="00760E09" w:rsidP="00760E09">
      <w:pPr>
        <w:rPr>
          <w:rFonts w:cs="Calibri"/>
          <w:color w:val="000000" w:themeColor="text1"/>
          <w:sz w:val="16"/>
        </w:rPr>
      </w:pPr>
      <w:r w:rsidRPr="00760E09">
        <w:rPr>
          <w:rStyle w:val="StyleUnderline"/>
          <w:rFonts w:cs="Calibri"/>
          <w:color w:val="000000" w:themeColor="text1"/>
        </w:rPr>
        <w:t>A </w:t>
      </w:r>
      <w:hyperlink r:id="rId20" w:history="1">
        <w:r w:rsidRPr="00760E09">
          <w:rPr>
            <w:rStyle w:val="StyleUnderline"/>
            <w:rFonts w:cs="Calibri"/>
            <w:color w:val="000000" w:themeColor="text1"/>
          </w:rPr>
          <w:t>study</w:t>
        </w:r>
      </w:hyperlink>
      <w:r w:rsidRPr="00760E09">
        <w:rPr>
          <w:rStyle w:val="StyleUnderline"/>
          <w:rFonts w:cs="Calibri"/>
          <w:color w:val="000000" w:themeColor="text1"/>
        </w:rPr>
        <w:t xml:space="preserve"> conducted by Hefei Wen, </w:t>
      </w:r>
      <w:proofErr w:type="spellStart"/>
      <w:r w:rsidRPr="00760E09">
        <w:rPr>
          <w:rStyle w:val="StyleUnderline"/>
          <w:rFonts w:cs="Calibri"/>
          <w:color w:val="000000" w:themeColor="text1"/>
        </w:rPr>
        <w:t>Ph.D</w:t>
      </w:r>
      <w:proofErr w:type="spellEnd"/>
      <w:r w:rsidRPr="00760E09">
        <w:rPr>
          <w:rStyle w:val="StyleUnderline"/>
          <w:rFonts w:cs="Calibri"/>
          <w:color w:val="000000" w:themeColor="text1"/>
        </w:rPr>
        <w:t xml:space="preserve"> and Jason M. Hockenberry, </w:t>
      </w:r>
      <w:proofErr w:type="spellStart"/>
      <w:r w:rsidRPr="00760E09">
        <w:rPr>
          <w:rStyle w:val="StyleUnderline"/>
          <w:rFonts w:cs="Calibri"/>
          <w:color w:val="000000" w:themeColor="text1"/>
        </w:rPr>
        <w:t>Ph.D</w:t>
      </w:r>
      <w:proofErr w:type="spellEnd"/>
      <w:r w:rsidRPr="00760E09">
        <w:rPr>
          <w:rStyle w:val="StyleUnderline"/>
          <w:rFonts w:cs="Calibri"/>
          <w:color w:val="000000" w:themeColor="text1"/>
        </w:rPr>
        <w:t xml:space="preserve"> as of May 2018 </w:t>
      </w:r>
      <w:r w:rsidRPr="00760E09">
        <w:rPr>
          <w:rStyle w:val="StyleUnderline"/>
          <w:rFonts w:cs="Calibri"/>
          <w:color w:val="000000" w:themeColor="text1"/>
          <w:highlight w:val="green"/>
        </w:rPr>
        <w:t>showed</w:t>
      </w:r>
      <w:r w:rsidRPr="00760E09">
        <w:rPr>
          <w:rStyle w:val="StyleUnderline"/>
          <w:rFonts w:cs="Calibri"/>
          <w:color w:val="000000" w:themeColor="text1"/>
        </w:rPr>
        <w:t xml:space="preserve"> that from 2011 to 2016, adult-use marijuana laws and </w:t>
      </w:r>
      <w:r w:rsidRPr="00760E09">
        <w:rPr>
          <w:rStyle w:val="StyleUnderline"/>
          <w:rFonts w:cs="Calibri"/>
          <w:color w:val="000000" w:themeColor="text1"/>
          <w:highlight w:val="green"/>
        </w:rPr>
        <w:t>medical marijuana</w:t>
      </w:r>
      <w:r w:rsidRPr="00760E09">
        <w:rPr>
          <w:rStyle w:val="StyleUnderline"/>
          <w:rFonts w:cs="Calibri"/>
          <w:color w:val="000000" w:themeColor="text1"/>
        </w:rPr>
        <w:t xml:space="preserve"> laws were </w:t>
      </w:r>
      <w:r w:rsidRPr="00760E09">
        <w:rPr>
          <w:rStyle w:val="StyleUnderline"/>
          <w:rFonts w:cs="Calibri"/>
          <w:color w:val="000000" w:themeColor="text1"/>
          <w:highlight w:val="green"/>
        </w:rPr>
        <w:t>associated with lower opioid prescribing rates</w:t>
      </w:r>
      <w:r w:rsidRPr="00760E09">
        <w:rPr>
          <w:rFonts w:cs="Calibri"/>
          <w:color w:val="000000" w:themeColor="text1"/>
          <w:sz w:val="16"/>
        </w:rPr>
        <w:t xml:space="preserve"> for Medicaid enrollees: 6.38% and 5.88% lower, respectively, compared with states without medical cannabis laws.</w:t>
      </w:r>
    </w:p>
    <w:p w14:paraId="5C5D50F9" w14:textId="77777777" w:rsidR="00760E09" w:rsidRPr="00760E09" w:rsidRDefault="00760E09" w:rsidP="00760E09">
      <w:pPr>
        <w:rPr>
          <w:rFonts w:cs="Calibri"/>
          <w:color w:val="000000" w:themeColor="text1"/>
          <w:sz w:val="16"/>
        </w:rPr>
      </w:pPr>
      <w:r w:rsidRPr="00760E09">
        <w:rPr>
          <w:rStyle w:val="StyleUnderline"/>
          <w:rFonts w:cs="Calibri"/>
          <w:color w:val="000000" w:themeColor="text1"/>
        </w:rPr>
        <w:t xml:space="preserve">In October 2014, Marcus A. </w:t>
      </w:r>
      <w:proofErr w:type="spellStart"/>
      <w:r w:rsidRPr="00760E09">
        <w:rPr>
          <w:rStyle w:val="StyleUnderline"/>
          <w:rFonts w:cs="Calibri"/>
          <w:color w:val="000000" w:themeColor="text1"/>
        </w:rPr>
        <w:t>Bachhuber</w:t>
      </w:r>
      <w:proofErr w:type="spellEnd"/>
      <w:r w:rsidRPr="00760E09">
        <w:rPr>
          <w:rStyle w:val="StyleUnderline"/>
          <w:rFonts w:cs="Calibri"/>
          <w:color w:val="000000" w:themeColor="text1"/>
        </w:rPr>
        <w:t xml:space="preserve">, Brendan Saloner, </w:t>
      </w:r>
      <w:proofErr w:type="spellStart"/>
      <w:r w:rsidRPr="00760E09">
        <w:rPr>
          <w:rStyle w:val="StyleUnderline"/>
          <w:rFonts w:cs="Calibri"/>
          <w:color w:val="000000" w:themeColor="text1"/>
          <w:highlight w:val="green"/>
        </w:rPr>
        <w:t>Ph.D</w:t>
      </w:r>
      <w:proofErr w:type="spellEnd"/>
      <w:r w:rsidRPr="00760E09">
        <w:rPr>
          <w:rStyle w:val="StyleUnderline"/>
          <w:rFonts w:cs="Calibri"/>
          <w:color w:val="000000" w:themeColor="text1"/>
        </w:rPr>
        <w:t>, </w:t>
      </w:r>
      <w:proofErr w:type="spellStart"/>
      <w:r w:rsidRPr="00760E09">
        <w:rPr>
          <w:rStyle w:val="StyleUnderline"/>
          <w:rFonts w:cs="Calibri"/>
          <w:color w:val="000000" w:themeColor="text1"/>
        </w:rPr>
        <w:t>Chinazo</w:t>
      </w:r>
      <w:proofErr w:type="spellEnd"/>
      <w:r w:rsidRPr="00760E09">
        <w:rPr>
          <w:rStyle w:val="StyleUnderline"/>
          <w:rFonts w:cs="Calibri"/>
          <w:color w:val="000000" w:themeColor="text1"/>
        </w:rPr>
        <w:t xml:space="preserve"> O. Cunningham, MD, MS, and Colleen L. Barry, </w:t>
      </w:r>
      <w:proofErr w:type="spellStart"/>
      <w:r w:rsidRPr="00760E09">
        <w:rPr>
          <w:rStyle w:val="StyleUnderline"/>
          <w:rFonts w:cs="Calibri"/>
          <w:color w:val="000000" w:themeColor="text1"/>
        </w:rPr>
        <w:t>Ph.D</w:t>
      </w:r>
      <w:proofErr w:type="spellEnd"/>
      <w:r w:rsidRPr="00760E09">
        <w:rPr>
          <w:rStyle w:val="StyleUnderline"/>
          <w:rFonts w:cs="Calibri"/>
          <w:color w:val="000000" w:themeColor="text1"/>
        </w:rPr>
        <w:t>, MPP also conducted a study to determine </w:t>
      </w:r>
      <w:hyperlink r:id="rId21" w:history="1">
        <w:r w:rsidRPr="00760E09">
          <w:rPr>
            <w:rStyle w:val="StyleUnderline"/>
            <w:rFonts w:cs="Calibri"/>
            <w:color w:val="000000" w:themeColor="text1"/>
          </w:rPr>
          <w:t>the association between the presence of state medical cannabis laws and opioid analgesic overdose mortality</w:t>
        </w:r>
      </w:hyperlink>
      <w:r w:rsidRPr="00760E09">
        <w:rPr>
          <w:rStyle w:val="StyleUnderline"/>
          <w:rFonts w:cs="Calibri"/>
          <w:color w:val="000000" w:themeColor="text1"/>
        </w:rPr>
        <w:t xml:space="preserve">. </w:t>
      </w:r>
      <w:r w:rsidRPr="00760E09">
        <w:rPr>
          <w:rStyle w:val="StyleUnderline"/>
          <w:rFonts w:cs="Calibri"/>
          <w:color w:val="000000" w:themeColor="text1"/>
        </w:rPr>
        <w:lastRenderedPageBreak/>
        <w:t xml:space="preserve">The report </w:t>
      </w:r>
      <w:r w:rsidRPr="00760E09">
        <w:rPr>
          <w:rStyle w:val="StyleUnderline"/>
          <w:rFonts w:cs="Calibri"/>
          <w:color w:val="000000" w:themeColor="text1"/>
          <w:highlight w:val="green"/>
        </w:rPr>
        <w:t>concluded</w:t>
      </w:r>
      <w:r w:rsidRPr="00760E09">
        <w:rPr>
          <w:rStyle w:val="StyleUnderline"/>
          <w:rFonts w:cs="Calibri"/>
          <w:color w:val="000000" w:themeColor="text1"/>
        </w:rPr>
        <w:t xml:space="preserve">: Between 1999 to 2010, </w:t>
      </w:r>
      <w:r w:rsidRPr="00760E09">
        <w:rPr>
          <w:rStyle w:val="StyleUnderline"/>
          <w:rFonts w:cs="Calibri"/>
          <w:color w:val="000000" w:themeColor="text1"/>
          <w:highlight w:val="green"/>
        </w:rPr>
        <w:t>states with medical cannabis</w:t>
      </w:r>
      <w:r w:rsidRPr="00760E09">
        <w:rPr>
          <w:rStyle w:val="StyleUnderline"/>
          <w:rFonts w:cs="Calibri"/>
          <w:color w:val="000000" w:themeColor="text1"/>
        </w:rPr>
        <w:t xml:space="preserve"> laws (Alaska, Colorado, Hawaii, Maine, Michigan, Montana, Nevada, New Mexico, Rhode Island, and Vermont) </w:t>
      </w:r>
      <w:r w:rsidRPr="00760E09">
        <w:rPr>
          <w:rStyle w:val="StyleUnderline"/>
          <w:rFonts w:cs="Calibri"/>
          <w:color w:val="000000" w:themeColor="text1"/>
          <w:highlight w:val="green"/>
        </w:rPr>
        <w:t>had a 24.8% lower</w:t>
      </w:r>
      <w:r w:rsidRPr="00760E09">
        <w:rPr>
          <w:rStyle w:val="StyleUnderline"/>
          <w:rFonts w:cs="Calibri"/>
          <w:color w:val="000000" w:themeColor="text1"/>
        </w:rPr>
        <w:t xml:space="preserve"> mean annual </w:t>
      </w:r>
      <w:r w:rsidRPr="00760E09">
        <w:rPr>
          <w:rStyle w:val="StyleUnderline"/>
          <w:rFonts w:cs="Calibri"/>
          <w:color w:val="000000" w:themeColor="text1"/>
          <w:highlight w:val="green"/>
        </w:rPr>
        <w:t>opioid overdose mortality rate</w:t>
      </w:r>
      <w:r w:rsidRPr="00760E09">
        <w:rPr>
          <w:rStyle w:val="StyleUnderline"/>
          <w:rFonts w:cs="Calibri"/>
          <w:color w:val="000000" w:themeColor="text1"/>
        </w:rPr>
        <w:t> compared with states without medical cannabis laws</w:t>
      </w:r>
      <w:r w:rsidRPr="00760E09">
        <w:rPr>
          <w:rFonts w:cs="Calibri"/>
          <w:color w:val="000000" w:themeColor="text1"/>
          <w:sz w:val="16"/>
        </w:rPr>
        <w:t xml:space="preserve">. Although they still </w:t>
      </w:r>
      <w:proofErr w:type="gramStart"/>
      <w:r w:rsidRPr="00760E09">
        <w:rPr>
          <w:rFonts w:cs="Calibri"/>
          <w:color w:val="000000" w:themeColor="text1"/>
          <w:sz w:val="16"/>
        </w:rPr>
        <w:t>claim</w:t>
      </w:r>
      <w:proofErr w:type="gramEnd"/>
      <w:r w:rsidRPr="00760E09">
        <w:rPr>
          <w:rFonts w:cs="Calibri"/>
          <w:color w:val="000000" w:themeColor="text1"/>
          <w:sz w:val="16"/>
        </w:rPr>
        <w:t xml:space="preserve"> “further investigation is required to determine how medical cannabis laws may interact with policies aimed at preventing opioid analgesic overdose.”</w:t>
      </w:r>
    </w:p>
    <w:p w14:paraId="02F85559" w14:textId="77777777" w:rsidR="00760E09" w:rsidRPr="00760E09" w:rsidRDefault="00760E09" w:rsidP="00760E09">
      <w:pPr>
        <w:rPr>
          <w:rFonts w:cs="Calibri"/>
          <w:color w:val="000000" w:themeColor="text1"/>
          <w:sz w:val="16"/>
        </w:rPr>
      </w:pPr>
      <w:r w:rsidRPr="00760E09">
        <w:rPr>
          <w:rFonts w:cs="Calibri"/>
          <w:color w:val="000000" w:themeColor="text1"/>
          <w:sz w:val="16"/>
        </w:rPr>
        <w:t xml:space="preserve">It </w:t>
      </w:r>
      <w:proofErr w:type="gramStart"/>
      <w:r w:rsidRPr="00760E09">
        <w:rPr>
          <w:rFonts w:cs="Calibri"/>
          <w:color w:val="000000" w:themeColor="text1"/>
          <w:sz w:val="16"/>
        </w:rPr>
        <w:t>has to</w:t>
      </w:r>
      <w:proofErr w:type="gramEnd"/>
      <w:r w:rsidRPr="00760E09">
        <w:rPr>
          <w:rFonts w:cs="Calibri"/>
          <w:color w:val="000000" w:themeColor="text1"/>
          <w:sz w:val="16"/>
        </w:rPr>
        <w:t xml:space="preserve"> be noted that fewer annual drug doses were also being prescribed per physician in the U.S from 2010-2013:</w:t>
      </w:r>
    </w:p>
    <w:p w14:paraId="0BEEF899" w14:textId="77777777" w:rsidR="00760E09" w:rsidRPr="00760E09" w:rsidRDefault="00760E09" w:rsidP="00760E09">
      <w:pPr>
        <w:rPr>
          <w:rFonts w:cs="Calibri"/>
          <w:color w:val="000000" w:themeColor="text1"/>
          <w:sz w:val="16"/>
        </w:rPr>
      </w:pPr>
      <w:r w:rsidRPr="00760E09">
        <w:rPr>
          <w:rFonts w:cs="Calibri"/>
          <w:color w:val="000000" w:themeColor="text1"/>
          <w:sz w:val="16"/>
        </w:rPr>
        <w:t>In the given period, there were 1,826 fewer doses of drugs per year per physician treating pain than in states without medical marijuana laws. Moreover, there were 562 and 541 fewer annual doses of drugs per year per physician to treat anxiety and nausea, respectively.</w:t>
      </w:r>
    </w:p>
    <w:p w14:paraId="69C3C113" w14:textId="77777777" w:rsidR="00760E09" w:rsidRPr="00760E09" w:rsidRDefault="00760E09" w:rsidP="00760E09">
      <w:pPr>
        <w:rPr>
          <w:rFonts w:cs="Calibri"/>
          <w:color w:val="000000" w:themeColor="text1"/>
          <w:sz w:val="16"/>
        </w:rPr>
      </w:pPr>
      <w:r w:rsidRPr="00760E09">
        <w:rPr>
          <w:rFonts w:cs="Calibri"/>
          <w:color w:val="000000" w:themeColor="text1"/>
          <w:sz w:val="16"/>
        </w:rPr>
        <w:t xml:space="preserve">In summary, </w:t>
      </w:r>
      <w:r w:rsidRPr="00760E09">
        <w:rPr>
          <w:rStyle w:val="StyleUnderline"/>
          <w:rFonts w:cs="Calibri"/>
          <w:color w:val="000000" w:themeColor="text1"/>
          <w:highlight w:val="green"/>
        </w:rPr>
        <w:t>78% of</w:t>
      </w:r>
      <w:r w:rsidRPr="00760E09">
        <w:rPr>
          <w:rStyle w:val="StyleUnderline"/>
          <w:rFonts w:cs="Calibri"/>
          <w:color w:val="000000" w:themeColor="text1"/>
        </w:rPr>
        <w:t xml:space="preserve"> the </w:t>
      </w:r>
      <w:r w:rsidRPr="00760E09">
        <w:rPr>
          <w:rStyle w:val="StyleUnderline"/>
          <w:rFonts w:cs="Calibri"/>
          <w:color w:val="000000" w:themeColor="text1"/>
          <w:highlight w:val="green"/>
        </w:rPr>
        <w:t>states (where medical marijuana</w:t>
      </w:r>
      <w:r w:rsidRPr="00760E09">
        <w:rPr>
          <w:rStyle w:val="StyleUnderline"/>
          <w:rFonts w:cs="Calibri"/>
          <w:color w:val="000000" w:themeColor="text1"/>
        </w:rPr>
        <w:t xml:space="preserve"> is legal) have </w:t>
      </w:r>
      <w:r w:rsidRPr="00760E09">
        <w:rPr>
          <w:rStyle w:val="StyleUnderline"/>
          <w:rFonts w:cs="Calibri"/>
          <w:color w:val="000000" w:themeColor="text1"/>
          <w:highlight w:val="green"/>
        </w:rPr>
        <w:t>shown</w:t>
      </w:r>
      <w:r w:rsidRPr="00760E09">
        <w:rPr>
          <w:rStyle w:val="StyleUnderline"/>
          <w:rFonts w:cs="Calibri"/>
          <w:color w:val="000000" w:themeColor="text1"/>
        </w:rPr>
        <w:t xml:space="preserve"> an average </w:t>
      </w:r>
      <w:r w:rsidRPr="00760E09">
        <w:rPr>
          <w:rStyle w:val="StyleUnderline"/>
          <w:rFonts w:cs="Calibri"/>
          <w:color w:val="000000" w:themeColor="text1"/>
          <w:highlight w:val="green"/>
        </w:rPr>
        <w:t>reduction rate of opioid consumption</w:t>
      </w:r>
      <w:r w:rsidRPr="00760E09">
        <w:rPr>
          <w:rFonts w:cs="Calibri"/>
          <w:color w:val="000000" w:themeColor="text1"/>
          <w:sz w:val="16"/>
        </w:rPr>
        <w:t xml:space="preserve"> by 5.21.</w:t>
      </w:r>
    </w:p>
    <w:p w14:paraId="15D2EF48" w14:textId="77777777" w:rsidR="00760E09" w:rsidRPr="00760E09" w:rsidRDefault="00760E09" w:rsidP="00760E09">
      <w:pPr>
        <w:rPr>
          <w:rFonts w:cs="Calibri"/>
          <w:color w:val="000000" w:themeColor="text1"/>
        </w:rPr>
      </w:pPr>
    </w:p>
    <w:p w14:paraId="58324B3C" w14:textId="77777777" w:rsidR="00760E09" w:rsidRPr="00760E09" w:rsidRDefault="00760E09" w:rsidP="00760E09">
      <w:pPr>
        <w:pStyle w:val="Heading4"/>
        <w:rPr>
          <w:rFonts w:cs="Calibri"/>
          <w:color w:val="000000" w:themeColor="text1"/>
        </w:rPr>
      </w:pPr>
      <w:r w:rsidRPr="00760E09">
        <w:rPr>
          <w:rFonts w:cs="Calibri"/>
          <w:color w:val="000000" w:themeColor="text1"/>
        </w:rPr>
        <w:t>The opioid crisis risks massively destructive terrorism – synthetic opioids can be weaponized and spread</w:t>
      </w:r>
    </w:p>
    <w:p w14:paraId="1C7D31D6" w14:textId="77777777" w:rsidR="00760E09" w:rsidRPr="00760E09" w:rsidRDefault="00760E09" w:rsidP="00760E09">
      <w:pPr>
        <w:rPr>
          <w:rFonts w:cs="Calibri"/>
          <w:color w:val="000000" w:themeColor="text1"/>
        </w:rPr>
      </w:pPr>
      <w:r w:rsidRPr="00760E09">
        <w:rPr>
          <w:rStyle w:val="StyleUnderline"/>
          <w:rFonts w:cs="Calibri"/>
          <w:color w:val="000000" w:themeColor="text1"/>
        </w:rPr>
        <w:t>Morell 17</w:t>
      </w:r>
      <w:r w:rsidRPr="00760E09">
        <w:rPr>
          <w:rFonts w:cs="Calibri"/>
          <w:color w:val="000000" w:themeColor="text1"/>
        </w:rPr>
        <w:t xml:space="preserve"> (Michael Morell, the former Acting Director and Deputy Director of the Central Intelligence Agency, is one of our nation's leading national security professionals, with extensive experience in intelligence and foreign policy. During his 33-year career at CIA, Michael served as Deputy Director for over three years, served twice as Acting Director, served for two years as the Director of Intelligence, the Agency's top analyst, and for two years as Executive Director, the CIA's top administrator</w:t>
      </w:r>
      <w:proofErr w:type="gramStart"/>
      <w:r w:rsidRPr="00760E09">
        <w:rPr>
          <w:rFonts w:cs="Calibri"/>
          <w:color w:val="000000" w:themeColor="text1"/>
        </w:rPr>
        <w:t>.)(</w:t>
      </w:r>
      <w:proofErr w:type="gramEnd"/>
      <w:r w:rsidRPr="00760E09">
        <w:rPr>
          <w:rFonts w:cs="Calibri"/>
          <w:color w:val="000000" w:themeColor="text1"/>
        </w:rPr>
        <w:t>“The Opioid Crisis Becomes a National Security Threat”, July 26, 2017, https://www.thecipherbrief.com/column_article/opioid-crisis-becomes-national-security-threat)</w:t>
      </w:r>
    </w:p>
    <w:p w14:paraId="09EDADF2" w14:textId="77777777" w:rsidR="00760E09" w:rsidRPr="00760E09" w:rsidRDefault="00760E09" w:rsidP="00760E09">
      <w:pPr>
        <w:rPr>
          <w:rFonts w:cs="Calibri"/>
          <w:color w:val="000000" w:themeColor="text1"/>
          <w:sz w:val="16"/>
        </w:rPr>
      </w:pPr>
      <w:r w:rsidRPr="00760E09">
        <w:rPr>
          <w:rStyle w:val="StyleUnderline"/>
          <w:rFonts w:cs="Calibri"/>
          <w:color w:val="000000" w:themeColor="text1"/>
        </w:rPr>
        <w:t>On October 23, 2002, dozens of armed Chechen terrorists seized a Moscow theater and took some 850 people hostage</w:t>
      </w:r>
      <w:r w:rsidRPr="00760E09">
        <w:rPr>
          <w:rFonts w:cs="Calibri"/>
          <w:color w:val="000000" w:themeColor="text1"/>
          <w:sz w:val="16"/>
        </w:rPr>
        <w:t xml:space="preserve">. Because of the layout of the theater, the number of extremists, and the large </w:t>
      </w:r>
      <w:proofErr w:type="gramStart"/>
      <w:r w:rsidRPr="00760E09">
        <w:rPr>
          <w:rFonts w:cs="Calibri"/>
          <w:color w:val="000000" w:themeColor="text1"/>
          <w:sz w:val="16"/>
        </w:rPr>
        <w:t>amount</w:t>
      </w:r>
      <w:proofErr w:type="gramEnd"/>
      <w:r w:rsidRPr="00760E09">
        <w:rPr>
          <w:rFonts w:cs="Calibri"/>
          <w:color w:val="000000" w:themeColor="text1"/>
          <w:sz w:val="16"/>
        </w:rPr>
        <w:t xml:space="preserve"> of explosives in their possession, a SWAT-type raid was out of the question.</w:t>
      </w:r>
    </w:p>
    <w:p w14:paraId="7E36D029" w14:textId="77777777" w:rsidR="00760E09" w:rsidRPr="00760E09" w:rsidRDefault="00760E09" w:rsidP="00760E09">
      <w:pPr>
        <w:rPr>
          <w:rFonts w:cs="Calibri"/>
          <w:color w:val="000000" w:themeColor="text1"/>
          <w:sz w:val="16"/>
        </w:rPr>
      </w:pPr>
      <w:r w:rsidRPr="00760E09">
        <w:rPr>
          <w:rFonts w:cs="Calibri"/>
          <w:color w:val="000000" w:themeColor="text1"/>
          <w:sz w:val="16"/>
        </w:rPr>
        <w:t xml:space="preserve">When two of the hostages were murdered almost three days into the crisis, </w:t>
      </w:r>
      <w:r w:rsidRPr="00760E09">
        <w:rPr>
          <w:rStyle w:val="StyleUnderline"/>
          <w:rFonts w:cs="Calibri"/>
          <w:color w:val="000000" w:themeColor="text1"/>
        </w:rPr>
        <w:t>the Russian government chose to pump an incapacitating agent into the theater via the air vents. But the agent was too toxic, and while all the extremists were killed, so too were some 130 of the hostages</w:t>
      </w:r>
      <w:r w:rsidRPr="00760E09">
        <w:rPr>
          <w:rFonts w:cs="Calibri"/>
          <w:color w:val="000000" w:themeColor="text1"/>
          <w:sz w:val="16"/>
        </w:rPr>
        <w:t xml:space="preserve">. The Russians have never publicly identified the </w:t>
      </w:r>
      <w:proofErr w:type="gramStart"/>
      <w:r w:rsidRPr="00760E09">
        <w:rPr>
          <w:rFonts w:cs="Calibri"/>
          <w:color w:val="000000" w:themeColor="text1"/>
          <w:sz w:val="16"/>
        </w:rPr>
        <w:t>particular chemical</w:t>
      </w:r>
      <w:proofErr w:type="gramEnd"/>
      <w:r w:rsidRPr="00760E09">
        <w:rPr>
          <w:rFonts w:cs="Calibri"/>
          <w:color w:val="000000" w:themeColor="text1"/>
          <w:sz w:val="16"/>
        </w:rPr>
        <w:t xml:space="preserve"> agent used, but </w:t>
      </w:r>
      <w:r w:rsidRPr="00760E09">
        <w:rPr>
          <w:rStyle w:val="StyleUnderline"/>
          <w:rFonts w:cs="Calibri"/>
          <w:color w:val="000000" w:themeColor="text1"/>
        </w:rPr>
        <w:t xml:space="preserve">it is widely believed to have been </w:t>
      </w:r>
      <w:proofErr w:type="spellStart"/>
      <w:r w:rsidRPr="00760E09">
        <w:rPr>
          <w:rStyle w:val="StyleUnderline"/>
          <w:rFonts w:cs="Calibri"/>
          <w:color w:val="000000" w:themeColor="text1"/>
        </w:rPr>
        <w:t>carfentanil</w:t>
      </w:r>
      <w:proofErr w:type="spellEnd"/>
      <w:r w:rsidRPr="00760E09">
        <w:rPr>
          <w:rStyle w:val="StyleUnderline"/>
          <w:rFonts w:cs="Calibri"/>
          <w:color w:val="000000" w:themeColor="text1"/>
        </w:rPr>
        <w:t>.</w:t>
      </w:r>
    </w:p>
    <w:p w14:paraId="17DCBE64" w14:textId="77777777" w:rsidR="00760E09" w:rsidRPr="00760E09" w:rsidRDefault="00760E09" w:rsidP="00760E09">
      <w:pPr>
        <w:rPr>
          <w:rStyle w:val="StyleUnderline"/>
          <w:rFonts w:cs="Calibri"/>
          <w:color w:val="000000" w:themeColor="text1"/>
        </w:rPr>
      </w:pPr>
      <w:r w:rsidRPr="00760E09">
        <w:rPr>
          <w:rStyle w:val="StyleUnderline"/>
          <w:rFonts w:cs="Calibri"/>
          <w:color w:val="000000" w:themeColor="text1"/>
        </w:rPr>
        <w:t xml:space="preserve">Fast forward to June 2016, when </w:t>
      </w:r>
      <w:r w:rsidRPr="00760E09">
        <w:rPr>
          <w:rStyle w:val="StyleUnderline"/>
          <w:rFonts w:cs="Calibri"/>
          <w:color w:val="000000" w:themeColor="text1"/>
          <w:highlight w:val="green"/>
        </w:rPr>
        <w:t>authorities in Vancouver</w:t>
      </w:r>
      <w:r w:rsidRPr="00760E09">
        <w:rPr>
          <w:rStyle w:val="StyleUnderline"/>
          <w:rFonts w:cs="Calibri"/>
          <w:color w:val="000000" w:themeColor="text1"/>
        </w:rPr>
        <w:t xml:space="preserve">, Canada </w:t>
      </w:r>
      <w:r w:rsidRPr="00760E09">
        <w:rPr>
          <w:rStyle w:val="StyleUnderline"/>
          <w:rFonts w:cs="Calibri"/>
          <w:color w:val="000000" w:themeColor="text1"/>
          <w:highlight w:val="green"/>
        </w:rPr>
        <w:t xml:space="preserve">seized one kilogram of </w:t>
      </w:r>
      <w:proofErr w:type="spellStart"/>
      <w:r w:rsidRPr="00760E09">
        <w:rPr>
          <w:rStyle w:val="StyleUnderline"/>
          <w:rFonts w:cs="Calibri"/>
          <w:color w:val="000000" w:themeColor="text1"/>
          <w:highlight w:val="green"/>
        </w:rPr>
        <w:t>carfentanil</w:t>
      </w:r>
      <w:proofErr w:type="spellEnd"/>
      <w:r w:rsidRPr="00760E09">
        <w:rPr>
          <w:rStyle w:val="StyleUnderline"/>
          <w:rFonts w:cs="Calibri"/>
          <w:color w:val="000000" w:themeColor="text1"/>
        </w:rPr>
        <w:t xml:space="preserve">. The agent was </w:t>
      </w:r>
      <w:r w:rsidRPr="00760E09">
        <w:rPr>
          <w:rStyle w:val="StyleUnderline"/>
          <w:rFonts w:cs="Calibri"/>
          <w:color w:val="000000" w:themeColor="text1"/>
          <w:highlight w:val="green"/>
        </w:rPr>
        <w:t>sent via mail from China</w:t>
      </w:r>
      <w:r w:rsidRPr="00760E09">
        <w:rPr>
          <w:rStyle w:val="StyleUnderline"/>
          <w:rFonts w:cs="Calibri"/>
          <w:color w:val="000000" w:themeColor="text1"/>
        </w:rPr>
        <w:t xml:space="preserve"> to an address in Canada, and it was hidden in a package that was declared on a customs form to be printer accessories. It was the </w:t>
      </w:r>
      <w:r w:rsidRPr="00760E09">
        <w:rPr>
          <w:rStyle w:val="StyleUnderline"/>
          <w:rFonts w:cs="Calibri"/>
          <w:color w:val="000000" w:themeColor="text1"/>
          <w:highlight w:val="green"/>
        </w:rPr>
        <w:t>largest seizure</w:t>
      </w:r>
      <w:r w:rsidRPr="00760E09">
        <w:rPr>
          <w:rStyle w:val="StyleUnderline"/>
          <w:rFonts w:cs="Calibri"/>
          <w:color w:val="000000" w:themeColor="text1"/>
        </w:rPr>
        <w:t xml:space="preserve"> of </w:t>
      </w:r>
      <w:proofErr w:type="spellStart"/>
      <w:r w:rsidRPr="00760E09">
        <w:rPr>
          <w:rStyle w:val="StyleUnderline"/>
          <w:rFonts w:cs="Calibri"/>
          <w:color w:val="000000" w:themeColor="text1"/>
        </w:rPr>
        <w:t>carfentanil</w:t>
      </w:r>
      <w:proofErr w:type="spellEnd"/>
      <w:r w:rsidRPr="00760E09">
        <w:rPr>
          <w:rStyle w:val="StyleUnderline"/>
          <w:rFonts w:cs="Calibri"/>
          <w:color w:val="000000" w:themeColor="text1"/>
        </w:rPr>
        <w:t xml:space="preserve"> </w:t>
      </w:r>
      <w:r w:rsidRPr="00760E09">
        <w:rPr>
          <w:rStyle w:val="StyleUnderline"/>
          <w:rFonts w:cs="Calibri"/>
          <w:color w:val="000000" w:themeColor="text1"/>
          <w:highlight w:val="green"/>
        </w:rPr>
        <w:t>to date</w:t>
      </w:r>
      <w:r w:rsidRPr="00760E09">
        <w:rPr>
          <w:rStyle w:val="StyleUnderline"/>
          <w:rFonts w:cs="Calibri"/>
          <w:color w:val="000000" w:themeColor="text1"/>
        </w:rPr>
        <w:t>.</w:t>
      </w:r>
    </w:p>
    <w:p w14:paraId="0A80C1CC" w14:textId="77777777" w:rsidR="00760E09" w:rsidRPr="00760E09" w:rsidRDefault="00760E09" w:rsidP="00760E09">
      <w:pPr>
        <w:rPr>
          <w:rFonts w:cs="Calibri"/>
          <w:color w:val="000000" w:themeColor="text1"/>
          <w:sz w:val="16"/>
        </w:rPr>
      </w:pPr>
      <w:proofErr w:type="spellStart"/>
      <w:r w:rsidRPr="00760E09">
        <w:rPr>
          <w:rStyle w:val="StyleUnderline"/>
          <w:rFonts w:cs="Calibri"/>
          <w:color w:val="000000" w:themeColor="text1"/>
          <w:highlight w:val="green"/>
        </w:rPr>
        <w:t>Carfentanil</w:t>
      </w:r>
      <w:proofErr w:type="spellEnd"/>
      <w:r w:rsidRPr="00760E09">
        <w:rPr>
          <w:rStyle w:val="StyleUnderline"/>
          <w:rFonts w:cs="Calibri"/>
          <w:color w:val="000000" w:themeColor="text1"/>
        </w:rPr>
        <w:t xml:space="preserve">, a </w:t>
      </w:r>
      <w:r w:rsidRPr="00760E09">
        <w:rPr>
          <w:rStyle w:val="StyleUnderline"/>
          <w:rFonts w:cs="Calibri"/>
          <w:color w:val="000000" w:themeColor="text1"/>
          <w:highlight w:val="green"/>
        </w:rPr>
        <w:t>synthetic opioid, is highly toxic</w:t>
      </w:r>
      <w:r w:rsidRPr="00760E09">
        <w:rPr>
          <w:rFonts w:cs="Calibri"/>
          <w:color w:val="000000" w:themeColor="text1"/>
          <w:sz w:val="16"/>
        </w:rPr>
        <w:t xml:space="preserve">. </w:t>
      </w:r>
      <w:r w:rsidRPr="00760E09">
        <w:rPr>
          <w:rStyle w:val="Emphasis"/>
          <w:rFonts w:cs="Calibri"/>
          <w:color w:val="000000" w:themeColor="text1"/>
        </w:rPr>
        <w:t>The drug is 10,000 times stronger than morphine and 5,000 times more potent than heroin</w:t>
      </w:r>
      <w:r w:rsidRPr="00760E09">
        <w:rPr>
          <w:rFonts w:cs="Calibri"/>
          <w:color w:val="000000" w:themeColor="text1"/>
          <w:sz w:val="16"/>
        </w:rPr>
        <w:t xml:space="preserve">. </w:t>
      </w:r>
      <w:r w:rsidRPr="00760E09">
        <w:rPr>
          <w:rStyle w:val="StyleUnderline"/>
          <w:rFonts w:cs="Calibri"/>
          <w:color w:val="000000" w:themeColor="text1"/>
        </w:rPr>
        <w:t xml:space="preserve">Only 20 micrograms, roughly the size of a grain of salt, can be fatal. The </w:t>
      </w:r>
      <w:r w:rsidRPr="00760E09">
        <w:rPr>
          <w:rStyle w:val="StyleUnderline"/>
          <w:rFonts w:cs="Calibri"/>
          <w:color w:val="000000" w:themeColor="text1"/>
          <w:highlight w:val="green"/>
        </w:rPr>
        <w:t>seizure in Vancouver</w:t>
      </w:r>
      <w:r w:rsidRPr="00760E09">
        <w:rPr>
          <w:rStyle w:val="StyleUnderline"/>
          <w:rFonts w:cs="Calibri"/>
          <w:color w:val="000000" w:themeColor="text1"/>
        </w:rPr>
        <w:t xml:space="preserve"> was </w:t>
      </w:r>
      <w:r w:rsidRPr="00760E09">
        <w:rPr>
          <w:rStyle w:val="StyleUnderline"/>
          <w:rFonts w:cs="Calibri"/>
          <w:color w:val="000000" w:themeColor="text1"/>
          <w:highlight w:val="green"/>
        </w:rPr>
        <w:t>enough to kill 50 million</w:t>
      </w:r>
      <w:r w:rsidRPr="00760E09">
        <w:rPr>
          <w:rStyle w:val="StyleUnderline"/>
          <w:rFonts w:cs="Calibri"/>
          <w:color w:val="000000" w:themeColor="text1"/>
        </w:rPr>
        <w:t xml:space="preserve"> people</w:t>
      </w:r>
      <w:r w:rsidRPr="00760E09">
        <w:rPr>
          <w:rFonts w:cs="Calibri"/>
          <w:color w:val="000000" w:themeColor="text1"/>
          <w:sz w:val="16"/>
        </w:rPr>
        <w:t xml:space="preserve"> – every man, women, and child in Canada.</w:t>
      </w:r>
    </w:p>
    <w:p w14:paraId="08975CD2" w14:textId="77777777" w:rsidR="00760E09" w:rsidRPr="00760E09" w:rsidRDefault="00760E09" w:rsidP="00760E09">
      <w:pPr>
        <w:rPr>
          <w:rFonts w:cs="Calibri"/>
          <w:color w:val="000000" w:themeColor="text1"/>
          <w:sz w:val="16"/>
        </w:rPr>
      </w:pPr>
      <w:proofErr w:type="spellStart"/>
      <w:r w:rsidRPr="00760E09">
        <w:rPr>
          <w:rFonts w:cs="Calibri"/>
          <w:color w:val="000000" w:themeColor="text1"/>
          <w:sz w:val="16"/>
        </w:rPr>
        <w:t>Carfentanil</w:t>
      </w:r>
      <w:proofErr w:type="spellEnd"/>
      <w:r w:rsidRPr="00760E09">
        <w:rPr>
          <w:rFonts w:cs="Calibri"/>
          <w:color w:val="000000" w:themeColor="text1"/>
          <w:sz w:val="16"/>
        </w:rPr>
        <w:t xml:space="preserve"> was developed in the 1970s as a tranquilizer for large animals – elephants and hippos. Dr. Rob </w:t>
      </w:r>
      <w:proofErr w:type="spellStart"/>
      <w:r w:rsidRPr="00760E09">
        <w:rPr>
          <w:rFonts w:cs="Calibri"/>
          <w:color w:val="000000" w:themeColor="text1"/>
          <w:sz w:val="16"/>
        </w:rPr>
        <w:t>Hilsenroth</w:t>
      </w:r>
      <w:proofErr w:type="spellEnd"/>
      <w:r w:rsidRPr="00760E09">
        <w:rPr>
          <w:rFonts w:cs="Calibri"/>
          <w:color w:val="000000" w:themeColor="text1"/>
          <w:sz w:val="16"/>
        </w:rPr>
        <w:t xml:space="preserve">, the executive director of the American Association of Zoo Veterinarians said last year that </w:t>
      </w:r>
      <w:proofErr w:type="spellStart"/>
      <w:r w:rsidRPr="00760E09">
        <w:rPr>
          <w:rFonts w:cs="Calibri"/>
          <w:color w:val="000000" w:themeColor="text1"/>
          <w:sz w:val="16"/>
        </w:rPr>
        <w:t>carfentanil</w:t>
      </w:r>
      <w:proofErr w:type="spellEnd"/>
      <w:r w:rsidRPr="00760E09">
        <w:rPr>
          <w:rFonts w:cs="Calibri"/>
          <w:color w:val="000000" w:themeColor="text1"/>
          <w:sz w:val="16"/>
        </w:rPr>
        <w:t xml:space="preserve"> is so powerful that zoo officials wear protective gear “just a little bit short of a hazmat suit” when sedating animals because even one drop in a person’s eye or nose can be fatal.</w:t>
      </w:r>
    </w:p>
    <w:p w14:paraId="31D09020" w14:textId="77777777" w:rsidR="00760E09" w:rsidRPr="00760E09" w:rsidRDefault="00760E09" w:rsidP="00760E09">
      <w:pPr>
        <w:rPr>
          <w:rFonts w:cs="Calibri"/>
          <w:color w:val="000000" w:themeColor="text1"/>
          <w:sz w:val="16"/>
        </w:rPr>
      </w:pPr>
      <w:r w:rsidRPr="00760E09">
        <w:rPr>
          <w:rStyle w:val="StyleUnderline"/>
          <w:rFonts w:cs="Calibri"/>
          <w:color w:val="000000" w:themeColor="text1"/>
        </w:rPr>
        <w:lastRenderedPageBreak/>
        <w:t xml:space="preserve">The </w:t>
      </w:r>
      <w:r w:rsidRPr="00760E09">
        <w:rPr>
          <w:rStyle w:val="StyleUnderline"/>
          <w:rFonts w:cs="Calibri"/>
          <w:color w:val="000000" w:themeColor="text1"/>
          <w:highlight w:val="green"/>
        </w:rPr>
        <w:t>extreme lethality</w:t>
      </w:r>
      <w:r w:rsidRPr="00760E09">
        <w:rPr>
          <w:rStyle w:val="StyleUnderline"/>
          <w:rFonts w:cs="Calibri"/>
          <w:color w:val="000000" w:themeColor="text1"/>
        </w:rPr>
        <w:t xml:space="preserve"> of </w:t>
      </w:r>
      <w:proofErr w:type="spellStart"/>
      <w:r w:rsidRPr="00760E09">
        <w:rPr>
          <w:rStyle w:val="StyleUnderline"/>
          <w:rFonts w:cs="Calibri"/>
          <w:color w:val="000000" w:themeColor="text1"/>
        </w:rPr>
        <w:t>carfentanil</w:t>
      </w:r>
      <w:proofErr w:type="spellEnd"/>
      <w:r w:rsidRPr="00760E09">
        <w:rPr>
          <w:rStyle w:val="StyleUnderline"/>
          <w:rFonts w:cs="Calibri"/>
          <w:color w:val="000000" w:themeColor="text1"/>
        </w:rPr>
        <w:t xml:space="preserve"> has led most countries to </w:t>
      </w:r>
      <w:r w:rsidRPr="00760E09">
        <w:rPr>
          <w:rStyle w:val="StyleUnderline"/>
          <w:rFonts w:cs="Calibri"/>
          <w:color w:val="000000" w:themeColor="text1"/>
          <w:highlight w:val="green"/>
        </w:rPr>
        <w:t>classify it as a chemical weapon</w:t>
      </w:r>
      <w:r w:rsidRPr="00760E09">
        <w:rPr>
          <w:rStyle w:val="StyleUnderline"/>
          <w:rFonts w:cs="Calibri"/>
          <w:color w:val="000000" w:themeColor="text1"/>
        </w:rPr>
        <w:t>.</w:t>
      </w:r>
      <w:r w:rsidRPr="00760E09">
        <w:rPr>
          <w:rFonts w:cs="Calibri"/>
          <w:color w:val="000000" w:themeColor="text1"/>
          <w:sz w:val="16"/>
        </w:rPr>
        <w:t xml:space="preserve"> </w:t>
      </w:r>
      <w:r w:rsidRPr="00760E09">
        <w:rPr>
          <w:rStyle w:val="StyleUnderline"/>
          <w:rFonts w:cs="Calibri"/>
          <w:color w:val="000000" w:themeColor="text1"/>
        </w:rPr>
        <w:t>It is banned from the battlefield under the Chemical Weapons Convention.</w:t>
      </w:r>
      <w:r w:rsidRPr="00760E09">
        <w:rPr>
          <w:rFonts w:cs="Calibri"/>
          <w:color w:val="000000" w:themeColor="text1"/>
          <w:sz w:val="16"/>
        </w:rPr>
        <w:t xml:space="preserve"> Andrew Weber, President Barack Obama’s Assistant Secretary of Defense for Nuclear, Chemical, and Biological Defense Program, said it plainly and simply last year: “It’s a weapon.”</w:t>
      </w:r>
    </w:p>
    <w:p w14:paraId="2935D911" w14:textId="77777777" w:rsidR="00760E09" w:rsidRPr="00760E09" w:rsidRDefault="00760E09" w:rsidP="00760E09">
      <w:pPr>
        <w:rPr>
          <w:rFonts w:cs="Calibri"/>
          <w:color w:val="000000" w:themeColor="text1"/>
          <w:sz w:val="16"/>
        </w:rPr>
      </w:pPr>
      <w:r w:rsidRPr="00760E09">
        <w:rPr>
          <w:rFonts w:cs="Calibri"/>
          <w:color w:val="000000" w:themeColor="text1"/>
          <w:sz w:val="16"/>
        </w:rPr>
        <w:t xml:space="preserve">So, what is a chemical weapon doing on the streets of Canada – and the U.S.? </w:t>
      </w:r>
      <w:r w:rsidRPr="00760E09">
        <w:rPr>
          <w:rStyle w:val="StyleUnderline"/>
          <w:rFonts w:cs="Calibri"/>
          <w:color w:val="000000" w:themeColor="text1"/>
        </w:rPr>
        <w:t xml:space="preserve">Over the past year, drug dealers have learned that they can cut </w:t>
      </w:r>
      <w:proofErr w:type="spellStart"/>
      <w:r w:rsidRPr="00760E09">
        <w:rPr>
          <w:rStyle w:val="StyleUnderline"/>
          <w:rFonts w:cs="Calibri"/>
          <w:color w:val="000000" w:themeColor="text1"/>
        </w:rPr>
        <w:t>carfentanil</w:t>
      </w:r>
      <w:proofErr w:type="spellEnd"/>
      <w:r w:rsidRPr="00760E09">
        <w:rPr>
          <w:rStyle w:val="StyleUnderline"/>
          <w:rFonts w:cs="Calibri"/>
          <w:color w:val="000000" w:themeColor="text1"/>
        </w:rPr>
        <w:t xml:space="preserve"> into the heroin they sell to increase the “high” and to increase profits, as heroin is 15 times more expensive than </w:t>
      </w:r>
      <w:proofErr w:type="spellStart"/>
      <w:r w:rsidRPr="00760E09">
        <w:rPr>
          <w:rStyle w:val="StyleUnderline"/>
          <w:rFonts w:cs="Calibri"/>
          <w:color w:val="000000" w:themeColor="text1"/>
        </w:rPr>
        <w:t>carfentanil</w:t>
      </w:r>
      <w:proofErr w:type="spellEnd"/>
      <w:r w:rsidRPr="00760E09">
        <w:rPr>
          <w:rFonts w:cs="Calibri"/>
          <w:color w:val="000000" w:themeColor="text1"/>
          <w:sz w:val="16"/>
        </w:rPr>
        <w:t>. In a public warning last fall, the Drug Enforcement Administration said “</w:t>
      </w:r>
      <w:proofErr w:type="spellStart"/>
      <w:r w:rsidRPr="00760E09">
        <w:rPr>
          <w:rFonts w:cs="Calibri"/>
          <w:color w:val="000000" w:themeColor="text1"/>
          <w:sz w:val="16"/>
        </w:rPr>
        <w:t>carfentanil</w:t>
      </w:r>
      <w:proofErr w:type="spellEnd"/>
      <w:r w:rsidRPr="00760E09">
        <w:rPr>
          <w:rFonts w:cs="Calibri"/>
          <w:color w:val="000000" w:themeColor="text1"/>
          <w:sz w:val="16"/>
        </w:rPr>
        <w:t xml:space="preserve"> is surfacing in more and more communities” and that it “has been linked to a significant number of overdose deaths in various parts of the country.”</w:t>
      </w:r>
    </w:p>
    <w:p w14:paraId="11D538EC" w14:textId="77777777" w:rsidR="00760E09" w:rsidRPr="00760E09" w:rsidRDefault="00760E09" w:rsidP="00760E09">
      <w:pPr>
        <w:rPr>
          <w:rFonts w:cs="Calibri"/>
          <w:color w:val="000000" w:themeColor="text1"/>
          <w:sz w:val="16"/>
        </w:rPr>
      </w:pPr>
      <w:r w:rsidRPr="00760E09">
        <w:rPr>
          <w:rStyle w:val="StyleUnderline"/>
          <w:rFonts w:cs="Calibri"/>
          <w:color w:val="000000" w:themeColor="text1"/>
        </w:rPr>
        <w:t xml:space="preserve">The drug is </w:t>
      </w:r>
      <w:r w:rsidRPr="00760E09">
        <w:rPr>
          <w:rStyle w:val="StyleUnderline"/>
          <w:rFonts w:cs="Calibri"/>
          <w:color w:val="000000" w:themeColor="text1"/>
          <w:highlight w:val="green"/>
        </w:rPr>
        <w:t>largely produced in China</w:t>
      </w:r>
      <w:r w:rsidRPr="00760E09">
        <w:rPr>
          <w:rStyle w:val="StyleUnderline"/>
          <w:rFonts w:cs="Calibri"/>
          <w:color w:val="000000" w:themeColor="text1"/>
        </w:rPr>
        <w:t xml:space="preserve"> by thousands of small chemical firms and shipped either through Mexico and Canada to the United States or directly through the mail system</w:t>
      </w:r>
      <w:r w:rsidRPr="00760E09">
        <w:rPr>
          <w:rFonts w:cs="Calibri"/>
          <w:color w:val="000000" w:themeColor="text1"/>
          <w:sz w:val="16"/>
        </w:rPr>
        <w:t xml:space="preserve">, often after an order is placed online. </w:t>
      </w:r>
      <w:r w:rsidRPr="00760E09">
        <w:rPr>
          <w:rStyle w:val="StyleUnderline"/>
          <w:rFonts w:cs="Calibri"/>
          <w:color w:val="000000" w:themeColor="text1"/>
        </w:rPr>
        <w:t xml:space="preserve">It is </w:t>
      </w:r>
      <w:r w:rsidRPr="00760E09">
        <w:rPr>
          <w:rStyle w:val="StyleUnderline"/>
          <w:rFonts w:cs="Calibri"/>
          <w:color w:val="000000" w:themeColor="text1"/>
          <w:highlight w:val="green"/>
        </w:rPr>
        <w:t>also</w:t>
      </w:r>
      <w:r w:rsidRPr="00760E09">
        <w:rPr>
          <w:rStyle w:val="StyleUnderline"/>
          <w:rFonts w:cs="Calibri"/>
          <w:color w:val="000000" w:themeColor="text1"/>
        </w:rPr>
        <w:t xml:space="preserve"> produced </w:t>
      </w:r>
      <w:r w:rsidRPr="00760E09">
        <w:rPr>
          <w:rStyle w:val="StyleUnderline"/>
          <w:rFonts w:cs="Calibri"/>
          <w:color w:val="000000" w:themeColor="text1"/>
          <w:highlight w:val="green"/>
        </w:rPr>
        <w:t>by drug cartels</w:t>
      </w:r>
      <w:r w:rsidRPr="00760E09">
        <w:rPr>
          <w:rFonts w:cs="Calibri"/>
          <w:color w:val="000000" w:themeColor="text1"/>
          <w:sz w:val="16"/>
        </w:rPr>
        <w:t xml:space="preserve"> in Mexico (with key ingredients imported from China). China, working with the United States, is now regulating </w:t>
      </w:r>
      <w:proofErr w:type="spellStart"/>
      <w:r w:rsidRPr="00760E09">
        <w:rPr>
          <w:rFonts w:cs="Calibri"/>
          <w:color w:val="000000" w:themeColor="text1"/>
          <w:sz w:val="16"/>
        </w:rPr>
        <w:t>carfentanil</w:t>
      </w:r>
      <w:proofErr w:type="spellEnd"/>
      <w:r w:rsidRPr="00760E09">
        <w:rPr>
          <w:rFonts w:cs="Calibri"/>
          <w:color w:val="000000" w:themeColor="text1"/>
          <w:sz w:val="16"/>
        </w:rPr>
        <w:t xml:space="preserve"> production and export, but the large number of producers there means the problem has only been reduced, not resolved.</w:t>
      </w:r>
    </w:p>
    <w:p w14:paraId="3BF55DBF" w14:textId="77777777" w:rsidR="00760E09" w:rsidRPr="00760E09" w:rsidRDefault="00760E09" w:rsidP="00760E09">
      <w:pPr>
        <w:rPr>
          <w:rStyle w:val="StyleUnderline"/>
          <w:rFonts w:cs="Calibri"/>
          <w:color w:val="000000" w:themeColor="text1"/>
        </w:rPr>
      </w:pPr>
      <w:r w:rsidRPr="00760E09">
        <w:rPr>
          <w:rStyle w:val="StyleUnderline"/>
          <w:rFonts w:cs="Calibri"/>
          <w:color w:val="000000" w:themeColor="text1"/>
        </w:rPr>
        <w:t xml:space="preserve">There are signs that the </w:t>
      </w:r>
      <w:r w:rsidRPr="00760E09">
        <w:rPr>
          <w:rStyle w:val="StyleUnderline"/>
          <w:rFonts w:cs="Calibri"/>
          <w:color w:val="000000" w:themeColor="text1"/>
          <w:highlight w:val="green"/>
        </w:rPr>
        <w:t xml:space="preserve">production of </w:t>
      </w:r>
      <w:proofErr w:type="spellStart"/>
      <w:r w:rsidRPr="00760E09">
        <w:rPr>
          <w:rStyle w:val="StyleUnderline"/>
          <w:rFonts w:cs="Calibri"/>
          <w:color w:val="000000" w:themeColor="text1"/>
          <w:highlight w:val="green"/>
        </w:rPr>
        <w:t>carfentanil</w:t>
      </w:r>
      <w:proofErr w:type="spellEnd"/>
      <w:r w:rsidRPr="00760E09">
        <w:rPr>
          <w:rStyle w:val="StyleUnderline"/>
          <w:rFonts w:cs="Calibri"/>
          <w:color w:val="000000" w:themeColor="text1"/>
          <w:highlight w:val="green"/>
        </w:rPr>
        <w:t xml:space="preserve"> could be moving here</w:t>
      </w:r>
      <w:r w:rsidRPr="00760E09">
        <w:rPr>
          <w:rStyle w:val="StyleUnderline"/>
          <w:rFonts w:cs="Calibri"/>
          <w:color w:val="000000" w:themeColor="text1"/>
        </w:rPr>
        <w:t xml:space="preserve"> as well, particularly after the Chinese government’s </w:t>
      </w:r>
      <w:proofErr w:type="spellStart"/>
      <w:r w:rsidRPr="00760E09">
        <w:rPr>
          <w:rStyle w:val="StyleUnderline"/>
          <w:rFonts w:cs="Calibri"/>
          <w:color w:val="000000" w:themeColor="text1"/>
        </w:rPr>
        <w:t>crack down</w:t>
      </w:r>
      <w:proofErr w:type="spellEnd"/>
      <w:r w:rsidRPr="00760E09">
        <w:rPr>
          <w:rStyle w:val="StyleUnderline"/>
          <w:rFonts w:cs="Calibri"/>
          <w:color w:val="000000" w:themeColor="text1"/>
        </w:rPr>
        <w:t xml:space="preserve">. Some of </w:t>
      </w:r>
      <w:r w:rsidRPr="00760E09">
        <w:rPr>
          <w:rStyle w:val="StyleUnderline"/>
          <w:rFonts w:cs="Calibri"/>
          <w:color w:val="000000" w:themeColor="text1"/>
          <w:highlight w:val="green"/>
        </w:rPr>
        <w:t>equipment</w:t>
      </w:r>
      <w:r w:rsidRPr="00760E09">
        <w:rPr>
          <w:rStyle w:val="StyleUnderline"/>
          <w:rFonts w:cs="Calibri"/>
          <w:color w:val="000000" w:themeColor="text1"/>
        </w:rPr>
        <w:t xml:space="preserve"> used to make </w:t>
      </w:r>
      <w:proofErr w:type="spellStart"/>
      <w:r w:rsidRPr="00760E09">
        <w:rPr>
          <w:rStyle w:val="StyleUnderline"/>
          <w:rFonts w:cs="Calibri"/>
          <w:color w:val="000000" w:themeColor="text1"/>
        </w:rPr>
        <w:t>carfentanil</w:t>
      </w:r>
      <w:proofErr w:type="spellEnd"/>
      <w:r w:rsidRPr="00760E09">
        <w:rPr>
          <w:rStyle w:val="StyleUnderline"/>
          <w:rFonts w:cs="Calibri"/>
          <w:color w:val="000000" w:themeColor="text1"/>
        </w:rPr>
        <w:t xml:space="preserve"> in China has been </w:t>
      </w:r>
      <w:r w:rsidRPr="00760E09">
        <w:rPr>
          <w:rStyle w:val="StyleUnderline"/>
          <w:rFonts w:cs="Calibri"/>
          <w:color w:val="000000" w:themeColor="text1"/>
          <w:highlight w:val="green"/>
        </w:rPr>
        <w:t>found in the U</w:t>
      </w:r>
      <w:r w:rsidRPr="00760E09">
        <w:rPr>
          <w:rStyle w:val="StyleUnderline"/>
          <w:rFonts w:cs="Calibri"/>
          <w:color w:val="000000" w:themeColor="text1"/>
        </w:rPr>
        <w:t xml:space="preserve">nited </w:t>
      </w:r>
      <w:r w:rsidRPr="00760E09">
        <w:rPr>
          <w:rStyle w:val="StyleUnderline"/>
          <w:rFonts w:cs="Calibri"/>
          <w:color w:val="000000" w:themeColor="text1"/>
          <w:highlight w:val="green"/>
        </w:rPr>
        <w:t>S</w:t>
      </w:r>
      <w:r w:rsidRPr="00760E09">
        <w:rPr>
          <w:rStyle w:val="StyleUnderline"/>
          <w:rFonts w:cs="Calibri"/>
          <w:color w:val="000000" w:themeColor="text1"/>
        </w:rPr>
        <w:t xml:space="preserve">tates. And the key ingredient to fentanyl – a less potent cousin of </w:t>
      </w:r>
      <w:proofErr w:type="spellStart"/>
      <w:r w:rsidRPr="00760E09">
        <w:rPr>
          <w:rStyle w:val="StyleUnderline"/>
          <w:rFonts w:cs="Calibri"/>
          <w:color w:val="000000" w:themeColor="text1"/>
        </w:rPr>
        <w:t>carfentanil</w:t>
      </w:r>
      <w:proofErr w:type="spellEnd"/>
      <w:r w:rsidRPr="00760E09">
        <w:rPr>
          <w:rStyle w:val="StyleUnderline"/>
          <w:rFonts w:cs="Calibri"/>
          <w:color w:val="000000" w:themeColor="text1"/>
        </w:rPr>
        <w:t xml:space="preserve"> – has also been discovered in the U.S., suggesting that fentanyl is being manufactured here. In May, federal agents in Massachusetts seized 50 kilograms of a key chemical used to make fentanyl.</w:t>
      </w:r>
    </w:p>
    <w:p w14:paraId="4F1A4213" w14:textId="77777777" w:rsidR="00760E09" w:rsidRPr="00760E09" w:rsidRDefault="00760E09" w:rsidP="00760E09">
      <w:pPr>
        <w:rPr>
          <w:rFonts w:cs="Calibri"/>
          <w:color w:val="000000" w:themeColor="text1"/>
          <w:sz w:val="16"/>
        </w:rPr>
      </w:pPr>
      <w:r w:rsidRPr="00760E09">
        <w:rPr>
          <w:rFonts w:cs="Calibri"/>
          <w:color w:val="000000" w:themeColor="text1"/>
          <w:sz w:val="16"/>
        </w:rPr>
        <w:t xml:space="preserve">The public discussion about – and the government focus on – </w:t>
      </w:r>
      <w:proofErr w:type="spellStart"/>
      <w:r w:rsidRPr="00760E09">
        <w:rPr>
          <w:rFonts w:cs="Calibri"/>
          <w:color w:val="000000" w:themeColor="text1"/>
          <w:sz w:val="16"/>
        </w:rPr>
        <w:t>carfentanil</w:t>
      </w:r>
      <w:proofErr w:type="spellEnd"/>
      <w:r w:rsidRPr="00760E09">
        <w:rPr>
          <w:rFonts w:cs="Calibri"/>
          <w:color w:val="000000" w:themeColor="text1"/>
          <w:sz w:val="16"/>
        </w:rPr>
        <w:t xml:space="preserve"> is all about the dangerous role it plays in the contemporary drug epidemic – with good reason. </w:t>
      </w:r>
      <w:r w:rsidRPr="00760E09">
        <w:rPr>
          <w:rStyle w:val="StyleUnderline"/>
          <w:rFonts w:cs="Calibri"/>
          <w:color w:val="000000" w:themeColor="text1"/>
          <w:highlight w:val="green"/>
        </w:rPr>
        <w:t>Drug overdoses</w:t>
      </w:r>
      <w:r w:rsidRPr="00760E09">
        <w:rPr>
          <w:rStyle w:val="StyleUnderline"/>
          <w:rFonts w:cs="Calibri"/>
          <w:color w:val="000000" w:themeColor="text1"/>
        </w:rPr>
        <w:t xml:space="preserve">, with a growing number </w:t>
      </w:r>
      <w:r w:rsidRPr="00760E09">
        <w:rPr>
          <w:rStyle w:val="StyleUnderline"/>
          <w:rFonts w:cs="Calibri"/>
          <w:color w:val="000000" w:themeColor="text1"/>
          <w:highlight w:val="green"/>
        </w:rPr>
        <w:t xml:space="preserve">caused by </w:t>
      </w:r>
      <w:proofErr w:type="spellStart"/>
      <w:r w:rsidRPr="00760E09">
        <w:rPr>
          <w:rStyle w:val="StyleUnderline"/>
          <w:rFonts w:cs="Calibri"/>
          <w:color w:val="000000" w:themeColor="text1"/>
          <w:highlight w:val="green"/>
        </w:rPr>
        <w:t>carfentanil</w:t>
      </w:r>
      <w:proofErr w:type="spellEnd"/>
      <w:r w:rsidRPr="00760E09">
        <w:rPr>
          <w:rStyle w:val="StyleUnderline"/>
          <w:rFonts w:cs="Calibri"/>
          <w:color w:val="000000" w:themeColor="text1"/>
          <w:highlight w:val="green"/>
        </w:rPr>
        <w:t>, are</w:t>
      </w:r>
      <w:r w:rsidRPr="00760E09">
        <w:rPr>
          <w:rStyle w:val="StyleUnderline"/>
          <w:rFonts w:cs="Calibri"/>
          <w:color w:val="000000" w:themeColor="text1"/>
        </w:rPr>
        <w:t xml:space="preserve"> now the </w:t>
      </w:r>
      <w:r w:rsidRPr="00760E09">
        <w:rPr>
          <w:rStyle w:val="StyleUnderline"/>
          <w:rFonts w:cs="Calibri"/>
          <w:color w:val="000000" w:themeColor="text1"/>
          <w:highlight w:val="green"/>
        </w:rPr>
        <w:t>leading cause of death</w:t>
      </w:r>
      <w:r w:rsidRPr="00760E09">
        <w:rPr>
          <w:rStyle w:val="StyleUnderline"/>
          <w:rFonts w:cs="Calibri"/>
          <w:color w:val="000000" w:themeColor="text1"/>
        </w:rPr>
        <w:t xml:space="preserve"> from injury in the United States, surpassing motor vehicle accidents, suicides, and homicides.</w:t>
      </w:r>
      <w:r w:rsidRPr="00760E09">
        <w:rPr>
          <w:rFonts w:cs="Calibri"/>
          <w:color w:val="000000" w:themeColor="text1"/>
          <w:sz w:val="16"/>
        </w:rPr>
        <w:t xml:space="preserve"> Some police and paramedics have themselves overdosed after </w:t>
      </w:r>
      <w:proofErr w:type="gramStart"/>
      <w:r w:rsidRPr="00760E09">
        <w:rPr>
          <w:rFonts w:cs="Calibri"/>
          <w:color w:val="000000" w:themeColor="text1"/>
          <w:sz w:val="16"/>
        </w:rPr>
        <w:t>coming into contact with</w:t>
      </w:r>
      <w:proofErr w:type="gramEnd"/>
      <w:r w:rsidRPr="00760E09">
        <w:rPr>
          <w:rFonts w:cs="Calibri"/>
          <w:color w:val="000000" w:themeColor="text1"/>
          <w:sz w:val="16"/>
        </w:rPr>
        <w:t xml:space="preserve"> </w:t>
      </w:r>
      <w:proofErr w:type="spellStart"/>
      <w:r w:rsidRPr="00760E09">
        <w:rPr>
          <w:rFonts w:cs="Calibri"/>
          <w:color w:val="000000" w:themeColor="text1"/>
          <w:sz w:val="16"/>
        </w:rPr>
        <w:t>carfentanil</w:t>
      </w:r>
      <w:proofErr w:type="spellEnd"/>
      <w:r w:rsidRPr="00760E09">
        <w:rPr>
          <w:rFonts w:cs="Calibri"/>
          <w:color w:val="000000" w:themeColor="text1"/>
          <w:sz w:val="16"/>
        </w:rPr>
        <w:t>.</w:t>
      </w:r>
    </w:p>
    <w:p w14:paraId="3D65BD00" w14:textId="77777777" w:rsidR="00760E09" w:rsidRPr="00760E09" w:rsidRDefault="00760E09" w:rsidP="00760E09">
      <w:pPr>
        <w:rPr>
          <w:rFonts w:cs="Calibri"/>
          <w:color w:val="000000" w:themeColor="text1"/>
          <w:sz w:val="16"/>
        </w:rPr>
      </w:pPr>
      <w:r w:rsidRPr="00760E09">
        <w:rPr>
          <w:rFonts w:cs="Calibri"/>
          <w:color w:val="000000" w:themeColor="text1"/>
          <w:sz w:val="16"/>
        </w:rPr>
        <w:t xml:space="preserve">But </w:t>
      </w:r>
      <w:r w:rsidRPr="00760E09">
        <w:rPr>
          <w:rStyle w:val="Emphasis"/>
          <w:rFonts w:cs="Calibri"/>
          <w:color w:val="000000" w:themeColor="text1"/>
        </w:rPr>
        <w:t xml:space="preserve">the drug also constitutes a significant threat to national security. It is a </w:t>
      </w:r>
      <w:r w:rsidRPr="00760E09">
        <w:rPr>
          <w:rStyle w:val="Emphasis"/>
          <w:rFonts w:cs="Calibri"/>
          <w:color w:val="000000" w:themeColor="text1"/>
          <w:highlight w:val="green"/>
        </w:rPr>
        <w:t>weapon of mass destruction</w:t>
      </w:r>
      <w:r w:rsidRPr="00760E09">
        <w:rPr>
          <w:rStyle w:val="Emphasis"/>
          <w:rFonts w:cs="Calibri"/>
          <w:color w:val="000000" w:themeColor="text1"/>
        </w:rPr>
        <w:t>.</w:t>
      </w:r>
    </w:p>
    <w:p w14:paraId="03108AA3" w14:textId="77777777" w:rsidR="00760E09" w:rsidRPr="00760E09" w:rsidRDefault="00760E09" w:rsidP="00760E09">
      <w:pPr>
        <w:rPr>
          <w:rFonts w:cs="Calibri"/>
          <w:color w:val="000000" w:themeColor="text1"/>
          <w:sz w:val="16"/>
        </w:rPr>
      </w:pPr>
      <w:r w:rsidRPr="00760E09">
        <w:rPr>
          <w:rFonts w:cs="Calibri"/>
          <w:color w:val="000000" w:themeColor="text1"/>
          <w:sz w:val="16"/>
        </w:rPr>
        <w:t xml:space="preserve">Indeed, </w:t>
      </w:r>
      <w:proofErr w:type="spellStart"/>
      <w:r w:rsidRPr="00760E09">
        <w:rPr>
          <w:rStyle w:val="Emphasis"/>
          <w:rFonts w:cs="Calibri"/>
          <w:color w:val="000000" w:themeColor="text1"/>
          <w:highlight w:val="green"/>
        </w:rPr>
        <w:t>carfentanil</w:t>
      </w:r>
      <w:proofErr w:type="spellEnd"/>
      <w:r w:rsidRPr="00760E09">
        <w:rPr>
          <w:rStyle w:val="Emphasis"/>
          <w:rFonts w:cs="Calibri"/>
          <w:color w:val="000000" w:themeColor="text1"/>
          <w:highlight w:val="green"/>
        </w:rPr>
        <w:t xml:space="preserve"> is the perfect terrorist weapon</w:t>
      </w:r>
      <w:r w:rsidRPr="00760E09">
        <w:rPr>
          <w:rFonts w:cs="Calibri"/>
          <w:color w:val="000000" w:themeColor="text1"/>
          <w:sz w:val="16"/>
        </w:rPr>
        <w:t xml:space="preserve">. </w:t>
      </w:r>
      <w:r w:rsidRPr="00760E09">
        <w:rPr>
          <w:rStyle w:val="StyleUnderline"/>
          <w:rFonts w:cs="Calibri"/>
          <w:color w:val="000000" w:themeColor="text1"/>
        </w:rPr>
        <w:t xml:space="preserve">It is readily </w:t>
      </w:r>
      <w:r w:rsidRPr="00760E09">
        <w:rPr>
          <w:rStyle w:val="StyleUnderline"/>
          <w:rFonts w:cs="Calibri"/>
          <w:color w:val="000000" w:themeColor="text1"/>
          <w:highlight w:val="green"/>
        </w:rPr>
        <w:t>available in large quantities</w:t>
      </w:r>
      <w:r w:rsidRPr="00760E09">
        <w:rPr>
          <w:rStyle w:val="StyleUnderline"/>
          <w:rFonts w:cs="Calibri"/>
          <w:color w:val="000000" w:themeColor="text1"/>
        </w:rPr>
        <w:t xml:space="preserve">. It </w:t>
      </w:r>
      <w:r w:rsidRPr="00760E09">
        <w:rPr>
          <w:rStyle w:val="StyleUnderline"/>
          <w:rFonts w:cs="Calibri"/>
          <w:color w:val="000000" w:themeColor="text1"/>
          <w:highlight w:val="green"/>
        </w:rPr>
        <w:t>comes in several forms</w:t>
      </w:r>
      <w:r w:rsidRPr="00760E09">
        <w:rPr>
          <w:rStyle w:val="StyleUnderline"/>
          <w:rFonts w:cs="Calibri"/>
          <w:color w:val="000000" w:themeColor="text1"/>
        </w:rPr>
        <w:t xml:space="preserve"> – including tablets, powder, and spray. It can be </w:t>
      </w:r>
      <w:r w:rsidRPr="00760E09">
        <w:rPr>
          <w:rStyle w:val="StyleUnderline"/>
          <w:rFonts w:cs="Calibri"/>
          <w:color w:val="000000" w:themeColor="text1"/>
          <w:highlight w:val="green"/>
        </w:rPr>
        <w:t>absorbed through</w:t>
      </w:r>
      <w:r w:rsidRPr="00760E09">
        <w:rPr>
          <w:rStyle w:val="StyleUnderline"/>
          <w:rFonts w:cs="Calibri"/>
          <w:color w:val="000000" w:themeColor="text1"/>
        </w:rPr>
        <w:t xml:space="preserve"> the </w:t>
      </w:r>
      <w:r w:rsidRPr="00760E09">
        <w:rPr>
          <w:rStyle w:val="StyleUnderline"/>
          <w:rFonts w:cs="Calibri"/>
          <w:color w:val="000000" w:themeColor="text1"/>
          <w:highlight w:val="green"/>
        </w:rPr>
        <w:t>skin or</w:t>
      </w:r>
      <w:r w:rsidRPr="00760E09">
        <w:rPr>
          <w:rStyle w:val="StyleUnderline"/>
          <w:rFonts w:cs="Calibri"/>
          <w:color w:val="000000" w:themeColor="text1"/>
        </w:rPr>
        <w:t xml:space="preserve"> through </w:t>
      </w:r>
      <w:r w:rsidRPr="00760E09">
        <w:rPr>
          <w:rStyle w:val="StyleUnderline"/>
          <w:rFonts w:cs="Calibri"/>
          <w:color w:val="000000" w:themeColor="text1"/>
          <w:highlight w:val="green"/>
        </w:rPr>
        <w:t>inhalation</w:t>
      </w:r>
      <w:r w:rsidRPr="00760E09">
        <w:rPr>
          <w:rStyle w:val="StyleUnderline"/>
          <w:rFonts w:cs="Calibri"/>
          <w:color w:val="000000" w:themeColor="text1"/>
        </w:rPr>
        <w:t xml:space="preserve">. It </w:t>
      </w:r>
      <w:r w:rsidRPr="00760E09">
        <w:rPr>
          <w:rStyle w:val="StyleUnderline"/>
          <w:rFonts w:cs="Calibri"/>
          <w:color w:val="000000" w:themeColor="text1"/>
          <w:highlight w:val="green"/>
        </w:rPr>
        <w:t xml:space="preserve">acts quickly. </w:t>
      </w:r>
      <w:proofErr w:type="gramStart"/>
      <w:r w:rsidRPr="00760E09">
        <w:rPr>
          <w:rStyle w:val="StyleUnderline"/>
          <w:rFonts w:cs="Calibri"/>
          <w:color w:val="000000" w:themeColor="text1"/>
          <w:highlight w:val="green"/>
        </w:rPr>
        <w:t>And</w:t>
      </w:r>
      <w:r w:rsidRPr="00760E09">
        <w:rPr>
          <w:rStyle w:val="StyleUnderline"/>
          <w:rFonts w:cs="Calibri"/>
          <w:color w:val="000000" w:themeColor="text1"/>
        </w:rPr>
        <w:t>,</w:t>
      </w:r>
      <w:proofErr w:type="gramEnd"/>
      <w:r w:rsidRPr="00760E09">
        <w:rPr>
          <w:rStyle w:val="StyleUnderline"/>
          <w:rFonts w:cs="Calibri"/>
          <w:color w:val="000000" w:themeColor="text1"/>
        </w:rPr>
        <w:t xml:space="preserve"> it is </w:t>
      </w:r>
      <w:r w:rsidRPr="00760E09">
        <w:rPr>
          <w:rStyle w:val="StyleUnderline"/>
          <w:rFonts w:cs="Calibri"/>
          <w:color w:val="000000" w:themeColor="text1"/>
          <w:highlight w:val="green"/>
        </w:rPr>
        <w:t>deadly</w:t>
      </w:r>
      <w:r w:rsidRPr="00760E09">
        <w:rPr>
          <w:rStyle w:val="StyleUnderline"/>
          <w:rFonts w:cs="Calibri"/>
          <w:color w:val="000000" w:themeColor="text1"/>
        </w:rPr>
        <w:t xml:space="preserve">. </w:t>
      </w:r>
      <w:r w:rsidRPr="00760E09">
        <w:rPr>
          <w:rFonts w:cs="Calibri"/>
          <w:color w:val="000000" w:themeColor="text1"/>
          <w:sz w:val="16"/>
        </w:rPr>
        <w:t xml:space="preserve">Peter Ostrovsky, a senior official of the Immigration and Customs Service, said last fall, “Could it be weaponized? Yeah, it could be weaponized.” In short, </w:t>
      </w:r>
      <w:r w:rsidRPr="00760E09">
        <w:rPr>
          <w:rStyle w:val="Emphasis"/>
          <w:rFonts w:cs="Calibri"/>
          <w:color w:val="000000" w:themeColor="text1"/>
        </w:rPr>
        <w:t xml:space="preserve">a single terrorist attack using </w:t>
      </w:r>
      <w:proofErr w:type="spellStart"/>
      <w:r w:rsidRPr="00760E09">
        <w:rPr>
          <w:rStyle w:val="Emphasis"/>
          <w:rFonts w:cs="Calibri"/>
          <w:color w:val="000000" w:themeColor="text1"/>
        </w:rPr>
        <w:t>carfentanil</w:t>
      </w:r>
      <w:proofErr w:type="spellEnd"/>
      <w:r w:rsidRPr="00760E09">
        <w:rPr>
          <w:rStyle w:val="Emphasis"/>
          <w:rFonts w:cs="Calibri"/>
          <w:color w:val="000000" w:themeColor="text1"/>
        </w:rPr>
        <w:t xml:space="preserve"> could kill thousands of Americans</w:t>
      </w:r>
      <w:r w:rsidRPr="00760E09">
        <w:rPr>
          <w:rStyle w:val="StyleUnderline"/>
          <w:rFonts w:cs="Calibri"/>
          <w:color w:val="000000" w:themeColor="text1"/>
        </w:rPr>
        <w:t>.</w:t>
      </w:r>
    </w:p>
    <w:p w14:paraId="2CA33654" w14:textId="77777777" w:rsidR="00760E09" w:rsidRPr="00760E09" w:rsidRDefault="00760E09" w:rsidP="00760E09">
      <w:pPr>
        <w:rPr>
          <w:rFonts w:cs="Calibri"/>
          <w:color w:val="000000" w:themeColor="text1"/>
          <w:sz w:val="16"/>
        </w:rPr>
      </w:pPr>
      <w:proofErr w:type="gramStart"/>
      <w:r w:rsidRPr="00760E09">
        <w:rPr>
          <w:rFonts w:cs="Calibri"/>
          <w:color w:val="000000" w:themeColor="text1"/>
          <w:sz w:val="16"/>
        </w:rPr>
        <w:t>And,</w:t>
      </w:r>
      <w:proofErr w:type="gramEnd"/>
      <w:r w:rsidRPr="00760E09">
        <w:rPr>
          <w:rFonts w:cs="Calibri"/>
          <w:color w:val="000000" w:themeColor="text1"/>
          <w:sz w:val="16"/>
        </w:rPr>
        <w:t xml:space="preserve"> there has been little focus on the drug as a terrorist weapon. In the Director of National Intelligence’s 2017 Worldwide Threat hearings, the issue of synthetic opioids was treated as part of the international drug problem, not as a terrorism risk. No one from either the Obama or Trump administrations has spoken publicly about the threat. The same is true for Congress. There has been little to no work by think tanks or the media on the terrorism risks.</w:t>
      </w:r>
    </w:p>
    <w:p w14:paraId="0C680751" w14:textId="77777777" w:rsidR="00760E09" w:rsidRPr="00760E09" w:rsidRDefault="00760E09" w:rsidP="00760E09">
      <w:pPr>
        <w:rPr>
          <w:rFonts w:cs="Calibri"/>
          <w:color w:val="000000" w:themeColor="text1"/>
          <w:sz w:val="16"/>
        </w:rPr>
      </w:pPr>
      <w:r w:rsidRPr="00760E09">
        <w:rPr>
          <w:rFonts w:cs="Calibri"/>
          <w:color w:val="000000" w:themeColor="text1"/>
          <w:sz w:val="16"/>
        </w:rPr>
        <w:t xml:space="preserve">This needs to change. There needs to be an NSC-directed policy and strategy on getting our arms around the national security risks of </w:t>
      </w:r>
      <w:proofErr w:type="spellStart"/>
      <w:r w:rsidRPr="00760E09">
        <w:rPr>
          <w:rFonts w:cs="Calibri"/>
          <w:color w:val="000000" w:themeColor="text1"/>
          <w:sz w:val="16"/>
        </w:rPr>
        <w:t>carfentanil</w:t>
      </w:r>
      <w:proofErr w:type="spellEnd"/>
      <w:r w:rsidRPr="00760E09">
        <w:rPr>
          <w:rFonts w:cs="Calibri"/>
          <w:color w:val="000000" w:themeColor="text1"/>
          <w:sz w:val="16"/>
        </w:rPr>
        <w:t xml:space="preserve"> – including increasing the focus of the Intelligence Community as well as the law enforcement and homeland security communities. There needs to be a focus by Congress, in part, to oversee the work of the Executive Branch. There needs to be work done at the state and local level that is integrated with what is happening at the federal level. There is a great deal to do.</w:t>
      </w:r>
    </w:p>
    <w:p w14:paraId="0DED6DE5" w14:textId="77777777" w:rsidR="00760E09" w:rsidRPr="00760E09" w:rsidRDefault="00760E09" w:rsidP="00760E09">
      <w:pPr>
        <w:rPr>
          <w:rFonts w:cs="Calibri"/>
          <w:color w:val="000000" w:themeColor="text1"/>
          <w:sz w:val="16"/>
        </w:rPr>
      </w:pPr>
      <w:r w:rsidRPr="00760E09">
        <w:rPr>
          <w:rStyle w:val="StyleUnderline"/>
          <w:rFonts w:cs="Calibri"/>
          <w:color w:val="000000" w:themeColor="text1"/>
        </w:rPr>
        <w:t xml:space="preserve">Both </w:t>
      </w:r>
      <w:r w:rsidRPr="00760E09">
        <w:rPr>
          <w:rStyle w:val="StyleUnderline"/>
          <w:rFonts w:cs="Calibri"/>
          <w:color w:val="000000" w:themeColor="text1"/>
          <w:highlight w:val="green"/>
        </w:rPr>
        <w:t>al Qaeda and ISIS</w:t>
      </w:r>
      <w:r w:rsidRPr="00760E09">
        <w:rPr>
          <w:rStyle w:val="StyleUnderline"/>
          <w:rFonts w:cs="Calibri"/>
          <w:color w:val="000000" w:themeColor="text1"/>
        </w:rPr>
        <w:t xml:space="preserve"> have said they are </w:t>
      </w:r>
      <w:r w:rsidRPr="00760E09">
        <w:rPr>
          <w:rStyle w:val="StyleUnderline"/>
          <w:rFonts w:cs="Calibri"/>
          <w:color w:val="000000" w:themeColor="text1"/>
          <w:highlight w:val="green"/>
        </w:rPr>
        <w:t>interested in acquiring w</w:t>
      </w:r>
      <w:r w:rsidRPr="00760E09">
        <w:rPr>
          <w:rStyle w:val="StyleUnderline"/>
          <w:rFonts w:cs="Calibri"/>
          <w:color w:val="000000" w:themeColor="text1"/>
        </w:rPr>
        <w:t xml:space="preserve">eapons of </w:t>
      </w:r>
      <w:r w:rsidRPr="00760E09">
        <w:rPr>
          <w:rStyle w:val="StyleUnderline"/>
          <w:rFonts w:cs="Calibri"/>
          <w:color w:val="000000" w:themeColor="text1"/>
          <w:highlight w:val="green"/>
        </w:rPr>
        <w:t>m</w:t>
      </w:r>
      <w:r w:rsidRPr="00760E09">
        <w:rPr>
          <w:rStyle w:val="StyleUnderline"/>
          <w:rFonts w:cs="Calibri"/>
          <w:color w:val="000000" w:themeColor="text1"/>
        </w:rPr>
        <w:t xml:space="preserve">ass </w:t>
      </w:r>
      <w:r w:rsidRPr="00760E09">
        <w:rPr>
          <w:rStyle w:val="StyleUnderline"/>
          <w:rFonts w:cs="Calibri"/>
          <w:color w:val="000000" w:themeColor="text1"/>
          <w:highlight w:val="green"/>
        </w:rPr>
        <w:t>d</w:t>
      </w:r>
      <w:r w:rsidRPr="00760E09">
        <w:rPr>
          <w:rStyle w:val="StyleUnderline"/>
          <w:rFonts w:cs="Calibri"/>
          <w:color w:val="000000" w:themeColor="text1"/>
        </w:rPr>
        <w:t xml:space="preserve">estruction </w:t>
      </w:r>
      <w:r w:rsidRPr="00760E09">
        <w:rPr>
          <w:rStyle w:val="StyleUnderline"/>
          <w:rFonts w:cs="Calibri"/>
          <w:color w:val="000000" w:themeColor="text1"/>
          <w:highlight w:val="green"/>
        </w:rPr>
        <w:t>and</w:t>
      </w:r>
      <w:r w:rsidRPr="00760E09">
        <w:rPr>
          <w:rStyle w:val="StyleUnderline"/>
          <w:rFonts w:cs="Calibri"/>
          <w:color w:val="000000" w:themeColor="text1"/>
        </w:rPr>
        <w:t xml:space="preserve"> that they </w:t>
      </w:r>
      <w:r w:rsidRPr="00760E09">
        <w:rPr>
          <w:rStyle w:val="StyleUnderline"/>
          <w:rFonts w:cs="Calibri"/>
          <w:color w:val="000000" w:themeColor="text1"/>
          <w:highlight w:val="green"/>
        </w:rPr>
        <w:t>would use them if</w:t>
      </w:r>
      <w:r w:rsidRPr="00760E09">
        <w:rPr>
          <w:rStyle w:val="StyleUnderline"/>
          <w:rFonts w:cs="Calibri"/>
          <w:color w:val="000000" w:themeColor="text1"/>
        </w:rPr>
        <w:t xml:space="preserve"> they </w:t>
      </w:r>
      <w:r w:rsidRPr="00760E09">
        <w:rPr>
          <w:rStyle w:val="StyleUnderline"/>
          <w:rFonts w:cs="Calibri"/>
          <w:color w:val="000000" w:themeColor="text1"/>
          <w:highlight w:val="green"/>
        </w:rPr>
        <w:t>acquired</w:t>
      </w:r>
      <w:r w:rsidRPr="00760E09">
        <w:rPr>
          <w:rStyle w:val="StyleUnderline"/>
          <w:rFonts w:cs="Calibri"/>
          <w:color w:val="000000" w:themeColor="text1"/>
        </w:rPr>
        <w:t xml:space="preserve"> them. Osama bin Laden called it a religious duty to do so. </w:t>
      </w:r>
      <w:r w:rsidRPr="00760E09">
        <w:rPr>
          <w:rStyle w:val="StyleUnderline"/>
          <w:rFonts w:cs="Calibri"/>
          <w:color w:val="000000" w:themeColor="text1"/>
          <w:highlight w:val="green"/>
        </w:rPr>
        <w:t>ISIS</w:t>
      </w:r>
      <w:r w:rsidRPr="00760E09">
        <w:rPr>
          <w:rStyle w:val="StyleUnderline"/>
          <w:rFonts w:cs="Calibri"/>
          <w:color w:val="000000" w:themeColor="text1"/>
        </w:rPr>
        <w:t xml:space="preserve"> has </w:t>
      </w:r>
      <w:r w:rsidRPr="00760E09">
        <w:rPr>
          <w:rStyle w:val="StyleUnderline"/>
          <w:rFonts w:cs="Calibri"/>
          <w:color w:val="000000" w:themeColor="text1"/>
          <w:highlight w:val="green"/>
        </w:rPr>
        <w:t>used chemical weapons</w:t>
      </w:r>
      <w:r w:rsidRPr="00760E09">
        <w:rPr>
          <w:rStyle w:val="StyleUnderline"/>
          <w:rFonts w:cs="Calibri"/>
          <w:color w:val="000000" w:themeColor="text1"/>
        </w:rPr>
        <w:t xml:space="preserve"> on the battlefield </w:t>
      </w:r>
      <w:r w:rsidRPr="00760E09">
        <w:rPr>
          <w:rStyle w:val="StyleUnderline"/>
          <w:rFonts w:cs="Calibri"/>
          <w:color w:val="000000" w:themeColor="text1"/>
          <w:highlight w:val="green"/>
        </w:rPr>
        <w:t>in Iraq and Syria</w:t>
      </w:r>
      <w:r w:rsidRPr="00760E09">
        <w:rPr>
          <w:rStyle w:val="StyleUnderline"/>
          <w:rFonts w:cs="Calibri"/>
          <w:color w:val="000000" w:themeColor="text1"/>
        </w:rPr>
        <w:t xml:space="preserve">. And now such a weapon is easily available to them. It would be </w:t>
      </w:r>
      <w:proofErr w:type="gramStart"/>
      <w:r w:rsidRPr="00760E09">
        <w:rPr>
          <w:rStyle w:val="StyleUnderline"/>
          <w:rFonts w:cs="Calibri"/>
          <w:color w:val="000000" w:themeColor="text1"/>
        </w:rPr>
        <w:t>a terrible tragedy</w:t>
      </w:r>
      <w:proofErr w:type="gramEnd"/>
      <w:r w:rsidRPr="00760E09">
        <w:rPr>
          <w:rStyle w:val="StyleUnderline"/>
          <w:rFonts w:cs="Calibri"/>
          <w:color w:val="000000" w:themeColor="text1"/>
        </w:rPr>
        <w:t xml:space="preserve"> if </w:t>
      </w:r>
      <w:r w:rsidRPr="00760E09">
        <w:rPr>
          <w:rStyle w:val="StyleUnderline"/>
          <w:rFonts w:cs="Calibri"/>
          <w:color w:val="000000" w:themeColor="text1"/>
          <w:highlight w:val="green"/>
        </w:rPr>
        <w:t>foreign terrorists</w:t>
      </w:r>
      <w:r w:rsidRPr="00760E09">
        <w:rPr>
          <w:rStyle w:val="StyleUnderline"/>
          <w:rFonts w:cs="Calibri"/>
          <w:color w:val="000000" w:themeColor="text1"/>
        </w:rPr>
        <w:t xml:space="preserve"> were to </w:t>
      </w:r>
      <w:r w:rsidRPr="00760E09">
        <w:rPr>
          <w:rStyle w:val="StyleUnderline"/>
          <w:rFonts w:cs="Calibri"/>
          <w:color w:val="000000" w:themeColor="text1"/>
          <w:highlight w:val="green"/>
        </w:rPr>
        <w:t>use</w:t>
      </w:r>
      <w:r w:rsidRPr="00760E09">
        <w:rPr>
          <w:rStyle w:val="StyleUnderline"/>
          <w:rFonts w:cs="Calibri"/>
          <w:color w:val="000000" w:themeColor="text1"/>
        </w:rPr>
        <w:t xml:space="preserve"> </w:t>
      </w:r>
      <w:r w:rsidRPr="00760E09">
        <w:rPr>
          <w:rStyle w:val="StyleUnderline"/>
          <w:rFonts w:cs="Calibri"/>
          <w:color w:val="000000" w:themeColor="text1"/>
        </w:rPr>
        <w:lastRenderedPageBreak/>
        <w:t xml:space="preserve">the consequences of </w:t>
      </w:r>
      <w:r w:rsidRPr="00760E09">
        <w:rPr>
          <w:rStyle w:val="StyleUnderline"/>
          <w:rFonts w:cs="Calibri"/>
          <w:color w:val="000000" w:themeColor="text1"/>
          <w:highlight w:val="green"/>
        </w:rPr>
        <w:t>our</w:t>
      </w:r>
      <w:r w:rsidRPr="00760E09">
        <w:rPr>
          <w:rStyle w:val="StyleUnderline"/>
          <w:rFonts w:cs="Calibri"/>
          <w:color w:val="000000" w:themeColor="text1"/>
        </w:rPr>
        <w:t xml:space="preserve"> own domestic </w:t>
      </w:r>
      <w:r w:rsidRPr="00760E09">
        <w:rPr>
          <w:rStyle w:val="StyleUnderline"/>
          <w:rFonts w:cs="Calibri"/>
          <w:color w:val="000000" w:themeColor="text1"/>
          <w:highlight w:val="green"/>
        </w:rPr>
        <w:t>drug problem against us</w:t>
      </w:r>
      <w:r w:rsidRPr="00760E09">
        <w:rPr>
          <w:rStyle w:val="StyleUnderline"/>
          <w:rFonts w:cs="Calibri"/>
          <w:color w:val="000000" w:themeColor="text1"/>
        </w:rPr>
        <w:t xml:space="preserve"> – particularly when it is so easy to see what might be coming</w:t>
      </w:r>
      <w:r w:rsidRPr="00760E09">
        <w:rPr>
          <w:rFonts w:cs="Calibri"/>
          <w:color w:val="000000" w:themeColor="text1"/>
          <w:sz w:val="16"/>
        </w:rPr>
        <w:t>.</w:t>
      </w:r>
    </w:p>
    <w:p w14:paraId="689D97E5" w14:textId="77777777" w:rsidR="00760E09" w:rsidRPr="00760E09" w:rsidRDefault="00760E09" w:rsidP="00760E09">
      <w:pPr>
        <w:rPr>
          <w:rFonts w:cs="Calibri"/>
          <w:color w:val="000000" w:themeColor="text1"/>
        </w:rPr>
      </w:pPr>
    </w:p>
    <w:p w14:paraId="00D924C1" w14:textId="77777777" w:rsidR="00760E09" w:rsidRPr="00760E09" w:rsidRDefault="00760E09" w:rsidP="00760E09">
      <w:pPr>
        <w:pStyle w:val="Heading4"/>
        <w:rPr>
          <w:rFonts w:cs="Calibri"/>
          <w:color w:val="000000" w:themeColor="text1"/>
        </w:rPr>
      </w:pPr>
      <w:r w:rsidRPr="00760E09">
        <w:rPr>
          <w:rFonts w:cs="Calibri"/>
          <w:color w:val="000000" w:themeColor="text1"/>
        </w:rPr>
        <w:t xml:space="preserve">Developments and attacks are coming now – spurs inter-state wars AND non-state actors which ensure escalation – taboo eroded, empirics prove, tech and motive are here </w:t>
      </w:r>
    </w:p>
    <w:p w14:paraId="2563BD8E" w14:textId="77777777" w:rsidR="00760E09" w:rsidRPr="00760E09" w:rsidRDefault="00760E09" w:rsidP="00760E09">
      <w:pPr>
        <w:rPr>
          <w:rFonts w:cs="Calibri"/>
          <w:color w:val="000000" w:themeColor="text1"/>
        </w:rPr>
      </w:pPr>
      <w:r w:rsidRPr="00760E09">
        <w:rPr>
          <w:rFonts w:cs="Calibri"/>
          <w:color w:val="000000" w:themeColor="text1"/>
          <w:lang w:val="es-419"/>
        </w:rPr>
        <w:t>Henry</w:t>
      </w:r>
      <w:r w:rsidRPr="00760E09">
        <w:rPr>
          <w:rFonts w:cs="Calibri"/>
          <w:b/>
          <w:color w:val="000000" w:themeColor="text1"/>
          <w:sz w:val="24"/>
          <w:lang w:val="es-419"/>
        </w:rPr>
        <w:t xml:space="preserve"> </w:t>
      </w:r>
      <w:r w:rsidRPr="00760E09">
        <w:rPr>
          <w:rStyle w:val="StyleUnderline"/>
          <w:rFonts w:cs="Calibri"/>
          <w:color w:val="000000" w:themeColor="text1"/>
          <w:lang w:val="es-419"/>
        </w:rPr>
        <w:t>de Quetteville et al 18</w:t>
      </w:r>
      <w:r w:rsidRPr="00760E09">
        <w:rPr>
          <w:rFonts w:cs="Calibri"/>
          <w:color w:val="000000" w:themeColor="text1"/>
          <w:sz w:val="24"/>
          <w:lang w:val="es-419"/>
        </w:rPr>
        <w:t xml:space="preserve">. </w:t>
      </w:r>
      <w:r w:rsidRPr="00760E09">
        <w:rPr>
          <w:rFonts w:cs="Calibri"/>
          <w:color w:val="000000" w:themeColor="text1"/>
        </w:rPr>
        <w:t xml:space="preserve">Special Correspondent @Telegraph, Technology. Former foreign correspondent in France, the </w:t>
      </w:r>
      <w:proofErr w:type="gramStart"/>
      <w:r w:rsidRPr="00760E09">
        <w:rPr>
          <w:rFonts w:cs="Calibri"/>
          <w:color w:val="000000" w:themeColor="text1"/>
        </w:rPr>
        <w:t>Balkans</w:t>
      </w:r>
      <w:proofErr w:type="gramEnd"/>
      <w:r w:rsidRPr="00760E09">
        <w:rPr>
          <w:rFonts w:cs="Calibri"/>
          <w:color w:val="000000" w:themeColor="text1"/>
        </w:rPr>
        <w:t xml:space="preserve"> and the Middle East., citing James Giordano, professor of neurology, chief of the </w:t>
      </w:r>
      <w:proofErr w:type="spellStart"/>
      <w:r w:rsidRPr="00760E09">
        <w:rPr>
          <w:rFonts w:cs="Calibri"/>
          <w:color w:val="000000" w:themeColor="text1"/>
        </w:rPr>
        <w:t>Neuroethics</w:t>
      </w:r>
      <w:proofErr w:type="spellEnd"/>
      <w:r w:rsidRPr="00760E09">
        <w:rPr>
          <w:rFonts w:cs="Calibri"/>
          <w:color w:val="000000" w:themeColor="text1"/>
        </w:rPr>
        <w:t xml:space="preserve"> Studies Program, and co-director of the O’Neill-Pellegrino Program in Brain Science and Global Health Law and Policy at Georgetown University Medical Center. He is </w:t>
      </w:r>
      <w:proofErr w:type="gramStart"/>
      <w:r w:rsidRPr="00760E09">
        <w:rPr>
          <w:rFonts w:cs="Calibri"/>
          <w:color w:val="000000" w:themeColor="text1"/>
        </w:rPr>
        <w:t>an</w:t>
      </w:r>
      <w:proofErr w:type="gramEnd"/>
      <w:r w:rsidRPr="00760E09">
        <w:rPr>
          <w:rFonts w:cs="Calibri"/>
          <w:color w:val="000000" w:themeColor="text1"/>
        </w:rPr>
        <w:t xml:space="preserve"> member of the Defense Advanced Research Projects Agency’s panel on </w:t>
      </w:r>
      <w:proofErr w:type="spellStart"/>
      <w:r w:rsidRPr="00760E09">
        <w:rPr>
          <w:rFonts w:cs="Calibri"/>
          <w:color w:val="000000" w:themeColor="text1"/>
        </w:rPr>
        <w:t>neuroethics</w:t>
      </w:r>
      <w:proofErr w:type="spellEnd"/>
      <w:r w:rsidRPr="00760E09">
        <w:rPr>
          <w:rFonts w:cs="Calibri"/>
          <w:color w:val="000000" w:themeColor="text1"/>
        </w:rPr>
        <w:t xml:space="preserve">, legal, and social issues, and serves as a senior science advisory fellow to the Joint Staff at the Pentagon. His latest book is Neurotechnology in National Security and Defense: Practical Considerations, Neuroethical Concerns (CRC Press), citing Gavin Williamson, UK Secretary of Defense, citing </w:t>
      </w:r>
      <w:proofErr w:type="spellStart"/>
      <w:r w:rsidRPr="00760E09">
        <w:rPr>
          <w:rFonts w:cs="Calibri"/>
          <w:color w:val="000000" w:themeColor="text1"/>
        </w:rPr>
        <w:t>Aimen</w:t>
      </w:r>
      <w:proofErr w:type="spellEnd"/>
      <w:r w:rsidRPr="00760E09">
        <w:rPr>
          <w:rFonts w:cs="Calibri"/>
          <w:color w:val="000000" w:themeColor="text1"/>
        </w:rPr>
        <w:t xml:space="preserve"> Dean, also known as Ramzi is a </w:t>
      </w:r>
      <w:proofErr w:type="spellStart"/>
      <w:r w:rsidRPr="00760E09">
        <w:rPr>
          <w:rFonts w:cs="Calibri"/>
          <w:color w:val="000000" w:themeColor="text1"/>
        </w:rPr>
        <w:t>Bahrainian</w:t>
      </w:r>
      <w:proofErr w:type="spellEnd"/>
      <w:r w:rsidRPr="00760E09">
        <w:rPr>
          <w:rFonts w:cs="Calibri"/>
          <w:color w:val="000000" w:themeColor="text1"/>
        </w:rPr>
        <w:t xml:space="preserve"> man who was a founding member of al-Qaeda. In 1998, he joined the Secret Intelligence Service and became an MI6 spy, citing Hamish de Bretton-Gordon, a chemical weapons expert and chief operating officer of </w:t>
      </w:r>
      <w:proofErr w:type="spellStart"/>
      <w:r w:rsidRPr="00760E09">
        <w:rPr>
          <w:rFonts w:cs="Calibri"/>
          <w:color w:val="000000" w:themeColor="text1"/>
        </w:rPr>
        <w:t>SecureBio</w:t>
      </w:r>
      <w:proofErr w:type="spellEnd"/>
      <w:r w:rsidRPr="00760E09">
        <w:rPr>
          <w:rFonts w:cs="Calibri"/>
          <w:color w:val="000000" w:themeColor="text1"/>
        </w:rPr>
        <w:t xml:space="preserve"> Limited. He was formerly a British Army officer for 23 years and commanding officer of the UK's CBRN Regiment and NATO's Rapid Reaction CBRN Battalion, August 3, 2018, “The rise of biological and chemical weapons After Salisbury, how ready is the UK?”, </w:t>
      </w:r>
      <w:hyperlink r:id="rId22" w:history="1">
        <w:r w:rsidRPr="00760E09">
          <w:rPr>
            <w:rStyle w:val="Hyperlink"/>
            <w:rFonts w:cs="Calibri"/>
            <w:color w:val="000000" w:themeColor="text1"/>
          </w:rPr>
          <w:t>https://www.telegraph.co.uk/news/rise-of-biological-chemical-weapons/</w:t>
        </w:r>
      </w:hyperlink>
      <w:r w:rsidRPr="00760E09">
        <w:rPr>
          <w:rFonts w:cs="Calibri"/>
          <w:color w:val="000000" w:themeColor="text1"/>
        </w:rPr>
        <w:t xml:space="preserve">. </w:t>
      </w:r>
      <w:proofErr w:type="spellStart"/>
      <w:r w:rsidRPr="00760E09">
        <w:rPr>
          <w:rFonts w:cs="Calibri"/>
          <w:color w:val="000000" w:themeColor="text1"/>
        </w:rPr>
        <w:t>Rez</w:t>
      </w:r>
      <w:proofErr w:type="spellEnd"/>
    </w:p>
    <w:p w14:paraId="7E6BC853" w14:textId="77777777" w:rsidR="00760E09" w:rsidRPr="00760E09" w:rsidRDefault="00760E09" w:rsidP="00760E09">
      <w:pPr>
        <w:rPr>
          <w:rFonts w:cs="Calibri"/>
          <w:color w:val="000000" w:themeColor="text1"/>
          <w:sz w:val="16"/>
          <w:szCs w:val="26"/>
        </w:rPr>
      </w:pPr>
      <w:r w:rsidRPr="00760E09">
        <w:rPr>
          <w:rFonts w:cs="Calibri"/>
          <w:color w:val="000000" w:themeColor="text1"/>
          <w:sz w:val="16"/>
          <w:szCs w:val="26"/>
        </w:rPr>
        <w:t xml:space="preserve">With </w:t>
      </w:r>
      <w:r w:rsidRPr="00760E09">
        <w:rPr>
          <w:rStyle w:val="StyleUnderline"/>
          <w:rFonts w:cs="Calibri"/>
          <w:color w:val="000000" w:themeColor="text1"/>
          <w:szCs w:val="26"/>
          <w:highlight w:val="green"/>
        </w:rPr>
        <w:t>nerve agents</w:t>
      </w:r>
      <w:r w:rsidRPr="00760E09">
        <w:rPr>
          <w:rStyle w:val="StyleUnderline"/>
          <w:rFonts w:cs="Calibri"/>
          <w:color w:val="000000" w:themeColor="text1"/>
          <w:szCs w:val="26"/>
        </w:rPr>
        <w:t xml:space="preserve"> having been </w:t>
      </w:r>
      <w:r w:rsidRPr="00760E09">
        <w:rPr>
          <w:rStyle w:val="StyleUnderline"/>
          <w:rFonts w:cs="Calibri"/>
          <w:color w:val="000000" w:themeColor="text1"/>
          <w:szCs w:val="26"/>
          <w:highlight w:val="green"/>
        </w:rPr>
        <w:t>deployed</w:t>
      </w:r>
      <w:r w:rsidRPr="00760E09">
        <w:rPr>
          <w:rStyle w:val="StyleUnderline"/>
          <w:rFonts w:cs="Calibri"/>
          <w:color w:val="000000" w:themeColor="text1"/>
          <w:szCs w:val="26"/>
        </w:rPr>
        <w:t xml:space="preserve"> in Syria, Malaysia and Salisbury, the </w:t>
      </w:r>
      <w:proofErr w:type="gramStart"/>
      <w:r w:rsidRPr="00760E09">
        <w:rPr>
          <w:rStyle w:val="StyleUnderline"/>
          <w:rFonts w:cs="Calibri"/>
          <w:color w:val="000000" w:themeColor="text1"/>
          <w:szCs w:val="26"/>
        </w:rPr>
        <w:t>100 year</w:t>
      </w:r>
      <w:proofErr w:type="gramEnd"/>
      <w:r w:rsidRPr="00760E09">
        <w:rPr>
          <w:rStyle w:val="StyleUnderline"/>
          <w:rFonts w:cs="Calibri"/>
          <w:color w:val="000000" w:themeColor="text1"/>
          <w:szCs w:val="26"/>
        </w:rPr>
        <w:t xml:space="preserve"> </w:t>
      </w:r>
      <w:r w:rsidRPr="00760E09">
        <w:rPr>
          <w:rStyle w:val="StyleUnderline"/>
          <w:rFonts w:cs="Calibri"/>
          <w:color w:val="000000" w:themeColor="text1"/>
          <w:szCs w:val="26"/>
          <w:highlight w:val="green"/>
        </w:rPr>
        <w:t>taboo</w:t>
      </w:r>
      <w:r w:rsidRPr="00760E09">
        <w:rPr>
          <w:rStyle w:val="StyleUnderline"/>
          <w:rFonts w:cs="Calibri"/>
          <w:color w:val="000000" w:themeColor="text1"/>
          <w:szCs w:val="26"/>
        </w:rPr>
        <w:t xml:space="preserve"> on the use of chemical weapons is </w:t>
      </w:r>
      <w:r w:rsidRPr="00760E09">
        <w:rPr>
          <w:rStyle w:val="StyleUnderline"/>
          <w:rFonts w:cs="Calibri"/>
          <w:color w:val="000000" w:themeColor="text1"/>
          <w:szCs w:val="26"/>
          <w:highlight w:val="green"/>
        </w:rPr>
        <w:t>in danger of collapse</w:t>
      </w:r>
      <w:r w:rsidRPr="00760E09">
        <w:rPr>
          <w:rStyle w:val="StyleUnderline"/>
          <w:rFonts w:cs="Calibri"/>
          <w:color w:val="000000" w:themeColor="text1"/>
          <w:szCs w:val="26"/>
        </w:rPr>
        <w:t>.</w:t>
      </w:r>
      <w:r w:rsidRPr="00760E09">
        <w:rPr>
          <w:rFonts w:cs="Calibri"/>
          <w:color w:val="000000" w:themeColor="text1"/>
          <w:sz w:val="16"/>
          <w:szCs w:val="26"/>
        </w:rPr>
        <w:t xml:space="preserve"> The stakes could not be higher as </w:t>
      </w:r>
      <w:r w:rsidRPr="00760E09">
        <w:rPr>
          <w:rStyle w:val="StyleUnderline"/>
          <w:rFonts w:cs="Calibri"/>
          <w:color w:val="000000" w:themeColor="text1"/>
          <w:szCs w:val="26"/>
        </w:rPr>
        <w:t>gene-editing technologies put a new generation of</w:t>
      </w:r>
      <w:r w:rsidRPr="00760E09">
        <w:rPr>
          <w:rFonts w:cs="Calibri"/>
          <w:color w:val="000000" w:themeColor="text1"/>
          <w:sz w:val="16"/>
          <w:szCs w:val="26"/>
        </w:rPr>
        <w:t xml:space="preserve"> </w:t>
      </w:r>
      <w:proofErr w:type="gramStart"/>
      <w:r w:rsidRPr="00760E09">
        <w:rPr>
          <w:rFonts w:cs="Calibri"/>
          <w:color w:val="000000" w:themeColor="text1"/>
          <w:sz w:val="16"/>
          <w:szCs w:val="26"/>
        </w:rPr>
        <w:t>bio-</w:t>
      </w:r>
      <w:r w:rsidRPr="00760E09">
        <w:rPr>
          <w:rStyle w:val="StyleUnderline"/>
          <w:rFonts w:cs="Calibri"/>
          <w:color w:val="000000" w:themeColor="text1"/>
          <w:szCs w:val="26"/>
        </w:rPr>
        <w:t>weapons</w:t>
      </w:r>
      <w:proofErr w:type="gramEnd"/>
      <w:r w:rsidRPr="00760E09">
        <w:rPr>
          <w:rStyle w:val="StyleUnderline"/>
          <w:rFonts w:cs="Calibri"/>
          <w:color w:val="000000" w:themeColor="text1"/>
          <w:szCs w:val="26"/>
        </w:rPr>
        <w:t xml:space="preserve"> within reach of almost anyone.</w:t>
      </w:r>
    </w:p>
    <w:p w14:paraId="07F11865" w14:textId="77777777" w:rsidR="00760E09" w:rsidRPr="00760E09" w:rsidRDefault="00760E09" w:rsidP="00760E09">
      <w:pPr>
        <w:rPr>
          <w:rFonts w:cs="Calibri"/>
          <w:color w:val="000000" w:themeColor="text1"/>
          <w:sz w:val="16"/>
        </w:rPr>
      </w:pPr>
      <w:r w:rsidRPr="00760E09">
        <w:rPr>
          <w:rFonts w:cs="Calibri"/>
          <w:color w:val="000000" w:themeColor="text1"/>
          <w:sz w:val="16"/>
        </w:rPr>
        <w:t xml:space="preserve">The small town of Melksham, in rural Wiltshire, is an unlikely location for one of the world’s largest producers of gas masks. Yet there, next to Farmers’ Roundabout, is a warehouse containing a production line that can turn out a quarter of a million </w:t>
      </w:r>
      <w:proofErr w:type="spellStart"/>
      <w:r w:rsidRPr="00760E09">
        <w:rPr>
          <w:rFonts w:cs="Calibri"/>
          <w:color w:val="000000" w:themeColor="text1"/>
          <w:sz w:val="16"/>
        </w:rPr>
        <w:t>masks</w:t>
      </w:r>
      <w:proofErr w:type="spellEnd"/>
      <w:r w:rsidRPr="00760E09">
        <w:rPr>
          <w:rFonts w:cs="Calibri"/>
          <w:color w:val="000000" w:themeColor="text1"/>
          <w:sz w:val="16"/>
        </w:rPr>
        <w:t xml:space="preserve"> a year. Models include the FM54, a sinister-looking bit of kit used by the SAS. This is Avon Protection, originally founded in the late 19th century as a </w:t>
      </w:r>
      <w:proofErr w:type="spellStart"/>
      <w:r w:rsidRPr="00760E09">
        <w:rPr>
          <w:rFonts w:cs="Calibri"/>
          <w:color w:val="000000" w:themeColor="text1"/>
          <w:sz w:val="16"/>
        </w:rPr>
        <w:t>tyre</w:t>
      </w:r>
      <w:proofErr w:type="spellEnd"/>
      <w:r w:rsidRPr="00760E09">
        <w:rPr>
          <w:rFonts w:cs="Calibri"/>
          <w:color w:val="000000" w:themeColor="text1"/>
          <w:sz w:val="16"/>
        </w:rPr>
        <w:t xml:space="preserve"> factory but which, come the First World War, spotted a new market for its rubber presses.</w:t>
      </w:r>
    </w:p>
    <w:p w14:paraId="47419CB4" w14:textId="77777777" w:rsidR="00760E09" w:rsidRPr="00760E09" w:rsidRDefault="00760E09" w:rsidP="00760E09">
      <w:pPr>
        <w:rPr>
          <w:rFonts w:cs="Calibri"/>
          <w:color w:val="000000" w:themeColor="text1"/>
          <w:sz w:val="16"/>
        </w:rPr>
      </w:pPr>
      <w:r w:rsidRPr="00760E09">
        <w:rPr>
          <w:rFonts w:cs="Calibri"/>
          <w:color w:val="000000" w:themeColor="text1"/>
          <w:sz w:val="16"/>
        </w:rPr>
        <w:t xml:space="preserve">Today, business is booming. Orders are flooding in from the US military and the MoD. A contract is up for grabs from Canada’s army. India is keen. ‘All this CW has been good for us,’ says an executive. By CW he means chemical warfare. And it’s true. On Avon’s factory floor, permeated by the distinctive smell of its essential raw material, blue and yellow presses relentlessly inject molten rubber into dense matt-metal </w:t>
      </w:r>
      <w:proofErr w:type="spellStart"/>
      <w:r w:rsidRPr="00760E09">
        <w:rPr>
          <w:rFonts w:cs="Calibri"/>
          <w:color w:val="000000" w:themeColor="text1"/>
          <w:sz w:val="16"/>
        </w:rPr>
        <w:t>moulds</w:t>
      </w:r>
      <w:proofErr w:type="spellEnd"/>
      <w:r w:rsidRPr="00760E09">
        <w:rPr>
          <w:rFonts w:cs="Calibri"/>
          <w:color w:val="000000" w:themeColor="text1"/>
          <w:sz w:val="16"/>
        </w:rPr>
        <w:t xml:space="preserve">. Every four minutes a new mask emerges, ready to be trimmed and equipped with tubes, </w:t>
      </w:r>
      <w:proofErr w:type="gramStart"/>
      <w:r w:rsidRPr="00760E09">
        <w:rPr>
          <w:rFonts w:cs="Calibri"/>
          <w:color w:val="000000" w:themeColor="text1"/>
          <w:sz w:val="16"/>
        </w:rPr>
        <w:t>visors</w:t>
      </w:r>
      <w:proofErr w:type="gramEnd"/>
      <w:r w:rsidRPr="00760E09">
        <w:rPr>
          <w:rFonts w:cs="Calibri"/>
          <w:color w:val="000000" w:themeColor="text1"/>
          <w:sz w:val="16"/>
        </w:rPr>
        <w:t xml:space="preserve"> and filters. Amid the beauty of Melksham’s peaceful surroundings, these blank-eyed </w:t>
      </w:r>
      <w:proofErr w:type="spellStart"/>
      <w:r w:rsidRPr="00760E09">
        <w:rPr>
          <w:rFonts w:cs="Calibri"/>
          <w:color w:val="000000" w:themeColor="text1"/>
          <w:sz w:val="16"/>
        </w:rPr>
        <w:t>robo</w:t>
      </w:r>
      <w:proofErr w:type="spellEnd"/>
      <w:r w:rsidRPr="00760E09">
        <w:rPr>
          <w:rFonts w:cs="Calibri"/>
          <w:color w:val="000000" w:themeColor="text1"/>
          <w:sz w:val="16"/>
        </w:rPr>
        <w:t>-humanoid visors, worthy of Darth Vader, are the starkest possible reminder that 100 years after we thought we had said goodbye to all that, a new age of poison weapons is upon us.</w:t>
      </w:r>
    </w:p>
    <w:p w14:paraId="3B258034" w14:textId="77777777" w:rsidR="00760E09" w:rsidRPr="00760E09" w:rsidRDefault="00760E09" w:rsidP="00760E09">
      <w:pPr>
        <w:rPr>
          <w:rFonts w:cs="Calibri"/>
          <w:b/>
          <w:color w:val="000000" w:themeColor="text1"/>
          <w:sz w:val="26"/>
          <w:szCs w:val="26"/>
          <w:u w:val="single"/>
        </w:rPr>
      </w:pPr>
      <w:r w:rsidRPr="00760E09">
        <w:rPr>
          <w:rFonts w:cs="Calibri"/>
          <w:color w:val="000000" w:themeColor="text1"/>
          <w:sz w:val="26"/>
          <w:szCs w:val="26"/>
          <w:u w:val="single"/>
        </w:rPr>
        <w:t>It is an era in which a series of unprecedented plots and attacks – from England to Australia – has projected this darkest of the arts of war far from the traditional battlefield</w:t>
      </w:r>
      <w:r w:rsidRPr="00760E09">
        <w:rPr>
          <w:rFonts w:cs="Calibri"/>
          <w:color w:val="000000" w:themeColor="text1"/>
          <w:sz w:val="16"/>
          <w:szCs w:val="26"/>
        </w:rPr>
        <w:t xml:space="preserve">. </w:t>
      </w:r>
      <w:r w:rsidRPr="00760E09">
        <w:rPr>
          <w:rFonts w:cs="Calibri"/>
          <w:color w:val="000000" w:themeColor="text1"/>
          <w:sz w:val="26"/>
          <w:szCs w:val="26"/>
          <w:u w:val="single"/>
        </w:rPr>
        <w:t>They have seen</w:t>
      </w:r>
      <w:r w:rsidRPr="00760E09">
        <w:rPr>
          <w:rFonts w:cs="Calibri"/>
          <w:color w:val="000000" w:themeColor="text1"/>
          <w:sz w:val="16"/>
          <w:szCs w:val="26"/>
        </w:rPr>
        <w:t xml:space="preserve"> an airport departure lounge and a medieval cathedral city in the West Country </w:t>
      </w:r>
      <w:r w:rsidRPr="00760E09">
        <w:rPr>
          <w:rFonts w:cs="Calibri"/>
          <w:color w:val="000000" w:themeColor="text1"/>
          <w:sz w:val="26"/>
          <w:szCs w:val="26"/>
          <w:u w:val="single"/>
        </w:rPr>
        <w:t>laced</w:t>
      </w:r>
      <w:r w:rsidRPr="00760E09">
        <w:rPr>
          <w:rFonts w:cs="Calibri"/>
          <w:color w:val="000000" w:themeColor="text1"/>
          <w:sz w:val="16"/>
          <w:szCs w:val="26"/>
        </w:rPr>
        <w:t xml:space="preserve"> with the</w:t>
      </w:r>
      <w:r w:rsidRPr="00760E09">
        <w:rPr>
          <w:rFonts w:cs="Calibri"/>
          <w:color w:val="000000" w:themeColor="text1"/>
          <w:sz w:val="26"/>
          <w:szCs w:val="26"/>
          <w:u w:val="single"/>
        </w:rPr>
        <w:t xml:space="preserve"> deadliest toxic chemicals, </w:t>
      </w:r>
      <w:r w:rsidRPr="00760E09">
        <w:rPr>
          <w:rFonts w:cs="Calibri"/>
          <w:b/>
          <w:color w:val="000000" w:themeColor="text1"/>
          <w:sz w:val="26"/>
          <w:szCs w:val="26"/>
          <w:u w:val="single"/>
        </w:rPr>
        <w:t>upsetting a diplomatic and military status quo established in the wreckage of the First World War, and blowing away one of armed conflict’s weightiest taboos</w:t>
      </w:r>
      <w:r w:rsidRPr="00760E09">
        <w:rPr>
          <w:rFonts w:cs="Calibri"/>
          <w:color w:val="000000" w:themeColor="text1"/>
          <w:sz w:val="26"/>
          <w:szCs w:val="26"/>
          <w:u w:val="single"/>
        </w:rPr>
        <w:t xml:space="preserve"> like a breeze dispersing clouds of mustard gas </w:t>
      </w:r>
      <w:r w:rsidRPr="00760E09">
        <w:rPr>
          <w:rFonts w:cs="Calibri"/>
          <w:color w:val="000000" w:themeColor="text1"/>
          <w:sz w:val="26"/>
          <w:szCs w:val="26"/>
          <w:u w:val="single"/>
        </w:rPr>
        <w:lastRenderedPageBreak/>
        <w:t>over the trenches of the Western Front.</w:t>
      </w:r>
      <w:r w:rsidRPr="00760E09">
        <w:rPr>
          <w:rFonts w:cs="Calibri"/>
          <w:color w:val="000000" w:themeColor="text1"/>
          <w:sz w:val="16"/>
          <w:szCs w:val="26"/>
        </w:rPr>
        <w:t xml:space="preserve"> Worse, some fear that with emerging threats from DIY bioweapons, </w:t>
      </w:r>
      <w:r w:rsidRPr="00760E09">
        <w:rPr>
          <w:rFonts w:cs="Calibri"/>
          <w:b/>
          <w:color w:val="000000" w:themeColor="text1"/>
          <w:sz w:val="26"/>
          <w:szCs w:val="26"/>
          <w:u w:val="single"/>
        </w:rPr>
        <w:t>this may just be the beginning.</w:t>
      </w:r>
    </w:p>
    <w:p w14:paraId="28B42A6D" w14:textId="77777777" w:rsidR="00760E09" w:rsidRPr="00760E09" w:rsidRDefault="00760E09" w:rsidP="00760E09">
      <w:pPr>
        <w:rPr>
          <w:rFonts w:cs="Calibri"/>
          <w:color w:val="000000" w:themeColor="text1"/>
          <w:sz w:val="16"/>
          <w:szCs w:val="26"/>
        </w:rPr>
      </w:pPr>
      <w:r w:rsidRPr="00760E09">
        <w:rPr>
          <w:rFonts w:cs="Calibri"/>
          <w:color w:val="000000" w:themeColor="text1"/>
          <w:sz w:val="26"/>
          <w:szCs w:val="26"/>
          <w:u w:val="single"/>
        </w:rPr>
        <w:t>The new age of</w:t>
      </w:r>
      <w:r w:rsidRPr="00760E09">
        <w:rPr>
          <w:rFonts w:cs="Calibri"/>
          <w:color w:val="000000" w:themeColor="text1"/>
          <w:sz w:val="16"/>
          <w:szCs w:val="26"/>
        </w:rPr>
        <w:t xml:space="preserve"> weapons of mass destruction (</w:t>
      </w:r>
      <w:r w:rsidRPr="00760E09">
        <w:rPr>
          <w:rFonts w:cs="Calibri"/>
          <w:color w:val="000000" w:themeColor="text1"/>
          <w:sz w:val="26"/>
          <w:szCs w:val="26"/>
          <w:u w:val="single"/>
        </w:rPr>
        <w:t>WMD</w:t>
      </w:r>
      <w:r w:rsidRPr="00760E09">
        <w:rPr>
          <w:rFonts w:cs="Calibri"/>
          <w:color w:val="000000" w:themeColor="text1"/>
          <w:sz w:val="16"/>
          <w:szCs w:val="26"/>
        </w:rPr>
        <w:t xml:space="preserve">) </w:t>
      </w:r>
      <w:r w:rsidRPr="00760E09">
        <w:rPr>
          <w:rFonts w:cs="Calibri"/>
          <w:color w:val="000000" w:themeColor="text1"/>
          <w:sz w:val="26"/>
          <w:szCs w:val="26"/>
          <w:u w:val="single"/>
        </w:rPr>
        <w:t xml:space="preserve">has been decades in the making. As </w:t>
      </w:r>
      <w:proofErr w:type="spellStart"/>
      <w:r w:rsidRPr="00760E09">
        <w:rPr>
          <w:rFonts w:cs="Calibri"/>
          <w:color w:val="000000" w:themeColor="text1"/>
          <w:sz w:val="26"/>
          <w:szCs w:val="26"/>
          <w:u w:val="single"/>
        </w:rPr>
        <w:t>Aimen</w:t>
      </w:r>
      <w:proofErr w:type="spellEnd"/>
      <w:r w:rsidRPr="00760E09">
        <w:rPr>
          <w:rFonts w:cs="Calibri"/>
          <w:color w:val="000000" w:themeColor="text1"/>
          <w:sz w:val="26"/>
          <w:szCs w:val="26"/>
          <w:u w:val="single"/>
        </w:rPr>
        <w:t xml:space="preserve"> Dean</w:t>
      </w:r>
      <w:r w:rsidRPr="00760E09">
        <w:rPr>
          <w:rFonts w:cs="Calibri"/>
          <w:color w:val="000000" w:themeColor="text1"/>
          <w:sz w:val="16"/>
          <w:szCs w:val="26"/>
        </w:rPr>
        <w:t xml:space="preserve">, MI6’s mole in </w:t>
      </w:r>
      <w:r w:rsidRPr="00760E09">
        <w:rPr>
          <w:rFonts w:cs="Calibri"/>
          <w:color w:val="000000" w:themeColor="text1"/>
          <w:sz w:val="26"/>
          <w:szCs w:val="26"/>
          <w:highlight w:val="green"/>
          <w:u w:val="single"/>
        </w:rPr>
        <w:t>al-Qaeda</w:t>
      </w:r>
      <w:r w:rsidRPr="00760E09">
        <w:rPr>
          <w:rFonts w:cs="Calibri"/>
          <w:color w:val="000000" w:themeColor="text1"/>
          <w:sz w:val="16"/>
          <w:szCs w:val="26"/>
        </w:rPr>
        <w:t xml:space="preserve">, recounts in his new book Nine Lives, Osama bin Laden’s terror group </w:t>
      </w:r>
      <w:r w:rsidRPr="00760E09">
        <w:rPr>
          <w:rFonts w:cs="Calibri"/>
          <w:color w:val="000000" w:themeColor="text1"/>
          <w:sz w:val="26"/>
          <w:szCs w:val="26"/>
          <w:u w:val="single"/>
        </w:rPr>
        <w:t>plotted to smear deadly chemicals on the door handles of luxury cars in Britain in the late 1990s.</w:t>
      </w:r>
      <w:r w:rsidRPr="00760E09">
        <w:rPr>
          <w:rFonts w:cs="Calibri"/>
          <w:color w:val="000000" w:themeColor="text1"/>
          <w:sz w:val="16"/>
          <w:szCs w:val="26"/>
        </w:rPr>
        <w:t xml:space="preserve"> After 9/11, Dean delivered intelligence that </w:t>
      </w:r>
      <w:r w:rsidRPr="00760E09">
        <w:rPr>
          <w:rFonts w:cs="Calibri"/>
          <w:color w:val="000000" w:themeColor="text1"/>
          <w:sz w:val="26"/>
          <w:szCs w:val="26"/>
          <w:highlight w:val="green"/>
          <w:u w:val="single"/>
        </w:rPr>
        <w:t xml:space="preserve">Abu </w:t>
      </w:r>
      <w:proofErr w:type="spellStart"/>
      <w:r w:rsidRPr="00760E09">
        <w:rPr>
          <w:rFonts w:cs="Calibri"/>
          <w:color w:val="000000" w:themeColor="text1"/>
          <w:sz w:val="26"/>
          <w:szCs w:val="26"/>
          <w:highlight w:val="green"/>
          <w:u w:val="single"/>
        </w:rPr>
        <w:t>Khabab</w:t>
      </w:r>
      <w:proofErr w:type="spellEnd"/>
      <w:r w:rsidRPr="00760E09">
        <w:rPr>
          <w:rFonts w:cs="Calibri"/>
          <w:color w:val="000000" w:themeColor="text1"/>
          <w:sz w:val="16"/>
          <w:szCs w:val="26"/>
        </w:rPr>
        <w:t xml:space="preserve">, an al-Qaeda weapons engineer, had </w:t>
      </w:r>
      <w:r w:rsidRPr="00760E09">
        <w:rPr>
          <w:rFonts w:cs="Calibri"/>
          <w:color w:val="000000" w:themeColor="text1"/>
          <w:sz w:val="26"/>
          <w:szCs w:val="26"/>
          <w:u w:val="single"/>
        </w:rPr>
        <w:t>managed to develop a viable poison-gas device destined for New York’s subway system</w:t>
      </w:r>
      <w:r w:rsidRPr="00760E09">
        <w:rPr>
          <w:rFonts w:cs="Calibri"/>
          <w:color w:val="000000" w:themeColor="text1"/>
          <w:sz w:val="16"/>
          <w:szCs w:val="26"/>
        </w:rPr>
        <w:t>. The plot never came to fruition.</w:t>
      </w:r>
    </w:p>
    <w:p w14:paraId="22CC61C7" w14:textId="77777777" w:rsidR="00760E09" w:rsidRPr="00760E09" w:rsidRDefault="00760E09" w:rsidP="00760E09">
      <w:pPr>
        <w:rPr>
          <w:rFonts w:cs="Calibri"/>
          <w:color w:val="000000" w:themeColor="text1"/>
          <w:sz w:val="16"/>
          <w:szCs w:val="26"/>
        </w:rPr>
      </w:pPr>
      <w:r w:rsidRPr="00760E09">
        <w:rPr>
          <w:rFonts w:cs="Calibri"/>
          <w:color w:val="000000" w:themeColor="text1"/>
          <w:sz w:val="26"/>
          <w:szCs w:val="26"/>
          <w:u w:val="single"/>
        </w:rPr>
        <w:t xml:space="preserve">Terrorists </w:t>
      </w:r>
      <w:r w:rsidRPr="00760E09">
        <w:rPr>
          <w:rFonts w:cs="Calibri"/>
          <w:color w:val="000000" w:themeColor="text1"/>
          <w:sz w:val="26"/>
          <w:szCs w:val="26"/>
          <w:highlight w:val="green"/>
          <w:u w:val="single"/>
        </w:rPr>
        <w:t xml:space="preserve">continue to </w:t>
      </w:r>
      <w:proofErr w:type="spellStart"/>
      <w:r w:rsidRPr="00760E09">
        <w:rPr>
          <w:rFonts w:cs="Calibri"/>
          <w:color w:val="000000" w:themeColor="text1"/>
          <w:sz w:val="26"/>
          <w:szCs w:val="26"/>
          <w:highlight w:val="green"/>
          <w:u w:val="single"/>
        </w:rPr>
        <w:t>fantasise</w:t>
      </w:r>
      <w:proofErr w:type="spellEnd"/>
      <w:r w:rsidRPr="00760E09">
        <w:rPr>
          <w:rFonts w:cs="Calibri"/>
          <w:color w:val="000000" w:themeColor="text1"/>
          <w:sz w:val="26"/>
          <w:szCs w:val="26"/>
          <w:u w:val="single"/>
        </w:rPr>
        <w:t xml:space="preserve"> about striking fear into civilian populations with chemical</w:t>
      </w:r>
      <w:r w:rsidRPr="00760E09">
        <w:rPr>
          <w:rFonts w:cs="Calibri"/>
          <w:color w:val="000000" w:themeColor="text1"/>
          <w:sz w:val="16"/>
          <w:szCs w:val="26"/>
        </w:rPr>
        <w:t xml:space="preserve"> and biological </w:t>
      </w:r>
      <w:r w:rsidRPr="00760E09">
        <w:rPr>
          <w:rFonts w:cs="Calibri"/>
          <w:color w:val="000000" w:themeColor="text1"/>
          <w:sz w:val="26"/>
          <w:szCs w:val="26"/>
          <w:u w:val="single"/>
        </w:rPr>
        <w:t>weapons</w:t>
      </w:r>
      <w:r w:rsidRPr="00760E09">
        <w:rPr>
          <w:rFonts w:cs="Calibri"/>
          <w:color w:val="000000" w:themeColor="text1"/>
          <w:sz w:val="16"/>
          <w:szCs w:val="26"/>
        </w:rPr>
        <w:t xml:space="preserve">. Last August, </w:t>
      </w:r>
      <w:r w:rsidRPr="00760E09">
        <w:rPr>
          <w:rFonts w:cs="Calibri"/>
          <w:color w:val="000000" w:themeColor="text1"/>
          <w:sz w:val="26"/>
          <w:szCs w:val="26"/>
          <w:u w:val="single"/>
        </w:rPr>
        <w:t>intelligence agencies</w:t>
      </w:r>
      <w:r w:rsidRPr="00760E09">
        <w:rPr>
          <w:rFonts w:cs="Calibri"/>
          <w:color w:val="000000" w:themeColor="text1"/>
          <w:sz w:val="16"/>
          <w:szCs w:val="26"/>
        </w:rPr>
        <w:t xml:space="preserve"> in Australia </w:t>
      </w:r>
      <w:r w:rsidRPr="00760E09">
        <w:rPr>
          <w:rFonts w:cs="Calibri"/>
          <w:color w:val="000000" w:themeColor="text1"/>
          <w:sz w:val="26"/>
          <w:szCs w:val="26"/>
          <w:u w:val="single"/>
        </w:rPr>
        <w:t xml:space="preserve">intercepted an Isil plot that allegedly would have involved the release of toxic hydrogen </w:t>
      </w:r>
      <w:proofErr w:type="spellStart"/>
      <w:r w:rsidRPr="00760E09">
        <w:rPr>
          <w:rFonts w:cs="Calibri"/>
          <w:color w:val="000000" w:themeColor="text1"/>
          <w:sz w:val="26"/>
          <w:szCs w:val="26"/>
          <w:u w:val="single"/>
        </w:rPr>
        <w:t>sulphide</w:t>
      </w:r>
      <w:proofErr w:type="spellEnd"/>
      <w:r w:rsidRPr="00760E09">
        <w:rPr>
          <w:rFonts w:cs="Calibri"/>
          <w:color w:val="000000" w:themeColor="text1"/>
          <w:sz w:val="26"/>
          <w:szCs w:val="26"/>
          <w:u w:val="single"/>
        </w:rPr>
        <w:t xml:space="preserve"> gas</w:t>
      </w:r>
      <w:r w:rsidRPr="00760E09">
        <w:rPr>
          <w:rFonts w:cs="Calibri"/>
          <w:color w:val="000000" w:themeColor="text1"/>
          <w:sz w:val="16"/>
          <w:szCs w:val="26"/>
        </w:rPr>
        <w:t xml:space="preserve">. And just last month, </w:t>
      </w:r>
      <w:r w:rsidRPr="00760E09">
        <w:rPr>
          <w:rFonts w:cs="Calibri"/>
          <w:color w:val="000000" w:themeColor="text1"/>
          <w:sz w:val="26"/>
          <w:szCs w:val="26"/>
          <w:u w:val="single"/>
        </w:rPr>
        <w:t>German authorities arrested</w:t>
      </w:r>
      <w:r w:rsidRPr="00760E09">
        <w:rPr>
          <w:rFonts w:cs="Calibri"/>
          <w:color w:val="000000" w:themeColor="text1"/>
          <w:sz w:val="16"/>
          <w:szCs w:val="26"/>
        </w:rPr>
        <w:t xml:space="preserve"> Seif Allah </w:t>
      </w:r>
      <w:proofErr w:type="spellStart"/>
      <w:r w:rsidRPr="00760E09">
        <w:rPr>
          <w:rFonts w:cs="Calibri"/>
          <w:color w:val="000000" w:themeColor="text1"/>
          <w:sz w:val="26"/>
          <w:szCs w:val="26"/>
          <w:u w:val="single"/>
        </w:rPr>
        <w:t>Hammami</w:t>
      </w:r>
      <w:proofErr w:type="spellEnd"/>
      <w:r w:rsidRPr="00760E09">
        <w:rPr>
          <w:rFonts w:cs="Calibri"/>
          <w:color w:val="000000" w:themeColor="text1"/>
          <w:sz w:val="16"/>
          <w:szCs w:val="26"/>
        </w:rPr>
        <w:t xml:space="preserve">, a 29-year-old Tunisian who had apparently </w:t>
      </w:r>
      <w:r w:rsidRPr="00760E09">
        <w:rPr>
          <w:rFonts w:cs="Calibri"/>
          <w:color w:val="000000" w:themeColor="text1"/>
          <w:sz w:val="26"/>
          <w:szCs w:val="26"/>
          <w:u w:val="single"/>
        </w:rPr>
        <w:t>managed to manufacture significant quantities of ricin</w:t>
      </w:r>
      <w:r w:rsidRPr="00760E09">
        <w:rPr>
          <w:rFonts w:cs="Calibri"/>
          <w:color w:val="000000" w:themeColor="text1"/>
          <w:sz w:val="16"/>
          <w:szCs w:val="26"/>
        </w:rPr>
        <w:t>, a bioweapon first developed by the US during the First World War.</w:t>
      </w:r>
    </w:p>
    <w:p w14:paraId="15CFE264" w14:textId="77777777" w:rsidR="00760E09" w:rsidRPr="00760E09" w:rsidRDefault="00760E09" w:rsidP="00760E09">
      <w:pPr>
        <w:rPr>
          <w:rFonts w:cs="Calibri"/>
          <w:color w:val="000000" w:themeColor="text1"/>
          <w:sz w:val="16"/>
          <w:szCs w:val="26"/>
        </w:rPr>
      </w:pPr>
      <w:r w:rsidRPr="00760E09">
        <w:rPr>
          <w:rFonts w:cs="Calibri"/>
          <w:color w:val="000000" w:themeColor="text1"/>
          <w:sz w:val="16"/>
          <w:szCs w:val="26"/>
        </w:rPr>
        <w:t xml:space="preserve">But it is </w:t>
      </w:r>
      <w:r w:rsidRPr="00760E09">
        <w:rPr>
          <w:rFonts w:cs="Calibri"/>
          <w:b/>
          <w:color w:val="000000" w:themeColor="text1"/>
          <w:sz w:val="26"/>
          <w:szCs w:val="26"/>
          <w:u w:val="single"/>
        </w:rPr>
        <w:t>in Syria that the century-old toxic taboo has truly been blown away</w:t>
      </w:r>
      <w:r w:rsidRPr="00760E09">
        <w:rPr>
          <w:rFonts w:cs="Calibri"/>
          <w:color w:val="000000" w:themeColor="text1"/>
          <w:sz w:val="16"/>
          <w:szCs w:val="26"/>
        </w:rPr>
        <w:t xml:space="preserve">. Since 2012, </w:t>
      </w:r>
      <w:r w:rsidRPr="00760E09">
        <w:rPr>
          <w:rFonts w:cs="Calibri"/>
          <w:color w:val="000000" w:themeColor="text1"/>
          <w:sz w:val="26"/>
          <w:szCs w:val="26"/>
          <w:u w:val="single"/>
        </w:rPr>
        <w:t>chlorine and sarin gas have repeatedly been dropped from the jets and helicopters of the Assad regime, as well as fired in warheads attached to artillery rockets</w:t>
      </w:r>
      <w:r w:rsidRPr="00760E09">
        <w:rPr>
          <w:rFonts w:cs="Calibri"/>
          <w:color w:val="000000" w:themeColor="text1"/>
          <w:sz w:val="16"/>
          <w:szCs w:val="26"/>
        </w:rPr>
        <w:t xml:space="preserve">. </w:t>
      </w:r>
      <w:r w:rsidRPr="00760E09">
        <w:rPr>
          <w:rFonts w:cs="Calibri"/>
          <w:b/>
          <w:color w:val="000000" w:themeColor="text1"/>
          <w:sz w:val="26"/>
          <w:szCs w:val="26"/>
          <w:highlight w:val="green"/>
          <w:u w:val="single"/>
        </w:rPr>
        <w:t>Isil</w:t>
      </w:r>
      <w:r w:rsidRPr="00760E09">
        <w:rPr>
          <w:rFonts w:cs="Calibri"/>
          <w:b/>
          <w:color w:val="000000" w:themeColor="text1"/>
          <w:sz w:val="26"/>
          <w:szCs w:val="26"/>
          <w:u w:val="single"/>
        </w:rPr>
        <w:t xml:space="preserve"> too has </w:t>
      </w:r>
      <w:r w:rsidRPr="00760E09">
        <w:rPr>
          <w:rFonts w:cs="Calibri"/>
          <w:b/>
          <w:color w:val="000000" w:themeColor="text1"/>
          <w:sz w:val="26"/>
          <w:szCs w:val="26"/>
          <w:highlight w:val="green"/>
          <w:u w:val="single"/>
        </w:rPr>
        <w:t>deployed gas in Syria</w:t>
      </w:r>
      <w:r w:rsidRPr="00760E09">
        <w:rPr>
          <w:rFonts w:cs="Calibri"/>
          <w:color w:val="000000" w:themeColor="text1"/>
          <w:sz w:val="16"/>
          <w:szCs w:val="26"/>
        </w:rPr>
        <w:t xml:space="preserve"> – both in contravention of the Protocol for the Prohibition of the Use in War of Asphyxiating, Poisonous or Other Gases, and of Bacteriological Methods of Warfare – known in short as the Geneva Protocol – which was first signed in 1925. </w:t>
      </w:r>
    </w:p>
    <w:p w14:paraId="632CDAA9" w14:textId="77777777" w:rsidR="00760E09" w:rsidRPr="00760E09" w:rsidRDefault="00760E09" w:rsidP="00760E09">
      <w:pPr>
        <w:rPr>
          <w:rFonts w:cs="Calibri"/>
          <w:color w:val="000000" w:themeColor="text1"/>
          <w:sz w:val="16"/>
          <w:szCs w:val="26"/>
        </w:rPr>
      </w:pPr>
      <w:r w:rsidRPr="00760E09">
        <w:rPr>
          <w:rFonts w:cs="Calibri"/>
          <w:color w:val="000000" w:themeColor="text1"/>
          <w:sz w:val="16"/>
          <w:szCs w:val="26"/>
        </w:rPr>
        <w:t xml:space="preserve">The Protocol was an attempt to ensure that the horrors of the Great War were never repeated, yet in Syria today, just as on the Western Front then, </w:t>
      </w:r>
      <w:r w:rsidRPr="00760E09">
        <w:rPr>
          <w:rFonts w:cs="Calibri"/>
          <w:color w:val="000000" w:themeColor="text1"/>
          <w:sz w:val="26"/>
          <w:szCs w:val="26"/>
          <w:u w:val="single"/>
        </w:rPr>
        <w:t>chemical munitions have targeted networks of trenches housing enemy fighters</w:t>
      </w:r>
      <w:r w:rsidRPr="00760E09">
        <w:rPr>
          <w:rFonts w:cs="Calibri"/>
          <w:color w:val="000000" w:themeColor="text1"/>
          <w:sz w:val="16"/>
          <w:szCs w:val="26"/>
        </w:rPr>
        <w:t xml:space="preserve">. </w:t>
      </w:r>
      <w:r w:rsidRPr="00760E09">
        <w:rPr>
          <w:rFonts w:cs="Calibri"/>
          <w:color w:val="000000" w:themeColor="text1"/>
          <w:sz w:val="26"/>
          <w:szCs w:val="26"/>
          <w:u w:val="single"/>
        </w:rPr>
        <w:t>Bashar al-Assad</w:t>
      </w:r>
      <w:r w:rsidRPr="00760E09">
        <w:rPr>
          <w:rFonts w:cs="Calibri"/>
          <w:color w:val="000000" w:themeColor="text1"/>
          <w:sz w:val="16"/>
          <w:szCs w:val="26"/>
        </w:rPr>
        <w:t xml:space="preserve"> spent </w:t>
      </w:r>
      <w:proofErr w:type="gramStart"/>
      <w:r w:rsidRPr="00760E09">
        <w:rPr>
          <w:rFonts w:cs="Calibri"/>
          <w:color w:val="000000" w:themeColor="text1"/>
          <w:sz w:val="16"/>
          <w:szCs w:val="26"/>
        </w:rPr>
        <w:t>four year</w:t>
      </w:r>
      <w:proofErr w:type="gramEnd"/>
      <w:r w:rsidRPr="00760E09">
        <w:rPr>
          <w:rFonts w:cs="Calibri"/>
          <w:color w:val="000000" w:themeColor="text1"/>
          <w:sz w:val="16"/>
          <w:szCs w:val="26"/>
        </w:rPr>
        <w:t xml:space="preserve"> besieging Aleppo with conventional weapons. When, in December 2016, he </w:t>
      </w:r>
      <w:r w:rsidRPr="00760E09">
        <w:rPr>
          <w:rFonts w:cs="Calibri"/>
          <w:color w:val="000000" w:themeColor="text1"/>
          <w:sz w:val="26"/>
          <w:szCs w:val="26"/>
          <w:u w:val="single"/>
        </w:rPr>
        <w:t>started using chemicals instead, the city fell in just over two weeks</w:t>
      </w:r>
      <w:r w:rsidRPr="00760E09">
        <w:rPr>
          <w:rFonts w:cs="Calibri"/>
          <w:color w:val="000000" w:themeColor="text1"/>
          <w:sz w:val="16"/>
          <w:szCs w:val="26"/>
        </w:rPr>
        <w:t xml:space="preserve">. Little matter that all too often they hit civilians too, as shown by heartbreaking images of choking, gagging, foaming men, women and children broadcast around the world. </w:t>
      </w:r>
      <w:r w:rsidRPr="00760E09">
        <w:rPr>
          <w:rFonts w:cs="Calibri"/>
          <w:color w:val="000000" w:themeColor="text1"/>
          <w:sz w:val="26"/>
          <w:szCs w:val="26"/>
          <w:u w:val="single"/>
        </w:rPr>
        <w:t>Ghouta in 2013 remains the deadliest single attack, almost unimaginable in scale</w:t>
      </w:r>
      <w:r w:rsidRPr="00760E09">
        <w:rPr>
          <w:rFonts w:cs="Calibri"/>
          <w:color w:val="000000" w:themeColor="text1"/>
          <w:sz w:val="16"/>
          <w:szCs w:val="26"/>
        </w:rPr>
        <w:t xml:space="preserve">. The final death toll has never been pinned down, but the US administration estimates almost 1,500 were killed. Hundreds more have died in over three dozen subsequent attacks in Syria that the world knows of. </w:t>
      </w:r>
    </w:p>
    <w:p w14:paraId="4ACD7869" w14:textId="77777777" w:rsidR="00760E09" w:rsidRPr="00760E09" w:rsidRDefault="00760E09" w:rsidP="00760E09">
      <w:pPr>
        <w:rPr>
          <w:rFonts w:cs="Calibri"/>
          <w:color w:val="000000" w:themeColor="text1"/>
          <w:sz w:val="16"/>
        </w:rPr>
      </w:pPr>
      <w:r w:rsidRPr="00760E09">
        <w:rPr>
          <w:rFonts w:cs="Calibri"/>
          <w:color w:val="000000" w:themeColor="text1"/>
          <w:sz w:val="16"/>
        </w:rPr>
        <w:t>Having been unleashed anew in Syria in 2012, it was only five years before these weapons were deployed – in February 2017 – in an exclusively civilian arena. The scene was the budget-airline terminal at Kuala Lumpur airport. Just as sarin is many times more toxic than chlorine, so VX is many times more toxic than sarin. And it was VX that was used to assassinate Kim Jong-</w:t>
      </w:r>
      <w:proofErr w:type="spellStart"/>
      <w:r w:rsidRPr="00760E09">
        <w:rPr>
          <w:rFonts w:cs="Calibri"/>
          <w:color w:val="000000" w:themeColor="text1"/>
          <w:sz w:val="16"/>
        </w:rPr>
        <w:t>nam</w:t>
      </w:r>
      <w:proofErr w:type="spellEnd"/>
      <w:r w:rsidRPr="00760E09">
        <w:rPr>
          <w:rFonts w:cs="Calibri"/>
          <w:color w:val="000000" w:themeColor="text1"/>
          <w:sz w:val="16"/>
        </w:rPr>
        <w:t xml:space="preserve">, exiled half-brother of the North Korean dictator Kim Jong-un, when two women smeared the agent on his body in what they claim to have thought was a prank. Currently on trial, they could face the death penalty if their story is not believed. </w:t>
      </w:r>
    </w:p>
    <w:p w14:paraId="47912704" w14:textId="77777777" w:rsidR="00760E09" w:rsidRPr="00760E09" w:rsidRDefault="00760E09" w:rsidP="00760E09">
      <w:pPr>
        <w:rPr>
          <w:rFonts w:cs="Calibri"/>
          <w:color w:val="000000" w:themeColor="text1"/>
          <w:sz w:val="16"/>
          <w:szCs w:val="26"/>
        </w:rPr>
      </w:pPr>
      <w:r w:rsidRPr="00760E09">
        <w:rPr>
          <w:rFonts w:cs="Calibri"/>
          <w:color w:val="000000" w:themeColor="text1"/>
          <w:sz w:val="16"/>
          <w:szCs w:val="26"/>
        </w:rPr>
        <w:t xml:space="preserve">But even that brazen attack was as nothing to what </w:t>
      </w:r>
      <w:r w:rsidRPr="00760E09">
        <w:rPr>
          <w:rFonts w:cs="Calibri"/>
          <w:color w:val="000000" w:themeColor="text1"/>
          <w:sz w:val="26"/>
          <w:szCs w:val="26"/>
          <w:u w:val="single"/>
        </w:rPr>
        <w:t xml:space="preserve">unfolded in Salisbury on 4 March this year, when the Russian military officer turned British spy Sergei </w:t>
      </w:r>
      <w:proofErr w:type="spellStart"/>
      <w:r w:rsidRPr="00760E09">
        <w:rPr>
          <w:rFonts w:cs="Calibri"/>
          <w:color w:val="000000" w:themeColor="text1"/>
          <w:sz w:val="26"/>
          <w:szCs w:val="26"/>
          <w:u w:val="single"/>
        </w:rPr>
        <w:t>Skripal</w:t>
      </w:r>
      <w:proofErr w:type="spellEnd"/>
      <w:r w:rsidRPr="00760E09">
        <w:rPr>
          <w:rFonts w:cs="Calibri"/>
          <w:color w:val="000000" w:themeColor="text1"/>
          <w:sz w:val="26"/>
          <w:szCs w:val="26"/>
          <w:u w:val="single"/>
        </w:rPr>
        <w:t xml:space="preserve"> and his </w:t>
      </w:r>
      <w:proofErr w:type="spellStart"/>
      <w:r w:rsidRPr="00760E09">
        <w:rPr>
          <w:rFonts w:cs="Calibri"/>
          <w:color w:val="000000" w:themeColor="text1"/>
          <w:sz w:val="26"/>
          <w:szCs w:val="26"/>
          <w:u w:val="single"/>
        </w:rPr>
        <w:t>daugher</w:t>
      </w:r>
      <w:proofErr w:type="spellEnd"/>
      <w:r w:rsidRPr="00760E09">
        <w:rPr>
          <w:rFonts w:cs="Calibri"/>
          <w:color w:val="000000" w:themeColor="text1"/>
          <w:sz w:val="26"/>
          <w:szCs w:val="26"/>
          <w:u w:val="single"/>
        </w:rPr>
        <w:t xml:space="preserve"> </w:t>
      </w:r>
      <w:proofErr w:type="spellStart"/>
      <w:r w:rsidRPr="00760E09">
        <w:rPr>
          <w:rFonts w:cs="Calibri"/>
          <w:color w:val="000000" w:themeColor="text1"/>
          <w:sz w:val="26"/>
          <w:szCs w:val="26"/>
          <w:u w:val="single"/>
        </w:rPr>
        <w:t>Yulia</w:t>
      </w:r>
      <w:proofErr w:type="spellEnd"/>
      <w:r w:rsidRPr="00760E09">
        <w:rPr>
          <w:rFonts w:cs="Calibri"/>
          <w:color w:val="000000" w:themeColor="text1"/>
          <w:sz w:val="26"/>
          <w:szCs w:val="26"/>
          <w:u w:val="single"/>
        </w:rPr>
        <w:t xml:space="preserve"> were found unconscious on a bench</w:t>
      </w:r>
      <w:r w:rsidRPr="00760E09">
        <w:rPr>
          <w:rFonts w:cs="Calibri"/>
          <w:color w:val="000000" w:themeColor="text1"/>
          <w:sz w:val="16"/>
          <w:szCs w:val="26"/>
        </w:rPr>
        <w:t xml:space="preserve">. </w:t>
      </w:r>
      <w:proofErr w:type="spellStart"/>
      <w:r w:rsidRPr="00760E09">
        <w:rPr>
          <w:rFonts w:cs="Calibri"/>
          <w:color w:val="000000" w:themeColor="text1"/>
          <w:sz w:val="26"/>
          <w:szCs w:val="26"/>
          <w:u w:val="single"/>
        </w:rPr>
        <w:t>Skripal</w:t>
      </w:r>
      <w:proofErr w:type="spellEnd"/>
      <w:r w:rsidRPr="00760E09">
        <w:rPr>
          <w:rFonts w:cs="Calibri"/>
          <w:color w:val="000000" w:themeColor="text1"/>
          <w:sz w:val="26"/>
          <w:szCs w:val="26"/>
          <w:u w:val="single"/>
        </w:rPr>
        <w:t xml:space="preserve"> was a victim of </w:t>
      </w:r>
      <w:proofErr w:type="spellStart"/>
      <w:r w:rsidRPr="00760E09">
        <w:rPr>
          <w:rFonts w:cs="Calibri"/>
          <w:color w:val="000000" w:themeColor="text1"/>
          <w:sz w:val="26"/>
          <w:szCs w:val="26"/>
          <w:u w:val="single"/>
        </w:rPr>
        <w:t>Novichok</w:t>
      </w:r>
      <w:proofErr w:type="spellEnd"/>
      <w:r w:rsidRPr="00760E09">
        <w:rPr>
          <w:rFonts w:cs="Calibri"/>
          <w:color w:val="000000" w:themeColor="text1"/>
          <w:sz w:val="26"/>
          <w:szCs w:val="26"/>
          <w:u w:val="single"/>
        </w:rPr>
        <w:t>, a nerve agent that is perhaps 1,000 times more toxic than sarin.</w:t>
      </w:r>
      <w:r w:rsidRPr="00760E09">
        <w:rPr>
          <w:rFonts w:cs="Calibri"/>
          <w:color w:val="000000" w:themeColor="text1"/>
          <w:sz w:val="16"/>
          <w:szCs w:val="26"/>
        </w:rPr>
        <w:t xml:space="preserve"> </w:t>
      </w:r>
      <w:r w:rsidRPr="00760E09">
        <w:rPr>
          <w:rFonts w:cs="Calibri"/>
          <w:b/>
          <w:color w:val="000000" w:themeColor="text1"/>
          <w:sz w:val="26"/>
          <w:szCs w:val="26"/>
          <w:u w:val="single"/>
        </w:rPr>
        <w:t>Invisible and deadly, it brought a menace</w:t>
      </w:r>
      <w:r w:rsidRPr="00760E09">
        <w:rPr>
          <w:rFonts w:cs="Calibri"/>
          <w:color w:val="000000" w:themeColor="text1"/>
          <w:sz w:val="16"/>
          <w:szCs w:val="26"/>
        </w:rPr>
        <w:t xml:space="preserve"> to Britain’s streets that </w:t>
      </w:r>
      <w:r w:rsidRPr="00760E09">
        <w:rPr>
          <w:rFonts w:cs="Calibri"/>
          <w:b/>
          <w:color w:val="000000" w:themeColor="text1"/>
          <w:sz w:val="26"/>
          <w:szCs w:val="26"/>
          <w:u w:val="single"/>
        </w:rPr>
        <w:t>most of us never imagined we would have to consider – let alone experience</w:t>
      </w:r>
      <w:r w:rsidRPr="00760E09">
        <w:rPr>
          <w:rFonts w:cs="Calibri"/>
          <w:color w:val="000000" w:themeColor="text1"/>
          <w:sz w:val="16"/>
          <w:szCs w:val="26"/>
        </w:rPr>
        <w:t xml:space="preserve">. And that shock only deepened when, earlier this month, and out of the blue, </w:t>
      </w:r>
      <w:r w:rsidRPr="00760E09">
        <w:rPr>
          <w:rFonts w:cs="Calibri"/>
          <w:color w:val="000000" w:themeColor="text1"/>
          <w:sz w:val="16"/>
          <w:szCs w:val="26"/>
        </w:rPr>
        <w:lastRenderedPageBreak/>
        <w:t xml:space="preserve">Charlie Rowley, 45, and Dawn </w:t>
      </w:r>
      <w:proofErr w:type="spellStart"/>
      <w:r w:rsidRPr="00760E09">
        <w:rPr>
          <w:rFonts w:cs="Calibri"/>
          <w:color w:val="000000" w:themeColor="text1"/>
          <w:sz w:val="16"/>
          <w:szCs w:val="26"/>
        </w:rPr>
        <w:t>Sturgess</w:t>
      </w:r>
      <w:proofErr w:type="spellEnd"/>
      <w:r w:rsidRPr="00760E09">
        <w:rPr>
          <w:rFonts w:cs="Calibri"/>
          <w:color w:val="000000" w:themeColor="text1"/>
          <w:sz w:val="16"/>
          <w:szCs w:val="26"/>
        </w:rPr>
        <w:t xml:space="preserve"> (who died last weekend), 44, also fell victim to </w:t>
      </w:r>
      <w:proofErr w:type="spellStart"/>
      <w:r w:rsidRPr="00760E09">
        <w:rPr>
          <w:rFonts w:cs="Calibri"/>
          <w:color w:val="000000" w:themeColor="text1"/>
          <w:sz w:val="16"/>
          <w:szCs w:val="26"/>
        </w:rPr>
        <w:t>Novichok</w:t>
      </w:r>
      <w:proofErr w:type="spellEnd"/>
      <w:r w:rsidRPr="00760E09">
        <w:rPr>
          <w:rFonts w:cs="Calibri"/>
          <w:color w:val="000000" w:themeColor="text1"/>
          <w:sz w:val="16"/>
          <w:szCs w:val="26"/>
        </w:rPr>
        <w:t xml:space="preserve"> in Amesbury, just down the road from Salisbury.</w:t>
      </w:r>
    </w:p>
    <w:p w14:paraId="26929A3F" w14:textId="77777777" w:rsidR="00760E09" w:rsidRPr="00760E09" w:rsidRDefault="00760E09" w:rsidP="00760E09">
      <w:pPr>
        <w:rPr>
          <w:rFonts w:cs="Calibri"/>
          <w:color w:val="000000" w:themeColor="text1"/>
          <w:sz w:val="16"/>
          <w:szCs w:val="26"/>
        </w:rPr>
      </w:pPr>
      <w:r w:rsidRPr="00760E09">
        <w:rPr>
          <w:rFonts w:cs="Calibri"/>
          <w:color w:val="000000" w:themeColor="text1"/>
          <w:sz w:val="16"/>
          <w:szCs w:val="26"/>
        </w:rPr>
        <w:t>On top of the attacks in Syria and the killing of Kim Jong-</w:t>
      </w:r>
      <w:proofErr w:type="spellStart"/>
      <w:r w:rsidRPr="00760E09">
        <w:rPr>
          <w:rFonts w:cs="Calibri"/>
          <w:color w:val="000000" w:themeColor="text1"/>
          <w:sz w:val="16"/>
          <w:szCs w:val="26"/>
        </w:rPr>
        <w:t>nam</w:t>
      </w:r>
      <w:proofErr w:type="spellEnd"/>
      <w:r w:rsidRPr="00760E09">
        <w:rPr>
          <w:rFonts w:cs="Calibri"/>
          <w:color w:val="000000" w:themeColor="text1"/>
          <w:sz w:val="16"/>
          <w:szCs w:val="26"/>
        </w:rPr>
        <w:t xml:space="preserve">, the targeting of the </w:t>
      </w:r>
      <w:proofErr w:type="spellStart"/>
      <w:r w:rsidRPr="00760E09">
        <w:rPr>
          <w:rFonts w:cs="Calibri"/>
          <w:color w:val="000000" w:themeColor="text1"/>
          <w:sz w:val="16"/>
          <w:szCs w:val="26"/>
        </w:rPr>
        <w:t>Skripals</w:t>
      </w:r>
      <w:proofErr w:type="spellEnd"/>
      <w:r w:rsidRPr="00760E09">
        <w:rPr>
          <w:rFonts w:cs="Calibri"/>
          <w:color w:val="000000" w:themeColor="text1"/>
          <w:sz w:val="16"/>
          <w:szCs w:val="26"/>
        </w:rPr>
        <w:t xml:space="preserve"> and its protracted consequences made a devastating conclusion inescapable: a century after Wilfred Owen wrote of ‘Gas, gas’ and of the victim ‘yelling out and stumbling </w:t>
      </w:r>
      <w:proofErr w:type="gramStart"/>
      <w:r w:rsidRPr="00760E09">
        <w:rPr>
          <w:rFonts w:cs="Calibri"/>
          <w:color w:val="000000" w:themeColor="text1"/>
          <w:sz w:val="16"/>
          <w:szCs w:val="26"/>
        </w:rPr>
        <w:t>And</w:t>
      </w:r>
      <w:proofErr w:type="gramEnd"/>
      <w:r w:rsidRPr="00760E09">
        <w:rPr>
          <w:rFonts w:cs="Calibri"/>
          <w:color w:val="000000" w:themeColor="text1"/>
          <w:sz w:val="16"/>
          <w:szCs w:val="26"/>
        </w:rPr>
        <w:t xml:space="preserve"> </w:t>
      </w:r>
      <w:proofErr w:type="spellStart"/>
      <w:r w:rsidRPr="00760E09">
        <w:rPr>
          <w:rFonts w:cs="Calibri"/>
          <w:color w:val="000000" w:themeColor="text1"/>
          <w:sz w:val="16"/>
          <w:szCs w:val="26"/>
        </w:rPr>
        <w:t>flound’ring</w:t>
      </w:r>
      <w:proofErr w:type="spellEnd"/>
      <w:r w:rsidRPr="00760E09">
        <w:rPr>
          <w:rFonts w:cs="Calibri"/>
          <w:color w:val="000000" w:themeColor="text1"/>
          <w:sz w:val="16"/>
          <w:szCs w:val="26"/>
        </w:rPr>
        <w:t xml:space="preserve"> like a man in fire or lime’, </w:t>
      </w:r>
      <w:r w:rsidRPr="00760E09">
        <w:rPr>
          <w:rFonts w:cs="Calibri"/>
          <w:color w:val="000000" w:themeColor="text1"/>
          <w:sz w:val="26"/>
          <w:szCs w:val="26"/>
          <w:u w:val="single"/>
        </w:rPr>
        <w:t>the use of chemical weapons had become normal again.</w:t>
      </w:r>
    </w:p>
    <w:p w14:paraId="61343BE6" w14:textId="77777777" w:rsidR="00760E09" w:rsidRPr="00760E09" w:rsidRDefault="00760E09" w:rsidP="00760E09">
      <w:pPr>
        <w:rPr>
          <w:rFonts w:cs="Calibri"/>
          <w:color w:val="000000" w:themeColor="text1"/>
          <w:sz w:val="16"/>
          <w:szCs w:val="26"/>
        </w:rPr>
      </w:pPr>
      <w:r w:rsidRPr="00760E09">
        <w:rPr>
          <w:rFonts w:cs="Calibri"/>
          <w:color w:val="000000" w:themeColor="text1"/>
          <w:sz w:val="16"/>
          <w:szCs w:val="26"/>
        </w:rPr>
        <w:t xml:space="preserve">It is easy to see why. </w:t>
      </w:r>
      <w:r w:rsidRPr="00760E09">
        <w:rPr>
          <w:rFonts w:cs="Calibri"/>
          <w:b/>
          <w:color w:val="000000" w:themeColor="text1"/>
          <w:sz w:val="26"/>
          <w:szCs w:val="26"/>
          <w:u w:val="single"/>
        </w:rPr>
        <w:t xml:space="preserve">Toxic </w:t>
      </w:r>
      <w:r w:rsidRPr="00760E09">
        <w:rPr>
          <w:rFonts w:cs="Calibri"/>
          <w:b/>
          <w:color w:val="000000" w:themeColor="text1"/>
          <w:sz w:val="26"/>
          <w:szCs w:val="26"/>
          <w:highlight w:val="green"/>
          <w:u w:val="single"/>
        </w:rPr>
        <w:t>chemicals are</w:t>
      </w:r>
      <w:r w:rsidRPr="00760E09">
        <w:rPr>
          <w:rFonts w:cs="Calibri"/>
          <w:b/>
          <w:color w:val="000000" w:themeColor="text1"/>
          <w:sz w:val="26"/>
          <w:szCs w:val="26"/>
          <w:u w:val="single"/>
        </w:rPr>
        <w:t xml:space="preserve"> the </w:t>
      </w:r>
      <w:r w:rsidRPr="00760E09">
        <w:rPr>
          <w:rFonts w:cs="Calibri"/>
          <w:b/>
          <w:color w:val="000000" w:themeColor="text1"/>
          <w:sz w:val="26"/>
          <w:szCs w:val="26"/>
          <w:highlight w:val="green"/>
          <w:u w:val="single"/>
        </w:rPr>
        <w:t>perfect</w:t>
      </w:r>
      <w:r w:rsidRPr="00760E09">
        <w:rPr>
          <w:rFonts w:cs="Calibri"/>
          <w:b/>
          <w:color w:val="000000" w:themeColor="text1"/>
          <w:sz w:val="26"/>
          <w:szCs w:val="26"/>
          <w:u w:val="single"/>
        </w:rPr>
        <w:t xml:space="preserve"> weapon for our fake news world, where </w:t>
      </w:r>
      <w:r w:rsidRPr="00760E09">
        <w:rPr>
          <w:rFonts w:cs="Calibri"/>
          <w:b/>
          <w:color w:val="000000" w:themeColor="text1"/>
          <w:sz w:val="26"/>
          <w:szCs w:val="26"/>
          <w:highlight w:val="green"/>
          <w:u w:val="single"/>
        </w:rPr>
        <w:t>everything is disputable</w:t>
      </w:r>
      <w:r w:rsidRPr="00760E09">
        <w:rPr>
          <w:rFonts w:cs="Calibri"/>
          <w:b/>
          <w:color w:val="000000" w:themeColor="text1"/>
          <w:sz w:val="26"/>
          <w:szCs w:val="26"/>
          <w:u w:val="single"/>
        </w:rPr>
        <w:t xml:space="preserve">, objective truth malleable or elusive, </w:t>
      </w:r>
      <w:r w:rsidRPr="00760E09">
        <w:rPr>
          <w:rFonts w:cs="Calibri"/>
          <w:b/>
          <w:color w:val="000000" w:themeColor="text1"/>
          <w:sz w:val="26"/>
          <w:szCs w:val="26"/>
          <w:highlight w:val="green"/>
          <w:u w:val="single"/>
        </w:rPr>
        <w:t>blame and attribution hard to pin</w:t>
      </w:r>
      <w:r w:rsidRPr="00760E09">
        <w:rPr>
          <w:rFonts w:cs="Calibri"/>
          <w:b/>
          <w:color w:val="000000" w:themeColor="text1"/>
          <w:sz w:val="26"/>
          <w:szCs w:val="26"/>
          <w:u w:val="single"/>
        </w:rPr>
        <w:t xml:space="preserve"> </w:t>
      </w:r>
      <w:r w:rsidRPr="00760E09">
        <w:rPr>
          <w:rStyle w:val="StyleUnderline"/>
          <w:rFonts w:cs="Calibri"/>
          <w:color w:val="000000" w:themeColor="text1"/>
        </w:rPr>
        <w:t xml:space="preserve">down. Take the </w:t>
      </w:r>
      <w:proofErr w:type="spellStart"/>
      <w:r w:rsidRPr="00760E09">
        <w:rPr>
          <w:rStyle w:val="StyleUnderline"/>
          <w:rFonts w:cs="Calibri"/>
          <w:color w:val="000000" w:themeColor="text1"/>
        </w:rPr>
        <w:t>Skripal</w:t>
      </w:r>
      <w:proofErr w:type="spellEnd"/>
      <w:r w:rsidRPr="00760E09">
        <w:rPr>
          <w:rStyle w:val="StyleUnderline"/>
          <w:rFonts w:cs="Calibri"/>
          <w:color w:val="000000" w:themeColor="text1"/>
        </w:rPr>
        <w:t xml:space="preserve"> attack: afterwards </w:t>
      </w:r>
      <w:r w:rsidRPr="00760E09">
        <w:rPr>
          <w:rStyle w:val="StyleUnderline"/>
          <w:rFonts w:cs="Calibri"/>
          <w:color w:val="000000" w:themeColor="text1"/>
          <w:highlight w:val="green"/>
        </w:rPr>
        <w:t>Russia’s propaganda</w:t>
      </w:r>
      <w:r w:rsidRPr="00760E09">
        <w:rPr>
          <w:rStyle w:val="StyleUnderline"/>
          <w:rFonts w:cs="Calibri"/>
          <w:color w:val="000000" w:themeColor="text1"/>
        </w:rPr>
        <w:t xml:space="preserve"> machine went into overdrive, peddling countless claims and counterclaims of its own: </w:t>
      </w:r>
      <w:r w:rsidRPr="00760E09">
        <w:rPr>
          <w:rStyle w:val="StyleUnderline"/>
          <w:rFonts w:cs="Calibri"/>
          <w:color w:val="000000" w:themeColor="text1"/>
          <w:highlight w:val="green"/>
        </w:rPr>
        <w:t>that</w:t>
      </w:r>
      <w:r w:rsidRPr="00760E09">
        <w:rPr>
          <w:rStyle w:val="StyleUnderline"/>
          <w:rFonts w:cs="Calibri"/>
          <w:color w:val="000000" w:themeColor="text1"/>
        </w:rPr>
        <w:t xml:space="preserve"> the </w:t>
      </w:r>
      <w:r w:rsidRPr="00760E09">
        <w:rPr>
          <w:rStyle w:val="StyleUnderline"/>
          <w:rFonts w:cs="Calibri"/>
          <w:color w:val="000000" w:themeColor="text1"/>
          <w:highlight w:val="green"/>
        </w:rPr>
        <w:t>British</w:t>
      </w:r>
      <w:r w:rsidRPr="00760E09">
        <w:rPr>
          <w:rStyle w:val="StyleUnderline"/>
          <w:rFonts w:cs="Calibri"/>
          <w:color w:val="000000" w:themeColor="text1"/>
        </w:rPr>
        <w:t xml:space="preserve"> state </w:t>
      </w:r>
      <w:r w:rsidRPr="00760E09">
        <w:rPr>
          <w:rStyle w:val="StyleUnderline"/>
          <w:rFonts w:cs="Calibri"/>
          <w:color w:val="000000" w:themeColor="text1"/>
          <w:highlight w:val="green"/>
        </w:rPr>
        <w:t>was</w:t>
      </w:r>
      <w:r w:rsidRPr="00760E09">
        <w:rPr>
          <w:rStyle w:val="StyleUnderline"/>
          <w:rFonts w:cs="Calibri"/>
          <w:color w:val="000000" w:themeColor="text1"/>
        </w:rPr>
        <w:t xml:space="preserve"> itself </w:t>
      </w:r>
      <w:r w:rsidRPr="00760E09">
        <w:rPr>
          <w:rStyle w:val="StyleUnderline"/>
          <w:rFonts w:cs="Calibri"/>
          <w:color w:val="000000" w:themeColor="text1"/>
          <w:highlight w:val="green"/>
        </w:rPr>
        <w:t>responsible</w:t>
      </w:r>
      <w:r w:rsidRPr="00760E09">
        <w:rPr>
          <w:rStyle w:val="StyleUnderline"/>
          <w:rFonts w:cs="Calibri"/>
          <w:color w:val="000000" w:themeColor="text1"/>
        </w:rPr>
        <w:t xml:space="preserve">; that </w:t>
      </w:r>
      <w:proofErr w:type="spellStart"/>
      <w:r w:rsidRPr="00760E09">
        <w:rPr>
          <w:rStyle w:val="StyleUnderline"/>
          <w:rFonts w:cs="Calibri"/>
          <w:color w:val="000000" w:themeColor="text1"/>
        </w:rPr>
        <w:t>Yulia</w:t>
      </w:r>
      <w:proofErr w:type="spellEnd"/>
      <w:r w:rsidRPr="00760E09">
        <w:rPr>
          <w:rStyle w:val="StyleUnderline"/>
          <w:rFonts w:cs="Calibri"/>
          <w:color w:val="000000" w:themeColor="text1"/>
        </w:rPr>
        <w:t xml:space="preserve"> and her father were sedated and poisoned. </w:t>
      </w:r>
      <w:r w:rsidRPr="00760E09">
        <w:rPr>
          <w:rStyle w:val="StyleUnderline"/>
          <w:rFonts w:cs="Calibri"/>
          <w:color w:val="000000" w:themeColor="text1"/>
          <w:highlight w:val="green"/>
        </w:rPr>
        <w:t>Spinning</w:t>
      </w:r>
      <w:r w:rsidRPr="00760E09">
        <w:rPr>
          <w:rStyle w:val="StyleUnderline"/>
          <w:rFonts w:cs="Calibri"/>
          <w:color w:val="000000" w:themeColor="text1"/>
        </w:rPr>
        <w:t xml:space="preserve"> this web of </w:t>
      </w:r>
      <w:r w:rsidRPr="00760E09">
        <w:rPr>
          <w:rStyle w:val="StyleUnderline"/>
          <w:rFonts w:cs="Calibri"/>
          <w:color w:val="000000" w:themeColor="text1"/>
          <w:highlight w:val="green"/>
        </w:rPr>
        <w:t>ambiguity</w:t>
      </w:r>
      <w:r w:rsidRPr="00760E09">
        <w:rPr>
          <w:rStyle w:val="StyleUnderline"/>
          <w:rFonts w:cs="Calibri"/>
          <w:color w:val="000000" w:themeColor="text1"/>
        </w:rPr>
        <w:t xml:space="preserve"> was all the </w:t>
      </w:r>
      <w:r w:rsidRPr="00760E09">
        <w:rPr>
          <w:rStyle w:val="StyleUnderline"/>
          <w:rFonts w:cs="Calibri"/>
          <w:color w:val="000000" w:themeColor="text1"/>
          <w:highlight w:val="green"/>
        </w:rPr>
        <w:t>easier because</w:t>
      </w:r>
      <w:r w:rsidRPr="00760E09">
        <w:rPr>
          <w:rStyle w:val="StyleUnderline"/>
          <w:rFonts w:cs="Calibri"/>
          <w:color w:val="000000" w:themeColor="text1"/>
        </w:rPr>
        <w:t xml:space="preserve"> of the </w:t>
      </w:r>
      <w:r w:rsidRPr="00760E09">
        <w:rPr>
          <w:rStyle w:val="StyleUnderline"/>
          <w:rFonts w:cs="Calibri"/>
          <w:color w:val="000000" w:themeColor="text1"/>
          <w:highlight w:val="green"/>
        </w:rPr>
        <w:t>absence of any international body</w:t>
      </w:r>
      <w:r w:rsidRPr="00760E09">
        <w:rPr>
          <w:rStyle w:val="StyleUnderline"/>
          <w:rFonts w:cs="Calibri"/>
          <w:color w:val="000000" w:themeColor="text1"/>
        </w:rPr>
        <w:t xml:space="preserve"> empowered to attribute responsibility for attacks.</w:t>
      </w:r>
      <w:r w:rsidRPr="00760E09">
        <w:rPr>
          <w:rFonts w:cs="Calibri"/>
          <w:color w:val="000000" w:themeColor="text1"/>
          <w:sz w:val="16"/>
          <w:szCs w:val="26"/>
        </w:rPr>
        <w:t xml:space="preserve"> The independent </w:t>
      </w:r>
      <w:proofErr w:type="spellStart"/>
      <w:r w:rsidRPr="00760E09">
        <w:rPr>
          <w:rFonts w:cs="Calibri"/>
          <w:color w:val="000000" w:themeColor="text1"/>
          <w:sz w:val="16"/>
          <w:szCs w:val="26"/>
        </w:rPr>
        <w:t>Organisation</w:t>
      </w:r>
      <w:proofErr w:type="spellEnd"/>
      <w:r w:rsidRPr="00760E09">
        <w:rPr>
          <w:rFonts w:cs="Calibri"/>
          <w:color w:val="000000" w:themeColor="text1"/>
          <w:sz w:val="16"/>
          <w:szCs w:val="26"/>
        </w:rPr>
        <w:t xml:space="preserve"> for the Prohibition of Chemical Weapons (OPCW) identified the </w:t>
      </w:r>
      <w:proofErr w:type="spellStart"/>
      <w:r w:rsidRPr="00760E09">
        <w:rPr>
          <w:rFonts w:cs="Calibri"/>
          <w:color w:val="000000" w:themeColor="text1"/>
          <w:sz w:val="16"/>
          <w:szCs w:val="26"/>
        </w:rPr>
        <w:t>Novichok</w:t>
      </w:r>
      <w:proofErr w:type="spellEnd"/>
      <w:r w:rsidRPr="00760E09">
        <w:rPr>
          <w:rFonts w:cs="Calibri"/>
          <w:color w:val="000000" w:themeColor="text1"/>
          <w:sz w:val="16"/>
          <w:szCs w:val="26"/>
        </w:rPr>
        <w:t xml:space="preserve"> in </w:t>
      </w:r>
      <w:proofErr w:type="gramStart"/>
      <w:r w:rsidRPr="00760E09">
        <w:rPr>
          <w:rFonts w:cs="Calibri"/>
          <w:color w:val="000000" w:themeColor="text1"/>
          <w:sz w:val="16"/>
          <w:szCs w:val="26"/>
        </w:rPr>
        <w:t>Salisbury, but</w:t>
      </w:r>
      <w:proofErr w:type="gramEnd"/>
      <w:r w:rsidRPr="00760E09">
        <w:rPr>
          <w:rFonts w:cs="Calibri"/>
          <w:color w:val="000000" w:themeColor="text1"/>
          <w:sz w:val="16"/>
          <w:szCs w:val="26"/>
        </w:rPr>
        <w:t xml:space="preserve"> pointing to its source was not within its remit. Moscow’s media trumpeted its failure to do so as exculpation anyway.</w:t>
      </w:r>
    </w:p>
    <w:p w14:paraId="2BEADEAB" w14:textId="77777777" w:rsidR="00760E09" w:rsidRPr="00760E09" w:rsidRDefault="00760E09" w:rsidP="00760E09">
      <w:pPr>
        <w:rPr>
          <w:rFonts w:cs="Calibri"/>
          <w:color w:val="000000" w:themeColor="text1"/>
          <w:sz w:val="26"/>
          <w:szCs w:val="26"/>
          <w:u w:val="single"/>
        </w:rPr>
      </w:pPr>
      <w:r w:rsidRPr="00760E09">
        <w:rPr>
          <w:rFonts w:cs="Calibri"/>
          <w:b/>
          <w:color w:val="000000" w:themeColor="text1"/>
          <w:sz w:val="26"/>
          <w:szCs w:val="26"/>
          <w:highlight w:val="green"/>
          <w:u w:val="single"/>
        </w:rPr>
        <w:t>For</w:t>
      </w:r>
      <w:r w:rsidRPr="00760E09">
        <w:rPr>
          <w:rFonts w:cs="Calibri"/>
          <w:b/>
          <w:color w:val="000000" w:themeColor="text1"/>
          <w:sz w:val="26"/>
          <w:szCs w:val="26"/>
          <w:u w:val="single"/>
        </w:rPr>
        <w:t xml:space="preserve"> a former superpower like </w:t>
      </w:r>
      <w:r w:rsidRPr="00760E09">
        <w:rPr>
          <w:rFonts w:cs="Calibri"/>
          <w:b/>
          <w:color w:val="000000" w:themeColor="text1"/>
          <w:sz w:val="26"/>
          <w:szCs w:val="26"/>
          <w:highlight w:val="green"/>
          <w:u w:val="single"/>
        </w:rPr>
        <w:t>Russia, chemical weapons offer</w:t>
      </w:r>
      <w:r w:rsidRPr="00760E09">
        <w:rPr>
          <w:rFonts w:cs="Calibri"/>
          <w:b/>
          <w:color w:val="000000" w:themeColor="text1"/>
          <w:sz w:val="26"/>
          <w:szCs w:val="26"/>
          <w:u w:val="single"/>
        </w:rPr>
        <w:t xml:space="preserve"> an alluring </w:t>
      </w:r>
      <w:r w:rsidRPr="00760E09">
        <w:rPr>
          <w:rFonts w:cs="Calibri"/>
          <w:b/>
          <w:color w:val="000000" w:themeColor="text1"/>
          <w:sz w:val="26"/>
          <w:szCs w:val="26"/>
          <w:highlight w:val="green"/>
          <w:u w:val="single"/>
        </w:rPr>
        <w:t>asymmetry</w:t>
      </w:r>
      <w:r w:rsidRPr="00760E09">
        <w:rPr>
          <w:rFonts w:cs="Calibri"/>
          <w:b/>
          <w:color w:val="000000" w:themeColor="text1"/>
          <w:sz w:val="26"/>
          <w:szCs w:val="26"/>
          <w:u w:val="single"/>
        </w:rPr>
        <w:t xml:space="preserve"> too</w:t>
      </w:r>
      <w:r w:rsidRPr="00760E09">
        <w:rPr>
          <w:rFonts w:cs="Calibri"/>
          <w:color w:val="000000" w:themeColor="text1"/>
          <w:sz w:val="26"/>
          <w:szCs w:val="26"/>
          <w:u w:val="single"/>
        </w:rPr>
        <w:t xml:space="preserve">, helping to </w:t>
      </w:r>
      <w:r w:rsidRPr="00760E09">
        <w:rPr>
          <w:rFonts w:cs="Calibri"/>
          <w:color w:val="000000" w:themeColor="text1"/>
          <w:sz w:val="26"/>
          <w:szCs w:val="26"/>
          <w:highlight w:val="green"/>
          <w:u w:val="single"/>
        </w:rPr>
        <w:t>level the playing field against</w:t>
      </w:r>
      <w:r w:rsidRPr="00760E09">
        <w:rPr>
          <w:rFonts w:cs="Calibri"/>
          <w:color w:val="000000" w:themeColor="text1"/>
          <w:sz w:val="26"/>
          <w:szCs w:val="26"/>
          <w:u w:val="single"/>
        </w:rPr>
        <w:t xml:space="preserve"> the better-financed, better-equipped militaries of </w:t>
      </w:r>
      <w:r w:rsidRPr="00760E09">
        <w:rPr>
          <w:rFonts w:cs="Calibri"/>
          <w:color w:val="000000" w:themeColor="text1"/>
          <w:sz w:val="26"/>
          <w:szCs w:val="26"/>
          <w:highlight w:val="green"/>
          <w:u w:val="single"/>
        </w:rPr>
        <w:t>NATO</w:t>
      </w:r>
      <w:r w:rsidRPr="00760E09">
        <w:rPr>
          <w:rFonts w:cs="Calibri"/>
          <w:color w:val="000000" w:themeColor="text1"/>
          <w:sz w:val="16"/>
          <w:szCs w:val="26"/>
        </w:rPr>
        <w:t xml:space="preserve">. </w:t>
      </w:r>
      <w:r w:rsidRPr="00760E09">
        <w:rPr>
          <w:rStyle w:val="StyleUnderline"/>
          <w:rFonts w:cs="Calibri"/>
          <w:color w:val="000000" w:themeColor="text1"/>
          <w:szCs w:val="26"/>
        </w:rPr>
        <w:t>‘We’re in a position now where we’re going into a new Cold War,’ says Hamish de Bretton-Gordon, former commander of the British Army’s Joint Chemical, Biological, Radiological and Nuclear Regiment (CBRN),</w:t>
      </w:r>
      <w:r w:rsidRPr="00760E09">
        <w:rPr>
          <w:rFonts w:cs="Calibri"/>
          <w:color w:val="000000" w:themeColor="text1"/>
          <w:sz w:val="16"/>
          <w:szCs w:val="26"/>
        </w:rPr>
        <w:t xml:space="preserve"> which, ironically, was disbanded in 2011, a year before WMD were first deployed in Syria. ‘</w:t>
      </w:r>
      <w:r w:rsidRPr="00760E09">
        <w:rPr>
          <w:rFonts w:cs="Calibri"/>
          <w:color w:val="000000" w:themeColor="text1"/>
          <w:sz w:val="26"/>
          <w:szCs w:val="26"/>
          <w:u w:val="single"/>
        </w:rPr>
        <w:t>While we overmatch Russia in most areas, in chemical weapons their offensive capability more than overmatches us. If Russia did decide broadly to hit us with this stuff, we’d be found wanting.’</w:t>
      </w:r>
    </w:p>
    <w:p w14:paraId="6C6D001D" w14:textId="77777777" w:rsidR="00760E09" w:rsidRPr="00760E09" w:rsidRDefault="00760E09" w:rsidP="00760E09">
      <w:pPr>
        <w:rPr>
          <w:rFonts w:cs="Calibri"/>
          <w:color w:val="000000" w:themeColor="text1"/>
          <w:sz w:val="16"/>
          <w:szCs w:val="26"/>
        </w:rPr>
      </w:pPr>
      <w:proofErr w:type="spellStart"/>
      <w:r w:rsidRPr="00760E09">
        <w:rPr>
          <w:rFonts w:cs="Calibri"/>
          <w:b/>
          <w:color w:val="000000" w:themeColor="text1"/>
          <w:sz w:val="26"/>
          <w:szCs w:val="26"/>
          <w:highlight w:val="green"/>
          <w:u w:val="single"/>
        </w:rPr>
        <w:t>Novichok</w:t>
      </w:r>
      <w:proofErr w:type="spellEnd"/>
      <w:r w:rsidRPr="00760E09">
        <w:rPr>
          <w:rFonts w:cs="Calibri"/>
          <w:color w:val="000000" w:themeColor="text1"/>
          <w:sz w:val="16"/>
          <w:szCs w:val="26"/>
        </w:rPr>
        <w:t xml:space="preserve">, which de Bretton-Gordon describes as </w:t>
      </w:r>
      <w:r w:rsidRPr="00760E09">
        <w:rPr>
          <w:rFonts w:cs="Calibri"/>
          <w:b/>
          <w:color w:val="000000" w:themeColor="text1"/>
          <w:sz w:val="26"/>
          <w:szCs w:val="26"/>
          <w:u w:val="single"/>
        </w:rPr>
        <w:t xml:space="preserve">‘the world’s blue riband </w:t>
      </w:r>
      <w:r w:rsidRPr="00760E09">
        <w:rPr>
          <w:rFonts w:cs="Calibri"/>
          <w:b/>
          <w:color w:val="000000" w:themeColor="text1"/>
          <w:sz w:val="26"/>
          <w:szCs w:val="26"/>
          <w:highlight w:val="green"/>
          <w:u w:val="single"/>
        </w:rPr>
        <w:t>nerve agent</w:t>
      </w:r>
      <w:r w:rsidRPr="00760E09">
        <w:rPr>
          <w:rFonts w:cs="Calibri"/>
          <w:b/>
          <w:color w:val="000000" w:themeColor="text1"/>
          <w:sz w:val="26"/>
          <w:szCs w:val="26"/>
          <w:u w:val="single"/>
        </w:rPr>
        <w:t>’, was developed</w:t>
      </w:r>
      <w:r w:rsidRPr="00760E09">
        <w:rPr>
          <w:rFonts w:cs="Calibri"/>
          <w:color w:val="000000" w:themeColor="text1"/>
          <w:sz w:val="16"/>
          <w:szCs w:val="26"/>
        </w:rPr>
        <w:t xml:space="preserve"> in </w:t>
      </w:r>
      <w:proofErr w:type="spellStart"/>
      <w:r w:rsidRPr="00760E09">
        <w:rPr>
          <w:rFonts w:cs="Calibri"/>
          <w:color w:val="000000" w:themeColor="text1"/>
          <w:sz w:val="16"/>
          <w:szCs w:val="26"/>
        </w:rPr>
        <w:t>Shikhany</w:t>
      </w:r>
      <w:proofErr w:type="spellEnd"/>
      <w:r w:rsidRPr="00760E09">
        <w:rPr>
          <w:rFonts w:cs="Calibri"/>
          <w:color w:val="000000" w:themeColor="text1"/>
          <w:sz w:val="16"/>
          <w:szCs w:val="26"/>
        </w:rPr>
        <w:t xml:space="preserve">, a town on the Volga that houses a military research establishment. Experts estimate that </w:t>
      </w:r>
      <w:r w:rsidRPr="00760E09">
        <w:rPr>
          <w:rFonts w:cs="Calibri"/>
          <w:b/>
          <w:color w:val="000000" w:themeColor="text1"/>
          <w:sz w:val="26"/>
          <w:szCs w:val="26"/>
          <w:highlight w:val="green"/>
          <w:u w:val="single"/>
        </w:rPr>
        <w:t>Russia has</w:t>
      </w:r>
      <w:r w:rsidRPr="00760E09">
        <w:rPr>
          <w:rFonts w:cs="Calibri"/>
          <w:b/>
          <w:color w:val="000000" w:themeColor="text1"/>
          <w:sz w:val="26"/>
          <w:szCs w:val="26"/>
          <w:u w:val="single"/>
        </w:rPr>
        <w:t xml:space="preserve"> perhaps a few </w:t>
      </w:r>
      <w:r w:rsidRPr="00760E09">
        <w:rPr>
          <w:rFonts w:cs="Calibri"/>
          <w:b/>
          <w:color w:val="000000" w:themeColor="text1"/>
          <w:sz w:val="26"/>
          <w:szCs w:val="26"/>
          <w:highlight w:val="green"/>
          <w:u w:val="single"/>
        </w:rPr>
        <w:t>tons</w:t>
      </w:r>
      <w:r w:rsidRPr="00760E09">
        <w:rPr>
          <w:rFonts w:cs="Calibri"/>
          <w:b/>
          <w:color w:val="000000" w:themeColor="text1"/>
          <w:sz w:val="26"/>
          <w:szCs w:val="26"/>
          <w:u w:val="single"/>
        </w:rPr>
        <w:t xml:space="preserve"> of it, enough ‘to carry out assassinations but not to wage war’</w:t>
      </w:r>
      <w:r w:rsidRPr="00760E09">
        <w:rPr>
          <w:rFonts w:cs="Calibri"/>
          <w:color w:val="000000" w:themeColor="text1"/>
          <w:sz w:val="16"/>
          <w:szCs w:val="26"/>
        </w:rPr>
        <w:t xml:space="preserve">. Still, </w:t>
      </w:r>
      <w:r w:rsidRPr="00760E09">
        <w:rPr>
          <w:rFonts w:cs="Calibri"/>
          <w:color w:val="000000" w:themeColor="text1"/>
          <w:sz w:val="26"/>
          <w:szCs w:val="26"/>
          <w:u w:val="single"/>
        </w:rPr>
        <w:t xml:space="preserve">only </w:t>
      </w:r>
      <w:r w:rsidRPr="00760E09">
        <w:rPr>
          <w:rFonts w:cs="Calibri"/>
          <w:color w:val="000000" w:themeColor="text1"/>
          <w:sz w:val="26"/>
          <w:szCs w:val="26"/>
          <w:highlight w:val="green"/>
          <w:u w:val="single"/>
        </w:rPr>
        <w:t>tiny doses</w:t>
      </w:r>
      <w:r w:rsidRPr="00760E09">
        <w:rPr>
          <w:rFonts w:cs="Calibri"/>
          <w:color w:val="000000" w:themeColor="text1"/>
          <w:sz w:val="26"/>
          <w:szCs w:val="26"/>
          <w:u w:val="single"/>
        </w:rPr>
        <w:t xml:space="preserve"> are needed to </w:t>
      </w:r>
      <w:r w:rsidRPr="00760E09">
        <w:rPr>
          <w:rFonts w:cs="Calibri"/>
          <w:color w:val="000000" w:themeColor="text1"/>
          <w:sz w:val="26"/>
          <w:szCs w:val="26"/>
          <w:highlight w:val="green"/>
          <w:u w:val="single"/>
        </w:rPr>
        <w:t>block</w:t>
      </w:r>
      <w:r w:rsidRPr="00760E09">
        <w:rPr>
          <w:rFonts w:cs="Calibri"/>
          <w:color w:val="000000" w:themeColor="text1"/>
          <w:sz w:val="26"/>
          <w:szCs w:val="26"/>
          <w:u w:val="single"/>
        </w:rPr>
        <w:t xml:space="preserve"> a crucial enzyme</w:t>
      </w:r>
      <w:r w:rsidRPr="00760E09">
        <w:rPr>
          <w:rFonts w:cs="Calibri"/>
          <w:color w:val="000000" w:themeColor="text1"/>
          <w:sz w:val="16"/>
          <w:szCs w:val="26"/>
        </w:rPr>
        <w:t xml:space="preserve"> – acetylcholinesterase – </w:t>
      </w:r>
      <w:r w:rsidRPr="00760E09">
        <w:rPr>
          <w:rFonts w:cs="Calibri"/>
          <w:color w:val="000000" w:themeColor="text1"/>
          <w:sz w:val="26"/>
          <w:szCs w:val="26"/>
          <w:u w:val="single"/>
        </w:rPr>
        <w:t>which breaks down the neurotransmitter acetylcholine</w:t>
      </w:r>
      <w:r w:rsidRPr="00760E09">
        <w:rPr>
          <w:rFonts w:cs="Calibri"/>
          <w:color w:val="000000" w:themeColor="text1"/>
          <w:sz w:val="16"/>
          <w:szCs w:val="26"/>
        </w:rPr>
        <w:t xml:space="preserve">. When that happens, </w:t>
      </w:r>
      <w:r w:rsidRPr="00760E09">
        <w:rPr>
          <w:rFonts w:cs="Calibri"/>
          <w:color w:val="000000" w:themeColor="text1"/>
          <w:sz w:val="26"/>
          <w:szCs w:val="26"/>
          <w:u w:val="single"/>
        </w:rPr>
        <w:t xml:space="preserve">large branches of the </w:t>
      </w:r>
      <w:r w:rsidRPr="00760E09">
        <w:rPr>
          <w:rFonts w:cs="Calibri"/>
          <w:color w:val="000000" w:themeColor="text1"/>
          <w:sz w:val="26"/>
          <w:szCs w:val="26"/>
          <w:highlight w:val="green"/>
          <w:u w:val="single"/>
        </w:rPr>
        <w:t>nervous system</w:t>
      </w:r>
      <w:r w:rsidRPr="00760E09">
        <w:rPr>
          <w:rFonts w:cs="Calibri"/>
          <w:color w:val="000000" w:themeColor="text1"/>
          <w:sz w:val="26"/>
          <w:szCs w:val="26"/>
          <w:u w:val="single"/>
        </w:rPr>
        <w:t xml:space="preserve"> become overexcited and ultimately shut down.</w:t>
      </w:r>
    </w:p>
    <w:p w14:paraId="2CAA4901" w14:textId="77777777" w:rsidR="00760E09" w:rsidRPr="00760E09" w:rsidRDefault="00760E09" w:rsidP="00760E09">
      <w:pPr>
        <w:rPr>
          <w:rFonts w:cs="Calibri"/>
          <w:color w:val="000000" w:themeColor="text1"/>
          <w:sz w:val="26"/>
          <w:szCs w:val="26"/>
          <w:u w:val="single"/>
        </w:rPr>
      </w:pPr>
      <w:r w:rsidRPr="00760E09">
        <w:rPr>
          <w:rFonts w:cs="Calibri"/>
          <w:color w:val="000000" w:themeColor="text1"/>
          <w:sz w:val="16"/>
          <w:szCs w:val="26"/>
        </w:rPr>
        <w:t xml:space="preserve">‘The first thing that happens is bowel and bladder incontinence,’ says Stefano Costanzi, associate professor in the department of chemistry at American University in Washington, DC, and an expert in the effects of chemical weapons. ‘Eventually that is followed by the collapse of the nervous system, with death typically resulting from respiratory failure and seizures.’ </w:t>
      </w:r>
      <w:r w:rsidRPr="00760E09">
        <w:rPr>
          <w:rFonts w:cs="Calibri"/>
          <w:b/>
          <w:color w:val="000000" w:themeColor="text1"/>
          <w:sz w:val="26"/>
          <w:szCs w:val="26"/>
          <w:u w:val="single"/>
        </w:rPr>
        <w:t>How long that takes depends on exposure and dose. It can be minutes.</w:t>
      </w:r>
    </w:p>
    <w:p w14:paraId="1BBF7791" w14:textId="77777777" w:rsidR="00760E09" w:rsidRPr="00760E09" w:rsidRDefault="00760E09" w:rsidP="00760E09">
      <w:pPr>
        <w:rPr>
          <w:rFonts w:cs="Calibri"/>
          <w:color w:val="000000" w:themeColor="text1"/>
          <w:sz w:val="16"/>
        </w:rPr>
      </w:pPr>
      <w:r w:rsidRPr="00760E09">
        <w:rPr>
          <w:rFonts w:cs="Calibri"/>
          <w:color w:val="000000" w:themeColor="text1"/>
          <w:sz w:val="16"/>
        </w:rPr>
        <w:t xml:space="preserve">Dr Stephen Jukes, intensive care consultant at Salisbury District Hospital, where the </w:t>
      </w:r>
      <w:proofErr w:type="spellStart"/>
      <w:r w:rsidRPr="00760E09">
        <w:rPr>
          <w:rFonts w:cs="Calibri"/>
          <w:color w:val="000000" w:themeColor="text1"/>
          <w:sz w:val="16"/>
        </w:rPr>
        <w:t>Skripals</w:t>
      </w:r>
      <w:proofErr w:type="spellEnd"/>
      <w:r w:rsidRPr="00760E09">
        <w:rPr>
          <w:rFonts w:cs="Calibri"/>
          <w:color w:val="000000" w:themeColor="text1"/>
          <w:sz w:val="16"/>
        </w:rPr>
        <w:t xml:space="preserve"> were treated (and where Rowley and </w:t>
      </w:r>
      <w:proofErr w:type="spellStart"/>
      <w:r w:rsidRPr="00760E09">
        <w:rPr>
          <w:rFonts w:cs="Calibri"/>
          <w:color w:val="000000" w:themeColor="text1"/>
          <w:sz w:val="16"/>
        </w:rPr>
        <w:t>Sturgess</w:t>
      </w:r>
      <w:proofErr w:type="spellEnd"/>
      <w:r w:rsidRPr="00760E09">
        <w:rPr>
          <w:rFonts w:cs="Calibri"/>
          <w:color w:val="000000" w:themeColor="text1"/>
          <w:sz w:val="16"/>
        </w:rPr>
        <w:t xml:space="preserve"> were taken), has described trying ‘all our therapies’ to keep Sergei and </w:t>
      </w:r>
      <w:proofErr w:type="spellStart"/>
      <w:r w:rsidRPr="00760E09">
        <w:rPr>
          <w:rFonts w:cs="Calibri"/>
          <w:color w:val="000000" w:themeColor="text1"/>
          <w:sz w:val="16"/>
        </w:rPr>
        <w:t>Yulia</w:t>
      </w:r>
      <w:proofErr w:type="spellEnd"/>
      <w:r w:rsidRPr="00760E09">
        <w:rPr>
          <w:rFonts w:cs="Calibri"/>
          <w:color w:val="000000" w:themeColor="text1"/>
          <w:sz w:val="16"/>
        </w:rPr>
        <w:t xml:space="preserve"> alive. Due to an astonishing coincidence, two doctors on duty had just returned from a course at </w:t>
      </w:r>
      <w:proofErr w:type="spellStart"/>
      <w:r w:rsidRPr="00760E09">
        <w:rPr>
          <w:rFonts w:cs="Calibri"/>
          <w:color w:val="000000" w:themeColor="text1"/>
          <w:sz w:val="16"/>
        </w:rPr>
        <w:t>Porton</w:t>
      </w:r>
      <w:proofErr w:type="spellEnd"/>
      <w:r w:rsidRPr="00760E09">
        <w:rPr>
          <w:rFonts w:cs="Calibri"/>
          <w:color w:val="000000" w:themeColor="text1"/>
          <w:sz w:val="16"/>
        </w:rPr>
        <w:t xml:space="preserve"> Down, Britain’s world-leading equivalent to </w:t>
      </w:r>
      <w:proofErr w:type="spellStart"/>
      <w:r w:rsidRPr="00760E09">
        <w:rPr>
          <w:rFonts w:cs="Calibri"/>
          <w:color w:val="000000" w:themeColor="text1"/>
          <w:sz w:val="16"/>
        </w:rPr>
        <w:t>Shikhany</w:t>
      </w:r>
      <w:proofErr w:type="spellEnd"/>
      <w:r w:rsidRPr="00760E09">
        <w:rPr>
          <w:rFonts w:cs="Calibri"/>
          <w:color w:val="000000" w:themeColor="text1"/>
          <w:sz w:val="16"/>
        </w:rPr>
        <w:t xml:space="preserve">, when the pair were brought in. </w:t>
      </w:r>
      <w:proofErr w:type="spellStart"/>
      <w:r w:rsidRPr="00760E09">
        <w:rPr>
          <w:rFonts w:cs="Calibri"/>
          <w:color w:val="000000" w:themeColor="text1"/>
          <w:sz w:val="16"/>
        </w:rPr>
        <w:t>Recognising</w:t>
      </w:r>
      <w:proofErr w:type="spellEnd"/>
      <w:r w:rsidRPr="00760E09">
        <w:rPr>
          <w:rFonts w:cs="Calibri"/>
          <w:color w:val="000000" w:themeColor="text1"/>
          <w:sz w:val="16"/>
        </w:rPr>
        <w:t xml:space="preserve"> what looked like symptoms of nerve-agent poisoning, they made sure to include diazepam and atropine in their battery of treatments – the drugs compensate for some of the effects of acetylcholinesterase blockage – and plunged the </w:t>
      </w:r>
      <w:proofErr w:type="spellStart"/>
      <w:r w:rsidRPr="00760E09">
        <w:rPr>
          <w:rFonts w:cs="Calibri"/>
          <w:color w:val="000000" w:themeColor="text1"/>
          <w:sz w:val="16"/>
        </w:rPr>
        <w:t>Skripals</w:t>
      </w:r>
      <w:proofErr w:type="spellEnd"/>
      <w:r w:rsidRPr="00760E09">
        <w:rPr>
          <w:rFonts w:cs="Calibri"/>
          <w:color w:val="000000" w:themeColor="text1"/>
          <w:sz w:val="16"/>
        </w:rPr>
        <w:t xml:space="preserve"> into an artificial coma to prevent brain damage.</w:t>
      </w:r>
    </w:p>
    <w:p w14:paraId="1B5AC51A" w14:textId="77777777" w:rsidR="00760E09" w:rsidRPr="00760E09" w:rsidRDefault="00760E09" w:rsidP="00760E09">
      <w:pPr>
        <w:rPr>
          <w:rFonts w:cs="Calibri"/>
          <w:color w:val="000000" w:themeColor="text1"/>
          <w:sz w:val="16"/>
          <w:szCs w:val="26"/>
        </w:rPr>
      </w:pPr>
      <w:r w:rsidRPr="00760E09">
        <w:rPr>
          <w:rFonts w:cs="Calibri"/>
          <w:color w:val="000000" w:themeColor="text1"/>
          <w:sz w:val="16"/>
          <w:szCs w:val="26"/>
        </w:rPr>
        <w:t xml:space="preserve">Then it was a question of waiting. ‘It is key to keep the victims alive long enough for their bodies naturally to restore their ability to break down acetylcholine,’ says Costanzi. Dr Jukes says that hospital staff did indeed wait, but more in hope than expectation. </w:t>
      </w:r>
      <w:r w:rsidRPr="00760E09">
        <w:rPr>
          <w:rFonts w:cs="Calibri"/>
          <w:color w:val="000000" w:themeColor="text1"/>
          <w:sz w:val="16"/>
          <w:szCs w:val="26"/>
        </w:rPr>
        <w:lastRenderedPageBreak/>
        <w:t>‘</w:t>
      </w:r>
      <w:r w:rsidRPr="00760E09">
        <w:rPr>
          <w:rFonts w:cs="Calibri"/>
          <w:color w:val="000000" w:themeColor="text1"/>
          <w:sz w:val="26"/>
          <w:szCs w:val="26"/>
          <w:u w:val="single"/>
        </w:rPr>
        <w:t xml:space="preserve">When we first </w:t>
      </w:r>
      <w:proofErr w:type="spellStart"/>
      <w:r w:rsidRPr="00760E09">
        <w:rPr>
          <w:rFonts w:cs="Calibri"/>
          <w:color w:val="000000" w:themeColor="text1"/>
          <w:sz w:val="26"/>
          <w:szCs w:val="26"/>
          <w:u w:val="single"/>
        </w:rPr>
        <w:t>realised</w:t>
      </w:r>
      <w:proofErr w:type="spellEnd"/>
      <w:r w:rsidRPr="00760E09">
        <w:rPr>
          <w:rFonts w:cs="Calibri"/>
          <w:color w:val="000000" w:themeColor="text1"/>
          <w:sz w:val="26"/>
          <w:szCs w:val="26"/>
          <w:u w:val="single"/>
        </w:rPr>
        <w:t xml:space="preserve"> this was a nerve agent, we were expecting them not to survive</w:t>
      </w:r>
      <w:r w:rsidRPr="00760E09">
        <w:rPr>
          <w:rFonts w:cs="Calibri"/>
          <w:color w:val="000000" w:themeColor="text1"/>
          <w:sz w:val="16"/>
          <w:szCs w:val="26"/>
        </w:rPr>
        <w:t xml:space="preserve">,’ he told the BBC. His colleague Dr Duncan Murray attributed the fact that the </w:t>
      </w:r>
      <w:proofErr w:type="spellStart"/>
      <w:r w:rsidRPr="00760E09">
        <w:rPr>
          <w:rFonts w:cs="Calibri"/>
          <w:color w:val="000000" w:themeColor="text1"/>
          <w:sz w:val="16"/>
          <w:szCs w:val="26"/>
        </w:rPr>
        <w:t>Skripals</w:t>
      </w:r>
      <w:proofErr w:type="spellEnd"/>
      <w:r w:rsidRPr="00760E09">
        <w:rPr>
          <w:rFonts w:cs="Calibri"/>
          <w:color w:val="000000" w:themeColor="text1"/>
          <w:sz w:val="16"/>
          <w:szCs w:val="26"/>
        </w:rPr>
        <w:t xml:space="preserve"> did pull through to ‘very good, generic, basic critical care’. But simple good fortune, like the fact that </w:t>
      </w:r>
      <w:proofErr w:type="spellStart"/>
      <w:r w:rsidRPr="00760E09">
        <w:rPr>
          <w:rFonts w:cs="Calibri"/>
          <w:color w:val="000000" w:themeColor="text1"/>
          <w:sz w:val="16"/>
          <w:szCs w:val="26"/>
        </w:rPr>
        <w:t>Porton</w:t>
      </w:r>
      <w:proofErr w:type="spellEnd"/>
      <w:r w:rsidRPr="00760E09">
        <w:rPr>
          <w:rFonts w:cs="Calibri"/>
          <w:color w:val="000000" w:themeColor="text1"/>
          <w:sz w:val="16"/>
          <w:szCs w:val="26"/>
        </w:rPr>
        <w:t xml:space="preserve"> Down is just down the road from Salisbury, played a big part too. ‘There are only 10 or so countries in the world that could have possibly responded to the </w:t>
      </w:r>
      <w:proofErr w:type="spellStart"/>
      <w:r w:rsidRPr="00760E09">
        <w:rPr>
          <w:rFonts w:cs="Calibri"/>
          <w:color w:val="000000" w:themeColor="text1"/>
          <w:sz w:val="16"/>
          <w:szCs w:val="26"/>
        </w:rPr>
        <w:t>Skripal</w:t>
      </w:r>
      <w:proofErr w:type="spellEnd"/>
      <w:r w:rsidRPr="00760E09">
        <w:rPr>
          <w:rFonts w:cs="Calibri"/>
          <w:color w:val="000000" w:themeColor="text1"/>
          <w:sz w:val="16"/>
          <w:szCs w:val="26"/>
        </w:rPr>
        <w:t xml:space="preserve"> attack,’ one British official told me. ‘And even </w:t>
      </w:r>
      <w:proofErr w:type="gramStart"/>
      <w:r w:rsidRPr="00760E09">
        <w:rPr>
          <w:rFonts w:cs="Calibri"/>
          <w:color w:val="000000" w:themeColor="text1"/>
          <w:sz w:val="16"/>
          <w:szCs w:val="26"/>
        </w:rPr>
        <w:t>then</w:t>
      </w:r>
      <w:proofErr w:type="gramEnd"/>
      <w:r w:rsidRPr="00760E09">
        <w:rPr>
          <w:rFonts w:cs="Calibri"/>
          <w:color w:val="000000" w:themeColor="text1"/>
          <w:sz w:val="16"/>
          <w:szCs w:val="26"/>
        </w:rPr>
        <w:t xml:space="preserve"> we were very lucky.’</w:t>
      </w:r>
    </w:p>
    <w:p w14:paraId="04483E9B" w14:textId="77777777" w:rsidR="00760E09" w:rsidRPr="00760E09" w:rsidRDefault="00760E09" w:rsidP="00760E09">
      <w:pPr>
        <w:rPr>
          <w:rFonts w:cs="Calibri"/>
          <w:b/>
          <w:color w:val="000000" w:themeColor="text1"/>
          <w:sz w:val="26"/>
          <w:szCs w:val="26"/>
          <w:u w:val="single"/>
        </w:rPr>
      </w:pPr>
      <w:r w:rsidRPr="00760E09">
        <w:rPr>
          <w:rFonts w:cs="Calibri"/>
          <w:color w:val="000000" w:themeColor="text1"/>
          <w:sz w:val="16"/>
          <w:szCs w:val="26"/>
        </w:rPr>
        <w:t xml:space="preserve">Soldiers march across Kim Il Sung Square, </w:t>
      </w:r>
      <w:r w:rsidRPr="00760E09">
        <w:rPr>
          <w:rFonts w:cs="Calibri"/>
          <w:b/>
          <w:color w:val="000000" w:themeColor="text1"/>
          <w:sz w:val="26"/>
          <w:szCs w:val="26"/>
          <w:highlight w:val="green"/>
          <w:u w:val="single"/>
        </w:rPr>
        <w:t>North Korea</w:t>
      </w:r>
      <w:r w:rsidRPr="00760E09">
        <w:rPr>
          <w:rFonts w:cs="Calibri"/>
          <w:color w:val="000000" w:themeColor="text1"/>
          <w:sz w:val="16"/>
          <w:szCs w:val="26"/>
        </w:rPr>
        <w:t xml:space="preserve">. The country </w:t>
      </w:r>
      <w:r w:rsidRPr="00760E09">
        <w:rPr>
          <w:rFonts w:cs="Calibri"/>
          <w:b/>
          <w:color w:val="000000" w:themeColor="text1"/>
          <w:sz w:val="26"/>
          <w:szCs w:val="26"/>
          <w:u w:val="single"/>
        </w:rPr>
        <w:t xml:space="preserve">is known to </w:t>
      </w:r>
      <w:r w:rsidRPr="00760E09">
        <w:rPr>
          <w:rFonts w:cs="Calibri"/>
          <w:b/>
          <w:color w:val="000000" w:themeColor="text1"/>
          <w:sz w:val="26"/>
          <w:szCs w:val="26"/>
          <w:highlight w:val="green"/>
          <w:u w:val="single"/>
        </w:rPr>
        <w:t>hold</w:t>
      </w:r>
      <w:r w:rsidRPr="00760E09">
        <w:rPr>
          <w:rFonts w:cs="Calibri"/>
          <w:b/>
          <w:color w:val="000000" w:themeColor="text1"/>
          <w:sz w:val="26"/>
          <w:szCs w:val="26"/>
          <w:u w:val="single"/>
        </w:rPr>
        <w:t xml:space="preserve"> stocks of </w:t>
      </w:r>
      <w:r w:rsidRPr="00760E09">
        <w:rPr>
          <w:rFonts w:cs="Calibri"/>
          <w:b/>
          <w:color w:val="000000" w:themeColor="text1"/>
          <w:sz w:val="26"/>
          <w:szCs w:val="26"/>
          <w:highlight w:val="green"/>
          <w:u w:val="single"/>
        </w:rPr>
        <w:t>VX</w:t>
      </w:r>
      <w:r w:rsidRPr="00760E09">
        <w:rPr>
          <w:rFonts w:cs="Calibri"/>
          <w:b/>
          <w:color w:val="000000" w:themeColor="text1"/>
          <w:sz w:val="26"/>
          <w:szCs w:val="26"/>
          <w:u w:val="single"/>
        </w:rPr>
        <w:t xml:space="preserve"> nerve agent as well as long range nuclear missiles</w:t>
      </w:r>
    </w:p>
    <w:p w14:paraId="629670B6" w14:textId="77777777" w:rsidR="00760E09" w:rsidRPr="00760E09" w:rsidRDefault="00760E09" w:rsidP="00760E09">
      <w:pPr>
        <w:rPr>
          <w:rFonts w:cs="Calibri"/>
          <w:color w:val="000000" w:themeColor="text1"/>
          <w:sz w:val="16"/>
          <w:szCs w:val="26"/>
        </w:rPr>
      </w:pPr>
      <w:r w:rsidRPr="00760E09">
        <w:rPr>
          <w:rFonts w:cs="Calibri"/>
          <w:color w:val="000000" w:themeColor="text1"/>
          <w:sz w:val="16"/>
          <w:szCs w:val="26"/>
        </w:rPr>
        <w:t xml:space="preserve">Lucky, and stretched to the absolute limit. Lorna Wilkinson, nursing director at the hospital, has said that when policeman Nick Bailey was also admitted with </w:t>
      </w:r>
      <w:r w:rsidRPr="00760E09">
        <w:rPr>
          <w:rFonts w:cs="Calibri"/>
          <w:color w:val="000000" w:themeColor="text1"/>
          <w:sz w:val="26"/>
          <w:szCs w:val="26"/>
          <w:u w:val="single"/>
        </w:rPr>
        <w:t xml:space="preserve">symptoms of poisoning </w:t>
      </w:r>
      <w:proofErr w:type="gramStart"/>
      <w:r w:rsidRPr="00760E09">
        <w:rPr>
          <w:rFonts w:cs="Calibri"/>
          <w:color w:val="000000" w:themeColor="text1"/>
          <w:sz w:val="26"/>
          <w:szCs w:val="26"/>
          <w:u w:val="single"/>
        </w:rPr>
        <w:t>similar to</w:t>
      </w:r>
      <w:proofErr w:type="gramEnd"/>
      <w:r w:rsidRPr="00760E09">
        <w:rPr>
          <w:rFonts w:cs="Calibri"/>
          <w:color w:val="000000" w:themeColor="text1"/>
          <w:sz w:val="26"/>
          <w:szCs w:val="26"/>
          <w:u w:val="single"/>
        </w:rPr>
        <w:t xml:space="preserve"> the </w:t>
      </w:r>
      <w:proofErr w:type="spellStart"/>
      <w:r w:rsidRPr="00760E09">
        <w:rPr>
          <w:rFonts w:cs="Calibri"/>
          <w:color w:val="000000" w:themeColor="text1"/>
          <w:sz w:val="26"/>
          <w:szCs w:val="26"/>
          <w:u w:val="single"/>
        </w:rPr>
        <w:t>Skripals</w:t>
      </w:r>
      <w:proofErr w:type="spellEnd"/>
      <w:r w:rsidRPr="00760E09">
        <w:rPr>
          <w:rFonts w:cs="Calibri"/>
          <w:color w:val="000000" w:themeColor="text1"/>
          <w:sz w:val="26"/>
          <w:szCs w:val="26"/>
          <w:u w:val="single"/>
        </w:rPr>
        <w:t xml:space="preserve">’ ‘there was a real concern as to how big this could get’. </w:t>
      </w:r>
      <w:r w:rsidRPr="00760E09">
        <w:rPr>
          <w:rFonts w:cs="Calibri"/>
          <w:color w:val="000000" w:themeColor="text1"/>
          <w:sz w:val="16"/>
          <w:szCs w:val="26"/>
        </w:rPr>
        <w:t xml:space="preserve">She and fellow medical staff worried that </w:t>
      </w:r>
      <w:r w:rsidRPr="00760E09">
        <w:rPr>
          <w:rFonts w:cs="Calibri"/>
          <w:b/>
          <w:color w:val="000000" w:themeColor="text1"/>
          <w:sz w:val="26"/>
          <w:szCs w:val="26"/>
          <w:u w:val="single"/>
        </w:rPr>
        <w:t xml:space="preserve">it could become ‘all-consuming and involve many </w:t>
      </w:r>
      <w:proofErr w:type="gramStart"/>
      <w:r w:rsidRPr="00760E09">
        <w:rPr>
          <w:rFonts w:cs="Calibri"/>
          <w:b/>
          <w:color w:val="000000" w:themeColor="text1"/>
          <w:sz w:val="26"/>
          <w:szCs w:val="26"/>
          <w:u w:val="single"/>
        </w:rPr>
        <w:t>casualties’</w:t>
      </w:r>
      <w:proofErr w:type="gramEnd"/>
      <w:r w:rsidRPr="00760E09">
        <w:rPr>
          <w:rFonts w:cs="Calibri"/>
          <w:b/>
          <w:color w:val="000000" w:themeColor="text1"/>
          <w:sz w:val="26"/>
          <w:szCs w:val="26"/>
          <w:u w:val="single"/>
        </w:rPr>
        <w:t>.</w:t>
      </w:r>
      <w:r w:rsidRPr="00760E09">
        <w:rPr>
          <w:rFonts w:cs="Calibri"/>
          <w:color w:val="000000" w:themeColor="text1"/>
          <w:sz w:val="16"/>
          <w:szCs w:val="26"/>
        </w:rPr>
        <w:t xml:space="preserve"> According to de Bretton-Gordon, even containing the attack as it was required the deployment of ‘every bit of this country’s military establishment’. </w:t>
      </w:r>
      <w:proofErr w:type="gramStart"/>
      <w:r w:rsidRPr="00760E09">
        <w:rPr>
          <w:rFonts w:cs="Calibri"/>
          <w:color w:val="000000" w:themeColor="text1"/>
          <w:sz w:val="16"/>
          <w:szCs w:val="26"/>
        </w:rPr>
        <w:t>So</w:t>
      </w:r>
      <w:proofErr w:type="gramEnd"/>
      <w:r w:rsidRPr="00760E09">
        <w:rPr>
          <w:rFonts w:cs="Calibri"/>
          <w:color w:val="000000" w:themeColor="text1"/>
          <w:sz w:val="16"/>
          <w:szCs w:val="26"/>
        </w:rPr>
        <w:t xml:space="preserve"> could Britain cope with a bigger attack?</w:t>
      </w:r>
    </w:p>
    <w:p w14:paraId="406EDCFE" w14:textId="77777777" w:rsidR="00760E09" w:rsidRPr="00760E09" w:rsidRDefault="00760E09" w:rsidP="00760E09">
      <w:pPr>
        <w:rPr>
          <w:rFonts w:cs="Calibri"/>
          <w:color w:val="000000" w:themeColor="text1"/>
          <w:sz w:val="16"/>
        </w:rPr>
      </w:pPr>
      <w:r w:rsidRPr="00760E09">
        <w:rPr>
          <w:rFonts w:cs="Calibri"/>
          <w:color w:val="000000" w:themeColor="text1"/>
          <w:sz w:val="16"/>
        </w:rPr>
        <w:t xml:space="preserve">Responsibility for responding to major disasters in Britain lies with the Civil Contingencies Secretariat (CCS) in the Cabinet Office, which liaises with intelligence agencies and the Office for Security and Counter Terrorism (OSCT) at the Home Office to draw up the National Risk Register </w:t>
      </w:r>
      <w:proofErr w:type="gramStart"/>
      <w:r w:rsidRPr="00760E09">
        <w:rPr>
          <w:rFonts w:cs="Calibri"/>
          <w:color w:val="000000" w:themeColor="text1"/>
          <w:sz w:val="16"/>
        </w:rPr>
        <w:t>Of</w:t>
      </w:r>
      <w:proofErr w:type="gramEnd"/>
      <w:r w:rsidRPr="00760E09">
        <w:rPr>
          <w:rFonts w:cs="Calibri"/>
          <w:color w:val="000000" w:themeColor="text1"/>
          <w:sz w:val="16"/>
        </w:rPr>
        <w:t xml:space="preserve"> Civil Emergencies (NRR) – a list of 80 or so critical threats to the country, from flooding to a collapse of the national grid to </w:t>
      </w:r>
      <w:proofErr w:type="spellStart"/>
      <w:r w:rsidRPr="00760E09">
        <w:rPr>
          <w:rFonts w:cs="Calibri"/>
          <w:color w:val="000000" w:themeColor="text1"/>
          <w:sz w:val="16"/>
        </w:rPr>
        <w:t>cyber attacks</w:t>
      </w:r>
      <w:proofErr w:type="spellEnd"/>
      <w:r w:rsidRPr="00760E09">
        <w:rPr>
          <w:rFonts w:cs="Calibri"/>
          <w:color w:val="000000" w:themeColor="text1"/>
          <w:sz w:val="16"/>
        </w:rPr>
        <w:t xml:space="preserve">. The NRR distinguishes between natural hazards or accidents, and malicious attacks, and even produces a table ranking these threats by their impact severity and likelihood, both on a scale of 1 to 5. The table makes it easy to see, for example, that the natural disaster the CCS is most worried about is a pandemic flu outbreak, which is given a </w:t>
      </w:r>
      <w:proofErr w:type="gramStart"/>
      <w:r w:rsidRPr="00760E09">
        <w:rPr>
          <w:rFonts w:cs="Calibri"/>
          <w:color w:val="000000" w:themeColor="text1"/>
          <w:sz w:val="16"/>
        </w:rPr>
        <w:t>5 impact</w:t>
      </w:r>
      <w:proofErr w:type="gramEnd"/>
      <w:r w:rsidRPr="00760E09">
        <w:rPr>
          <w:rFonts w:cs="Calibri"/>
          <w:color w:val="000000" w:themeColor="text1"/>
          <w:sz w:val="16"/>
        </w:rPr>
        <w:t xml:space="preserve"> rating, and a 4 for its relative likelihood of occurring in the next five years.</w:t>
      </w:r>
    </w:p>
    <w:p w14:paraId="7820E52C" w14:textId="77777777" w:rsidR="00760E09" w:rsidRPr="00760E09" w:rsidRDefault="00760E09" w:rsidP="00760E09">
      <w:pPr>
        <w:rPr>
          <w:rFonts w:cs="Calibri"/>
          <w:color w:val="000000" w:themeColor="text1"/>
          <w:sz w:val="16"/>
          <w:szCs w:val="26"/>
        </w:rPr>
      </w:pPr>
      <w:r w:rsidRPr="00760E09">
        <w:rPr>
          <w:rFonts w:cs="Calibri"/>
          <w:color w:val="000000" w:themeColor="text1"/>
          <w:sz w:val="16"/>
          <w:szCs w:val="26"/>
        </w:rPr>
        <w:t xml:space="preserve">When it comes to malicious acts, </w:t>
      </w:r>
      <w:r w:rsidRPr="00760E09">
        <w:rPr>
          <w:rFonts w:cs="Calibri"/>
          <w:b/>
          <w:color w:val="000000" w:themeColor="text1"/>
          <w:sz w:val="26"/>
          <w:szCs w:val="26"/>
          <w:highlight w:val="green"/>
          <w:u w:val="single"/>
        </w:rPr>
        <w:t>chemical</w:t>
      </w:r>
      <w:r w:rsidRPr="00760E09">
        <w:rPr>
          <w:rFonts w:cs="Calibri"/>
          <w:color w:val="000000" w:themeColor="text1"/>
          <w:sz w:val="16"/>
          <w:szCs w:val="26"/>
        </w:rPr>
        <w:t xml:space="preserve">, biological, </w:t>
      </w:r>
      <w:proofErr w:type="gramStart"/>
      <w:r w:rsidRPr="00760E09">
        <w:rPr>
          <w:rFonts w:cs="Calibri"/>
          <w:color w:val="000000" w:themeColor="text1"/>
          <w:sz w:val="16"/>
          <w:szCs w:val="26"/>
        </w:rPr>
        <w:t>radiological</w:t>
      </w:r>
      <w:proofErr w:type="gramEnd"/>
      <w:r w:rsidRPr="00760E09">
        <w:rPr>
          <w:rFonts w:cs="Calibri"/>
          <w:color w:val="000000" w:themeColor="text1"/>
          <w:sz w:val="16"/>
          <w:szCs w:val="26"/>
        </w:rPr>
        <w:t xml:space="preserve"> and nuclear (CBRN) </w:t>
      </w:r>
      <w:r w:rsidRPr="00760E09">
        <w:rPr>
          <w:rFonts w:cs="Calibri"/>
          <w:b/>
          <w:color w:val="000000" w:themeColor="text1"/>
          <w:sz w:val="26"/>
          <w:szCs w:val="26"/>
          <w:highlight w:val="green"/>
          <w:u w:val="single"/>
        </w:rPr>
        <w:t>attacks</w:t>
      </w:r>
      <w:r w:rsidRPr="00760E09">
        <w:rPr>
          <w:rFonts w:cs="Calibri"/>
          <w:b/>
          <w:color w:val="000000" w:themeColor="text1"/>
          <w:sz w:val="26"/>
          <w:szCs w:val="26"/>
          <w:u w:val="single"/>
        </w:rPr>
        <w:t xml:space="preserve"> are deemed the </w:t>
      </w:r>
      <w:r w:rsidRPr="00760E09">
        <w:rPr>
          <w:rFonts w:cs="Calibri"/>
          <w:b/>
          <w:color w:val="000000" w:themeColor="text1"/>
          <w:sz w:val="26"/>
          <w:szCs w:val="26"/>
          <w:highlight w:val="green"/>
          <w:u w:val="single"/>
        </w:rPr>
        <w:t>most severe threat</w:t>
      </w:r>
      <w:r w:rsidRPr="00760E09">
        <w:rPr>
          <w:rFonts w:cs="Calibri"/>
          <w:b/>
          <w:color w:val="000000" w:themeColor="text1"/>
          <w:sz w:val="26"/>
          <w:szCs w:val="26"/>
          <w:u w:val="single"/>
        </w:rPr>
        <w:t xml:space="preserve"> to this country</w:t>
      </w:r>
      <w:r w:rsidRPr="00760E09">
        <w:rPr>
          <w:rFonts w:cs="Calibri"/>
          <w:color w:val="000000" w:themeColor="text1"/>
          <w:sz w:val="16"/>
          <w:szCs w:val="26"/>
        </w:rPr>
        <w:t>. ‘</w:t>
      </w:r>
      <w:r w:rsidRPr="00760E09">
        <w:rPr>
          <w:rFonts w:cs="Calibri"/>
          <w:color w:val="000000" w:themeColor="text1"/>
          <w:sz w:val="26"/>
          <w:szCs w:val="26"/>
          <w:u w:val="single"/>
        </w:rPr>
        <w:t xml:space="preserve">Larger-scale incidents could include… much </w:t>
      </w:r>
      <w:r w:rsidRPr="00760E09">
        <w:rPr>
          <w:rFonts w:cs="Calibri"/>
          <w:color w:val="000000" w:themeColor="text1"/>
          <w:sz w:val="26"/>
          <w:szCs w:val="26"/>
          <w:highlight w:val="green"/>
          <w:u w:val="single"/>
        </w:rPr>
        <w:t>greater</w:t>
      </w:r>
      <w:r w:rsidRPr="00760E09">
        <w:rPr>
          <w:rFonts w:cs="Calibri"/>
          <w:color w:val="000000" w:themeColor="text1"/>
          <w:sz w:val="26"/>
          <w:szCs w:val="26"/>
          <w:u w:val="single"/>
        </w:rPr>
        <w:t xml:space="preserve"> numbers of </w:t>
      </w:r>
      <w:r w:rsidRPr="00760E09">
        <w:rPr>
          <w:rFonts w:cs="Calibri"/>
          <w:color w:val="000000" w:themeColor="text1"/>
          <w:sz w:val="26"/>
          <w:szCs w:val="26"/>
          <w:highlight w:val="green"/>
          <w:u w:val="single"/>
        </w:rPr>
        <w:t>casualties and widespread, long-term impacts</w:t>
      </w:r>
      <w:r w:rsidRPr="00760E09">
        <w:rPr>
          <w:rFonts w:cs="Calibri"/>
          <w:color w:val="000000" w:themeColor="text1"/>
          <w:sz w:val="26"/>
          <w:szCs w:val="26"/>
          <w:u w:val="single"/>
        </w:rPr>
        <w:t xml:space="preserve"> of a magnitude above all others,’ the cheery document suggests.</w:t>
      </w:r>
      <w:r w:rsidRPr="00760E09">
        <w:rPr>
          <w:rFonts w:cs="Calibri"/>
          <w:color w:val="000000" w:themeColor="text1"/>
          <w:sz w:val="16"/>
          <w:szCs w:val="26"/>
        </w:rPr>
        <w:t xml:space="preserve"> </w:t>
      </w:r>
    </w:p>
    <w:p w14:paraId="2104AE37" w14:textId="77777777" w:rsidR="00760E09" w:rsidRPr="00760E09" w:rsidRDefault="00760E09" w:rsidP="00760E09">
      <w:pPr>
        <w:rPr>
          <w:rFonts w:cs="Calibri"/>
          <w:b/>
          <w:color w:val="000000" w:themeColor="text1"/>
          <w:sz w:val="26"/>
          <w:szCs w:val="26"/>
          <w:u w:val="single"/>
        </w:rPr>
      </w:pPr>
      <w:r w:rsidRPr="00760E09">
        <w:rPr>
          <w:rFonts w:cs="Calibri"/>
          <w:color w:val="000000" w:themeColor="text1"/>
          <w:sz w:val="16"/>
          <w:szCs w:val="26"/>
        </w:rPr>
        <w:t>As one British diplomatic source puts it, ‘</w:t>
      </w:r>
      <w:r w:rsidRPr="00760E09">
        <w:rPr>
          <w:rFonts w:cs="Calibri"/>
          <w:color w:val="000000" w:themeColor="text1"/>
          <w:sz w:val="26"/>
          <w:szCs w:val="26"/>
          <w:u w:val="single"/>
        </w:rPr>
        <w:t>We assumed that the use of chemical weapons by states had drawn to an end. But their repeated use in Syria ate away at that.</w:t>
      </w:r>
      <w:r w:rsidRPr="00760E09">
        <w:rPr>
          <w:rFonts w:cs="Calibri"/>
          <w:color w:val="000000" w:themeColor="text1"/>
          <w:sz w:val="16"/>
          <w:szCs w:val="26"/>
        </w:rPr>
        <w:t xml:space="preserve"> Then the sheer recklessness of the </w:t>
      </w:r>
      <w:proofErr w:type="spellStart"/>
      <w:r w:rsidRPr="00760E09">
        <w:rPr>
          <w:rFonts w:cs="Calibri"/>
          <w:color w:val="000000" w:themeColor="text1"/>
          <w:sz w:val="16"/>
          <w:szCs w:val="26"/>
        </w:rPr>
        <w:t>Skripal</w:t>
      </w:r>
      <w:proofErr w:type="spellEnd"/>
      <w:r w:rsidRPr="00760E09">
        <w:rPr>
          <w:rFonts w:cs="Calibri"/>
          <w:color w:val="000000" w:themeColor="text1"/>
          <w:sz w:val="16"/>
          <w:szCs w:val="26"/>
        </w:rPr>
        <w:t xml:space="preserve"> attack shocked not just us but a lot of our allies around the world.’ </w:t>
      </w:r>
      <w:r w:rsidRPr="00760E09">
        <w:rPr>
          <w:rFonts w:cs="Calibri"/>
          <w:b/>
          <w:color w:val="000000" w:themeColor="text1"/>
          <w:sz w:val="26"/>
          <w:szCs w:val="26"/>
          <w:u w:val="single"/>
        </w:rPr>
        <w:t xml:space="preserve">And it’s </w:t>
      </w:r>
      <w:r w:rsidRPr="00760E09">
        <w:rPr>
          <w:rFonts w:cs="Calibri"/>
          <w:b/>
          <w:color w:val="000000" w:themeColor="text1"/>
          <w:sz w:val="26"/>
          <w:szCs w:val="26"/>
          <w:highlight w:val="green"/>
          <w:u w:val="single"/>
        </w:rPr>
        <w:t>not just states</w:t>
      </w:r>
      <w:r w:rsidRPr="00760E09">
        <w:rPr>
          <w:rFonts w:cs="Calibri"/>
          <w:b/>
          <w:color w:val="000000" w:themeColor="text1"/>
          <w:sz w:val="26"/>
          <w:szCs w:val="26"/>
          <w:u w:val="single"/>
        </w:rPr>
        <w:t xml:space="preserve">. </w:t>
      </w:r>
      <w:proofErr w:type="spellStart"/>
      <w:r w:rsidRPr="00760E09">
        <w:rPr>
          <w:rFonts w:cs="Calibri"/>
          <w:b/>
          <w:color w:val="000000" w:themeColor="text1"/>
          <w:sz w:val="26"/>
          <w:szCs w:val="26"/>
          <w:u w:val="single"/>
        </w:rPr>
        <w:t>Aimen</w:t>
      </w:r>
      <w:proofErr w:type="spellEnd"/>
      <w:r w:rsidRPr="00760E09">
        <w:rPr>
          <w:rFonts w:cs="Calibri"/>
          <w:b/>
          <w:color w:val="000000" w:themeColor="text1"/>
          <w:sz w:val="26"/>
          <w:szCs w:val="26"/>
          <w:u w:val="single"/>
        </w:rPr>
        <w:t xml:space="preserve"> Dean has called </w:t>
      </w:r>
      <w:r w:rsidRPr="00760E09">
        <w:rPr>
          <w:rFonts w:cs="Calibri"/>
          <w:b/>
          <w:color w:val="000000" w:themeColor="text1"/>
          <w:sz w:val="26"/>
          <w:szCs w:val="26"/>
          <w:highlight w:val="green"/>
          <w:u w:val="single"/>
        </w:rPr>
        <w:t>Salisbury</w:t>
      </w:r>
      <w:r w:rsidRPr="00760E09">
        <w:rPr>
          <w:rFonts w:cs="Calibri"/>
          <w:b/>
          <w:color w:val="000000" w:themeColor="text1"/>
          <w:sz w:val="26"/>
          <w:szCs w:val="26"/>
          <w:u w:val="single"/>
        </w:rPr>
        <w:t xml:space="preserve"> a ‘big neon </w:t>
      </w:r>
      <w:r w:rsidRPr="00760E09">
        <w:rPr>
          <w:rFonts w:cs="Calibri"/>
          <w:b/>
          <w:color w:val="000000" w:themeColor="text1"/>
          <w:sz w:val="26"/>
          <w:szCs w:val="26"/>
          <w:highlight w:val="green"/>
          <w:u w:val="single"/>
        </w:rPr>
        <w:t>advertisement’ to jihadists</w:t>
      </w:r>
      <w:r w:rsidRPr="00760E09">
        <w:rPr>
          <w:rFonts w:cs="Calibri"/>
          <w:b/>
          <w:color w:val="000000" w:themeColor="text1"/>
          <w:sz w:val="26"/>
          <w:szCs w:val="26"/>
          <w:u w:val="single"/>
        </w:rPr>
        <w:t xml:space="preserve"> about the potency of chemical attacks.</w:t>
      </w:r>
    </w:p>
    <w:p w14:paraId="4B9C36BE" w14:textId="77777777" w:rsidR="00760E09" w:rsidRPr="00760E09" w:rsidRDefault="00760E09" w:rsidP="00760E09">
      <w:pPr>
        <w:rPr>
          <w:rFonts w:cs="Calibri"/>
          <w:color w:val="000000" w:themeColor="text1"/>
          <w:sz w:val="16"/>
        </w:rPr>
      </w:pPr>
      <w:r w:rsidRPr="00760E09">
        <w:rPr>
          <w:rFonts w:cs="Calibri"/>
          <w:color w:val="000000" w:themeColor="text1"/>
          <w:sz w:val="16"/>
        </w:rPr>
        <w:t xml:space="preserve">British efforts to reverse this </w:t>
      </w:r>
      <w:proofErr w:type="spellStart"/>
      <w:r w:rsidRPr="00760E09">
        <w:rPr>
          <w:rFonts w:cs="Calibri"/>
          <w:color w:val="000000" w:themeColor="text1"/>
          <w:sz w:val="16"/>
        </w:rPr>
        <w:t>normalisation</w:t>
      </w:r>
      <w:proofErr w:type="spellEnd"/>
      <w:r w:rsidRPr="00760E09">
        <w:rPr>
          <w:rFonts w:cs="Calibri"/>
          <w:color w:val="000000" w:themeColor="text1"/>
          <w:sz w:val="16"/>
        </w:rPr>
        <w:t xml:space="preserve"> of WMD have included participating with the US and France in air strikes in Syria in April, aimed at redrawing some Obama-era ‘red lines’ that were blurred by six years of unpunished chemical attacks by the Assad regime. At the same time Gavin Williamson, the </w:t>
      </w:r>
      <w:proofErr w:type="spellStart"/>
      <w:r w:rsidRPr="00760E09">
        <w:rPr>
          <w:rFonts w:cs="Calibri"/>
          <w:color w:val="000000" w:themeColor="text1"/>
          <w:sz w:val="16"/>
        </w:rPr>
        <w:t>Defence</w:t>
      </w:r>
      <w:proofErr w:type="spellEnd"/>
      <w:r w:rsidRPr="00760E09">
        <w:rPr>
          <w:rFonts w:cs="Calibri"/>
          <w:color w:val="000000" w:themeColor="text1"/>
          <w:sz w:val="16"/>
        </w:rPr>
        <w:t xml:space="preserve"> Secretary, has pledged £48 million to build a new chemical weapons </w:t>
      </w:r>
      <w:proofErr w:type="spellStart"/>
      <w:r w:rsidRPr="00760E09">
        <w:rPr>
          <w:rFonts w:cs="Calibri"/>
          <w:color w:val="000000" w:themeColor="text1"/>
          <w:sz w:val="16"/>
        </w:rPr>
        <w:t>defence</w:t>
      </w:r>
      <w:proofErr w:type="spellEnd"/>
      <w:r w:rsidRPr="00760E09">
        <w:rPr>
          <w:rFonts w:cs="Calibri"/>
          <w:color w:val="000000" w:themeColor="text1"/>
          <w:sz w:val="16"/>
        </w:rPr>
        <w:t xml:space="preserve"> </w:t>
      </w:r>
      <w:proofErr w:type="spellStart"/>
      <w:r w:rsidRPr="00760E09">
        <w:rPr>
          <w:rFonts w:cs="Calibri"/>
          <w:color w:val="000000" w:themeColor="text1"/>
          <w:sz w:val="16"/>
        </w:rPr>
        <w:t>centre</w:t>
      </w:r>
      <w:proofErr w:type="spellEnd"/>
      <w:r w:rsidRPr="00760E09">
        <w:rPr>
          <w:rFonts w:cs="Calibri"/>
          <w:color w:val="000000" w:themeColor="text1"/>
          <w:sz w:val="16"/>
        </w:rPr>
        <w:t xml:space="preserve"> at </w:t>
      </w:r>
      <w:proofErr w:type="spellStart"/>
      <w:r w:rsidRPr="00760E09">
        <w:rPr>
          <w:rFonts w:cs="Calibri"/>
          <w:color w:val="000000" w:themeColor="text1"/>
          <w:sz w:val="16"/>
        </w:rPr>
        <w:t>Porton</w:t>
      </w:r>
      <w:proofErr w:type="spellEnd"/>
      <w:r w:rsidRPr="00760E09">
        <w:rPr>
          <w:rFonts w:cs="Calibri"/>
          <w:color w:val="000000" w:themeColor="text1"/>
          <w:sz w:val="16"/>
        </w:rPr>
        <w:t xml:space="preserve"> Down, and elements of de Bretton-Gordon’s disbanded CBRN regiment are being reconstituted. Quietly, this summer, the British Government has also pursued a high-stakes diplomatic gambit to ensure chemical attacks are no longer easy to get away with, by granting the OPCW powers to attribute blame for chemical attacks. Russia has repeatedly blocked such moves, but last month a special session of OPCW member states was convened and despite Russian pressure, 106 members turned up and 82 voted in </w:t>
      </w:r>
      <w:proofErr w:type="spellStart"/>
      <w:r w:rsidRPr="00760E09">
        <w:rPr>
          <w:rFonts w:cs="Calibri"/>
          <w:color w:val="000000" w:themeColor="text1"/>
          <w:sz w:val="16"/>
        </w:rPr>
        <w:t>favour</w:t>
      </w:r>
      <w:proofErr w:type="spellEnd"/>
      <w:r w:rsidRPr="00760E09">
        <w:rPr>
          <w:rFonts w:cs="Calibri"/>
          <w:color w:val="000000" w:themeColor="text1"/>
          <w:sz w:val="16"/>
        </w:rPr>
        <w:t xml:space="preserve"> of granting the OPCW powers ‘to identify the perpetrators of the use of chemical weapons’ – initially in Syria alone but then, so Britain hopes, around the world. ‘The taboo against the use of these weapons is breaking down and today the OPCW has not just the power to say the chemical weapons have been </w:t>
      </w:r>
      <w:proofErr w:type="gramStart"/>
      <w:r w:rsidRPr="00760E09">
        <w:rPr>
          <w:rFonts w:cs="Calibri"/>
          <w:color w:val="000000" w:themeColor="text1"/>
          <w:sz w:val="16"/>
        </w:rPr>
        <w:t>used, but</w:t>
      </w:r>
      <w:proofErr w:type="gramEnd"/>
      <w:r w:rsidRPr="00760E09">
        <w:rPr>
          <w:rFonts w:cs="Calibri"/>
          <w:color w:val="000000" w:themeColor="text1"/>
          <w:sz w:val="16"/>
        </w:rPr>
        <w:t xml:space="preserve"> can also point the finger at whoever did it,’ the then Foreign Secretary Boris Johnson said afterwards.</w:t>
      </w:r>
    </w:p>
    <w:p w14:paraId="42ECEACB" w14:textId="77777777" w:rsidR="00760E09" w:rsidRPr="00760E09" w:rsidRDefault="00760E09" w:rsidP="00760E09">
      <w:pPr>
        <w:rPr>
          <w:rFonts w:cs="Calibri"/>
          <w:color w:val="000000" w:themeColor="text1"/>
          <w:sz w:val="16"/>
        </w:rPr>
      </w:pPr>
      <w:r w:rsidRPr="00760E09">
        <w:rPr>
          <w:rFonts w:cs="Calibri"/>
          <w:color w:val="000000" w:themeColor="text1"/>
          <w:sz w:val="16"/>
        </w:rPr>
        <w:t xml:space="preserve"> If the worst came to the worst, however, and a major attack did unfold, Britain would fall back on the Reserve National Stock, a chain of warehouses filled with antidotes and drugs for use in the event of a catastrophic WMD event. It was established in the 1970s after the eradication of smallpox, when dumps of the smallpox vaccine were maintained just in case the disease re-emerged. In 1995, after sarin terror attacks on the Tokyo subway launched by the Aum Shinrikyo cult, nerve-gas antidotes were added. Following 9/11, countermeasures for anthrax were also included; then, in 2003, the nerve agent response was upgraded with better </w:t>
      </w:r>
      <w:r w:rsidRPr="00760E09">
        <w:rPr>
          <w:rFonts w:cs="Calibri"/>
          <w:color w:val="000000" w:themeColor="text1"/>
          <w:sz w:val="16"/>
        </w:rPr>
        <w:lastRenderedPageBreak/>
        <w:t>drugs and personal-protection gear. Critical chemical- and biological- weapon treatments are strategically positioned around the country, with the aim of getting essential supplies to almost any affected location within five hours.</w:t>
      </w:r>
    </w:p>
    <w:p w14:paraId="15F84A6F" w14:textId="77777777" w:rsidR="00760E09" w:rsidRPr="00760E09" w:rsidRDefault="00760E09" w:rsidP="00760E09">
      <w:pPr>
        <w:rPr>
          <w:rFonts w:cs="Calibri"/>
          <w:color w:val="000000" w:themeColor="text1"/>
          <w:sz w:val="16"/>
        </w:rPr>
      </w:pPr>
      <w:r w:rsidRPr="00760E09">
        <w:rPr>
          <w:rFonts w:cs="Calibri"/>
          <w:color w:val="000000" w:themeColor="text1"/>
          <w:sz w:val="16"/>
        </w:rPr>
        <w:t xml:space="preserve">The kind of items in the stock is made clear in an NHS England document, identified with the bland ‘Gateway Reference Number 03088’. ‘1. Nerve agent antidote pod to treat 90 people. 2. Obidoxime further treatment for nerve agent poisoning. 3. </w:t>
      </w:r>
      <w:proofErr w:type="spellStart"/>
      <w:r w:rsidRPr="00760E09">
        <w:rPr>
          <w:rFonts w:cs="Calibri"/>
          <w:color w:val="000000" w:themeColor="text1"/>
          <w:sz w:val="16"/>
        </w:rPr>
        <w:t>Dicobalt</w:t>
      </w:r>
      <w:proofErr w:type="spellEnd"/>
      <w:r w:rsidRPr="00760E09">
        <w:rPr>
          <w:rFonts w:cs="Calibri"/>
          <w:color w:val="000000" w:themeColor="text1"/>
          <w:sz w:val="16"/>
        </w:rPr>
        <w:t xml:space="preserve"> edetate pod for treatment of cyanide poisoning in 90 people. 4. Botulinum antitoxin... Antibiotic pods (oral ciprofloxacin) to treat 250 adults for 10 days… with post-exposure prophylaxis for anthrax, plague or </w:t>
      </w:r>
      <w:proofErr w:type="spellStart"/>
      <w:r w:rsidRPr="00760E09">
        <w:rPr>
          <w:rFonts w:cs="Calibri"/>
          <w:color w:val="000000" w:themeColor="text1"/>
          <w:sz w:val="16"/>
        </w:rPr>
        <w:t>tularaemia</w:t>
      </w:r>
      <w:proofErr w:type="spellEnd"/>
      <w:r w:rsidRPr="00760E09">
        <w:rPr>
          <w:rFonts w:cs="Calibri"/>
          <w:color w:val="000000" w:themeColor="text1"/>
          <w:sz w:val="16"/>
        </w:rPr>
        <w:t>…’</w:t>
      </w:r>
    </w:p>
    <w:p w14:paraId="714C523F" w14:textId="77777777" w:rsidR="00760E09" w:rsidRPr="00760E09" w:rsidRDefault="00760E09" w:rsidP="00760E09">
      <w:pPr>
        <w:rPr>
          <w:rFonts w:cs="Calibri"/>
          <w:color w:val="000000" w:themeColor="text1"/>
          <w:sz w:val="16"/>
        </w:rPr>
      </w:pPr>
      <w:r w:rsidRPr="00760E09">
        <w:rPr>
          <w:rFonts w:cs="Calibri"/>
          <w:color w:val="000000" w:themeColor="text1"/>
          <w:sz w:val="16"/>
        </w:rPr>
        <w:t>You get the picture.</w:t>
      </w:r>
    </w:p>
    <w:p w14:paraId="17FC377F" w14:textId="77777777" w:rsidR="00760E09" w:rsidRPr="00760E09" w:rsidRDefault="00760E09" w:rsidP="00760E09">
      <w:pPr>
        <w:rPr>
          <w:rFonts w:cs="Calibri"/>
          <w:color w:val="000000" w:themeColor="text1"/>
          <w:sz w:val="16"/>
        </w:rPr>
      </w:pPr>
      <w:r w:rsidRPr="00760E09">
        <w:rPr>
          <w:rFonts w:cs="Calibri"/>
          <w:color w:val="000000" w:themeColor="text1"/>
          <w:sz w:val="16"/>
        </w:rPr>
        <w:t>The Reserve National Stock is kept under review, to ensure it contains the right kit and drugs to meet current threats. But that also begs a question: will it be able to respond to threats in the future? For no sooner have WMD resurfaced than the nature of the threat they pose is changing.</w:t>
      </w:r>
    </w:p>
    <w:p w14:paraId="41E9B94F" w14:textId="77777777" w:rsidR="00760E09" w:rsidRPr="00760E09" w:rsidRDefault="00760E09" w:rsidP="00760E09">
      <w:pPr>
        <w:rPr>
          <w:rFonts w:cs="Calibri"/>
          <w:color w:val="000000" w:themeColor="text1"/>
          <w:sz w:val="16"/>
          <w:szCs w:val="26"/>
        </w:rPr>
      </w:pPr>
      <w:r w:rsidRPr="00760E09">
        <w:rPr>
          <w:rFonts w:cs="Calibri"/>
          <w:color w:val="000000" w:themeColor="text1"/>
          <w:sz w:val="16"/>
          <w:szCs w:val="26"/>
        </w:rPr>
        <w:t xml:space="preserve">Today, for example, biological </w:t>
      </w:r>
      <w:r w:rsidRPr="00760E09">
        <w:rPr>
          <w:rFonts w:cs="Calibri"/>
          <w:b/>
          <w:color w:val="000000" w:themeColor="text1"/>
          <w:sz w:val="26"/>
          <w:szCs w:val="26"/>
          <w:highlight w:val="green"/>
          <w:u w:val="single"/>
        </w:rPr>
        <w:t>pathogens</w:t>
      </w:r>
      <w:r w:rsidRPr="00760E09">
        <w:rPr>
          <w:rFonts w:cs="Calibri"/>
          <w:b/>
          <w:color w:val="000000" w:themeColor="text1"/>
          <w:sz w:val="26"/>
          <w:szCs w:val="26"/>
          <w:u w:val="single"/>
        </w:rPr>
        <w:t xml:space="preserve"> can be </w:t>
      </w:r>
      <w:r w:rsidRPr="00760E09">
        <w:rPr>
          <w:rFonts w:cs="Calibri"/>
          <w:b/>
          <w:color w:val="000000" w:themeColor="text1"/>
          <w:sz w:val="26"/>
          <w:szCs w:val="26"/>
          <w:highlight w:val="green"/>
          <w:u w:val="single"/>
        </w:rPr>
        <w:t>modified to ‘improve’</w:t>
      </w:r>
      <w:r w:rsidRPr="00760E09">
        <w:rPr>
          <w:rFonts w:cs="Calibri"/>
          <w:b/>
          <w:color w:val="000000" w:themeColor="text1"/>
          <w:sz w:val="26"/>
          <w:szCs w:val="26"/>
          <w:u w:val="single"/>
        </w:rPr>
        <w:t xml:space="preserve"> their </w:t>
      </w:r>
      <w:r w:rsidRPr="00760E09">
        <w:rPr>
          <w:rFonts w:cs="Calibri"/>
          <w:b/>
          <w:color w:val="000000" w:themeColor="text1"/>
          <w:sz w:val="26"/>
          <w:szCs w:val="26"/>
          <w:highlight w:val="green"/>
          <w:u w:val="single"/>
        </w:rPr>
        <w:t>lethality using gene-editing</w:t>
      </w:r>
      <w:r w:rsidRPr="00760E09">
        <w:rPr>
          <w:rFonts w:cs="Calibri"/>
          <w:b/>
          <w:color w:val="000000" w:themeColor="text1"/>
          <w:sz w:val="26"/>
          <w:szCs w:val="26"/>
          <w:u w:val="single"/>
        </w:rPr>
        <w:t xml:space="preserve"> techniques such as Crispr-Cas9.</w:t>
      </w:r>
      <w:r w:rsidRPr="00760E09">
        <w:rPr>
          <w:rFonts w:cs="Calibri"/>
          <w:color w:val="000000" w:themeColor="text1"/>
          <w:sz w:val="16"/>
          <w:szCs w:val="26"/>
        </w:rPr>
        <w:t xml:space="preserve"> Because of their ease of use, these techniques – more usually lauded for their medical applications – have been described by James Clapper, America’s national intelligence director until last year, as weapons of mass destruction, as </w:t>
      </w:r>
      <w:r w:rsidRPr="00760E09">
        <w:rPr>
          <w:rFonts w:cs="Calibri"/>
          <w:b/>
          <w:color w:val="000000" w:themeColor="text1"/>
          <w:sz w:val="26"/>
          <w:szCs w:val="26"/>
          <w:u w:val="single"/>
        </w:rPr>
        <w:t xml:space="preserve">they </w:t>
      </w:r>
      <w:r w:rsidRPr="00760E09">
        <w:rPr>
          <w:rFonts w:cs="Calibri"/>
          <w:b/>
          <w:color w:val="000000" w:themeColor="text1"/>
          <w:sz w:val="26"/>
          <w:szCs w:val="26"/>
          <w:highlight w:val="green"/>
          <w:u w:val="single"/>
        </w:rPr>
        <w:t>do not require a</w:t>
      </w:r>
      <w:r w:rsidRPr="00760E09">
        <w:rPr>
          <w:rFonts w:cs="Calibri"/>
          <w:b/>
          <w:color w:val="000000" w:themeColor="text1"/>
          <w:sz w:val="26"/>
          <w:szCs w:val="26"/>
          <w:u w:val="single"/>
        </w:rPr>
        <w:t xml:space="preserve"> vastly sophisticated </w:t>
      </w:r>
      <w:r w:rsidRPr="00760E09">
        <w:rPr>
          <w:rFonts w:cs="Calibri"/>
          <w:b/>
          <w:color w:val="000000" w:themeColor="text1"/>
          <w:sz w:val="26"/>
          <w:szCs w:val="26"/>
          <w:highlight w:val="green"/>
          <w:u w:val="single"/>
        </w:rPr>
        <w:t>lab</w:t>
      </w:r>
      <w:r w:rsidRPr="00760E09">
        <w:rPr>
          <w:rFonts w:cs="Calibri"/>
          <w:color w:val="000000" w:themeColor="text1"/>
          <w:sz w:val="26"/>
          <w:szCs w:val="26"/>
          <w:u w:val="single"/>
        </w:rPr>
        <w:t>. ‘It makes it easy for individuals to operate outside a formal institutional setting,’</w:t>
      </w:r>
      <w:r w:rsidRPr="00760E09">
        <w:rPr>
          <w:rFonts w:cs="Calibri"/>
          <w:color w:val="000000" w:themeColor="text1"/>
          <w:sz w:val="16"/>
          <w:szCs w:val="26"/>
        </w:rPr>
        <w:t xml:space="preserve"> says James Giordano, professor of neurology and biochemistry at the Pellegrino Center for Clinical Bioethics of Georgetown University Medical Center in Washington, DC. ‘Crispr lends itself to biohacking.’</w:t>
      </w:r>
    </w:p>
    <w:p w14:paraId="3E76F20D" w14:textId="77777777" w:rsidR="00760E09" w:rsidRPr="00760E09" w:rsidRDefault="00760E09" w:rsidP="00760E09">
      <w:pPr>
        <w:rPr>
          <w:rFonts w:cs="Calibri"/>
          <w:color w:val="000000" w:themeColor="text1"/>
          <w:sz w:val="26"/>
          <w:szCs w:val="26"/>
          <w:u w:val="single"/>
        </w:rPr>
      </w:pPr>
      <w:r w:rsidRPr="00760E09">
        <w:rPr>
          <w:rFonts w:cs="Calibri"/>
          <w:b/>
          <w:color w:val="000000" w:themeColor="text1"/>
          <w:sz w:val="26"/>
          <w:szCs w:val="26"/>
          <w:u w:val="single"/>
        </w:rPr>
        <w:t>Biohacking sounds subversive, but in fact is merely the name given to the growing trend for DIY bioengineering</w:t>
      </w:r>
      <w:r w:rsidRPr="00760E09">
        <w:rPr>
          <w:rFonts w:cs="Calibri"/>
          <w:color w:val="000000" w:themeColor="text1"/>
          <w:sz w:val="26"/>
          <w:szCs w:val="26"/>
          <w:u w:val="single"/>
        </w:rPr>
        <w:t xml:space="preserve">, </w:t>
      </w:r>
      <w:r w:rsidRPr="00760E09">
        <w:rPr>
          <w:rFonts w:cs="Calibri"/>
          <w:color w:val="000000" w:themeColor="text1"/>
          <w:sz w:val="26"/>
          <w:szCs w:val="26"/>
          <w:highlight w:val="green"/>
          <w:u w:val="single"/>
        </w:rPr>
        <w:t>carried out by amateurs</w:t>
      </w:r>
      <w:r w:rsidRPr="00760E09">
        <w:rPr>
          <w:rFonts w:cs="Calibri"/>
          <w:color w:val="000000" w:themeColor="text1"/>
          <w:sz w:val="26"/>
          <w:szCs w:val="26"/>
          <w:u w:val="single"/>
        </w:rPr>
        <w:t xml:space="preserve"> with no malicious intent, usually on entirely benign organisms, such as yeast.</w:t>
      </w:r>
    </w:p>
    <w:p w14:paraId="7430BB34" w14:textId="77777777" w:rsidR="00760E09" w:rsidRPr="00760E09" w:rsidRDefault="00760E09" w:rsidP="00760E09">
      <w:pPr>
        <w:rPr>
          <w:rFonts w:cs="Calibri"/>
          <w:color w:val="000000" w:themeColor="text1"/>
          <w:sz w:val="16"/>
        </w:rPr>
      </w:pPr>
      <w:r w:rsidRPr="00760E09">
        <w:rPr>
          <w:rFonts w:cs="Calibri"/>
          <w:color w:val="000000" w:themeColor="text1"/>
          <w:sz w:val="16"/>
        </w:rPr>
        <w:t>Take a turn off the stalls of Shepherds Bush Market in west London, for example, and you will come across 45 purple and pink shipping containers. This is Open Cell, where biotech innovators can rent access to lab equipment like a thermal cycler (to reproduce DNA) for a few hundred pounds a month. Open Cell has the relaxed campus feel common to many collaborative working spaces of which entrepreneurs are fond. Except here, budding young companies are working on encouraging flies to do the pollinating work of bees, say, or exploiting potato waste to make chipboard-like material. It is a sign of London’s thriving biotech start-up scene. But it is also a sign of how biotech is breaking out of the state- or university-run lab. ‘That is exactly our passion,’ says Open Cell’s co-founder, biotechnologist Thomas Meany. He makes plain that security is a top concern, pointing to CCTV on site and constant threat assessments, as well as vetting of potential tenants. ‘We work with organisms you might find in your tummy or on your skin,’ he says. ‘We don’t use anything that could be potentially hazardous.’</w:t>
      </w:r>
    </w:p>
    <w:p w14:paraId="0C8ABBF8" w14:textId="77777777" w:rsidR="00760E09" w:rsidRPr="00760E09" w:rsidRDefault="00760E09" w:rsidP="00760E09">
      <w:pPr>
        <w:rPr>
          <w:rFonts w:cs="Calibri"/>
          <w:color w:val="000000" w:themeColor="text1"/>
          <w:sz w:val="26"/>
          <w:szCs w:val="26"/>
          <w:u w:val="single"/>
        </w:rPr>
      </w:pPr>
      <w:r w:rsidRPr="00760E09">
        <w:rPr>
          <w:rFonts w:cs="Calibri"/>
          <w:color w:val="000000" w:themeColor="text1"/>
          <w:sz w:val="16"/>
          <w:szCs w:val="26"/>
        </w:rPr>
        <w:t xml:space="preserve">Nevertheless, Open Cell is part of what Giordano calls ‘an increasingly global independent DIY movement’ in biotech. ‘It is not a Wild West of biohacking cowboys,’ he says. ‘But the ubiquity of these techniques now means people may drift outside the norm of a community through a “let’s see what happens” spirit. They may not be operating with controls to see something bad coming then mitigate it if it happens. Then of course other groups may simply not care – they want to see if they can do something a bit disruptive. </w:t>
      </w:r>
      <w:r w:rsidRPr="00760E09">
        <w:rPr>
          <w:rFonts w:cs="Calibri"/>
          <w:color w:val="000000" w:themeColor="text1"/>
          <w:sz w:val="26"/>
          <w:szCs w:val="26"/>
          <w:u w:val="single"/>
        </w:rPr>
        <w:t>They might say, “Let see if we can build something that will make people sick.”’</w:t>
      </w:r>
    </w:p>
    <w:p w14:paraId="4159D928" w14:textId="77777777" w:rsidR="00760E09" w:rsidRPr="00760E09" w:rsidRDefault="00760E09" w:rsidP="00760E09">
      <w:pPr>
        <w:rPr>
          <w:rFonts w:cs="Calibri"/>
          <w:color w:val="000000" w:themeColor="text1"/>
          <w:sz w:val="16"/>
          <w:szCs w:val="26"/>
        </w:rPr>
      </w:pPr>
      <w:r w:rsidRPr="00760E09">
        <w:rPr>
          <w:rFonts w:cs="Calibri"/>
          <w:color w:val="000000" w:themeColor="text1"/>
          <w:sz w:val="16"/>
          <w:szCs w:val="26"/>
        </w:rPr>
        <w:t xml:space="preserve">Such people, Giordano says, </w:t>
      </w:r>
      <w:r w:rsidRPr="00760E09">
        <w:rPr>
          <w:rFonts w:cs="Calibri"/>
          <w:b/>
          <w:color w:val="000000" w:themeColor="text1"/>
          <w:sz w:val="26"/>
          <w:szCs w:val="26"/>
          <w:highlight w:val="green"/>
          <w:u w:val="single"/>
        </w:rPr>
        <w:t>could find themselves</w:t>
      </w:r>
      <w:r w:rsidRPr="00760E09">
        <w:rPr>
          <w:rFonts w:cs="Calibri"/>
          <w:b/>
          <w:color w:val="000000" w:themeColor="text1"/>
          <w:sz w:val="26"/>
          <w:szCs w:val="26"/>
          <w:u w:val="single"/>
        </w:rPr>
        <w:t xml:space="preserve"> the </w:t>
      </w:r>
      <w:r w:rsidRPr="00760E09">
        <w:rPr>
          <w:rFonts w:cs="Calibri"/>
          <w:b/>
          <w:color w:val="000000" w:themeColor="text1"/>
          <w:sz w:val="26"/>
          <w:szCs w:val="26"/>
          <w:highlight w:val="green"/>
          <w:u w:val="single"/>
        </w:rPr>
        <w:t>tools of states</w:t>
      </w:r>
      <w:r w:rsidRPr="00760E09">
        <w:rPr>
          <w:rFonts w:cs="Calibri"/>
          <w:b/>
          <w:color w:val="000000" w:themeColor="text1"/>
          <w:sz w:val="26"/>
          <w:szCs w:val="26"/>
          <w:u w:val="single"/>
        </w:rPr>
        <w:t xml:space="preserve"> looking </w:t>
      </w:r>
      <w:r w:rsidRPr="00760E09">
        <w:rPr>
          <w:rFonts w:cs="Calibri"/>
          <w:b/>
          <w:color w:val="000000" w:themeColor="text1"/>
          <w:sz w:val="26"/>
          <w:szCs w:val="26"/>
          <w:highlight w:val="green"/>
          <w:u w:val="single"/>
        </w:rPr>
        <w:t>to sow chaos but not take</w:t>
      </w:r>
      <w:r w:rsidRPr="00760E09">
        <w:rPr>
          <w:rFonts w:cs="Calibri"/>
          <w:b/>
          <w:color w:val="000000" w:themeColor="text1"/>
          <w:sz w:val="26"/>
          <w:szCs w:val="26"/>
          <w:u w:val="single"/>
        </w:rPr>
        <w:t xml:space="preserve"> any </w:t>
      </w:r>
      <w:r w:rsidRPr="00760E09">
        <w:rPr>
          <w:rFonts w:cs="Calibri"/>
          <w:b/>
          <w:color w:val="000000" w:themeColor="text1"/>
          <w:sz w:val="26"/>
          <w:szCs w:val="26"/>
          <w:highlight w:val="green"/>
          <w:u w:val="single"/>
        </w:rPr>
        <w:t>blame</w:t>
      </w:r>
      <w:r w:rsidRPr="00760E09">
        <w:rPr>
          <w:rFonts w:cs="Calibri"/>
          <w:color w:val="000000" w:themeColor="text1"/>
          <w:sz w:val="16"/>
          <w:szCs w:val="26"/>
        </w:rPr>
        <w:t xml:space="preserve">. ‘They could create bio-agents that are not even </w:t>
      </w:r>
      <w:proofErr w:type="spellStart"/>
      <w:r w:rsidRPr="00760E09">
        <w:rPr>
          <w:rFonts w:cs="Calibri"/>
          <w:color w:val="000000" w:themeColor="text1"/>
          <w:sz w:val="16"/>
          <w:szCs w:val="26"/>
        </w:rPr>
        <w:t>categorised</w:t>
      </w:r>
      <w:proofErr w:type="spellEnd"/>
      <w:r w:rsidRPr="00760E09">
        <w:rPr>
          <w:rFonts w:cs="Calibri"/>
          <w:color w:val="000000" w:themeColor="text1"/>
          <w:sz w:val="16"/>
          <w:szCs w:val="26"/>
        </w:rPr>
        <w:t xml:space="preserve"> by the biological weapons convention because they are new. You could take something common like </w:t>
      </w:r>
      <w:proofErr w:type="gramStart"/>
      <w:r w:rsidRPr="00760E09">
        <w:rPr>
          <w:rFonts w:cs="Calibri"/>
          <w:color w:val="000000" w:themeColor="text1"/>
          <w:sz w:val="16"/>
          <w:szCs w:val="26"/>
        </w:rPr>
        <w:t>E.coli</w:t>
      </w:r>
      <w:proofErr w:type="gramEnd"/>
      <w:r w:rsidRPr="00760E09">
        <w:rPr>
          <w:rFonts w:cs="Calibri"/>
          <w:color w:val="000000" w:themeColor="text1"/>
          <w:sz w:val="16"/>
          <w:szCs w:val="26"/>
        </w:rPr>
        <w:t xml:space="preserve"> and make it more pathogenic.’</w:t>
      </w:r>
    </w:p>
    <w:p w14:paraId="2EECB8FC" w14:textId="77777777" w:rsidR="00760E09" w:rsidRPr="00760E09" w:rsidRDefault="00760E09" w:rsidP="00760E09">
      <w:pPr>
        <w:rPr>
          <w:rFonts w:cs="Calibri"/>
          <w:color w:val="000000" w:themeColor="text1"/>
          <w:sz w:val="16"/>
          <w:szCs w:val="26"/>
        </w:rPr>
      </w:pPr>
      <w:r w:rsidRPr="00760E09">
        <w:rPr>
          <w:rFonts w:cs="Calibri"/>
          <w:color w:val="000000" w:themeColor="text1"/>
          <w:sz w:val="16"/>
          <w:szCs w:val="26"/>
        </w:rPr>
        <w:t xml:space="preserve">He points to the case last year of </w:t>
      </w:r>
      <w:r w:rsidRPr="00760E09">
        <w:rPr>
          <w:rFonts w:cs="Calibri"/>
          <w:color w:val="000000" w:themeColor="text1"/>
          <w:sz w:val="26"/>
          <w:szCs w:val="26"/>
          <w:u w:val="single"/>
        </w:rPr>
        <w:t xml:space="preserve">two academics at the University of Alberta in Canada who ordered segments of horsepox DNA – related to smallpox – off the </w:t>
      </w:r>
      <w:proofErr w:type="gramStart"/>
      <w:r w:rsidRPr="00760E09">
        <w:rPr>
          <w:rFonts w:cs="Calibri"/>
          <w:color w:val="000000" w:themeColor="text1"/>
          <w:sz w:val="26"/>
          <w:szCs w:val="26"/>
          <w:u w:val="single"/>
        </w:rPr>
        <w:t>internet, and</w:t>
      </w:r>
      <w:proofErr w:type="gramEnd"/>
      <w:r w:rsidRPr="00760E09">
        <w:rPr>
          <w:rFonts w:cs="Calibri"/>
          <w:color w:val="000000" w:themeColor="text1"/>
          <w:sz w:val="26"/>
          <w:szCs w:val="26"/>
          <w:u w:val="single"/>
        </w:rPr>
        <w:t xml:space="preserve"> put them together so they became infectious</w:t>
      </w:r>
      <w:r w:rsidRPr="00760E09">
        <w:rPr>
          <w:rFonts w:cs="Calibri"/>
          <w:color w:val="000000" w:themeColor="text1"/>
          <w:sz w:val="16"/>
          <w:szCs w:val="26"/>
        </w:rPr>
        <w:t xml:space="preserve">. What particularly shocked peers was that the pair then published their work – </w:t>
      </w:r>
      <w:r w:rsidRPr="00760E09">
        <w:rPr>
          <w:rFonts w:cs="Calibri"/>
          <w:color w:val="000000" w:themeColor="text1"/>
          <w:sz w:val="26"/>
          <w:szCs w:val="26"/>
          <w:u w:val="single"/>
        </w:rPr>
        <w:t>effectively unveiling a deadly recipe</w:t>
      </w:r>
      <w:r w:rsidRPr="00760E09">
        <w:rPr>
          <w:rFonts w:cs="Calibri"/>
          <w:color w:val="000000" w:themeColor="text1"/>
          <w:sz w:val="16"/>
          <w:szCs w:val="26"/>
        </w:rPr>
        <w:t xml:space="preserve">. ‘You shake your head and wonder how it happened,’ says Giordano. ‘Before gene editing, of course, that’s not such a problem. But now putting out these types of recipes creates real problems because they will be read outside institutions where regulations are very stringent. I am very concerned about the external community. This is new territory. It needs to be </w:t>
      </w:r>
      <w:proofErr w:type="spellStart"/>
      <w:r w:rsidRPr="00760E09">
        <w:rPr>
          <w:rFonts w:cs="Calibri"/>
          <w:color w:val="000000" w:themeColor="text1"/>
          <w:sz w:val="16"/>
          <w:szCs w:val="26"/>
        </w:rPr>
        <w:t>surveillable</w:t>
      </w:r>
      <w:proofErr w:type="spellEnd"/>
      <w:r w:rsidRPr="00760E09">
        <w:rPr>
          <w:rFonts w:cs="Calibri"/>
          <w:color w:val="000000" w:themeColor="text1"/>
          <w:sz w:val="16"/>
          <w:szCs w:val="26"/>
        </w:rPr>
        <w:t xml:space="preserve"> and enforceable.’</w:t>
      </w:r>
    </w:p>
    <w:p w14:paraId="4A817323" w14:textId="77777777" w:rsidR="00760E09" w:rsidRPr="00760E09" w:rsidRDefault="00760E09" w:rsidP="00760E09">
      <w:pPr>
        <w:rPr>
          <w:rFonts w:cs="Calibri"/>
          <w:color w:val="000000" w:themeColor="text1"/>
          <w:sz w:val="26"/>
          <w:szCs w:val="26"/>
          <w:u w:val="single"/>
        </w:rPr>
      </w:pPr>
      <w:r w:rsidRPr="00760E09">
        <w:rPr>
          <w:rFonts w:cs="Calibri"/>
          <w:color w:val="000000" w:themeColor="text1"/>
          <w:sz w:val="16"/>
          <w:szCs w:val="26"/>
        </w:rPr>
        <w:lastRenderedPageBreak/>
        <w:t xml:space="preserve">Or as Clapper put it in his Worldwide Threat Assessment of the US Intelligence Community: </w:t>
      </w:r>
      <w:r w:rsidRPr="00760E09">
        <w:rPr>
          <w:rFonts w:cs="Calibri"/>
          <w:color w:val="000000" w:themeColor="text1"/>
          <w:sz w:val="26"/>
          <w:szCs w:val="26"/>
          <w:u w:val="single"/>
        </w:rPr>
        <w:t xml:space="preserve">‘Given the </w:t>
      </w:r>
      <w:r w:rsidRPr="00760E09">
        <w:rPr>
          <w:rFonts w:cs="Calibri"/>
          <w:color w:val="000000" w:themeColor="text1"/>
          <w:sz w:val="26"/>
          <w:szCs w:val="26"/>
          <w:highlight w:val="green"/>
          <w:u w:val="single"/>
        </w:rPr>
        <w:t>broad distribution, low cost, and accelerated</w:t>
      </w:r>
      <w:r w:rsidRPr="00760E09">
        <w:rPr>
          <w:rFonts w:cs="Calibri"/>
          <w:color w:val="000000" w:themeColor="text1"/>
          <w:sz w:val="26"/>
          <w:szCs w:val="26"/>
          <w:u w:val="single"/>
        </w:rPr>
        <w:t xml:space="preserve"> pace of </w:t>
      </w:r>
      <w:r w:rsidRPr="00760E09">
        <w:rPr>
          <w:rFonts w:cs="Calibri"/>
          <w:color w:val="000000" w:themeColor="text1"/>
          <w:sz w:val="26"/>
          <w:szCs w:val="26"/>
          <w:highlight w:val="green"/>
          <w:u w:val="single"/>
        </w:rPr>
        <w:t>development of</w:t>
      </w:r>
      <w:r w:rsidRPr="00760E09">
        <w:rPr>
          <w:rFonts w:cs="Calibri"/>
          <w:color w:val="000000" w:themeColor="text1"/>
          <w:sz w:val="26"/>
          <w:szCs w:val="26"/>
          <w:u w:val="single"/>
        </w:rPr>
        <w:t xml:space="preserve"> this [</w:t>
      </w:r>
      <w:r w:rsidRPr="00760E09">
        <w:rPr>
          <w:rFonts w:cs="Calibri"/>
          <w:color w:val="000000" w:themeColor="text1"/>
          <w:sz w:val="26"/>
          <w:szCs w:val="26"/>
          <w:highlight w:val="green"/>
          <w:u w:val="single"/>
        </w:rPr>
        <w:t>gene-editing</w:t>
      </w:r>
      <w:r w:rsidRPr="00760E09">
        <w:rPr>
          <w:rFonts w:cs="Calibri"/>
          <w:color w:val="000000" w:themeColor="text1"/>
          <w:sz w:val="26"/>
          <w:szCs w:val="26"/>
          <w:u w:val="single"/>
        </w:rPr>
        <w:t xml:space="preserve">] technology, its </w:t>
      </w:r>
      <w:r w:rsidRPr="00760E09">
        <w:rPr>
          <w:rFonts w:cs="Calibri"/>
          <w:color w:val="000000" w:themeColor="text1"/>
          <w:sz w:val="26"/>
          <w:szCs w:val="26"/>
          <w:highlight w:val="green"/>
          <w:u w:val="single"/>
        </w:rPr>
        <w:t>deliberate or unintentional misuse might lead to far-reaching</w:t>
      </w:r>
      <w:r w:rsidRPr="00760E09">
        <w:rPr>
          <w:rFonts w:cs="Calibri"/>
          <w:color w:val="000000" w:themeColor="text1"/>
          <w:sz w:val="26"/>
          <w:szCs w:val="26"/>
          <w:u w:val="single"/>
        </w:rPr>
        <w:t xml:space="preserve"> economic and national security </w:t>
      </w:r>
      <w:r w:rsidRPr="00760E09">
        <w:rPr>
          <w:rFonts w:cs="Calibri"/>
          <w:color w:val="000000" w:themeColor="text1"/>
          <w:sz w:val="26"/>
          <w:szCs w:val="26"/>
          <w:highlight w:val="green"/>
          <w:u w:val="single"/>
        </w:rPr>
        <w:t>implications</w:t>
      </w:r>
      <w:r w:rsidRPr="00760E09">
        <w:rPr>
          <w:rFonts w:cs="Calibri"/>
          <w:color w:val="000000" w:themeColor="text1"/>
          <w:sz w:val="26"/>
          <w:szCs w:val="26"/>
          <w:u w:val="single"/>
        </w:rPr>
        <w:t xml:space="preserve">.’ </w:t>
      </w:r>
    </w:p>
    <w:p w14:paraId="632AEC84" w14:textId="77777777" w:rsidR="00760E09" w:rsidRPr="00760E09" w:rsidRDefault="00760E09" w:rsidP="00760E09">
      <w:pPr>
        <w:rPr>
          <w:rFonts w:cs="Calibri"/>
          <w:color w:val="000000" w:themeColor="text1"/>
          <w:sz w:val="16"/>
        </w:rPr>
      </w:pPr>
      <w:r w:rsidRPr="00760E09">
        <w:rPr>
          <w:rFonts w:cs="Calibri"/>
          <w:color w:val="000000" w:themeColor="text1"/>
          <w:sz w:val="16"/>
          <w:szCs w:val="26"/>
        </w:rPr>
        <w:t xml:space="preserve">What people like </w:t>
      </w:r>
      <w:r w:rsidRPr="00760E09">
        <w:rPr>
          <w:rFonts w:cs="Calibri"/>
          <w:color w:val="000000" w:themeColor="text1"/>
          <w:sz w:val="16"/>
        </w:rPr>
        <w:t xml:space="preserve">Clapper fear is a genetically modified pox threat outpacing efforts to contain it, creating a pandemic which </w:t>
      </w:r>
      <w:r w:rsidRPr="00760E09">
        <w:rPr>
          <w:rFonts w:cs="Calibri"/>
          <w:b/>
          <w:color w:val="000000" w:themeColor="text1"/>
          <w:sz w:val="26"/>
          <w:szCs w:val="26"/>
          <w:u w:val="single"/>
        </w:rPr>
        <w:t xml:space="preserve">could </w:t>
      </w:r>
      <w:r w:rsidRPr="00760E09">
        <w:rPr>
          <w:rFonts w:cs="Calibri"/>
          <w:b/>
          <w:color w:val="000000" w:themeColor="text1"/>
          <w:sz w:val="26"/>
          <w:szCs w:val="26"/>
          <w:highlight w:val="green"/>
          <w:u w:val="single"/>
        </w:rPr>
        <w:t>kill</w:t>
      </w:r>
      <w:r w:rsidRPr="00760E09">
        <w:rPr>
          <w:rFonts w:cs="Calibri"/>
          <w:b/>
          <w:color w:val="000000" w:themeColor="text1"/>
          <w:sz w:val="26"/>
          <w:szCs w:val="26"/>
          <w:u w:val="single"/>
        </w:rPr>
        <w:t xml:space="preserve"> not thousands but, in the doomsday scenario, </w:t>
      </w:r>
      <w:proofErr w:type="gramStart"/>
      <w:r w:rsidRPr="00760E09">
        <w:rPr>
          <w:rFonts w:cs="Calibri"/>
          <w:b/>
          <w:color w:val="000000" w:themeColor="text1"/>
          <w:sz w:val="26"/>
          <w:szCs w:val="26"/>
          <w:highlight w:val="green"/>
          <w:u w:val="single"/>
        </w:rPr>
        <w:t>millions</w:t>
      </w:r>
      <w:r w:rsidRPr="00760E09">
        <w:rPr>
          <w:rFonts w:cs="Calibri"/>
          <w:color w:val="000000" w:themeColor="text1"/>
          <w:sz w:val="16"/>
          <w:szCs w:val="26"/>
        </w:rPr>
        <w:t>.</w:t>
      </w:r>
      <w:proofErr w:type="gramEnd"/>
      <w:r w:rsidRPr="00760E09">
        <w:rPr>
          <w:rFonts w:cs="Calibri"/>
          <w:color w:val="000000" w:themeColor="text1"/>
          <w:sz w:val="16"/>
          <w:szCs w:val="26"/>
        </w:rPr>
        <w:t xml:space="preserve"> Last year </w:t>
      </w:r>
      <w:r w:rsidRPr="00760E09">
        <w:rPr>
          <w:rFonts w:cs="Calibri"/>
          <w:color w:val="000000" w:themeColor="text1"/>
          <w:sz w:val="16"/>
        </w:rPr>
        <w:t xml:space="preserve">Bill Gates said a bioweapon strike represented a bigger than nuclear </w:t>
      </w:r>
      <w:proofErr w:type="gramStart"/>
      <w:r w:rsidRPr="00760E09">
        <w:rPr>
          <w:rFonts w:cs="Calibri"/>
          <w:color w:val="000000" w:themeColor="text1"/>
          <w:sz w:val="16"/>
        </w:rPr>
        <w:t>attack</w:t>
      </w:r>
      <w:r w:rsidRPr="00760E09">
        <w:rPr>
          <w:rFonts w:cs="Calibri"/>
          <w:color w:val="000000" w:themeColor="text1"/>
          <w:sz w:val="16"/>
          <w:szCs w:val="26"/>
        </w:rPr>
        <w:t>, and</w:t>
      </w:r>
      <w:proofErr w:type="gramEnd"/>
      <w:r w:rsidRPr="00760E09">
        <w:rPr>
          <w:rFonts w:cs="Calibri"/>
          <w:color w:val="000000" w:themeColor="text1"/>
          <w:sz w:val="16"/>
          <w:szCs w:val="26"/>
        </w:rPr>
        <w:t xml:space="preserve"> put the potential death toll at 30 million. The </w:t>
      </w:r>
      <w:r w:rsidRPr="00760E09">
        <w:rPr>
          <w:rFonts w:cs="Calibri"/>
          <w:color w:val="000000" w:themeColor="text1"/>
          <w:sz w:val="16"/>
        </w:rPr>
        <w:t xml:space="preserve">economic fallout would also be catastrophic. This is hard to calculate, but in a paper some 20 years ago the Center for Disease Control in America tried to estimate the cost of containing an anthrax-based bioterror attack. The total? $26.2 billion per 100,000 persons exposed. </w:t>
      </w:r>
    </w:p>
    <w:p w14:paraId="00C065E3" w14:textId="77777777" w:rsidR="00760E09" w:rsidRPr="00760E09" w:rsidRDefault="00760E09" w:rsidP="00760E09">
      <w:pPr>
        <w:rPr>
          <w:rFonts w:cs="Calibri"/>
          <w:color w:val="000000" w:themeColor="text1"/>
        </w:rPr>
      </w:pPr>
    </w:p>
    <w:p w14:paraId="70117873" w14:textId="77777777" w:rsidR="00760E09" w:rsidRPr="00760E09" w:rsidRDefault="00760E09" w:rsidP="00760E09">
      <w:pPr>
        <w:pStyle w:val="Heading4"/>
        <w:rPr>
          <w:rFonts w:cs="Calibri"/>
          <w:color w:val="000000" w:themeColor="text1"/>
        </w:rPr>
      </w:pPr>
      <w:r w:rsidRPr="00760E09">
        <w:rPr>
          <w:rFonts w:cs="Calibri"/>
          <w:color w:val="000000" w:themeColor="text1"/>
        </w:rPr>
        <w:t>Nuke war causes extinction – Ice Age, famines, and war won’t stay limited</w:t>
      </w:r>
    </w:p>
    <w:p w14:paraId="6946BC73" w14:textId="77777777" w:rsidR="00760E09" w:rsidRPr="00760E09" w:rsidRDefault="00760E09" w:rsidP="00760E09">
      <w:pPr>
        <w:rPr>
          <w:rFonts w:cs="Calibri"/>
          <w:color w:val="000000" w:themeColor="text1"/>
        </w:rPr>
      </w:pPr>
      <w:r w:rsidRPr="00760E09">
        <w:rPr>
          <w:rStyle w:val="StyleUnderline"/>
          <w:rFonts w:cs="Calibri"/>
          <w:color w:val="000000" w:themeColor="text1"/>
        </w:rPr>
        <w:t>Edwards 17</w:t>
      </w:r>
      <w:r w:rsidRPr="00760E09">
        <w:rPr>
          <w:rFonts w:cs="Calibri"/>
          <w:color w:val="000000" w:themeColor="text1"/>
        </w:rPr>
        <w:t xml:space="preserve"> [Paul N. Edwards, CISAC’s William J. Perry Fellow in International Security at Stanford’s Freeman </w:t>
      </w:r>
      <w:proofErr w:type="spellStart"/>
      <w:r w:rsidRPr="00760E09">
        <w:rPr>
          <w:rFonts w:cs="Calibri"/>
          <w:color w:val="000000" w:themeColor="text1"/>
        </w:rPr>
        <w:t>Spogli</w:t>
      </w:r>
      <w:proofErr w:type="spellEnd"/>
      <w:r w:rsidRPr="00760E09">
        <w:rPr>
          <w:rFonts w:cs="Calibri"/>
          <w:color w:val="000000" w:themeColor="text1"/>
        </w:rPr>
        <w:t xml:space="preserve"> Institute for International Studies. Being interviewed by </w:t>
      </w:r>
      <w:proofErr w:type="spellStart"/>
      <w:r w:rsidRPr="00760E09">
        <w:rPr>
          <w:rFonts w:cs="Calibri"/>
          <w:color w:val="000000" w:themeColor="text1"/>
        </w:rPr>
        <w:t>EarthSky</w:t>
      </w:r>
      <w:proofErr w:type="spellEnd"/>
      <w:r w:rsidRPr="00760E09">
        <w:rPr>
          <w:rFonts w:cs="Calibri"/>
          <w:color w:val="000000" w:themeColor="text1"/>
        </w:rPr>
        <w:t>. How nuclear war would affect Earth’s climate. September 8, 2017. earthsky.org/human-world/how-nuclear-war-would-affect-earths-climate] Note, we are only reading parts of the interview that are directly from Paul Edwards -- MMG</w:t>
      </w:r>
    </w:p>
    <w:p w14:paraId="59B88A14" w14:textId="77777777" w:rsidR="00760E09" w:rsidRPr="00760E09" w:rsidRDefault="00760E09" w:rsidP="00760E09">
      <w:pPr>
        <w:rPr>
          <w:rFonts w:cs="Calibri"/>
          <w:color w:val="000000" w:themeColor="text1"/>
          <w:sz w:val="16"/>
        </w:rPr>
      </w:pPr>
      <w:r w:rsidRPr="00760E09">
        <w:rPr>
          <w:rFonts w:cs="Calibri"/>
          <w:color w:val="000000" w:themeColor="text1"/>
          <w:sz w:val="16"/>
        </w:rPr>
        <w:t>In the nuclear conversation, what are we not talking about that we should be?</w:t>
      </w:r>
    </w:p>
    <w:p w14:paraId="1795F63D" w14:textId="77777777" w:rsidR="00760E09" w:rsidRPr="00760E09" w:rsidRDefault="00760E09" w:rsidP="00760E09">
      <w:pPr>
        <w:rPr>
          <w:rStyle w:val="StyleUnderline"/>
          <w:rFonts w:cs="Calibri"/>
          <w:color w:val="000000" w:themeColor="text1"/>
        </w:rPr>
      </w:pPr>
      <w:r w:rsidRPr="00760E09">
        <w:rPr>
          <w:rStyle w:val="StyleUnderline"/>
          <w:rFonts w:cs="Calibri"/>
          <w:color w:val="000000" w:themeColor="text1"/>
        </w:rPr>
        <w:t>We are not talking enough about the climatic effects of nuclear</w:t>
      </w:r>
      <w:r w:rsidRPr="00760E09">
        <w:rPr>
          <w:rStyle w:val="Emphasis"/>
          <w:rFonts w:cs="Calibri"/>
          <w:color w:val="000000" w:themeColor="text1"/>
          <w:szCs w:val="26"/>
        </w:rPr>
        <w:t xml:space="preserve"> war</w:t>
      </w:r>
      <w:r w:rsidRPr="00760E09">
        <w:rPr>
          <w:rFonts w:cs="Calibri"/>
          <w:color w:val="000000" w:themeColor="text1"/>
          <w:sz w:val="16"/>
          <w:szCs w:val="26"/>
        </w:rPr>
        <w:t xml:space="preserve">. The “nuclear winter” theory of the mid-1980s played a significant role in the arms reductions of that period. But with the collapse of the Soviet Union and the reduction of U.S. and Russian nuclear arsenals, </w:t>
      </w:r>
      <w:r w:rsidRPr="00760E09">
        <w:rPr>
          <w:rStyle w:val="StyleUnderline"/>
          <w:rFonts w:cs="Calibri"/>
          <w:color w:val="000000" w:themeColor="text1"/>
        </w:rPr>
        <w:t xml:space="preserve">this aspect of nuclear war has faded from view. That’s not good. In the mid-2000s, </w:t>
      </w:r>
      <w:r w:rsidRPr="00760E09">
        <w:rPr>
          <w:rStyle w:val="StyleUnderline"/>
          <w:rFonts w:cs="Calibri"/>
          <w:color w:val="000000" w:themeColor="text1"/>
          <w:highlight w:val="green"/>
        </w:rPr>
        <w:t>climate scientists</w:t>
      </w:r>
      <w:r w:rsidRPr="00760E09">
        <w:rPr>
          <w:rFonts w:cs="Calibri"/>
          <w:color w:val="000000" w:themeColor="text1"/>
          <w:sz w:val="16"/>
          <w:szCs w:val="26"/>
        </w:rPr>
        <w:t xml:space="preserve"> such as Alan </w:t>
      </w:r>
      <w:proofErr w:type="spellStart"/>
      <w:r w:rsidRPr="00760E09">
        <w:rPr>
          <w:rFonts w:cs="Calibri"/>
          <w:color w:val="000000" w:themeColor="text1"/>
          <w:sz w:val="16"/>
          <w:szCs w:val="26"/>
        </w:rPr>
        <w:t>Robock</w:t>
      </w:r>
      <w:proofErr w:type="spellEnd"/>
      <w:r w:rsidRPr="00760E09">
        <w:rPr>
          <w:rFonts w:cs="Calibri"/>
          <w:color w:val="000000" w:themeColor="text1"/>
          <w:sz w:val="16"/>
          <w:szCs w:val="26"/>
        </w:rPr>
        <w:t xml:space="preserve"> (Rutgers) </w:t>
      </w:r>
      <w:r w:rsidRPr="00760E09">
        <w:rPr>
          <w:rStyle w:val="StyleUnderline"/>
          <w:rFonts w:cs="Calibri"/>
          <w:color w:val="000000" w:themeColor="text1"/>
        </w:rPr>
        <w:t xml:space="preserve">took another look at nuclear winter theory. This time around, they </w:t>
      </w:r>
      <w:r w:rsidRPr="00760E09">
        <w:rPr>
          <w:rStyle w:val="StyleUnderline"/>
          <w:rFonts w:cs="Calibri"/>
          <w:color w:val="000000" w:themeColor="text1"/>
          <w:highlight w:val="green"/>
        </w:rPr>
        <w:t xml:space="preserve">used </w:t>
      </w:r>
      <w:proofErr w:type="gramStart"/>
      <w:r w:rsidRPr="00760E09">
        <w:rPr>
          <w:rStyle w:val="StyleUnderline"/>
          <w:rFonts w:cs="Calibri"/>
          <w:color w:val="000000" w:themeColor="text1"/>
        </w:rPr>
        <w:t>much-</w:t>
      </w:r>
      <w:r w:rsidRPr="00760E09">
        <w:rPr>
          <w:rStyle w:val="StyleUnderline"/>
          <w:rFonts w:cs="Calibri"/>
          <w:color w:val="000000" w:themeColor="text1"/>
          <w:highlight w:val="green"/>
        </w:rPr>
        <w:t>improved</w:t>
      </w:r>
      <w:proofErr w:type="gramEnd"/>
      <w:r w:rsidRPr="00760E09">
        <w:rPr>
          <w:rStyle w:val="StyleUnderline"/>
          <w:rFonts w:cs="Calibri"/>
          <w:color w:val="000000" w:themeColor="text1"/>
        </w:rPr>
        <w:t xml:space="preserve"> and much more detailed climate </w:t>
      </w:r>
      <w:r w:rsidRPr="00760E09">
        <w:rPr>
          <w:rStyle w:val="StyleUnderline"/>
          <w:rFonts w:cs="Calibri"/>
          <w:color w:val="000000" w:themeColor="text1"/>
          <w:highlight w:val="green"/>
        </w:rPr>
        <w:t>models</w:t>
      </w:r>
      <w:r w:rsidRPr="00760E09">
        <w:rPr>
          <w:rStyle w:val="StyleUnderline"/>
          <w:rFonts w:cs="Calibri"/>
          <w:color w:val="000000" w:themeColor="text1"/>
        </w:rPr>
        <w:t xml:space="preserve"> than those available 20 years earlier</w:t>
      </w:r>
      <w:r w:rsidRPr="00760E09">
        <w:rPr>
          <w:rFonts w:cs="Calibri"/>
          <w:color w:val="000000" w:themeColor="text1"/>
          <w:sz w:val="16"/>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760E09">
        <w:rPr>
          <w:rFonts w:cs="Calibri"/>
          <w:color w:val="000000" w:themeColor="text1"/>
          <w:sz w:val="16"/>
          <w:szCs w:val="26"/>
        </w:rPr>
        <w:t>soot</w:t>
      </w:r>
      <w:proofErr w:type="gramEnd"/>
      <w:r w:rsidRPr="00760E09">
        <w:rPr>
          <w:rFonts w:cs="Calibri"/>
          <w:color w:val="000000" w:themeColor="text1"/>
          <w:sz w:val="16"/>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760E09">
        <w:rPr>
          <w:rFonts w:cs="Calibri"/>
          <w:color w:val="000000" w:themeColor="text1"/>
          <w:sz w:val="16"/>
          <w:szCs w:val="26"/>
        </w:rPr>
        <w:t>really significant</w:t>
      </w:r>
      <w:proofErr w:type="gramEnd"/>
      <w:r w:rsidRPr="00760E09">
        <w:rPr>
          <w:rFonts w:cs="Calibri"/>
          <w:color w:val="000000" w:themeColor="text1"/>
          <w:sz w:val="16"/>
          <w:szCs w:val="26"/>
        </w:rPr>
        <w:t xml:space="preserve"> food shortages. </w:t>
      </w:r>
      <w:proofErr w:type="gramStart"/>
      <w:r w:rsidRPr="00760E09">
        <w:rPr>
          <w:rFonts w:cs="Calibri"/>
          <w:color w:val="000000" w:themeColor="text1"/>
          <w:sz w:val="16"/>
          <w:szCs w:val="26"/>
        </w:rPr>
        <w:t>So</w:t>
      </w:r>
      <w:proofErr w:type="gramEnd"/>
      <w:r w:rsidRPr="00760E09">
        <w:rPr>
          <w:rFonts w:cs="Calibri"/>
          <w:color w:val="000000" w:themeColor="text1"/>
          <w:sz w:val="16"/>
          <w:szCs w:val="26"/>
        </w:rPr>
        <w:t xml:space="preserve"> the climatic effects of even a relatively small nuclear war would be planet-wide. What about a larger-scale conflict? A </w:t>
      </w:r>
      <w:r w:rsidRPr="00760E09">
        <w:rPr>
          <w:rStyle w:val="StyleUnderline"/>
          <w:rFonts w:cs="Calibri"/>
          <w:color w:val="000000" w:themeColor="text1"/>
        </w:rPr>
        <w:t xml:space="preserve">U.S.-Russia war currently seems unlikely, but if it were to occur, </w:t>
      </w:r>
      <w:r w:rsidRPr="00760E09">
        <w:rPr>
          <w:rStyle w:val="StyleUnderline"/>
          <w:rFonts w:cs="Calibri"/>
          <w:color w:val="000000" w:themeColor="text1"/>
          <w:highlight w:val="green"/>
        </w:rPr>
        <w:t>hundreds or</w:t>
      </w:r>
      <w:r w:rsidRPr="00760E09">
        <w:rPr>
          <w:rStyle w:val="StyleUnderline"/>
          <w:rFonts w:cs="Calibri"/>
          <w:color w:val="000000" w:themeColor="text1"/>
        </w:rPr>
        <w:t xml:space="preserve"> even </w:t>
      </w:r>
      <w:r w:rsidRPr="00760E09">
        <w:rPr>
          <w:rStyle w:val="StyleUnderline"/>
          <w:rFonts w:cs="Calibri"/>
          <w:color w:val="000000" w:themeColor="text1"/>
          <w:highlight w:val="green"/>
        </w:rPr>
        <w:t>thousands of</w:t>
      </w:r>
      <w:r w:rsidRPr="00760E09">
        <w:rPr>
          <w:rStyle w:val="StyleUnderline"/>
          <w:rFonts w:cs="Calibri"/>
          <w:color w:val="000000" w:themeColor="text1"/>
        </w:rPr>
        <w:t xml:space="preserve"> nuclear </w:t>
      </w:r>
      <w:r w:rsidRPr="00760E09">
        <w:rPr>
          <w:rStyle w:val="StyleUnderline"/>
          <w:rFonts w:cs="Calibri"/>
          <w:color w:val="000000" w:themeColor="text1"/>
          <w:highlight w:val="green"/>
        </w:rPr>
        <w:t>weapons might be launched</w:t>
      </w:r>
      <w:r w:rsidRPr="00760E09">
        <w:rPr>
          <w:rStyle w:val="StyleUnderline"/>
          <w:rFonts w:cs="Calibri"/>
          <w:color w:val="000000" w:themeColor="text1"/>
        </w:rPr>
        <w:t xml:space="preserve">. The climatic consequences would be catastrophic: global average </w:t>
      </w:r>
      <w:r w:rsidRPr="00760E09">
        <w:rPr>
          <w:rStyle w:val="StyleUnderline"/>
          <w:rFonts w:cs="Calibri"/>
          <w:color w:val="000000" w:themeColor="text1"/>
          <w:highlight w:val="green"/>
        </w:rPr>
        <w:t>temperatures would drop</w:t>
      </w:r>
      <w:r w:rsidRPr="00760E09">
        <w:rPr>
          <w:rStyle w:val="StyleUnderline"/>
          <w:rFonts w:cs="Calibri"/>
          <w:color w:val="000000" w:themeColor="text1"/>
        </w:rPr>
        <w:t xml:space="preserve"> as much as </w:t>
      </w:r>
      <w:r w:rsidRPr="00760E09">
        <w:rPr>
          <w:rStyle w:val="StyleUnderline"/>
          <w:rFonts w:cs="Calibri"/>
          <w:color w:val="000000" w:themeColor="text1"/>
          <w:highlight w:val="green"/>
        </w:rPr>
        <w:t>12 degrees</w:t>
      </w:r>
      <w:r w:rsidRPr="00760E09">
        <w:rPr>
          <w:rStyle w:val="StyleUnderline"/>
          <w:rFonts w:cs="Calibri"/>
          <w:color w:val="000000" w:themeColor="text1"/>
        </w:rPr>
        <w:t xml:space="preserve"> Fahrenheit (7 degrees Celsius) for up to several years — temperatures </w:t>
      </w:r>
      <w:r w:rsidRPr="00760E09">
        <w:rPr>
          <w:rStyle w:val="StyleUnderline"/>
          <w:rFonts w:cs="Calibri"/>
          <w:color w:val="000000" w:themeColor="text1"/>
          <w:highlight w:val="green"/>
        </w:rPr>
        <w:t xml:space="preserve">last seen during the </w:t>
      </w:r>
      <w:r w:rsidRPr="00760E09">
        <w:rPr>
          <w:rStyle w:val="StyleUnderline"/>
          <w:rFonts w:cs="Calibri"/>
          <w:color w:val="000000" w:themeColor="text1"/>
        </w:rPr>
        <w:t xml:space="preserve">great </w:t>
      </w:r>
      <w:r w:rsidRPr="00760E09">
        <w:rPr>
          <w:rStyle w:val="StyleUnderline"/>
          <w:rFonts w:cs="Calibri"/>
          <w:color w:val="000000" w:themeColor="text1"/>
          <w:highlight w:val="green"/>
        </w:rPr>
        <w:t>ice ages</w:t>
      </w:r>
      <w:r w:rsidRPr="00760E09">
        <w:rPr>
          <w:rStyle w:val="StyleUnderline"/>
          <w:rFonts w:cs="Calibri"/>
          <w:color w:val="000000" w:themeColor="text1"/>
        </w:rPr>
        <w:t xml:space="preserve">. Meanwhile, </w:t>
      </w:r>
      <w:r w:rsidRPr="00760E09">
        <w:rPr>
          <w:rStyle w:val="StyleUnderline"/>
          <w:rFonts w:cs="Calibri"/>
          <w:color w:val="000000" w:themeColor="text1"/>
          <w:highlight w:val="green"/>
        </w:rPr>
        <w:t>smoke</w:t>
      </w:r>
      <w:r w:rsidRPr="00760E09">
        <w:rPr>
          <w:rStyle w:val="StyleUnderline"/>
          <w:rFonts w:cs="Calibri"/>
          <w:color w:val="000000" w:themeColor="text1"/>
        </w:rPr>
        <w:t xml:space="preserve"> and dust circulating in the stratosphere </w:t>
      </w:r>
      <w:r w:rsidRPr="00760E09">
        <w:rPr>
          <w:rStyle w:val="StyleUnderline"/>
          <w:rFonts w:cs="Calibri"/>
          <w:color w:val="000000" w:themeColor="text1"/>
          <w:highlight w:val="green"/>
        </w:rPr>
        <w:t xml:space="preserve">would </w:t>
      </w:r>
      <w:r w:rsidRPr="00760E09">
        <w:rPr>
          <w:rStyle w:val="StyleUnderline"/>
          <w:rFonts w:cs="Calibri"/>
          <w:color w:val="000000" w:themeColor="text1"/>
        </w:rPr>
        <w:t xml:space="preserve">darken the atmosphere enough to </w:t>
      </w:r>
      <w:r w:rsidRPr="00760E09">
        <w:rPr>
          <w:rStyle w:val="StyleUnderline"/>
          <w:rFonts w:cs="Calibri"/>
          <w:color w:val="000000" w:themeColor="text1"/>
          <w:highlight w:val="green"/>
        </w:rPr>
        <w:t xml:space="preserve">inhibit photosynthesis, causing </w:t>
      </w:r>
      <w:r w:rsidRPr="00760E09">
        <w:rPr>
          <w:rStyle w:val="StyleUnderline"/>
          <w:rFonts w:cs="Calibri"/>
          <w:color w:val="000000" w:themeColor="text1"/>
        </w:rPr>
        <w:t xml:space="preserve">disastrous </w:t>
      </w:r>
      <w:r w:rsidRPr="00760E09">
        <w:rPr>
          <w:rStyle w:val="StyleUnderline"/>
          <w:rFonts w:cs="Calibri"/>
          <w:color w:val="000000" w:themeColor="text1"/>
          <w:highlight w:val="green"/>
        </w:rPr>
        <w:t>crop failures</w:t>
      </w:r>
      <w:r w:rsidRPr="00760E09">
        <w:rPr>
          <w:rStyle w:val="StyleUnderline"/>
          <w:rFonts w:cs="Calibri"/>
          <w:color w:val="000000" w:themeColor="text1"/>
        </w:rPr>
        <w:t xml:space="preserve">, widespread </w:t>
      </w:r>
      <w:proofErr w:type="gramStart"/>
      <w:r w:rsidRPr="00760E09">
        <w:rPr>
          <w:rStyle w:val="StyleUnderline"/>
          <w:rFonts w:cs="Calibri"/>
          <w:color w:val="000000" w:themeColor="text1"/>
          <w:highlight w:val="green"/>
        </w:rPr>
        <w:t>famine</w:t>
      </w:r>
      <w:proofErr w:type="gramEnd"/>
      <w:r w:rsidRPr="00760E09">
        <w:rPr>
          <w:rStyle w:val="StyleUnderline"/>
          <w:rFonts w:cs="Calibri"/>
          <w:color w:val="000000" w:themeColor="text1"/>
          <w:highlight w:val="green"/>
        </w:rPr>
        <w:t xml:space="preserve"> and </w:t>
      </w:r>
      <w:r w:rsidRPr="00760E09">
        <w:rPr>
          <w:rStyle w:val="StyleUnderline"/>
          <w:rFonts w:cs="Calibri"/>
          <w:color w:val="000000" w:themeColor="text1"/>
        </w:rPr>
        <w:t xml:space="preserve">massive </w:t>
      </w:r>
      <w:r w:rsidRPr="00760E09">
        <w:rPr>
          <w:rStyle w:val="StyleUnderline"/>
          <w:rFonts w:cs="Calibri"/>
          <w:color w:val="000000" w:themeColor="text1"/>
          <w:highlight w:val="green"/>
        </w:rPr>
        <w:t>ecological disruption</w:t>
      </w:r>
      <w:r w:rsidRPr="00760E09">
        <w:rPr>
          <w:rStyle w:val="StyleUnderline"/>
          <w:rFonts w:cs="Calibri"/>
          <w:color w:val="000000" w:themeColor="text1"/>
        </w:rPr>
        <w:t xml:space="preserve">. The </w:t>
      </w:r>
      <w:r w:rsidRPr="00760E09">
        <w:rPr>
          <w:rStyle w:val="StyleUnderline"/>
          <w:rFonts w:cs="Calibri"/>
          <w:color w:val="000000" w:themeColor="text1"/>
          <w:highlight w:val="green"/>
        </w:rPr>
        <w:t xml:space="preserve">effect would be </w:t>
      </w:r>
      <w:proofErr w:type="gramStart"/>
      <w:r w:rsidRPr="00760E09">
        <w:rPr>
          <w:rStyle w:val="StyleUnderline"/>
          <w:rFonts w:cs="Calibri"/>
          <w:color w:val="000000" w:themeColor="text1"/>
          <w:highlight w:val="green"/>
        </w:rPr>
        <w:t>similar to</w:t>
      </w:r>
      <w:proofErr w:type="gramEnd"/>
      <w:r w:rsidRPr="00760E09">
        <w:rPr>
          <w:rStyle w:val="StyleUnderline"/>
          <w:rFonts w:cs="Calibri"/>
          <w:color w:val="000000" w:themeColor="text1"/>
        </w:rPr>
        <w:t xml:space="preserve"> that of the </w:t>
      </w:r>
      <w:r w:rsidRPr="00760E09">
        <w:rPr>
          <w:rStyle w:val="StyleUnderline"/>
          <w:rFonts w:cs="Calibri"/>
          <w:color w:val="000000" w:themeColor="text1"/>
          <w:highlight w:val="green"/>
        </w:rPr>
        <w:t>giant meteor</w:t>
      </w:r>
      <w:r w:rsidRPr="00760E09">
        <w:rPr>
          <w:rStyle w:val="StyleUnderline"/>
          <w:rFonts w:cs="Calibri"/>
          <w:color w:val="000000" w:themeColor="text1"/>
        </w:rPr>
        <w:t xml:space="preserve"> believed to be </w:t>
      </w:r>
      <w:r w:rsidRPr="00760E09">
        <w:rPr>
          <w:rStyle w:val="StyleUnderline"/>
          <w:rFonts w:cs="Calibri"/>
          <w:color w:val="000000" w:themeColor="text1"/>
          <w:highlight w:val="green"/>
        </w:rPr>
        <w:t>responsible for the extinction of the dinosaurs</w:t>
      </w:r>
      <w:r w:rsidRPr="00760E09">
        <w:rPr>
          <w:rStyle w:val="StyleUnderline"/>
          <w:rFonts w:cs="Calibri"/>
          <w:color w:val="000000" w:themeColor="text1"/>
        </w:rPr>
        <w:t xml:space="preserve">. This time, </w:t>
      </w:r>
      <w:r w:rsidRPr="00760E09">
        <w:rPr>
          <w:rStyle w:val="StyleUnderline"/>
          <w:rFonts w:cs="Calibri"/>
          <w:color w:val="000000" w:themeColor="text1"/>
          <w:highlight w:val="green"/>
        </w:rPr>
        <w:t>we would be the dinosaurs.</w:t>
      </w:r>
      <w:r w:rsidRPr="00760E09">
        <w:rPr>
          <w:rFonts w:cs="Calibri"/>
          <w:color w:val="000000" w:themeColor="text1"/>
          <w:sz w:val="16"/>
          <w:szCs w:val="26"/>
        </w:rPr>
        <w:t xml:space="preserve"> Many people are concerned about North Korea’s advancing missile capabilities. Is nuclear war likely in your opinion? At this </w:t>
      </w:r>
      <w:r w:rsidRPr="00760E09">
        <w:rPr>
          <w:rFonts w:cs="Calibri"/>
          <w:color w:val="000000" w:themeColor="text1"/>
          <w:sz w:val="16"/>
        </w:rPr>
        <w:t xml:space="preserve">writing, I think </w:t>
      </w:r>
      <w:r w:rsidRPr="00760E09">
        <w:rPr>
          <w:rStyle w:val="StyleUnderline"/>
          <w:rFonts w:cs="Calibri"/>
          <w:color w:val="000000" w:themeColor="text1"/>
        </w:rPr>
        <w:t>we are closer to a nuclear war than we have been since the early 1960s</w:t>
      </w:r>
      <w:r w:rsidRPr="00760E09">
        <w:rPr>
          <w:rFonts w:cs="Calibri"/>
          <w:color w:val="000000" w:themeColor="text1"/>
          <w:sz w:val="16"/>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760E09">
        <w:rPr>
          <w:rFonts w:cs="Calibri"/>
          <w:color w:val="000000" w:themeColor="text1"/>
          <w:sz w:val="16"/>
        </w:rPr>
        <w:t>have to</w:t>
      </w:r>
      <w:proofErr w:type="gramEnd"/>
      <w:r w:rsidRPr="00760E09">
        <w:rPr>
          <w:rFonts w:cs="Calibri"/>
          <w:color w:val="000000" w:themeColor="text1"/>
          <w:sz w:val="16"/>
        </w:rPr>
        <w:t xml:space="preserve"> hope that our generals, both inside and outside the White House, can rein him in. North Korea would most certainly “lose” a nuclear war with the United States. But many millions would</w:t>
      </w:r>
      <w:r w:rsidRPr="00760E09">
        <w:rPr>
          <w:rFonts w:cs="Calibri"/>
          <w:color w:val="000000" w:themeColor="text1"/>
          <w:sz w:val="16"/>
          <w:szCs w:val="26"/>
        </w:rPr>
        <w:t xml:space="preserve"> die, including hundreds of thousands of Americans currently living in South Korea and Japan (probable North Korean targets). Such vast damage would be wrought in Korea, Japan and </w:t>
      </w:r>
      <w:proofErr w:type="gramStart"/>
      <w:r w:rsidRPr="00760E09">
        <w:rPr>
          <w:rFonts w:cs="Calibri"/>
          <w:color w:val="000000" w:themeColor="text1"/>
          <w:sz w:val="16"/>
          <w:szCs w:val="26"/>
        </w:rPr>
        <w:t>Pacific island</w:t>
      </w:r>
      <w:proofErr w:type="gramEnd"/>
      <w:r w:rsidRPr="00760E09">
        <w:rPr>
          <w:rFonts w:cs="Calibri"/>
          <w:color w:val="000000" w:themeColor="text1"/>
          <w:sz w:val="16"/>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w:t>
      </w:r>
      <w:r w:rsidRPr="00760E09">
        <w:rPr>
          <w:rFonts w:cs="Calibri"/>
          <w:color w:val="000000" w:themeColor="text1"/>
          <w:sz w:val="16"/>
          <w:szCs w:val="26"/>
        </w:rPr>
        <w:lastRenderedPageBreak/>
        <w:t xml:space="preserve">have focused on making them smaller and lighter, and making delivery systems more accurate, rather than on changing their effects on the environment or on human health. So-called “battlefield” weapons with lower explosive yields are part of some arsenals now — but </w:t>
      </w:r>
      <w:r w:rsidRPr="00760E09">
        <w:rPr>
          <w:rStyle w:val="StyleUnderline"/>
          <w:rFonts w:cs="Calibri"/>
          <w:color w:val="000000" w:themeColor="text1"/>
          <w:highlight w:val="green"/>
        </w:rPr>
        <w:t>it’s</w:t>
      </w:r>
      <w:r w:rsidRPr="00760E09">
        <w:rPr>
          <w:rStyle w:val="StyleUnderline"/>
          <w:rFonts w:cs="Calibri"/>
          <w:color w:val="000000" w:themeColor="text1"/>
        </w:rPr>
        <w:t xml:space="preserve"> quite </w:t>
      </w:r>
      <w:r w:rsidRPr="00760E09">
        <w:rPr>
          <w:rStyle w:val="StyleUnderline"/>
          <w:rFonts w:cs="Calibri"/>
          <w:color w:val="000000" w:themeColor="text1"/>
          <w:highlight w:val="green"/>
        </w:rPr>
        <w:t>unlikely</w:t>
      </w:r>
      <w:r w:rsidRPr="00760E09">
        <w:rPr>
          <w:rStyle w:val="StyleUnderline"/>
          <w:rFonts w:cs="Calibri"/>
          <w:color w:val="000000" w:themeColor="text1"/>
        </w:rPr>
        <w:t xml:space="preserve"> that </w:t>
      </w:r>
      <w:r w:rsidRPr="00760E09">
        <w:rPr>
          <w:rStyle w:val="StyleUnderline"/>
          <w:rFonts w:cs="Calibri"/>
          <w:color w:val="000000" w:themeColor="text1"/>
          <w:highlight w:val="green"/>
        </w:rPr>
        <w:t>any exchange</w:t>
      </w:r>
      <w:r w:rsidRPr="00760E09">
        <w:rPr>
          <w:rStyle w:val="StyleUnderline"/>
          <w:rFonts w:cs="Calibri"/>
          <w:color w:val="000000" w:themeColor="text1"/>
        </w:rPr>
        <w:t xml:space="preserve"> between two nuclear powers </w:t>
      </w:r>
      <w:r w:rsidRPr="00760E09">
        <w:rPr>
          <w:rStyle w:val="StyleUnderline"/>
          <w:rFonts w:cs="Calibri"/>
          <w:color w:val="000000" w:themeColor="text1"/>
          <w:highlight w:val="green"/>
        </w:rPr>
        <w:t xml:space="preserve">would stay limited </w:t>
      </w:r>
      <w:r w:rsidRPr="00760E09">
        <w:rPr>
          <w:rStyle w:val="StyleUnderline"/>
          <w:rFonts w:cs="Calibri"/>
          <w:color w:val="000000" w:themeColor="text1"/>
        </w:rPr>
        <w:t>to these smaller, less destructive bombs.</w:t>
      </w:r>
    </w:p>
    <w:p w14:paraId="6F1434E2" w14:textId="77777777" w:rsidR="00760E09" w:rsidRPr="00760E09" w:rsidRDefault="00760E09" w:rsidP="00760E09">
      <w:pPr>
        <w:rPr>
          <w:rFonts w:cs="Calibri"/>
          <w:color w:val="000000" w:themeColor="text1"/>
          <w:szCs w:val="26"/>
        </w:rPr>
      </w:pPr>
    </w:p>
    <w:p w14:paraId="753DC12D" w14:textId="77777777" w:rsidR="00760E09" w:rsidRPr="00760E09" w:rsidRDefault="00760E09" w:rsidP="00760E09">
      <w:pPr>
        <w:pStyle w:val="Heading4"/>
        <w:rPr>
          <w:rFonts w:cs="Calibri"/>
          <w:color w:val="000000" w:themeColor="text1"/>
          <w:u w:val="single"/>
        </w:rPr>
      </w:pPr>
      <w:r w:rsidRPr="00760E09">
        <w:rPr>
          <w:rFonts w:cs="Calibri"/>
          <w:color w:val="000000" w:themeColor="text1"/>
        </w:rPr>
        <w:t>Chemical WMDs cause extinction – one incident is enough</w:t>
      </w:r>
    </w:p>
    <w:p w14:paraId="5D28DDF2" w14:textId="77777777" w:rsidR="00760E09" w:rsidRPr="00760E09" w:rsidRDefault="00760E09" w:rsidP="00760E09">
      <w:pPr>
        <w:rPr>
          <w:rFonts w:cs="Calibri"/>
          <w:color w:val="000000" w:themeColor="text1"/>
        </w:rPr>
      </w:pPr>
      <w:r w:rsidRPr="00760E09">
        <w:rPr>
          <w:rStyle w:val="StyleUnderline"/>
          <w:rFonts w:cs="Calibri"/>
          <w:color w:val="000000" w:themeColor="text1"/>
        </w:rPr>
        <w:t>Gander 18</w:t>
      </w:r>
      <w:r w:rsidRPr="00760E09">
        <w:rPr>
          <w:rFonts w:cs="Calibri"/>
          <w:color w:val="000000" w:themeColor="text1"/>
        </w:rPr>
        <w:t xml:space="preserve">, </w:t>
      </w:r>
      <w:proofErr w:type="spellStart"/>
      <w:r w:rsidRPr="00760E09">
        <w:rPr>
          <w:rFonts w:cs="Calibri"/>
          <w:color w:val="000000" w:themeColor="text1"/>
        </w:rPr>
        <w:t>Kashmira</w:t>
      </w:r>
      <w:proofErr w:type="spellEnd"/>
      <w:r w:rsidRPr="00760E09">
        <w:rPr>
          <w:rFonts w:cs="Calibri"/>
          <w:color w:val="000000" w:themeColor="text1"/>
        </w:rPr>
        <w:t xml:space="preserve">. Citing the Global Catastrophic Risks Foundation’s Global Challenges Annual Report, edited by Martin Rees, UK Astronomer Royal, and Co-founder, Cambridge Centre for the Study of Existential Risk, and whose section on chemical warfare was reviewed by Angela Kane, Senior Fellow at the Vienna Centre for Disarmament and Non-Proliferation, visiting Professor at Sciences Po Paris, and former High Representative for Disarmament Affairs at the United Nations. 10-31-2018. "Experts reveal the nine most likely ways the world will end." Newsweek. </w:t>
      </w:r>
      <w:hyperlink r:id="rId23" w:history="1">
        <w:r w:rsidRPr="00760E09">
          <w:rPr>
            <w:rStyle w:val="Hyperlink"/>
            <w:rFonts w:cs="Calibri"/>
            <w:color w:val="000000" w:themeColor="text1"/>
          </w:rPr>
          <w:t>https://www.newsweek.com/how-will-world-end-experts-reveal-9-most-likely-ways-humans-will-be-wiped-out-1194616</w:t>
        </w:r>
      </w:hyperlink>
      <w:r w:rsidRPr="00760E09">
        <w:rPr>
          <w:rFonts w:cs="Calibri"/>
          <w:color w:val="000000" w:themeColor="text1"/>
        </w:rPr>
        <w:t xml:space="preserve">. </w:t>
      </w:r>
      <w:proofErr w:type="spellStart"/>
      <w:r w:rsidRPr="00760E09">
        <w:rPr>
          <w:rFonts w:cs="Calibri"/>
          <w:color w:val="000000" w:themeColor="text1"/>
        </w:rPr>
        <w:t>Rez</w:t>
      </w:r>
      <w:proofErr w:type="spellEnd"/>
      <w:r w:rsidRPr="00760E09">
        <w:rPr>
          <w:rFonts w:cs="Calibri"/>
          <w:color w:val="000000" w:themeColor="text1"/>
        </w:rPr>
        <w:t>.</w:t>
      </w:r>
    </w:p>
    <w:p w14:paraId="03D77DD6" w14:textId="77777777" w:rsidR="00760E09" w:rsidRPr="00760E09" w:rsidRDefault="00760E09" w:rsidP="00760E09">
      <w:pPr>
        <w:rPr>
          <w:rFonts w:cs="Calibri"/>
          <w:color w:val="000000" w:themeColor="text1"/>
          <w:sz w:val="16"/>
        </w:rPr>
      </w:pPr>
      <w:r w:rsidRPr="00760E09">
        <w:rPr>
          <w:rStyle w:val="Emphasis"/>
          <w:rFonts w:cs="Calibri"/>
          <w:color w:val="000000" w:themeColor="text1"/>
          <w:highlight w:val="green"/>
        </w:rPr>
        <w:t>Humanity</w:t>
      </w:r>
      <w:r w:rsidRPr="00760E09">
        <w:rPr>
          <w:rStyle w:val="Emphasis"/>
          <w:rFonts w:cs="Calibri"/>
          <w:color w:val="000000" w:themeColor="text1"/>
        </w:rPr>
        <w:t xml:space="preserve"> being </w:t>
      </w:r>
      <w:r w:rsidRPr="00760E09">
        <w:rPr>
          <w:rStyle w:val="Emphasis"/>
          <w:rFonts w:cs="Calibri"/>
          <w:color w:val="000000" w:themeColor="text1"/>
          <w:highlight w:val="green"/>
        </w:rPr>
        <w:t>annihilated by chemical weapons</w:t>
      </w:r>
      <w:r w:rsidRPr="00760E09">
        <w:rPr>
          <w:rFonts w:cs="Calibri"/>
          <w:color w:val="000000" w:themeColor="text1"/>
          <w:sz w:val="16"/>
        </w:rPr>
        <w:t xml:space="preserve"> or the molten lava of a </w:t>
      </w:r>
      <w:proofErr w:type="spellStart"/>
      <w:r w:rsidRPr="00760E09">
        <w:rPr>
          <w:rFonts w:cs="Calibri"/>
          <w:color w:val="000000" w:themeColor="text1"/>
          <w:sz w:val="16"/>
        </w:rPr>
        <w:t>supervolcano</w:t>
      </w:r>
      <w:proofErr w:type="spellEnd"/>
      <w:r w:rsidRPr="00760E09">
        <w:rPr>
          <w:rFonts w:cs="Calibri"/>
          <w:color w:val="000000" w:themeColor="text1"/>
          <w:sz w:val="16"/>
        </w:rPr>
        <w:t xml:space="preserve"> may sound like the plots of Hollywood disaster movies, but they are in fact among the </w:t>
      </w:r>
      <w:r w:rsidRPr="00760E09">
        <w:rPr>
          <w:rStyle w:val="StyleUnderline"/>
          <w:rFonts w:cs="Calibri"/>
          <w:color w:val="000000" w:themeColor="text1"/>
        </w:rPr>
        <w:t xml:space="preserve">very real ways </w:t>
      </w:r>
      <w:r w:rsidRPr="00760E09">
        <w:rPr>
          <w:rStyle w:val="Emphasis"/>
          <w:rFonts w:cs="Calibri"/>
          <w:color w:val="000000" w:themeColor="text1"/>
          <w:highlight w:val="green"/>
        </w:rPr>
        <w:t>mankind</w:t>
      </w:r>
      <w:r w:rsidRPr="00760E09">
        <w:rPr>
          <w:rStyle w:val="StyleUnderline"/>
          <w:rFonts w:cs="Calibri"/>
          <w:color w:val="000000" w:themeColor="text1"/>
          <w:highlight w:val="green"/>
        </w:rPr>
        <w:t xml:space="preserve"> could be </w:t>
      </w:r>
      <w:r w:rsidRPr="00760E09">
        <w:rPr>
          <w:rStyle w:val="Emphasis"/>
          <w:rFonts w:cs="Calibri"/>
          <w:color w:val="000000" w:themeColor="text1"/>
          <w:highlight w:val="green"/>
        </w:rPr>
        <w:t>wiped out</w:t>
      </w:r>
      <w:r w:rsidRPr="00760E09">
        <w:rPr>
          <w:rStyle w:val="StyleUnderline"/>
          <w:rFonts w:cs="Calibri"/>
          <w:color w:val="000000" w:themeColor="text1"/>
        </w:rPr>
        <w:t xml:space="preserve"> according to research.</w:t>
      </w:r>
      <w:r w:rsidRPr="00760E09">
        <w:rPr>
          <w:rFonts w:cs="Calibri"/>
          <w:color w:val="000000" w:themeColor="text1"/>
          <w:sz w:val="16"/>
        </w:rPr>
        <w:t xml:space="preserve"> The </w:t>
      </w:r>
      <w:r w:rsidRPr="00760E09">
        <w:rPr>
          <w:rStyle w:val="Emphasis"/>
          <w:rFonts w:cs="Calibri"/>
          <w:color w:val="000000" w:themeColor="text1"/>
          <w:highlight w:val="green"/>
        </w:rPr>
        <w:t>G</w:t>
      </w:r>
      <w:r w:rsidRPr="00760E09">
        <w:rPr>
          <w:rFonts w:cs="Calibri"/>
          <w:color w:val="000000" w:themeColor="text1"/>
          <w:sz w:val="16"/>
        </w:rPr>
        <w:t xml:space="preserve">lobal </w:t>
      </w:r>
      <w:r w:rsidRPr="00760E09">
        <w:rPr>
          <w:rStyle w:val="Emphasis"/>
          <w:rFonts w:cs="Calibri"/>
          <w:color w:val="000000" w:themeColor="text1"/>
          <w:highlight w:val="green"/>
        </w:rPr>
        <w:t>C</w:t>
      </w:r>
      <w:r w:rsidRPr="00760E09">
        <w:rPr>
          <w:rFonts w:cs="Calibri"/>
          <w:color w:val="000000" w:themeColor="text1"/>
          <w:sz w:val="16"/>
        </w:rPr>
        <w:t xml:space="preserve">hallenges </w:t>
      </w:r>
      <w:r w:rsidRPr="00760E09">
        <w:rPr>
          <w:rStyle w:val="Emphasis"/>
          <w:rFonts w:cs="Calibri"/>
          <w:color w:val="000000" w:themeColor="text1"/>
          <w:highlight w:val="green"/>
        </w:rPr>
        <w:t>F</w:t>
      </w:r>
      <w:r w:rsidRPr="00760E09">
        <w:rPr>
          <w:rFonts w:cs="Calibri"/>
          <w:color w:val="000000" w:themeColor="text1"/>
          <w:sz w:val="16"/>
        </w:rPr>
        <w:t>oundation—</w:t>
      </w:r>
      <w:r w:rsidRPr="00760E09">
        <w:rPr>
          <w:rStyle w:val="StyleUnderline"/>
          <w:rFonts w:cs="Calibri"/>
          <w:color w:val="000000" w:themeColor="text1"/>
        </w:rPr>
        <w:t>an organization which aims to reduce the global issues which we all face—</w:t>
      </w:r>
      <w:r w:rsidRPr="00760E09">
        <w:rPr>
          <w:rStyle w:val="StyleUnderline"/>
          <w:rFonts w:cs="Calibri"/>
          <w:color w:val="000000" w:themeColor="text1"/>
          <w:highlight w:val="green"/>
        </w:rPr>
        <w:t>highlighted</w:t>
      </w:r>
      <w:r w:rsidRPr="00760E09">
        <w:rPr>
          <w:rStyle w:val="StyleUnderline"/>
          <w:rFonts w:cs="Calibri"/>
          <w:color w:val="000000" w:themeColor="text1"/>
        </w:rPr>
        <w:t xml:space="preserve"> the most </w:t>
      </w:r>
      <w:r w:rsidRPr="00760E09">
        <w:rPr>
          <w:rStyle w:val="Emphasis"/>
          <w:rFonts w:cs="Calibri"/>
          <w:color w:val="000000" w:themeColor="text1"/>
          <w:highlight w:val="green"/>
        </w:rPr>
        <w:t xml:space="preserve">probable scenarios to finish off </w:t>
      </w:r>
      <w:proofErr w:type="gramStart"/>
      <w:r w:rsidRPr="00760E09">
        <w:rPr>
          <w:rStyle w:val="Emphasis"/>
          <w:rFonts w:cs="Calibri"/>
          <w:color w:val="000000" w:themeColor="text1"/>
          <w:highlight w:val="green"/>
        </w:rPr>
        <w:t>the human race</w:t>
      </w:r>
      <w:proofErr w:type="gramEnd"/>
      <w:r w:rsidRPr="00760E09">
        <w:rPr>
          <w:rStyle w:val="StyleUnderline"/>
          <w:rFonts w:cs="Calibri"/>
          <w:color w:val="000000" w:themeColor="text1"/>
        </w:rPr>
        <w:t xml:space="preserve"> in its annual Global Catastrophic Risks report. To compile the document, researchers assessed scientific papers and consulted academics.</w:t>
      </w:r>
      <w:r w:rsidRPr="00760E09">
        <w:rPr>
          <w:rFonts w:cs="Calibri"/>
          <w:color w:val="000000" w:themeColor="text1"/>
          <w:sz w:val="16"/>
        </w:rPr>
        <w:t xml:space="preserve"> Martin Rees, the U.K.’s Astronomer Royal, and co-founder of the Cambridge Center for the Study of Existential Risk, warned in the report that while most of us are worried about familiar risks like air crashes </w:t>
      </w:r>
      <w:r w:rsidRPr="00760E09">
        <w:rPr>
          <w:rStyle w:val="StyleUnderline"/>
          <w:rFonts w:cs="Calibri"/>
          <w:color w:val="000000" w:themeColor="text1"/>
        </w:rPr>
        <w:t>“</w:t>
      </w:r>
      <w:r w:rsidRPr="00760E09">
        <w:rPr>
          <w:rStyle w:val="StyleUnderline"/>
          <w:rFonts w:cs="Calibri"/>
          <w:color w:val="000000" w:themeColor="text1"/>
          <w:highlight w:val="green"/>
        </w:rPr>
        <w:t xml:space="preserve">we’re in </w:t>
      </w:r>
      <w:r w:rsidRPr="00760E09">
        <w:rPr>
          <w:rStyle w:val="Emphasis"/>
          <w:rFonts w:cs="Calibri"/>
          <w:color w:val="000000" w:themeColor="text1"/>
          <w:highlight w:val="green"/>
        </w:rPr>
        <w:t>denial</w:t>
      </w:r>
      <w:r w:rsidRPr="00760E09">
        <w:rPr>
          <w:rStyle w:val="StyleUnderline"/>
          <w:rFonts w:cs="Calibri"/>
          <w:color w:val="000000" w:themeColor="text1"/>
        </w:rPr>
        <w:t xml:space="preserve"> about some </w:t>
      </w:r>
      <w:r w:rsidRPr="00760E09">
        <w:rPr>
          <w:rStyle w:val="Emphasis"/>
          <w:rFonts w:cs="Calibri"/>
          <w:color w:val="000000" w:themeColor="text1"/>
        </w:rPr>
        <w:t>emergent threats</w:t>
      </w:r>
      <w:r w:rsidRPr="00760E09">
        <w:rPr>
          <w:rStyle w:val="StyleUnderline"/>
          <w:rFonts w:cs="Calibri"/>
          <w:color w:val="000000" w:themeColor="text1"/>
        </w:rPr>
        <w:t xml:space="preserve">—the potential downsides of fast-developing </w:t>
      </w:r>
      <w:r w:rsidRPr="00760E09">
        <w:rPr>
          <w:rStyle w:val="StyleUnderline"/>
          <w:rFonts w:cs="Calibri"/>
          <w:color w:val="000000" w:themeColor="text1"/>
          <w:highlight w:val="green"/>
        </w:rPr>
        <w:t xml:space="preserve">new </w:t>
      </w:r>
      <w:r w:rsidRPr="00760E09">
        <w:rPr>
          <w:rStyle w:val="Emphasis"/>
          <w:rFonts w:cs="Calibri"/>
          <w:color w:val="000000" w:themeColor="text1"/>
          <w:highlight w:val="green"/>
        </w:rPr>
        <w:t>tech</w:t>
      </w:r>
      <w:r w:rsidRPr="00760E09">
        <w:rPr>
          <w:rStyle w:val="StyleUnderline"/>
          <w:rFonts w:cs="Calibri"/>
          <w:color w:val="000000" w:themeColor="text1"/>
        </w:rPr>
        <w:t xml:space="preserve">nologies and the risk of crossing environmental 'tipping points.' "These </w:t>
      </w:r>
      <w:r w:rsidRPr="00760E09">
        <w:rPr>
          <w:rStyle w:val="StyleUnderline"/>
          <w:rFonts w:cs="Calibri"/>
          <w:color w:val="000000" w:themeColor="text1"/>
          <w:highlight w:val="green"/>
        </w:rPr>
        <w:t xml:space="preserve">may </w:t>
      </w:r>
      <w:r w:rsidRPr="00760E09">
        <w:rPr>
          <w:rStyle w:val="Emphasis"/>
          <w:rFonts w:cs="Calibri"/>
          <w:color w:val="000000" w:themeColor="text1"/>
          <w:highlight w:val="green"/>
        </w:rPr>
        <w:t>seem</w:t>
      </w:r>
      <w:r w:rsidRPr="00760E09">
        <w:rPr>
          <w:rStyle w:val="StyleUnderline"/>
          <w:rFonts w:cs="Calibri"/>
          <w:color w:val="000000" w:themeColor="text1"/>
          <w:highlight w:val="green"/>
        </w:rPr>
        <w:t xml:space="preserve"> improbable</w:t>
      </w:r>
      <w:r w:rsidRPr="00760E09">
        <w:rPr>
          <w:rStyle w:val="StyleUnderline"/>
          <w:rFonts w:cs="Calibri"/>
          <w:color w:val="000000" w:themeColor="text1"/>
        </w:rPr>
        <w:t xml:space="preserve">, but </w:t>
      </w:r>
      <w:r w:rsidRPr="00760E09">
        <w:rPr>
          <w:rStyle w:val="StyleUnderline"/>
          <w:rFonts w:cs="Calibri"/>
          <w:color w:val="000000" w:themeColor="text1"/>
          <w:highlight w:val="green"/>
        </w:rPr>
        <w:t xml:space="preserve">in our </w:t>
      </w:r>
      <w:r w:rsidRPr="00760E09">
        <w:rPr>
          <w:rStyle w:val="Emphasis"/>
          <w:rFonts w:cs="Calibri"/>
          <w:color w:val="000000" w:themeColor="text1"/>
          <w:highlight w:val="green"/>
        </w:rPr>
        <w:t>interconnected world</w:t>
      </w:r>
      <w:r w:rsidRPr="00760E09">
        <w:rPr>
          <w:rStyle w:val="StyleUnderline"/>
          <w:rFonts w:cs="Calibri"/>
          <w:color w:val="000000" w:themeColor="text1"/>
        </w:rPr>
        <w:t xml:space="preserve">, their </w:t>
      </w:r>
      <w:r w:rsidRPr="00760E09">
        <w:rPr>
          <w:rStyle w:val="StyleUnderline"/>
          <w:rFonts w:cs="Calibri"/>
          <w:color w:val="000000" w:themeColor="text1"/>
          <w:highlight w:val="green"/>
        </w:rPr>
        <w:t>consequences</w:t>
      </w:r>
      <w:r w:rsidRPr="00760E09">
        <w:rPr>
          <w:rStyle w:val="StyleUnderline"/>
          <w:rFonts w:cs="Calibri"/>
          <w:color w:val="000000" w:themeColor="text1"/>
        </w:rPr>
        <w:t xml:space="preserve"> could </w:t>
      </w:r>
      <w:r w:rsidRPr="00760E09">
        <w:rPr>
          <w:rStyle w:val="Emphasis"/>
          <w:rFonts w:cs="Calibri"/>
          <w:color w:val="000000" w:themeColor="text1"/>
          <w:highlight w:val="green"/>
        </w:rPr>
        <w:t>cascade globally</w:t>
      </w:r>
      <w:r w:rsidRPr="00760E09">
        <w:rPr>
          <w:rStyle w:val="StyleUnderline"/>
          <w:rFonts w:cs="Calibri"/>
          <w:color w:val="000000" w:themeColor="text1"/>
        </w:rPr>
        <w:t xml:space="preserve">, causing such devastation that even </w:t>
      </w:r>
      <w:r w:rsidRPr="00760E09">
        <w:rPr>
          <w:rStyle w:val="Emphasis"/>
          <w:rFonts w:cs="Calibri"/>
          <w:color w:val="000000" w:themeColor="text1"/>
          <w:highlight w:val="green"/>
        </w:rPr>
        <w:t>one</w:t>
      </w:r>
      <w:r w:rsidRPr="00760E09">
        <w:rPr>
          <w:rStyle w:val="StyleUnderline"/>
          <w:rFonts w:cs="Calibri"/>
          <w:color w:val="000000" w:themeColor="text1"/>
        </w:rPr>
        <w:t xml:space="preserve"> such </w:t>
      </w:r>
      <w:r w:rsidRPr="00760E09">
        <w:rPr>
          <w:rStyle w:val="StyleUnderline"/>
          <w:rFonts w:cs="Calibri"/>
          <w:color w:val="000000" w:themeColor="text1"/>
          <w:highlight w:val="green"/>
        </w:rPr>
        <w:t xml:space="preserve">incident would be </w:t>
      </w:r>
      <w:r w:rsidRPr="00760E09">
        <w:rPr>
          <w:rStyle w:val="Emphasis"/>
          <w:rFonts w:cs="Calibri"/>
          <w:color w:val="000000" w:themeColor="text1"/>
          <w:highlight w:val="green"/>
        </w:rPr>
        <w:t>too many</w:t>
      </w:r>
      <w:r w:rsidRPr="00760E09">
        <w:rPr>
          <w:rStyle w:val="StyleUnderline"/>
          <w:rFonts w:cs="Calibri"/>
          <w:color w:val="000000" w:themeColor="text1"/>
        </w:rPr>
        <w:t>," said Rees.</w:t>
      </w:r>
      <w:r w:rsidRPr="00760E09">
        <w:rPr>
          <w:rFonts w:cs="Calibri"/>
          <w:color w:val="000000" w:themeColor="text1"/>
          <w:u w:val="single"/>
        </w:rPr>
        <w:t xml:space="preserve"> </w:t>
      </w:r>
      <w:r w:rsidRPr="00760E09">
        <w:rPr>
          <w:rFonts w:cs="Calibri"/>
          <w:color w:val="000000" w:themeColor="text1"/>
          <w:sz w:val="16"/>
        </w:rPr>
        <w:t xml:space="preserve">The likelihood that nuclear war could break out is higher than it was a decade ago, the experts warned. In the wake of the Hiroshima bombing which killed up to 150,000 people in the immediate aftermath, “the world has lived in the shadow of a war unlike any other in history,” they said. Weapons with the highest yield have the power to obliterate 80 to 90 percent of lifeforms, including humans, in a </w:t>
      </w:r>
      <w:proofErr w:type="gramStart"/>
      <w:r w:rsidRPr="00760E09">
        <w:rPr>
          <w:rFonts w:cs="Calibri"/>
          <w:color w:val="000000" w:themeColor="text1"/>
          <w:sz w:val="16"/>
        </w:rPr>
        <w:t>1-4 kilometer</w:t>
      </w:r>
      <w:proofErr w:type="gramEnd"/>
      <w:r w:rsidRPr="00760E09">
        <w:rPr>
          <w:rFonts w:cs="Calibri"/>
          <w:color w:val="000000" w:themeColor="text1"/>
          <w:sz w:val="16"/>
        </w:rPr>
        <w:t xml:space="preserve"> radius. With around 7,000 warheads each, the U.S and Russia have the biggest arsenals, with the U.K., France, China, India, Pakistan, North </w:t>
      </w:r>
      <w:proofErr w:type="gramStart"/>
      <w:r w:rsidRPr="00760E09">
        <w:rPr>
          <w:rFonts w:cs="Calibri"/>
          <w:color w:val="000000" w:themeColor="text1"/>
          <w:sz w:val="16"/>
        </w:rPr>
        <w:t>Korea</w:t>
      </w:r>
      <w:proofErr w:type="gramEnd"/>
      <w:r w:rsidRPr="00760E09">
        <w:rPr>
          <w:rFonts w:cs="Calibri"/>
          <w:color w:val="000000" w:themeColor="text1"/>
          <w:sz w:val="16"/>
        </w:rPr>
        <w:t xml:space="preserve"> and Israel confirmed or believed to possess some form of nuclear device. A nuclear war could not only wipe out lives and cities, and leave behind the threat of radioactive disease, but the resulting fallout could trigger a </w:t>
      </w:r>
      <w:proofErr w:type="gramStart"/>
      <w:r w:rsidRPr="00760E09">
        <w:rPr>
          <w:rFonts w:cs="Calibri"/>
          <w:color w:val="000000" w:themeColor="text1"/>
          <w:sz w:val="16"/>
        </w:rPr>
        <w:t>mini ice</w:t>
      </w:r>
      <w:proofErr w:type="gramEnd"/>
      <w:r w:rsidRPr="00760E09">
        <w:rPr>
          <w:rFonts w:cs="Calibri"/>
          <w:color w:val="000000" w:themeColor="text1"/>
          <w:sz w:val="16"/>
        </w:rPr>
        <w:t>-age. Biological and chemical warfare GettyImages-672115</w:t>
      </w:r>
      <w:r w:rsidRPr="00760E09">
        <w:rPr>
          <w:rStyle w:val="StyleUnderline"/>
          <w:rFonts w:cs="Calibri"/>
          <w:color w:val="000000" w:themeColor="text1"/>
        </w:rPr>
        <w:t xml:space="preserve"> A member of the German Chemical Corps, a part of the German military that specializes in anti-nuclear, chemical and biological weapons operations, holds up a rapid tester whose two red lines indicate a positive result for chemical contamination during a demonstration at battalion headquarters November 19, </w:t>
      </w:r>
      <w:proofErr w:type="gramStart"/>
      <w:r w:rsidRPr="00760E09">
        <w:rPr>
          <w:rStyle w:val="StyleUnderline"/>
          <w:rFonts w:cs="Calibri"/>
          <w:color w:val="000000" w:themeColor="text1"/>
        </w:rPr>
        <w:t>2001</w:t>
      </w:r>
      <w:proofErr w:type="gramEnd"/>
      <w:r w:rsidRPr="00760E09">
        <w:rPr>
          <w:rStyle w:val="StyleUnderline"/>
          <w:rFonts w:cs="Calibri"/>
          <w:color w:val="000000" w:themeColor="text1"/>
        </w:rPr>
        <w:t xml:space="preserve"> in </w:t>
      </w:r>
      <w:proofErr w:type="spellStart"/>
      <w:r w:rsidRPr="00760E09">
        <w:rPr>
          <w:rStyle w:val="StyleUnderline"/>
          <w:rFonts w:cs="Calibri"/>
          <w:color w:val="000000" w:themeColor="text1"/>
        </w:rPr>
        <w:t>Sonthofen</w:t>
      </w:r>
      <w:proofErr w:type="spellEnd"/>
      <w:r w:rsidRPr="00760E09">
        <w:rPr>
          <w:rStyle w:val="StyleUnderline"/>
          <w:rFonts w:cs="Calibri"/>
          <w:color w:val="000000" w:themeColor="text1"/>
        </w:rPr>
        <w:t xml:space="preserve">, Germany. The Global Challenges Foundations highlighted </w:t>
      </w:r>
      <w:r w:rsidRPr="00760E09">
        <w:rPr>
          <w:rStyle w:val="StyleUnderline"/>
          <w:rFonts w:cs="Calibri"/>
          <w:color w:val="000000" w:themeColor="text1"/>
          <w:highlight w:val="green"/>
        </w:rPr>
        <w:t>chemical warfare as a</w:t>
      </w:r>
      <w:r w:rsidRPr="00760E09">
        <w:rPr>
          <w:rStyle w:val="StyleUnderline"/>
          <w:rFonts w:cs="Calibri"/>
          <w:color w:val="000000" w:themeColor="text1"/>
        </w:rPr>
        <w:t xml:space="preserve"> potential </w:t>
      </w:r>
      <w:r w:rsidRPr="00760E09">
        <w:rPr>
          <w:rStyle w:val="Emphasis"/>
          <w:rFonts w:cs="Calibri"/>
          <w:color w:val="000000" w:themeColor="text1"/>
          <w:highlight w:val="green"/>
        </w:rPr>
        <w:t>threat to human existence</w:t>
      </w:r>
      <w:r w:rsidRPr="00760E09">
        <w:rPr>
          <w:rStyle w:val="StyleUnderline"/>
          <w:rFonts w:cs="Calibri"/>
          <w:color w:val="000000" w:themeColor="text1"/>
        </w:rPr>
        <w:t xml:space="preserve">. </w:t>
      </w:r>
      <w:r w:rsidRPr="00760E09">
        <w:rPr>
          <w:rFonts w:cs="Calibri"/>
          <w:color w:val="000000" w:themeColor="text1"/>
          <w:sz w:val="16"/>
        </w:rPr>
        <w:t xml:space="preserve">SEAN GALLUP/GETTY IMAGES </w:t>
      </w:r>
      <w:r w:rsidRPr="00760E09">
        <w:rPr>
          <w:rStyle w:val="StyleUnderline"/>
          <w:rFonts w:cs="Calibri"/>
          <w:color w:val="000000" w:themeColor="text1"/>
        </w:rPr>
        <w:t xml:space="preserve">Compared with </w:t>
      </w:r>
      <w:r w:rsidRPr="00760E09">
        <w:rPr>
          <w:rStyle w:val="Emphasis"/>
          <w:rFonts w:cs="Calibri"/>
          <w:color w:val="000000" w:themeColor="text1"/>
        </w:rPr>
        <w:t>other</w:t>
      </w:r>
      <w:r w:rsidRPr="00760E09">
        <w:rPr>
          <w:rFonts w:cs="Calibri"/>
          <w:color w:val="000000" w:themeColor="text1"/>
          <w:sz w:val="16"/>
        </w:rPr>
        <w:t xml:space="preserve"> traditional </w:t>
      </w:r>
      <w:r w:rsidRPr="00760E09">
        <w:rPr>
          <w:rStyle w:val="Emphasis"/>
          <w:rFonts w:cs="Calibri"/>
          <w:color w:val="000000" w:themeColor="text1"/>
        </w:rPr>
        <w:t>means</w:t>
      </w:r>
      <w:r w:rsidRPr="00760E09">
        <w:rPr>
          <w:rFonts w:cs="Calibri"/>
          <w:color w:val="000000" w:themeColor="text1"/>
          <w:sz w:val="16"/>
        </w:rPr>
        <w:t xml:space="preserve"> of attack, biological and </w:t>
      </w:r>
      <w:r w:rsidRPr="00760E09">
        <w:rPr>
          <w:rStyle w:val="Emphasis"/>
          <w:rFonts w:cs="Calibri"/>
          <w:color w:val="000000" w:themeColor="text1"/>
        </w:rPr>
        <w:t>chemical</w:t>
      </w:r>
      <w:r w:rsidRPr="00760E09">
        <w:rPr>
          <w:rStyle w:val="StyleUnderline"/>
          <w:rFonts w:cs="Calibri"/>
          <w:color w:val="000000" w:themeColor="text1"/>
        </w:rPr>
        <w:t xml:space="preserve"> weapon</w:t>
      </w:r>
      <w:r w:rsidRPr="00760E09">
        <w:rPr>
          <w:rStyle w:val="Emphasis"/>
          <w:rFonts w:cs="Calibri"/>
          <w:color w:val="000000" w:themeColor="text1"/>
        </w:rPr>
        <w:t>s</w:t>
      </w:r>
      <w:r w:rsidRPr="00760E09">
        <w:rPr>
          <w:rStyle w:val="StyleUnderline"/>
          <w:rFonts w:cs="Calibri"/>
          <w:color w:val="000000" w:themeColor="text1"/>
        </w:rPr>
        <w:t xml:space="preserve"> are </w:t>
      </w:r>
      <w:r w:rsidRPr="00760E09">
        <w:rPr>
          <w:rStyle w:val="StyleUnderline"/>
          <w:rFonts w:cs="Calibri"/>
          <w:color w:val="000000" w:themeColor="text1"/>
          <w:highlight w:val="green"/>
        </w:rPr>
        <w:t xml:space="preserve">relatively </w:t>
      </w:r>
      <w:r w:rsidRPr="00760E09">
        <w:rPr>
          <w:rStyle w:val="Emphasis"/>
          <w:rFonts w:cs="Calibri"/>
          <w:color w:val="000000" w:themeColor="text1"/>
          <w:highlight w:val="green"/>
        </w:rPr>
        <w:t>cheap</w:t>
      </w:r>
      <w:r w:rsidRPr="00760E09">
        <w:rPr>
          <w:rStyle w:val="StyleUnderline"/>
          <w:rFonts w:cs="Calibri"/>
          <w:color w:val="000000" w:themeColor="text1"/>
          <w:highlight w:val="green"/>
        </w:rPr>
        <w:t xml:space="preserve"> to make</w:t>
      </w:r>
      <w:r w:rsidRPr="00760E09">
        <w:rPr>
          <w:rStyle w:val="StyleUnderline"/>
          <w:rFonts w:cs="Calibri"/>
          <w:color w:val="000000" w:themeColor="text1"/>
        </w:rPr>
        <w:t xml:space="preserve">. And </w:t>
      </w:r>
      <w:r w:rsidRPr="00760E09">
        <w:rPr>
          <w:rStyle w:val="Emphasis"/>
          <w:rFonts w:cs="Calibri"/>
          <w:color w:val="000000" w:themeColor="text1"/>
          <w:highlight w:val="green"/>
        </w:rPr>
        <w:t>tech</w:t>
      </w:r>
      <w:r w:rsidRPr="00760E09">
        <w:rPr>
          <w:rStyle w:val="StyleUnderline"/>
          <w:rFonts w:cs="Calibri"/>
          <w:color w:val="000000" w:themeColor="text1"/>
        </w:rPr>
        <w:t xml:space="preserve">nological </w:t>
      </w:r>
      <w:r w:rsidRPr="00760E09">
        <w:rPr>
          <w:rStyle w:val="StyleUnderline"/>
          <w:rFonts w:cs="Calibri"/>
          <w:color w:val="000000" w:themeColor="text1"/>
          <w:highlight w:val="green"/>
        </w:rPr>
        <w:t xml:space="preserve">advances in genetic engineering and synthetic biology make it </w:t>
      </w:r>
      <w:r w:rsidRPr="00760E09">
        <w:rPr>
          <w:rStyle w:val="Emphasis"/>
          <w:rFonts w:cs="Calibri"/>
          <w:color w:val="000000" w:themeColor="text1"/>
          <w:highlight w:val="green"/>
        </w:rPr>
        <w:t>easier</w:t>
      </w:r>
      <w:r w:rsidRPr="00760E09">
        <w:rPr>
          <w:rFonts w:cs="Calibri"/>
          <w:color w:val="000000" w:themeColor="text1"/>
          <w:sz w:val="16"/>
        </w:rPr>
        <w:t xml:space="preserve"> than ever to alter micro-organisms in potentially dangerous ways. If these tiny living things were ever to be released out of a controlled laboratory, by mistake or nefariously, it could “cause a pandemic of unprecedented proportions," the report stated. </w:t>
      </w:r>
    </w:p>
    <w:p w14:paraId="7D0323F3" w14:textId="77777777" w:rsidR="00760E09" w:rsidRPr="00760E09" w:rsidRDefault="00760E09" w:rsidP="00760E09">
      <w:pPr>
        <w:rPr>
          <w:rFonts w:cs="Calibri"/>
          <w:color w:val="000000" w:themeColor="text1"/>
        </w:rPr>
      </w:pPr>
    </w:p>
    <w:p w14:paraId="7C871DBB" w14:textId="77777777" w:rsidR="00760E09" w:rsidRPr="00760E09" w:rsidRDefault="00760E09" w:rsidP="00760E09">
      <w:pPr>
        <w:pStyle w:val="Heading4"/>
        <w:rPr>
          <w:rFonts w:cs="Calibri"/>
          <w:color w:val="000000" w:themeColor="text1"/>
        </w:rPr>
      </w:pPr>
      <w:r w:rsidRPr="00760E09">
        <w:rPr>
          <w:rFonts w:cs="Calibri"/>
          <w:color w:val="000000" w:themeColor="text1"/>
        </w:rPr>
        <w:lastRenderedPageBreak/>
        <w:t>Plan – the member nations of the World Trade Organization ought to delay patent enforcement for cannabis.</w:t>
      </w:r>
    </w:p>
    <w:p w14:paraId="668C83E5" w14:textId="77777777" w:rsidR="00760E09" w:rsidRPr="00760E09" w:rsidRDefault="00760E09" w:rsidP="00760E09">
      <w:pPr>
        <w:rPr>
          <w:rFonts w:cs="Calibri"/>
          <w:color w:val="000000" w:themeColor="text1"/>
        </w:rPr>
      </w:pPr>
      <w:r w:rsidRPr="00760E09">
        <w:rPr>
          <w:rStyle w:val="Style13ptBold"/>
          <w:rFonts w:cs="Calibri"/>
          <w:color w:val="000000" w:themeColor="text1"/>
        </w:rPr>
        <w:t xml:space="preserve">Kellner 21 </w:t>
      </w:r>
      <w:r w:rsidRPr="00760E09">
        <w:rPr>
          <w:rFonts w:cs="Calibri"/>
          <w:color w:val="000000" w:themeColor="text1"/>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760E09">
        <w:rPr>
          <w:rFonts w:cs="Calibri"/>
          <w:color w:val="000000" w:themeColor="text1"/>
        </w:rPr>
        <w:t>Voit</w:t>
      </w:r>
      <w:proofErr w:type="spellEnd"/>
      <w:r w:rsidRPr="00760E09">
        <w:rPr>
          <w:rFonts w:cs="Calibri"/>
          <w:color w:val="000000" w:themeColor="text1"/>
        </w:rPr>
        <w:t xml:space="preserve">, &amp; Mayer. After Hughie’s first year at Maurer, he worked for a law firm in Thailand as a Stewart Fellow.] Indiana Journal of Global Legal Studies Vol. 28 #1 (Winter 2021) </w:t>
      </w:r>
      <w:hyperlink r:id="rId24" w:history="1">
        <w:r w:rsidRPr="00760E09">
          <w:rPr>
            <w:rStyle w:val="Hyperlink"/>
            <w:rFonts w:cs="Calibri"/>
            <w:color w:val="000000" w:themeColor="text1"/>
          </w:rPr>
          <w:t>https://www.repository.law.indiana.edu/ijgls/vol28/iss1/9/</w:t>
        </w:r>
      </w:hyperlink>
      <w:r w:rsidRPr="00760E09">
        <w:rPr>
          <w:rFonts w:cs="Calibri"/>
          <w:color w:val="000000" w:themeColor="text1"/>
        </w:rPr>
        <w:t xml:space="preserve"> SM</w:t>
      </w:r>
    </w:p>
    <w:p w14:paraId="37ACD6DC" w14:textId="77777777" w:rsidR="00760E09" w:rsidRPr="00760E09" w:rsidRDefault="00760E09" w:rsidP="00760E09">
      <w:pPr>
        <w:pStyle w:val="ListParagraph"/>
        <w:numPr>
          <w:ilvl w:val="0"/>
          <w:numId w:val="12"/>
        </w:numPr>
        <w:rPr>
          <w:rFonts w:cs="Calibri"/>
          <w:color w:val="000000" w:themeColor="text1"/>
        </w:rPr>
      </w:pPr>
      <w:r w:rsidRPr="00760E09">
        <w:rPr>
          <w:rFonts w:cs="Calibri"/>
          <w:color w:val="000000" w:themeColor="text1"/>
        </w:rPr>
        <w:t>Includes enforcement and duration</w:t>
      </w:r>
    </w:p>
    <w:p w14:paraId="7CBB9A9F" w14:textId="77777777" w:rsidR="00760E09" w:rsidRPr="00760E09" w:rsidRDefault="00760E09" w:rsidP="00760E09">
      <w:pPr>
        <w:rPr>
          <w:rStyle w:val="StyleUnderline"/>
          <w:rFonts w:cs="Calibri"/>
          <w:color w:val="000000" w:themeColor="text1"/>
        </w:rPr>
      </w:pPr>
      <w:r w:rsidRPr="00760E09">
        <w:rPr>
          <w:rStyle w:val="StyleUnderline"/>
          <w:rFonts w:cs="Calibri"/>
          <w:color w:val="000000" w:themeColor="text1"/>
        </w:rPr>
        <w:t xml:space="preserve">A simple solution to the problem is this: if a nation, or jurisdiction, provides for some </w:t>
      </w:r>
      <w:r w:rsidRPr="00760E09">
        <w:rPr>
          <w:rStyle w:val="StyleUnderline"/>
          <w:rFonts w:cs="Calibri"/>
          <w:color w:val="000000" w:themeColor="text1"/>
          <w:highlight w:val="green"/>
        </w:rPr>
        <w:t>new use of cannabis</w:t>
      </w:r>
      <w:r w:rsidRPr="00760E09">
        <w:rPr>
          <w:rStyle w:val="StyleUnderline"/>
          <w:rFonts w:cs="Calibri"/>
          <w:color w:val="000000" w:themeColor="text1"/>
        </w:rPr>
        <w:t xml:space="preserve">, </w:t>
      </w:r>
      <w:r w:rsidRPr="00760E09">
        <w:rPr>
          <w:rFonts w:cs="Calibri"/>
          <w:color w:val="000000" w:themeColor="text1"/>
          <w:sz w:val="16"/>
        </w:rPr>
        <w:t xml:space="preserve">be it medicinal, recreational, or scientific, </w:t>
      </w:r>
      <w:r w:rsidRPr="00760E09">
        <w:rPr>
          <w:rStyle w:val="StyleUnderline"/>
          <w:rFonts w:cs="Calibri"/>
          <w:color w:val="000000" w:themeColor="text1"/>
        </w:rPr>
        <w:t xml:space="preserve">the legislation or decision doing so </w:t>
      </w:r>
      <w:r w:rsidRPr="00760E09">
        <w:rPr>
          <w:rStyle w:val="StyleUnderline"/>
          <w:rFonts w:cs="Calibri"/>
          <w:color w:val="000000" w:themeColor="text1"/>
          <w:highlight w:val="green"/>
        </w:rPr>
        <w:t>should be accompanied by a law stating</w:t>
      </w:r>
      <w:r w:rsidRPr="00760E09">
        <w:rPr>
          <w:rStyle w:val="StyleUnderline"/>
          <w:rFonts w:cs="Calibri"/>
          <w:color w:val="000000" w:themeColor="text1"/>
        </w:rPr>
        <w:t xml:space="preserve"> that </w:t>
      </w:r>
      <w:r w:rsidRPr="00760E09">
        <w:rPr>
          <w:rStyle w:val="StyleUnderline"/>
          <w:rFonts w:cs="Calibri"/>
          <w:color w:val="000000" w:themeColor="text1"/>
          <w:highlight w:val="green"/>
        </w:rPr>
        <w:t>patents may not be enforced</w:t>
      </w:r>
      <w:r w:rsidRPr="00760E09">
        <w:rPr>
          <w:rStyle w:val="StyleUnderline"/>
          <w:rFonts w:cs="Calibri"/>
          <w:color w:val="000000" w:themeColor="text1"/>
        </w:rPr>
        <w:t xml:space="preserve"> as they relate to the subject matter legalized (cannabis strains, methods for ingesting/using, etc.) </w:t>
      </w:r>
      <w:r w:rsidRPr="00760E09">
        <w:rPr>
          <w:rStyle w:val="StyleUnderline"/>
          <w:rFonts w:cs="Calibri"/>
          <w:color w:val="000000" w:themeColor="text1"/>
          <w:highlight w:val="green"/>
        </w:rPr>
        <w:t>for some</w:t>
      </w:r>
      <w:r w:rsidRPr="00760E09">
        <w:rPr>
          <w:rStyle w:val="StyleUnderline"/>
          <w:rFonts w:cs="Calibri"/>
          <w:color w:val="000000" w:themeColor="text1"/>
        </w:rPr>
        <w:t xml:space="preserve"> determinate </w:t>
      </w:r>
      <w:r w:rsidRPr="00760E09">
        <w:rPr>
          <w:rStyle w:val="StyleUnderline"/>
          <w:rFonts w:cs="Calibri"/>
          <w:color w:val="000000" w:themeColor="text1"/>
          <w:highlight w:val="green"/>
        </w:rPr>
        <w:t>amount of time, after which, patents may be acquired</w:t>
      </w:r>
      <w:r w:rsidRPr="00760E09">
        <w:rPr>
          <w:rStyle w:val="StyleUnderline"/>
          <w:rFonts w:cs="Calibri"/>
          <w:color w:val="000000" w:themeColor="text1"/>
        </w:rPr>
        <w:t>.</w:t>
      </w:r>
      <w:r w:rsidRPr="00760E09">
        <w:rPr>
          <w:rFonts w:cs="Calibri"/>
          <w:color w:val="000000" w:themeColor="text1"/>
          <w:sz w:val="16"/>
        </w:rPr>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760E09">
        <w:rPr>
          <w:rStyle w:val="StyleUnderline"/>
          <w:rFonts w:cs="Calibri"/>
          <w:color w:val="000000" w:themeColor="text1"/>
        </w:rPr>
        <w:t>banning enforcement for a certain period yet keeping patent acquisition is desired, rather than banning patent acquisition altogether</w:t>
      </w:r>
      <w:r w:rsidRPr="00760E09">
        <w:rPr>
          <w:rFonts w:cs="Calibri"/>
          <w:color w:val="000000" w:themeColor="text1"/>
          <w:sz w:val="16"/>
        </w:rPr>
        <w:t xml:space="preserve">, as a means of highlighting the benefits that will accrue from the proposed change. Second, I will argue that imposing </w:t>
      </w:r>
      <w:r w:rsidRPr="00760E09">
        <w:rPr>
          <w:rStyle w:val="StyleUnderline"/>
          <w:rFonts w:cs="Calibri"/>
          <w:color w:val="000000" w:themeColor="text1"/>
          <w:highlight w:val="green"/>
        </w:rPr>
        <w:t>patent enforcement during the beginning stages of</w:t>
      </w:r>
      <w:r w:rsidRPr="00760E09">
        <w:rPr>
          <w:rStyle w:val="StyleUnderline"/>
          <w:rFonts w:cs="Calibri"/>
          <w:color w:val="000000" w:themeColor="text1"/>
        </w:rPr>
        <w:t xml:space="preserve"> a jurisdiction’s </w:t>
      </w:r>
      <w:r w:rsidRPr="00760E09">
        <w:rPr>
          <w:rStyle w:val="StyleUnderline"/>
          <w:rFonts w:cs="Calibri"/>
          <w:color w:val="000000" w:themeColor="text1"/>
          <w:highlight w:val="green"/>
        </w:rPr>
        <w:t>cannabis market development is difficult to justify, as</w:t>
      </w:r>
      <w:r w:rsidRPr="00760E09">
        <w:rPr>
          <w:rStyle w:val="StyleUnderline"/>
          <w:rFonts w:cs="Calibri"/>
          <w:color w:val="000000" w:themeColor="text1"/>
        </w:rPr>
        <w:t xml:space="preserve"> the </w:t>
      </w:r>
      <w:r w:rsidRPr="00760E09">
        <w:rPr>
          <w:rStyle w:val="StyleUnderline"/>
          <w:rFonts w:cs="Calibri"/>
          <w:color w:val="000000" w:themeColor="text1"/>
          <w:highlight w:val="green"/>
        </w:rPr>
        <w:t>incentives</w:t>
      </w:r>
      <w:r w:rsidRPr="00760E09">
        <w:rPr>
          <w:rStyle w:val="StyleUnderline"/>
          <w:rFonts w:cs="Calibri"/>
          <w:color w:val="000000" w:themeColor="text1"/>
        </w:rPr>
        <w:t xml:space="preserve"> that patent enforcement are supposed to bring about </w:t>
      </w:r>
      <w:r w:rsidRPr="00760E09">
        <w:rPr>
          <w:rStyle w:val="StyleUnderline"/>
          <w:rFonts w:cs="Calibri"/>
          <w:color w:val="000000" w:themeColor="text1"/>
          <w:highlight w:val="green"/>
        </w:rPr>
        <w:t>already exist</w:t>
      </w:r>
      <w:r w:rsidRPr="00760E09">
        <w:rPr>
          <w:rStyle w:val="StyleUnderline"/>
          <w:rFonts w:cs="Calibri"/>
          <w:color w:val="000000" w:themeColor="text1"/>
        </w:rPr>
        <w:t xml:space="preserve"> in great strength, leaving little for the patent sacrifice to provide.</w:t>
      </w:r>
    </w:p>
    <w:p w14:paraId="4427CAC2" w14:textId="77777777" w:rsidR="00760E09" w:rsidRPr="00760E09" w:rsidRDefault="00760E09" w:rsidP="00760E09">
      <w:pPr>
        <w:rPr>
          <w:rFonts w:cs="Calibri"/>
          <w:color w:val="000000" w:themeColor="text1"/>
          <w:sz w:val="16"/>
        </w:rPr>
      </w:pPr>
      <w:r w:rsidRPr="00760E09">
        <w:rPr>
          <w:rFonts w:cs="Calibri"/>
          <w:color w:val="000000" w:themeColor="text1"/>
          <w:sz w:val="16"/>
        </w:rPr>
        <w:t xml:space="preserve">**Footnote 105: There are many aspects of this solution that </w:t>
      </w:r>
      <w:r w:rsidRPr="00760E09">
        <w:rPr>
          <w:rStyle w:val="StyleUnderline"/>
          <w:rFonts w:cs="Calibri"/>
          <w:color w:val="000000" w:themeColor="text1"/>
        </w:rPr>
        <w:t>this note will not address</w:t>
      </w:r>
      <w:r w:rsidRPr="00760E09">
        <w:rPr>
          <w:rFonts w:cs="Calibri"/>
          <w:color w:val="000000" w:themeColor="text1"/>
          <w:sz w:val="16"/>
        </w:rPr>
        <w:t xml:space="preserve">. One of those aspects is the </w:t>
      </w:r>
      <w:r w:rsidRPr="00760E09">
        <w:rPr>
          <w:rStyle w:val="StyleUnderline"/>
          <w:rFonts w:cs="Calibri"/>
          <w:color w:val="000000" w:themeColor="text1"/>
        </w:rPr>
        <w:t>exact duration</w:t>
      </w:r>
      <w:r w:rsidRPr="00760E09">
        <w:rPr>
          <w:rFonts w:cs="Calibri"/>
          <w:color w:val="000000" w:themeColor="text1"/>
          <w:sz w:val="16"/>
        </w:rPr>
        <w:t xml:space="preserve">. All that is addressed is that </w:t>
      </w:r>
      <w:r w:rsidRPr="00760E09">
        <w:rPr>
          <w:rStyle w:val="StyleUnderline"/>
          <w:rFonts w:cs="Calibri"/>
          <w:color w:val="000000" w:themeColor="text1"/>
          <w:highlight w:val="green"/>
        </w:rPr>
        <w:t>duration</w:t>
      </w:r>
      <w:r w:rsidRPr="00760E09">
        <w:rPr>
          <w:rStyle w:val="StyleUnderline"/>
          <w:rFonts w:cs="Calibri"/>
          <w:color w:val="000000" w:themeColor="text1"/>
        </w:rPr>
        <w:t xml:space="preserve"> should be </w:t>
      </w:r>
      <w:r w:rsidRPr="00760E09">
        <w:rPr>
          <w:rStyle w:val="StyleUnderline"/>
          <w:rFonts w:cs="Calibri"/>
          <w:color w:val="000000" w:themeColor="text1"/>
          <w:highlight w:val="green"/>
        </w:rPr>
        <w:t>less than the full term of a patent</w:t>
      </w:r>
      <w:r w:rsidRPr="00760E09">
        <w:rPr>
          <w:rStyle w:val="StyleUnderline"/>
          <w:rFonts w:cs="Calibri"/>
          <w:color w:val="000000" w:themeColor="text1"/>
        </w:rPr>
        <w:t xml:space="preserve"> for reasons advanced herein</w:t>
      </w:r>
      <w:r w:rsidRPr="00760E09">
        <w:rPr>
          <w:rFonts w:cs="Calibri"/>
          <w:color w:val="000000" w:themeColor="text1"/>
          <w:sz w:val="16"/>
        </w:rPr>
        <w:t xml:space="preserve">. Further, </w:t>
      </w:r>
      <w:r w:rsidRPr="00760E09">
        <w:rPr>
          <w:rStyle w:val="StyleUnderline"/>
          <w:rFonts w:cs="Calibri"/>
          <w:color w:val="000000" w:themeColor="text1"/>
        </w:rPr>
        <w:t xml:space="preserve">it is assumed that the </w:t>
      </w:r>
      <w:r w:rsidRPr="00760E09">
        <w:rPr>
          <w:rStyle w:val="StyleUnderline"/>
          <w:rFonts w:cs="Calibri"/>
          <w:color w:val="000000" w:themeColor="text1"/>
          <w:highlight w:val="green"/>
        </w:rPr>
        <w:t>exact</w:t>
      </w:r>
      <w:r w:rsidRPr="00760E09">
        <w:rPr>
          <w:rStyle w:val="StyleUnderline"/>
          <w:rFonts w:cs="Calibri"/>
          <w:color w:val="000000" w:themeColor="text1"/>
        </w:rPr>
        <w:t xml:space="preserve"> suitable </w:t>
      </w:r>
      <w:r w:rsidRPr="00760E09">
        <w:rPr>
          <w:rStyle w:val="StyleUnderline"/>
          <w:rFonts w:cs="Calibri"/>
          <w:color w:val="000000" w:themeColor="text1"/>
          <w:highlight w:val="green"/>
        </w:rPr>
        <w:t>duration</w:t>
      </w:r>
      <w:r w:rsidRPr="00760E09">
        <w:rPr>
          <w:rStyle w:val="StyleUnderline"/>
          <w:rFonts w:cs="Calibri"/>
          <w:color w:val="000000" w:themeColor="text1"/>
        </w:rPr>
        <w:t xml:space="preserve"> is better </w:t>
      </w:r>
      <w:r w:rsidRPr="00760E09">
        <w:rPr>
          <w:rStyle w:val="StyleUnderline"/>
          <w:rFonts w:cs="Calibri"/>
          <w:color w:val="000000" w:themeColor="text1"/>
          <w:highlight w:val="green"/>
        </w:rPr>
        <w:t>adjusted to</w:t>
      </w:r>
      <w:r w:rsidRPr="00760E09">
        <w:rPr>
          <w:rStyle w:val="StyleUnderline"/>
          <w:rFonts w:cs="Calibri"/>
          <w:color w:val="000000" w:themeColor="text1"/>
        </w:rPr>
        <w:t xml:space="preserve"> the </w:t>
      </w:r>
      <w:r w:rsidRPr="00760E09">
        <w:rPr>
          <w:rStyle w:val="StyleUnderline"/>
          <w:rFonts w:cs="Calibri"/>
          <w:color w:val="000000" w:themeColor="text1"/>
          <w:highlight w:val="green"/>
        </w:rPr>
        <w:t>economic capabilities of the</w:t>
      </w:r>
      <w:r w:rsidRPr="00760E09">
        <w:rPr>
          <w:rStyle w:val="StyleUnderline"/>
          <w:rFonts w:cs="Calibri"/>
          <w:color w:val="000000" w:themeColor="text1"/>
        </w:rPr>
        <w:t xml:space="preserve"> relevant </w:t>
      </w:r>
      <w:r w:rsidRPr="00760E09">
        <w:rPr>
          <w:rStyle w:val="StyleUnderline"/>
          <w:rFonts w:cs="Calibri"/>
          <w:color w:val="000000" w:themeColor="text1"/>
          <w:highlight w:val="green"/>
        </w:rPr>
        <w:t>jurisdiction than uniformly imposed</w:t>
      </w:r>
      <w:r w:rsidRPr="00760E09">
        <w:rPr>
          <w:rFonts w:cs="Calibri"/>
          <w:color w:val="000000" w:themeColor="text1"/>
          <w:sz w:val="16"/>
        </w:rPr>
        <w:t xml:space="preserve">. Another aspect is </w:t>
      </w:r>
      <w:r w:rsidRPr="00760E09">
        <w:rPr>
          <w:rStyle w:val="StyleUnderline"/>
          <w:rFonts w:cs="Calibri"/>
          <w:color w:val="000000" w:themeColor="text1"/>
        </w:rPr>
        <w:t xml:space="preserve">how the solution should be </w:t>
      </w:r>
      <w:r w:rsidRPr="00760E09">
        <w:rPr>
          <w:rStyle w:val="StyleUnderline"/>
          <w:rFonts w:cs="Calibri"/>
          <w:color w:val="000000" w:themeColor="text1"/>
          <w:highlight w:val="green"/>
        </w:rPr>
        <w:t>implemented</w:t>
      </w:r>
      <w:r w:rsidRPr="00760E09">
        <w:rPr>
          <w:rStyle w:val="StyleUnderline"/>
          <w:rFonts w:cs="Calibri"/>
          <w:color w:val="000000" w:themeColor="text1"/>
        </w:rPr>
        <w:t xml:space="preserve">. This </w:t>
      </w:r>
      <w:r w:rsidRPr="00760E09">
        <w:rPr>
          <w:rStyle w:val="StyleUnderline"/>
          <w:rFonts w:cs="Calibri"/>
          <w:color w:val="000000" w:themeColor="text1"/>
          <w:highlight w:val="green"/>
        </w:rPr>
        <w:t>effect, of a patent being filed but not</w:t>
      </w:r>
      <w:r w:rsidRPr="00760E09">
        <w:rPr>
          <w:rStyle w:val="StyleUnderline"/>
          <w:rFonts w:cs="Calibri"/>
          <w:color w:val="000000" w:themeColor="text1"/>
        </w:rPr>
        <w:t xml:space="preserve"> yet </w:t>
      </w:r>
      <w:r w:rsidRPr="00760E09">
        <w:rPr>
          <w:rStyle w:val="StyleUnderline"/>
          <w:rFonts w:cs="Calibri"/>
          <w:color w:val="000000" w:themeColor="text1"/>
          <w:highlight w:val="green"/>
        </w:rPr>
        <w:t>enforceable for a</w:t>
      </w:r>
      <w:r w:rsidRPr="00760E09">
        <w:rPr>
          <w:rStyle w:val="StyleUnderline"/>
          <w:rFonts w:cs="Calibri"/>
          <w:color w:val="000000" w:themeColor="text1"/>
        </w:rPr>
        <w:t xml:space="preserve"> significant portion of its </w:t>
      </w:r>
      <w:r w:rsidRPr="00760E09">
        <w:rPr>
          <w:rStyle w:val="StyleUnderline"/>
          <w:rFonts w:cs="Calibri"/>
          <w:color w:val="000000" w:themeColor="text1"/>
          <w:highlight w:val="green"/>
        </w:rPr>
        <w:t>term</w:t>
      </w:r>
      <w:r w:rsidRPr="00760E09">
        <w:rPr>
          <w:rStyle w:val="StyleUnderline"/>
          <w:rFonts w:cs="Calibri"/>
          <w:color w:val="000000" w:themeColor="text1"/>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760E09">
        <w:rPr>
          <w:rFonts w:cs="Calibri"/>
          <w:color w:val="000000" w:themeColor="text1"/>
          <w:sz w:val="16"/>
        </w:rPr>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459A5E33" w14:textId="77777777" w:rsidR="00760E09" w:rsidRPr="00760E09" w:rsidRDefault="00760E09" w:rsidP="00760E09">
      <w:pPr>
        <w:rPr>
          <w:rFonts w:cs="Calibri"/>
          <w:color w:val="000000" w:themeColor="text1"/>
        </w:rPr>
      </w:pPr>
    </w:p>
    <w:p w14:paraId="4E1CAFAE" w14:textId="77777777" w:rsidR="00760E09" w:rsidRPr="00760E09" w:rsidRDefault="00760E09" w:rsidP="00760E09">
      <w:pPr>
        <w:pStyle w:val="Heading4"/>
        <w:rPr>
          <w:rFonts w:cs="Calibri"/>
          <w:color w:val="000000" w:themeColor="text1"/>
        </w:rPr>
      </w:pPr>
      <w:r w:rsidRPr="00760E09">
        <w:rPr>
          <w:rFonts w:cs="Calibri"/>
          <w:color w:val="000000" w:themeColor="text1"/>
        </w:rPr>
        <w:t>The plan solves by reigning in monopolies without killing innovation.</w:t>
      </w:r>
    </w:p>
    <w:p w14:paraId="3D8C884B" w14:textId="77777777" w:rsidR="00760E09" w:rsidRPr="00760E09" w:rsidRDefault="00760E09" w:rsidP="00760E09">
      <w:pPr>
        <w:rPr>
          <w:rFonts w:cs="Calibri"/>
          <w:color w:val="000000" w:themeColor="text1"/>
        </w:rPr>
      </w:pPr>
      <w:r w:rsidRPr="00760E09">
        <w:rPr>
          <w:rStyle w:val="Style13ptBold"/>
          <w:rFonts w:cs="Calibri"/>
          <w:color w:val="000000" w:themeColor="text1"/>
        </w:rPr>
        <w:t xml:space="preserve">Kellner 21 </w:t>
      </w:r>
      <w:r w:rsidRPr="00760E09">
        <w:rPr>
          <w:rFonts w:cs="Calibri"/>
          <w:color w:val="000000" w:themeColor="text1"/>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w:t>
      </w:r>
      <w:r w:rsidRPr="00760E09">
        <w:rPr>
          <w:rFonts w:cs="Calibri"/>
          <w:color w:val="000000" w:themeColor="text1"/>
        </w:rPr>
        <w:lastRenderedPageBreak/>
        <w:t xml:space="preserve">prosecuting patents in the Frankfurt am Main, Germany office of Leydig, </w:t>
      </w:r>
      <w:proofErr w:type="spellStart"/>
      <w:r w:rsidRPr="00760E09">
        <w:rPr>
          <w:rFonts w:cs="Calibri"/>
          <w:color w:val="000000" w:themeColor="text1"/>
        </w:rPr>
        <w:t>Voit</w:t>
      </w:r>
      <w:proofErr w:type="spellEnd"/>
      <w:r w:rsidRPr="00760E09">
        <w:rPr>
          <w:rFonts w:cs="Calibri"/>
          <w:color w:val="000000" w:themeColor="text1"/>
        </w:rPr>
        <w:t xml:space="preserve">, &amp; Mayer. After Hughie’s first year at Maurer, he worked for a law firm in Thailand as a Stewart Fellow.] Indiana Journal of Global Legal Studies Vol. 28 #1 (Winter 2021) </w:t>
      </w:r>
      <w:hyperlink r:id="rId25" w:history="1">
        <w:r w:rsidRPr="00760E09">
          <w:rPr>
            <w:rStyle w:val="Hyperlink"/>
            <w:rFonts w:cs="Calibri"/>
            <w:color w:val="000000" w:themeColor="text1"/>
          </w:rPr>
          <w:t>https://www.repository.law.indiana.edu/ijgls/vol28/iss1/9/</w:t>
        </w:r>
      </w:hyperlink>
      <w:r w:rsidRPr="00760E09">
        <w:rPr>
          <w:rFonts w:cs="Calibri"/>
          <w:color w:val="000000" w:themeColor="text1"/>
        </w:rPr>
        <w:t xml:space="preserve"> SM</w:t>
      </w:r>
    </w:p>
    <w:p w14:paraId="5355762B" w14:textId="77777777" w:rsidR="00760E09" w:rsidRPr="00760E09" w:rsidRDefault="00760E09" w:rsidP="00760E09">
      <w:pPr>
        <w:rPr>
          <w:rStyle w:val="StyleUnderline"/>
          <w:rFonts w:cs="Calibri"/>
          <w:color w:val="000000" w:themeColor="text1"/>
        </w:rPr>
      </w:pPr>
      <w:r w:rsidRPr="00760E09">
        <w:rPr>
          <w:rFonts w:cs="Calibri"/>
          <w:color w:val="000000" w:themeColor="text1"/>
          <w:sz w:val="16"/>
        </w:rPr>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760E09">
        <w:rPr>
          <w:rStyle w:val="StyleUnderline"/>
          <w:rFonts w:cs="Calibri"/>
          <w:color w:val="000000" w:themeColor="text1"/>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10A3300F" w14:textId="77777777" w:rsidR="00760E09" w:rsidRPr="00760E09" w:rsidRDefault="00760E09" w:rsidP="00760E09">
      <w:pPr>
        <w:rPr>
          <w:rFonts w:cs="Calibri"/>
          <w:color w:val="000000" w:themeColor="text1"/>
          <w:sz w:val="16"/>
        </w:rPr>
      </w:pPr>
      <w:r w:rsidRPr="00760E09">
        <w:rPr>
          <w:rStyle w:val="StyleUnderline"/>
          <w:rFonts w:cs="Calibri"/>
          <w:color w:val="000000" w:themeColor="text1"/>
        </w:rPr>
        <w:t xml:space="preserve">First, </w:t>
      </w:r>
      <w:r w:rsidRPr="00760E09">
        <w:rPr>
          <w:rStyle w:val="StyleUnderline"/>
          <w:rFonts w:cs="Calibri"/>
          <w:color w:val="000000" w:themeColor="text1"/>
          <w:highlight w:val="green"/>
        </w:rPr>
        <w:t>the entity filing the patent will still receive</w:t>
      </w:r>
      <w:r w:rsidRPr="00760E09">
        <w:rPr>
          <w:rStyle w:val="StyleUnderline"/>
          <w:rFonts w:cs="Calibri"/>
          <w:color w:val="000000" w:themeColor="text1"/>
        </w:rPr>
        <w:t xml:space="preserve"> monopoly </w:t>
      </w:r>
      <w:r w:rsidRPr="00760E09">
        <w:rPr>
          <w:rStyle w:val="StyleUnderline"/>
          <w:rFonts w:cs="Calibri"/>
          <w:color w:val="000000" w:themeColor="text1"/>
          <w:highlight w:val="green"/>
        </w:rPr>
        <w:t>protection for its invention, albeit with a shorter window</w:t>
      </w:r>
      <w:r w:rsidRPr="00760E09">
        <w:rPr>
          <w:rStyle w:val="StyleUnderline"/>
          <w:rFonts w:cs="Calibri"/>
          <w:color w:val="000000" w:themeColor="text1"/>
        </w:rPr>
        <w:t xml:space="preserve"> than usual. Thus, </w:t>
      </w:r>
      <w:r w:rsidRPr="00760E09">
        <w:rPr>
          <w:rStyle w:val="StyleUnderline"/>
          <w:rFonts w:cs="Calibri"/>
          <w:color w:val="000000" w:themeColor="text1"/>
          <w:highlight w:val="green"/>
        </w:rPr>
        <w:t xml:space="preserve">the incentive to file a patent and disclose </w:t>
      </w:r>
      <w:r w:rsidRPr="00760E09">
        <w:rPr>
          <w:rStyle w:val="StyleUnderline"/>
          <w:rFonts w:cs="Calibri"/>
          <w:color w:val="000000" w:themeColor="text1"/>
        </w:rPr>
        <w:t xml:space="preserve">the invention to the public </w:t>
      </w:r>
      <w:r w:rsidRPr="00760E09">
        <w:rPr>
          <w:rStyle w:val="StyleUnderline"/>
          <w:rFonts w:cs="Calibri"/>
          <w:color w:val="000000" w:themeColor="text1"/>
          <w:highlight w:val="green"/>
        </w:rPr>
        <w:t>still exists</w:t>
      </w:r>
      <w:r w:rsidRPr="00760E09">
        <w:rPr>
          <w:rStyle w:val="StyleUnderline"/>
          <w:rFonts w:cs="Calibri"/>
          <w:color w:val="000000" w:themeColor="text1"/>
        </w:rPr>
        <w:t xml:space="preserve">, and in a lucrative market such as that for cannabis, </w:t>
      </w:r>
      <w:r w:rsidRPr="00760E09">
        <w:rPr>
          <w:rStyle w:val="StyleUnderline"/>
          <w:rFonts w:cs="Calibri"/>
          <w:color w:val="000000" w:themeColor="text1"/>
          <w:highlight w:val="green"/>
        </w:rPr>
        <w:t>a small</w:t>
      </w:r>
      <w:r w:rsidRPr="00760E09">
        <w:rPr>
          <w:rStyle w:val="StyleUnderline"/>
          <w:rFonts w:cs="Calibri"/>
          <w:color w:val="000000" w:themeColor="text1"/>
        </w:rPr>
        <w:t xml:space="preserve">er </w:t>
      </w:r>
      <w:r w:rsidRPr="00760E09">
        <w:rPr>
          <w:rStyle w:val="StyleUnderline"/>
          <w:rFonts w:cs="Calibri"/>
          <w:color w:val="000000" w:themeColor="text1"/>
          <w:highlight w:val="green"/>
        </w:rPr>
        <w:t>window of monopoly can be compensated by</w:t>
      </w:r>
      <w:r w:rsidRPr="00760E09">
        <w:rPr>
          <w:rStyle w:val="StyleUnderline"/>
          <w:rFonts w:cs="Calibri"/>
          <w:color w:val="000000" w:themeColor="text1"/>
        </w:rPr>
        <w:t xml:space="preserve"> the </w:t>
      </w:r>
      <w:r w:rsidRPr="00760E09">
        <w:rPr>
          <w:rStyle w:val="StyleUnderline"/>
          <w:rFonts w:cs="Calibri"/>
          <w:color w:val="000000" w:themeColor="text1"/>
          <w:highlight w:val="green"/>
        </w:rPr>
        <w:t>higher value</w:t>
      </w:r>
      <w:r w:rsidRPr="00760E09">
        <w:rPr>
          <w:rStyle w:val="StyleUnderline"/>
          <w:rFonts w:cs="Calibri"/>
          <w:color w:val="000000" w:themeColor="text1"/>
        </w:rPr>
        <w:t xml:space="preserve"> of that window,</w:t>
      </w:r>
      <w:r w:rsidRPr="00760E09">
        <w:rPr>
          <w:rFonts w:cs="Calibri"/>
          <w:color w:val="000000" w:themeColor="text1"/>
          <w:sz w:val="16"/>
        </w:rPr>
        <w:t xml:space="preserve"> which could bring the perceived benefit from a patent back to usual levels.108 </w:t>
      </w:r>
    </w:p>
    <w:p w14:paraId="5F775A28" w14:textId="77777777" w:rsidR="00760E09" w:rsidRPr="00760E09" w:rsidRDefault="00760E09" w:rsidP="00760E09">
      <w:pPr>
        <w:rPr>
          <w:rFonts w:cs="Calibri"/>
          <w:color w:val="000000" w:themeColor="text1"/>
          <w:sz w:val="16"/>
        </w:rPr>
      </w:pPr>
      <w:r w:rsidRPr="00760E09">
        <w:rPr>
          <w:rFonts w:cs="Calibri"/>
          <w:color w:val="000000" w:themeColor="text1"/>
          <w:sz w:val="16"/>
        </w:rPr>
        <w:t xml:space="preserve">Second, if the invention is conceived during the enforcement ban, patent acquisition would allow inventions to be processed just as patents. By allowing patent processing before and after the ban, </w:t>
      </w:r>
      <w:r w:rsidRPr="00760E09">
        <w:rPr>
          <w:rStyle w:val="StyleUnderline"/>
          <w:rFonts w:cs="Calibri"/>
          <w:color w:val="000000" w:themeColor="text1"/>
        </w:rPr>
        <w:t>the legal regime will reduce administrative costs and increase legal certainty.</w:t>
      </w:r>
      <w:r w:rsidRPr="00760E09">
        <w:rPr>
          <w:rFonts w:cs="Calibri"/>
          <w:color w:val="000000" w:themeColor="text1"/>
          <w:sz w:val="16"/>
        </w:rPr>
        <w:t xml:space="preserve">109 By comparison, a system where patent acquisition is prohibited until after the ban would only result in a complex scheme whereby prior use, prior art, and other novelty requirements are handled. </w:t>
      </w:r>
    </w:p>
    <w:p w14:paraId="00CA9EE8" w14:textId="77777777" w:rsidR="00760E09" w:rsidRPr="00760E09" w:rsidRDefault="00760E09" w:rsidP="00760E09">
      <w:pPr>
        <w:rPr>
          <w:rFonts w:cs="Calibri"/>
          <w:color w:val="000000" w:themeColor="text1"/>
          <w:sz w:val="16"/>
        </w:rPr>
      </w:pPr>
      <w:r w:rsidRPr="00760E09">
        <w:rPr>
          <w:rStyle w:val="StyleUnderline"/>
          <w:rFonts w:cs="Calibri"/>
          <w:color w:val="000000" w:themeColor="text1"/>
        </w:rPr>
        <w:t xml:space="preserve">Third, </w:t>
      </w:r>
      <w:r w:rsidRPr="00760E09">
        <w:rPr>
          <w:rStyle w:val="StyleUnderline"/>
          <w:rFonts w:cs="Calibri"/>
          <w:color w:val="000000" w:themeColor="text1"/>
          <w:highlight w:val="green"/>
        </w:rPr>
        <w:t>if actors are utilizing technology under</w:t>
      </w:r>
      <w:r w:rsidRPr="00760E09">
        <w:rPr>
          <w:rStyle w:val="StyleUnderline"/>
          <w:rFonts w:cs="Calibri"/>
          <w:color w:val="000000" w:themeColor="text1"/>
        </w:rPr>
        <w:t xml:space="preserve"> such currently unenforceable but </w:t>
      </w:r>
      <w:r w:rsidRPr="00760E09">
        <w:rPr>
          <w:rStyle w:val="StyleUnderline"/>
          <w:rFonts w:cs="Calibri"/>
          <w:color w:val="000000" w:themeColor="text1"/>
          <w:highlight w:val="green"/>
        </w:rPr>
        <w:t>soon-to-be enforceable patents, they</w:t>
      </w:r>
      <w:r w:rsidRPr="00760E09">
        <w:rPr>
          <w:rStyle w:val="StyleUnderline"/>
          <w:rFonts w:cs="Calibri"/>
          <w:color w:val="000000" w:themeColor="text1"/>
        </w:rPr>
        <w:t xml:space="preserve"> will </w:t>
      </w:r>
      <w:r w:rsidRPr="00760E09">
        <w:rPr>
          <w:rStyle w:val="StyleUnderline"/>
          <w:rFonts w:cs="Calibri"/>
          <w:color w:val="000000" w:themeColor="text1"/>
          <w:highlight w:val="green"/>
        </w:rPr>
        <w:t>have clear notice</w:t>
      </w:r>
      <w:r w:rsidRPr="00760E09">
        <w:rPr>
          <w:rStyle w:val="StyleUnderline"/>
          <w:rFonts w:cs="Calibri"/>
          <w:color w:val="000000" w:themeColor="text1"/>
        </w:rPr>
        <w:t xml:space="preserve"> when they must cease such infringing action, and either close their doors or develop a compliant way of doing business. Thus, </w:t>
      </w:r>
      <w:r w:rsidRPr="00760E09">
        <w:rPr>
          <w:rStyle w:val="StyleUnderline"/>
          <w:rFonts w:cs="Calibri"/>
          <w:color w:val="000000" w:themeColor="text1"/>
          <w:highlight w:val="green"/>
        </w:rPr>
        <w:t>actors</w:t>
      </w:r>
      <w:r w:rsidRPr="00760E09">
        <w:rPr>
          <w:rStyle w:val="StyleUnderline"/>
          <w:rFonts w:cs="Calibri"/>
          <w:color w:val="000000" w:themeColor="text1"/>
        </w:rPr>
        <w:t xml:space="preserve"> in the market </w:t>
      </w:r>
      <w:r w:rsidRPr="00760E09">
        <w:rPr>
          <w:rStyle w:val="StyleUnderline"/>
          <w:rFonts w:cs="Calibri"/>
          <w:color w:val="000000" w:themeColor="text1"/>
          <w:highlight w:val="green"/>
        </w:rPr>
        <w:t>can establish themselves and then innovate their own means</w:t>
      </w:r>
      <w:r w:rsidRPr="00760E09">
        <w:rPr>
          <w:rStyle w:val="StyleUnderline"/>
          <w:rFonts w:cs="Calibri"/>
          <w:color w:val="000000" w:themeColor="text1"/>
        </w:rPr>
        <w:t xml:space="preserve"> of carrying out business or license it from those who do. </w:t>
      </w:r>
      <w:r w:rsidRPr="00760E09">
        <w:rPr>
          <w:rStyle w:val="StyleUnderline"/>
          <w:rFonts w:cs="Calibri"/>
          <w:color w:val="000000" w:themeColor="text1"/>
          <w:highlight w:val="green"/>
        </w:rPr>
        <w:t>This is the</w:t>
      </w:r>
      <w:r w:rsidRPr="00760E09">
        <w:rPr>
          <w:rStyle w:val="StyleUnderline"/>
          <w:rFonts w:cs="Calibri"/>
          <w:color w:val="000000" w:themeColor="text1"/>
        </w:rPr>
        <w:t xml:space="preserve"> exact </w:t>
      </w:r>
      <w:r w:rsidRPr="00760E09">
        <w:rPr>
          <w:rStyle w:val="StyleUnderline"/>
          <w:rFonts w:cs="Calibri"/>
          <w:color w:val="000000" w:themeColor="text1"/>
          <w:highlight w:val="green"/>
        </w:rPr>
        <w:t>action patents are meant to incentivize, innovating new solutions</w:t>
      </w:r>
      <w:r w:rsidRPr="00760E09">
        <w:rPr>
          <w:rStyle w:val="StyleUnderline"/>
          <w:rFonts w:cs="Calibri"/>
          <w:color w:val="000000" w:themeColor="text1"/>
        </w:rPr>
        <w:t xml:space="preserve"> to problems</w:t>
      </w:r>
      <w:r w:rsidRPr="00760E09">
        <w:rPr>
          <w:rFonts w:cs="Calibri"/>
          <w:color w:val="000000" w:themeColor="text1"/>
          <w:sz w:val="16"/>
        </w:rPr>
        <w:t xml:space="preserve">, even if the problem here is merely a legal one.110 </w:t>
      </w:r>
    </w:p>
    <w:p w14:paraId="783ECCBF" w14:textId="77777777" w:rsidR="00760E09" w:rsidRPr="00760E09" w:rsidRDefault="00760E09" w:rsidP="00760E09">
      <w:pPr>
        <w:rPr>
          <w:rStyle w:val="StyleUnderline"/>
          <w:rFonts w:cs="Calibri"/>
          <w:color w:val="000000" w:themeColor="text1"/>
        </w:rPr>
      </w:pPr>
      <w:r w:rsidRPr="00760E09">
        <w:rPr>
          <w:rStyle w:val="StyleUnderline"/>
          <w:rFonts w:cs="Calibri"/>
          <w:color w:val="000000" w:themeColor="text1"/>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760E09">
        <w:rPr>
          <w:rStyle w:val="StyleUnderline"/>
          <w:rFonts w:cs="Calibri"/>
          <w:color w:val="000000" w:themeColor="text1"/>
          <w:highlight w:val="green"/>
        </w:rPr>
        <w:t>Setting a time period</w:t>
      </w:r>
      <w:r w:rsidRPr="00760E09">
        <w:rPr>
          <w:rStyle w:val="StyleUnderline"/>
          <w:rFonts w:cs="Calibri"/>
          <w:color w:val="000000" w:themeColor="text1"/>
        </w:rPr>
        <w:t xml:space="preserve"> for when patent enforcement will return </w:t>
      </w:r>
      <w:r w:rsidRPr="00760E09">
        <w:rPr>
          <w:rStyle w:val="StyleUnderline"/>
          <w:rFonts w:cs="Calibri"/>
          <w:color w:val="000000" w:themeColor="text1"/>
          <w:highlight w:val="green"/>
        </w:rPr>
        <w:t>ensures</w:t>
      </w:r>
      <w:r w:rsidRPr="00760E09">
        <w:rPr>
          <w:rStyle w:val="StyleUnderline"/>
          <w:rFonts w:cs="Calibri"/>
          <w:color w:val="000000" w:themeColor="text1"/>
        </w:rPr>
        <w:t xml:space="preserve"> that </w:t>
      </w:r>
      <w:r w:rsidRPr="00760E09">
        <w:rPr>
          <w:rStyle w:val="StyleUnderline"/>
          <w:rFonts w:cs="Calibri"/>
          <w:color w:val="000000" w:themeColor="text1"/>
          <w:highlight w:val="green"/>
        </w:rPr>
        <w:t>the market is not devoid of</w:t>
      </w:r>
      <w:r w:rsidRPr="00760E09">
        <w:rPr>
          <w:rStyle w:val="StyleUnderline"/>
          <w:rFonts w:cs="Calibri"/>
          <w:color w:val="000000" w:themeColor="text1"/>
        </w:rPr>
        <w:t xml:space="preserve"> the </w:t>
      </w:r>
      <w:r w:rsidRPr="00760E09">
        <w:rPr>
          <w:rStyle w:val="StyleUnderline"/>
          <w:rFonts w:cs="Calibri"/>
          <w:color w:val="000000" w:themeColor="text1"/>
          <w:highlight w:val="green"/>
        </w:rPr>
        <w:t xml:space="preserve">incentives once the </w:t>
      </w:r>
      <w:r w:rsidRPr="00760E09">
        <w:rPr>
          <w:rStyle w:val="StyleUnderline"/>
          <w:rFonts w:cs="Calibri"/>
          <w:color w:val="000000" w:themeColor="text1"/>
        </w:rPr>
        <w:t xml:space="preserve">initial </w:t>
      </w:r>
      <w:r w:rsidRPr="00760E09">
        <w:rPr>
          <w:rStyle w:val="StyleUnderline"/>
          <w:rFonts w:cs="Calibri"/>
          <w:color w:val="000000" w:themeColor="text1"/>
          <w:highlight w:val="green"/>
        </w:rPr>
        <w:t>“green rush”</w:t>
      </w:r>
      <w:r w:rsidRPr="00760E09">
        <w:rPr>
          <w:rFonts w:cs="Calibri"/>
          <w:color w:val="000000" w:themeColor="text1"/>
          <w:sz w:val="16"/>
        </w:rPr>
        <w:t xml:space="preserve">113 </w:t>
      </w:r>
      <w:r w:rsidRPr="00760E09">
        <w:rPr>
          <w:rStyle w:val="StyleUnderline"/>
          <w:rFonts w:cs="Calibri"/>
          <w:color w:val="000000" w:themeColor="text1"/>
          <w:highlight w:val="green"/>
        </w:rPr>
        <w:t>wears off</w:t>
      </w:r>
      <w:r w:rsidRPr="00760E09">
        <w:rPr>
          <w:rStyle w:val="StyleUnderline"/>
          <w:rFonts w:cs="Calibri"/>
          <w:color w:val="000000" w:themeColor="text1"/>
        </w:rPr>
        <w:t xml:space="preserve">. </w:t>
      </w:r>
    </w:p>
    <w:p w14:paraId="1C41AA82" w14:textId="77777777" w:rsidR="00760E09" w:rsidRPr="00760E09" w:rsidRDefault="00760E09" w:rsidP="00760E09">
      <w:pPr>
        <w:rPr>
          <w:rStyle w:val="StyleUnderline"/>
          <w:rFonts w:cs="Calibri"/>
          <w:color w:val="000000" w:themeColor="text1"/>
        </w:rPr>
      </w:pPr>
      <w:r w:rsidRPr="00760E09">
        <w:rPr>
          <w:rStyle w:val="StyleUnderline"/>
          <w:rFonts w:cs="Calibri"/>
          <w:color w:val="000000" w:themeColor="text1"/>
        </w:rPr>
        <w:t xml:space="preserve">Fifth, </w:t>
      </w:r>
      <w:r w:rsidRPr="00760E09">
        <w:rPr>
          <w:rStyle w:val="StyleUnderline"/>
          <w:rFonts w:cs="Calibri"/>
          <w:color w:val="000000" w:themeColor="text1"/>
          <w:highlight w:val="green"/>
        </w:rPr>
        <w:t>this solution bans</w:t>
      </w:r>
      <w:r w:rsidRPr="00760E09">
        <w:rPr>
          <w:rStyle w:val="StyleUnderline"/>
          <w:rFonts w:cs="Calibri"/>
          <w:color w:val="000000" w:themeColor="text1"/>
        </w:rPr>
        <w:t xml:space="preserve"> foreign </w:t>
      </w:r>
      <w:r w:rsidRPr="00760E09">
        <w:rPr>
          <w:rStyle w:val="StyleUnderline"/>
          <w:rFonts w:cs="Calibri"/>
          <w:color w:val="000000" w:themeColor="text1"/>
          <w:highlight w:val="green"/>
        </w:rPr>
        <w:t>monopolies</w:t>
      </w:r>
      <w:r w:rsidRPr="00760E09">
        <w:rPr>
          <w:rStyle w:val="StyleUnderline"/>
          <w:rFonts w:cs="Calibri"/>
          <w:color w:val="000000" w:themeColor="text1"/>
        </w:rPr>
        <w:t>, not foreign participation.</w:t>
      </w:r>
      <w:r w:rsidRPr="00760E09">
        <w:rPr>
          <w:rFonts w:cs="Calibri"/>
          <w:color w:val="000000" w:themeColor="text1"/>
          <w:sz w:val="16"/>
        </w:rPr>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760E09">
        <w:rPr>
          <w:rStyle w:val="StyleUnderline"/>
          <w:rFonts w:cs="Calibri"/>
          <w:color w:val="000000" w:themeColor="text1"/>
        </w:rPr>
        <w:t xml:space="preserve">Foreign participants, just like domestic </w:t>
      </w:r>
      <w:r w:rsidRPr="00760E09">
        <w:rPr>
          <w:rStyle w:val="StyleUnderline"/>
          <w:rFonts w:cs="Calibri"/>
          <w:color w:val="000000" w:themeColor="text1"/>
          <w:highlight w:val="green"/>
        </w:rPr>
        <w:t>participants, cannot monopolize their innovations</w:t>
      </w:r>
      <w:r w:rsidRPr="00760E09">
        <w:rPr>
          <w:rStyle w:val="StyleUnderline"/>
          <w:rFonts w:cs="Calibri"/>
          <w:color w:val="000000" w:themeColor="text1"/>
        </w:rPr>
        <w:t>, and are thus placed on an equal footing.</w:t>
      </w:r>
    </w:p>
    <w:p w14:paraId="1E370AA1" w14:textId="3148DFC6" w:rsidR="00760E09" w:rsidRPr="00760E09" w:rsidRDefault="00E662CA" w:rsidP="00760E09">
      <w:pPr>
        <w:pStyle w:val="Heading3"/>
        <w:rPr>
          <w:color w:val="000000" w:themeColor="text1"/>
        </w:rPr>
      </w:pPr>
      <w:r>
        <w:rPr>
          <w:color w:val="000000" w:themeColor="text1"/>
        </w:rPr>
        <w:lastRenderedPageBreak/>
        <w:t>FW</w:t>
      </w:r>
    </w:p>
    <w:p w14:paraId="409F8E51" w14:textId="77777777" w:rsidR="00760E09" w:rsidRPr="00760E09" w:rsidRDefault="00760E09" w:rsidP="00760E09">
      <w:pPr>
        <w:pStyle w:val="Heading4"/>
        <w:rPr>
          <w:rFonts w:cs="Calibri"/>
          <w:color w:val="000000" w:themeColor="text1"/>
        </w:rPr>
      </w:pPr>
      <w:r w:rsidRPr="00760E09">
        <w:rPr>
          <w:rFonts w:cs="Calibri"/>
          <w:color w:val="000000" w:themeColor="text1"/>
        </w:rPr>
        <w:t>Death is the worst evil</w:t>
      </w:r>
    </w:p>
    <w:p w14:paraId="44238C5F" w14:textId="77777777" w:rsidR="00760E09" w:rsidRPr="00760E09" w:rsidRDefault="00760E09" w:rsidP="00760E09">
      <w:pPr>
        <w:rPr>
          <w:rFonts w:cs="Calibri"/>
          <w:color w:val="000000" w:themeColor="text1"/>
        </w:rPr>
      </w:pPr>
      <w:r w:rsidRPr="00760E09">
        <w:rPr>
          <w:rStyle w:val="Style13ptBold"/>
          <w:rFonts w:cs="Calibri"/>
          <w:color w:val="000000" w:themeColor="text1"/>
        </w:rPr>
        <w:t xml:space="preserve">Paterson 03 </w:t>
      </w:r>
      <w:r w:rsidRPr="00760E09">
        <w:rPr>
          <w:rFonts w:cs="Calibri"/>
          <w:color w:val="000000" w:themeColor="text1"/>
        </w:rPr>
        <w:t xml:space="preserve">– Department of Philosophy, Providence College, Rhode Island. (Craig, “A Life Not Worth Living?”, Studies in Christian Ethics, </w:t>
      </w:r>
      <w:hyperlink r:id="rId26" w:history="1">
        <w:r w:rsidRPr="00760E09">
          <w:rPr>
            <w:rStyle w:val="Hyperlink"/>
            <w:rFonts w:cs="Calibri"/>
            <w:color w:val="000000" w:themeColor="text1"/>
          </w:rPr>
          <w:t>http://sce.sagepub.com</w:t>
        </w:r>
      </w:hyperlink>
      <w:r w:rsidRPr="00760E09">
        <w:rPr>
          <w:rFonts w:cs="Calibri"/>
          <w:color w:val="000000" w:themeColor="text1"/>
        </w:rPr>
        <w:t>)</w:t>
      </w:r>
    </w:p>
    <w:p w14:paraId="22CCF546" w14:textId="77777777" w:rsidR="00760E09" w:rsidRPr="00760E09" w:rsidRDefault="00760E09" w:rsidP="00760E09">
      <w:pPr>
        <w:rPr>
          <w:rFonts w:cs="Calibri"/>
          <w:color w:val="000000" w:themeColor="text1"/>
          <w:szCs w:val="16"/>
        </w:rPr>
      </w:pPr>
      <w:r w:rsidRPr="00760E09">
        <w:rPr>
          <w:rFonts w:cs="Calibri"/>
          <w:color w:val="000000" w:themeColor="text1"/>
          <w:szCs w:val="16"/>
        </w:rPr>
        <w:t xml:space="preserve">Contrary to those accounts, I would argue that it is </w:t>
      </w:r>
      <w:r w:rsidRPr="00760E09">
        <w:rPr>
          <w:rStyle w:val="StyleUnderline"/>
          <w:rFonts w:cs="Calibri"/>
          <w:color w:val="000000" w:themeColor="text1"/>
          <w:highlight w:val="green"/>
        </w:rPr>
        <w:t>death</w:t>
      </w:r>
      <w:r w:rsidRPr="00760E09">
        <w:rPr>
          <w:rStyle w:val="StyleUnderline"/>
          <w:rFonts w:cs="Calibri"/>
          <w:color w:val="000000" w:themeColor="text1"/>
        </w:rPr>
        <w:t xml:space="preserve"> </w:t>
      </w:r>
      <w:r w:rsidRPr="00760E09">
        <w:rPr>
          <w:rFonts w:cs="Calibri"/>
          <w:color w:val="000000" w:themeColor="text1"/>
          <w:szCs w:val="16"/>
        </w:rPr>
        <w:t xml:space="preserve">per se that </w:t>
      </w:r>
      <w:r w:rsidRPr="00760E09">
        <w:rPr>
          <w:rStyle w:val="StyleUnderline"/>
          <w:rFonts w:cs="Calibri"/>
          <w:color w:val="000000" w:themeColor="text1"/>
        </w:rPr>
        <w:t xml:space="preserve">is </w:t>
      </w:r>
      <w:r w:rsidRPr="00760E09">
        <w:rPr>
          <w:rFonts w:cs="Calibri"/>
          <w:color w:val="000000" w:themeColor="text1"/>
          <w:szCs w:val="16"/>
        </w:rPr>
        <w:t xml:space="preserve">really </w:t>
      </w:r>
      <w:r w:rsidRPr="00760E09">
        <w:rPr>
          <w:rStyle w:val="StyleUnderline"/>
          <w:rFonts w:cs="Calibri"/>
          <w:color w:val="000000" w:themeColor="text1"/>
        </w:rPr>
        <w:t xml:space="preserve">the objective evil </w:t>
      </w:r>
      <w:r w:rsidRPr="00760E09">
        <w:rPr>
          <w:rFonts w:cs="Calibri"/>
          <w:color w:val="000000" w:themeColor="text1"/>
          <w:szCs w:val="16"/>
        </w:rPr>
        <w:t>for us,</w:t>
      </w:r>
      <w:r w:rsidRPr="00760E09">
        <w:rPr>
          <w:rStyle w:val="StyleUnderline"/>
          <w:rFonts w:cs="Calibri"/>
          <w:color w:val="000000" w:themeColor="text1"/>
        </w:rPr>
        <w:t xml:space="preserve"> not because it </w:t>
      </w:r>
      <w:r w:rsidRPr="00760E09">
        <w:rPr>
          <w:rStyle w:val="StyleUnderline"/>
          <w:rFonts w:cs="Calibri"/>
          <w:color w:val="000000" w:themeColor="text1"/>
          <w:highlight w:val="green"/>
        </w:rPr>
        <w:t>deprives us of</w:t>
      </w:r>
      <w:r w:rsidRPr="00760E09">
        <w:rPr>
          <w:rStyle w:val="StyleUnderline"/>
          <w:rFonts w:cs="Calibri"/>
          <w:color w:val="000000" w:themeColor="text1"/>
        </w:rPr>
        <w:t xml:space="preserve"> a </w:t>
      </w:r>
      <w:r w:rsidRPr="00760E09">
        <w:rPr>
          <w:rFonts w:cs="Calibri"/>
          <w:color w:val="000000" w:themeColor="text1"/>
          <w:szCs w:val="16"/>
        </w:rPr>
        <w:t xml:space="preserve">prospective </w:t>
      </w:r>
      <w:r w:rsidRPr="00760E09">
        <w:rPr>
          <w:rStyle w:val="StyleUnderline"/>
          <w:rFonts w:cs="Calibri"/>
          <w:color w:val="000000" w:themeColor="text1"/>
          <w:highlight w:val="green"/>
        </w:rPr>
        <w:t>future</w:t>
      </w:r>
      <w:r w:rsidRPr="00760E09">
        <w:rPr>
          <w:rStyle w:val="StyleUnderline"/>
          <w:rFonts w:cs="Calibri"/>
          <w:color w:val="000000" w:themeColor="text1"/>
        </w:rPr>
        <w:t xml:space="preserve"> of overall </w:t>
      </w:r>
      <w:r w:rsidRPr="00760E09">
        <w:rPr>
          <w:rStyle w:val="StyleUnderline"/>
          <w:rFonts w:cs="Calibri"/>
          <w:color w:val="000000" w:themeColor="text1"/>
          <w:highlight w:val="green"/>
        </w:rPr>
        <w:t>good</w:t>
      </w:r>
      <w:r w:rsidRPr="00760E09">
        <w:rPr>
          <w:rFonts w:cs="Calibri"/>
          <w:color w:val="000000" w:themeColor="text1"/>
          <w:szCs w:val="16"/>
        </w:rPr>
        <w:t xml:space="preserve"> judged better than the alter- native of non-being. </w:t>
      </w:r>
      <w:r w:rsidRPr="00760E09">
        <w:rPr>
          <w:rStyle w:val="StyleUnderline"/>
          <w:rFonts w:cs="Calibri"/>
          <w:color w:val="000000" w:themeColor="text1"/>
        </w:rPr>
        <w:t xml:space="preserve">It cannot be about harm to a former person who has ceased to exist, for no person </w:t>
      </w:r>
      <w:proofErr w:type="gramStart"/>
      <w:r w:rsidRPr="00760E09">
        <w:rPr>
          <w:rStyle w:val="StyleUnderline"/>
          <w:rFonts w:cs="Calibri"/>
          <w:color w:val="000000" w:themeColor="text1"/>
        </w:rPr>
        <w:t>actually suffers</w:t>
      </w:r>
      <w:proofErr w:type="gramEnd"/>
      <w:r w:rsidRPr="00760E09">
        <w:rPr>
          <w:rStyle w:val="StyleUnderline"/>
          <w:rFonts w:cs="Calibri"/>
          <w:color w:val="000000" w:themeColor="text1"/>
        </w:rPr>
        <w:t xml:space="preserve"> from the sub-sequent non-participation. Rather, death </w:t>
      </w:r>
      <w:proofErr w:type="gramStart"/>
      <w:r w:rsidRPr="00760E09">
        <w:rPr>
          <w:rStyle w:val="StyleUnderline"/>
          <w:rFonts w:cs="Calibri"/>
          <w:color w:val="000000" w:themeColor="text1"/>
        </w:rPr>
        <w:t>in itself is</w:t>
      </w:r>
      <w:proofErr w:type="gramEnd"/>
      <w:r w:rsidRPr="00760E09">
        <w:rPr>
          <w:rStyle w:val="StyleUnderline"/>
          <w:rFonts w:cs="Calibri"/>
          <w:color w:val="000000" w:themeColor="text1"/>
        </w:rPr>
        <w:t xml:space="preserve"> </w:t>
      </w:r>
      <w:r w:rsidRPr="00760E09">
        <w:rPr>
          <w:rFonts w:cs="Calibri"/>
          <w:color w:val="000000" w:themeColor="text1"/>
          <w:szCs w:val="16"/>
        </w:rPr>
        <w:t xml:space="preserve">an </w:t>
      </w:r>
      <w:r w:rsidRPr="00760E09">
        <w:rPr>
          <w:rStyle w:val="StyleUnderline"/>
          <w:rFonts w:cs="Calibri"/>
          <w:color w:val="000000" w:themeColor="text1"/>
        </w:rPr>
        <w:t xml:space="preserve">evil </w:t>
      </w:r>
      <w:r w:rsidRPr="00760E09">
        <w:rPr>
          <w:rFonts w:cs="Calibri"/>
          <w:color w:val="000000" w:themeColor="text1"/>
          <w:szCs w:val="16"/>
        </w:rPr>
        <w:t xml:space="preserve">to us </w:t>
      </w:r>
      <w:r w:rsidRPr="00760E09">
        <w:rPr>
          <w:rStyle w:val="StyleUnderline"/>
          <w:rFonts w:cs="Calibri"/>
          <w:color w:val="000000" w:themeColor="text1"/>
        </w:rPr>
        <w:t xml:space="preserve">because </w:t>
      </w:r>
      <w:r w:rsidRPr="00760E09">
        <w:rPr>
          <w:rStyle w:val="StyleUnderline"/>
          <w:rFonts w:cs="Calibri"/>
          <w:color w:val="000000" w:themeColor="text1"/>
          <w:highlight w:val="green"/>
        </w:rPr>
        <w:t xml:space="preserve">it ontologically destroys the </w:t>
      </w:r>
      <w:r w:rsidRPr="00760E09">
        <w:rPr>
          <w:rStyle w:val="StyleUnderline"/>
          <w:rFonts w:cs="Calibri"/>
          <w:color w:val="000000" w:themeColor="text1"/>
        </w:rPr>
        <w:t xml:space="preserve">current existent </w:t>
      </w:r>
      <w:r w:rsidRPr="00760E09">
        <w:rPr>
          <w:rStyle w:val="StyleUnderline"/>
          <w:rFonts w:cs="Calibri"/>
          <w:color w:val="000000" w:themeColor="text1"/>
          <w:highlight w:val="green"/>
        </w:rPr>
        <w:t xml:space="preserve">subject </w:t>
      </w:r>
      <w:r w:rsidRPr="00760E09">
        <w:rPr>
          <w:rStyle w:val="StyleUnderline"/>
          <w:rFonts w:cs="Calibri"/>
          <w:color w:val="000000" w:themeColor="text1"/>
        </w:rPr>
        <w:t xml:space="preserve">— it is the ultimate </w:t>
      </w:r>
      <w:r w:rsidRPr="00760E09">
        <w:rPr>
          <w:rFonts w:cs="Calibri"/>
          <w:color w:val="000000" w:themeColor="text1"/>
          <w:szCs w:val="16"/>
        </w:rPr>
        <w:t xml:space="preserve">in </w:t>
      </w:r>
      <w:r w:rsidRPr="00760E09">
        <w:rPr>
          <w:rStyle w:val="StyleUnderline"/>
          <w:rFonts w:cs="Calibri"/>
          <w:color w:val="000000" w:themeColor="text1"/>
        </w:rPr>
        <w:t xml:space="preserve">metaphysical </w:t>
      </w:r>
      <w:proofErr w:type="spellStart"/>
      <w:r w:rsidRPr="00760E09">
        <w:rPr>
          <w:rStyle w:val="StyleUnderline"/>
          <w:rFonts w:cs="Calibri"/>
          <w:color w:val="000000" w:themeColor="text1"/>
        </w:rPr>
        <w:t>lightening</w:t>
      </w:r>
      <w:proofErr w:type="spellEnd"/>
      <w:r w:rsidRPr="00760E09">
        <w:rPr>
          <w:rStyle w:val="StyleUnderline"/>
          <w:rFonts w:cs="Calibri"/>
          <w:color w:val="000000" w:themeColor="text1"/>
        </w:rPr>
        <w:t xml:space="preserve"> strike</w:t>
      </w:r>
      <w:r w:rsidRPr="00760E09">
        <w:rPr>
          <w:rFonts w:cs="Calibri"/>
          <w:color w:val="000000" w:themeColor="text1"/>
          <w:szCs w:val="16"/>
        </w:rPr>
        <w:t xml:space="preserve">s.80 The evil of death is truly an ontological evil borne by the person who already exists, </w:t>
      </w:r>
      <w:r w:rsidRPr="00760E09">
        <w:rPr>
          <w:rStyle w:val="StyleUnderline"/>
          <w:rFonts w:cs="Calibri"/>
          <w:color w:val="000000" w:themeColor="text1"/>
          <w:highlight w:val="green"/>
        </w:rPr>
        <w:t xml:space="preserve">independently of calculations about better or worse possible lives. </w:t>
      </w:r>
      <w:r w:rsidRPr="00760E09">
        <w:rPr>
          <w:rFonts w:cs="Calibri"/>
          <w:color w:val="000000" w:themeColor="text1"/>
          <w:szCs w:val="16"/>
        </w:rPr>
        <w:t xml:space="preserve">Such an evil need not be consciously experienced </w:t>
      </w:r>
      <w:proofErr w:type="gramStart"/>
      <w:r w:rsidRPr="00760E09">
        <w:rPr>
          <w:rFonts w:cs="Calibri"/>
          <w:color w:val="000000" w:themeColor="text1"/>
          <w:szCs w:val="16"/>
        </w:rPr>
        <w:t>in order to</w:t>
      </w:r>
      <w:proofErr w:type="gramEnd"/>
      <w:r w:rsidRPr="00760E09">
        <w:rPr>
          <w:rFonts w:cs="Calibri"/>
          <w:color w:val="000000" w:themeColor="text1"/>
          <w:szCs w:val="16"/>
        </w:rPr>
        <w:t xml:space="preserve"> be an evil for the kind of being a human person is. </w:t>
      </w:r>
      <w:r w:rsidRPr="00760E09">
        <w:rPr>
          <w:rStyle w:val="StyleUnderline"/>
          <w:rFonts w:cs="Calibri"/>
          <w:color w:val="000000" w:themeColor="text1"/>
          <w:highlight w:val="green"/>
        </w:rPr>
        <w:t xml:space="preserve">Death is </w:t>
      </w:r>
      <w:r w:rsidRPr="00760E09">
        <w:rPr>
          <w:rFonts w:cs="Calibri"/>
          <w:color w:val="000000" w:themeColor="text1"/>
          <w:szCs w:val="16"/>
        </w:rPr>
        <w:t xml:space="preserve">an evil because of the change in kind it brings about, a change that is </w:t>
      </w:r>
      <w:r w:rsidRPr="00760E09">
        <w:rPr>
          <w:rStyle w:val="StyleUnderline"/>
          <w:rFonts w:cs="Calibri"/>
          <w:color w:val="000000" w:themeColor="text1"/>
          <w:highlight w:val="green"/>
        </w:rPr>
        <w:t>destructive of the type of entity that we</w:t>
      </w:r>
      <w:r w:rsidRPr="00760E09">
        <w:rPr>
          <w:rStyle w:val="StyleUnderline"/>
          <w:rFonts w:cs="Calibri"/>
          <w:color w:val="000000" w:themeColor="text1"/>
        </w:rPr>
        <w:t xml:space="preserve"> </w:t>
      </w:r>
      <w:r w:rsidRPr="00760E09">
        <w:rPr>
          <w:rFonts w:cs="Calibri"/>
          <w:color w:val="000000" w:themeColor="text1"/>
          <w:szCs w:val="16"/>
        </w:rPr>
        <w:t xml:space="preserve">essentially </w:t>
      </w:r>
      <w:r w:rsidRPr="00760E09">
        <w:rPr>
          <w:rStyle w:val="StyleUnderline"/>
          <w:rFonts w:cs="Calibri"/>
          <w:color w:val="000000" w:themeColor="text1"/>
          <w:highlight w:val="green"/>
        </w:rPr>
        <w:t>are</w:t>
      </w:r>
      <w:r w:rsidRPr="00760E09">
        <w:rPr>
          <w:rStyle w:val="StyleUnderline"/>
          <w:rFonts w:cs="Calibri"/>
          <w:color w:val="000000" w:themeColor="text1"/>
        </w:rPr>
        <w:t xml:space="preserve">. </w:t>
      </w:r>
      <w:r w:rsidRPr="00760E09">
        <w:rPr>
          <w:rFonts w:cs="Calibri"/>
          <w:color w:val="000000" w:themeColor="text1"/>
          <w:szCs w:val="16"/>
        </w:rPr>
        <w:t xml:space="preserve">Anything, whether caused naturally or caused by human intervention (intentional or unintentional) that drastically interferes in the process of maintaining the person in existence is an objective evil for the person. </w:t>
      </w:r>
      <w:r w:rsidRPr="00760E09">
        <w:rPr>
          <w:rStyle w:val="StyleUnderline"/>
          <w:rFonts w:cs="Calibri"/>
          <w:color w:val="000000" w:themeColor="text1"/>
        </w:rPr>
        <w:t xml:space="preserve">What is crucially at stake </w:t>
      </w:r>
      <w:proofErr w:type="gramStart"/>
      <w:r w:rsidRPr="00760E09">
        <w:rPr>
          <w:rStyle w:val="StyleUnderline"/>
          <w:rFonts w:cs="Calibri"/>
          <w:color w:val="000000" w:themeColor="text1"/>
        </w:rPr>
        <w:t xml:space="preserve">here, </w:t>
      </w:r>
      <w:r w:rsidRPr="00760E09">
        <w:rPr>
          <w:rFonts w:cs="Calibri"/>
          <w:color w:val="000000" w:themeColor="text1"/>
          <w:szCs w:val="16"/>
        </w:rPr>
        <w:t>and</w:t>
      </w:r>
      <w:proofErr w:type="gramEnd"/>
      <w:r w:rsidRPr="00760E09">
        <w:rPr>
          <w:rFonts w:cs="Calibri"/>
          <w:color w:val="000000" w:themeColor="text1"/>
          <w:szCs w:val="16"/>
        </w:rPr>
        <w:t xml:space="preserve"> is dialectically supportive of the self-</w:t>
      </w:r>
      <w:proofErr w:type="spellStart"/>
      <w:r w:rsidRPr="00760E09">
        <w:rPr>
          <w:rFonts w:cs="Calibri"/>
          <w:color w:val="000000" w:themeColor="text1"/>
          <w:szCs w:val="16"/>
        </w:rPr>
        <w:t>evidency</w:t>
      </w:r>
      <w:proofErr w:type="spellEnd"/>
      <w:r w:rsidRPr="00760E09">
        <w:rPr>
          <w:rFonts w:cs="Calibri"/>
          <w:color w:val="000000" w:themeColor="text1"/>
          <w:szCs w:val="16"/>
        </w:rPr>
        <w:t xml:space="preserve"> of the basic good of human life, </w:t>
      </w:r>
      <w:r w:rsidRPr="00760E09">
        <w:rPr>
          <w:rStyle w:val="StyleUnderline"/>
          <w:rFonts w:cs="Calibri"/>
          <w:color w:val="000000" w:themeColor="text1"/>
        </w:rPr>
        <w:t xml:space="preserve">is that death is a radical interference with the current life process </w:t>
      </w:r>
      <w:r w:rsidRPr="00760E09">
        <w:rPr>
          <w:rFonts w:cs="Calibri"/>
          <w:color w:val="000000" w:themeColor="text1"/>
          <w:szCs w:val="16"/>
        </w:rPr>
        <w:t xml:space="preserve">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t>
      </w:r>
      <w:proofErr w:type="spellStart"/>
      <w:r w:rsidRPr="00760E09">
        <w:rPr>
          <w:rFonts w:cs="Calibri"/>
          <w:color w:val="000000" w:themeColor="text1"/>
          <w:szCs w:val="16"/>
        </w:rPr>
        <w:t>wille</w:t>
      </w:r>
      <w:proofErr w:type="spellEnd"/>
      <w:r w:rsidRPr="00760E09">
        <w:rPr>
          <w:rFonts w:cs="Calibri"/>
          <w:color w:val="000000" w:themeColor="text1"/>
          <w:szCs w:val="16"/>
        </w:rPr>
        <w:t> d human actions, it is justifiable to state that</w:t>
      </w:r>
      <w:r w:rsidRPr="00760E09">
        <w:rPr>
          <w:rStyle w:val="StyleUnderline"/>
          <w:rFonts w:cs="Calibri"/>
          <w:color w:val="000000" w:themeColor="text1"/>
        </w:rPr>
        <w:t xml:space="preserve"> </w:t>
      </w:r>
      <w:r w:rsidRPr="00760E09">
        <w:rPr>
          <w:rStyle w:val="StyleUnderline"/>
          <w:rFonts w:cs="Calibri"/>
          <w:color w:val="000000" w:themeColor="text1"/>
          <w:highlight w:val="green"/>
        </w:rPr>
        <w:t xml:space="preserve">any </w:t>
      </w:r>
      <w:r w:rsidRPr="00760E09">
        <w:rPr>
          <w:rFonts w:cs="Calibri"/>
          <w:color w:val="000000" w:themeColor="text1"/>
          <w:szCs w:val="16"/>
        </w:rPr>
        <w:t>intentional</w:t>
      </w:r>
      <w:r w:rsidRPr="00760E09">
        <w:rPr>
          <w:rStyle w:val="StyleUnderline"/>
          <w:rFonts w:cs="Calibri"/>
          <w:color w:val="000000" w:themeColor="text1"/>
        </w:rPr>
        <w:t xml:space="preserve"> </w:t>
      </w:r>
      <w:r w:rsidRPr="00760E09">
        <w:rPr>
          <w:rStyle w:val="StyleUnderline"/>
          <w:rFonts w:cs="Calibri"/>
          <w:color w:val="000000" w:themeColor="text1"/>
          <w:highlight w:val="green"/>
        </w:rPr>
        <w:t xml:space="preserve">rejection of </w:t>
      </w:r>
      <w:r w:rsidRPr="00760E09">
        <w:rPr>
          <w:rFonts w:cs="Calibri"/>
          <w:color w:val="000000" w:themeColor="text1"/>
          <w:szCs w:val="16"/>
        </w:rPr>
        <w:t>human</w:t>
      </w:r>
      <w:r w:rsidRPr="00760E09">
        <w:rPr>
          <w:rStyle w:val="StyleUnderline"/>
          <w:rFonts w:cs="Calibri"/>
          <w:color w:val="000000" w:themeColor="text1"/>
        </w:rPr>
        <w:t xml:space="preserve"> </w:t>
      </w:r>
      <w:r w:rsidRPr="00760E09">
        <w:rPr>
          <w:rStyle w:val="StyleUnderline"/>
          <w:rFonts w:cs="Calibri"/>
          <w:color w:val="000000" w:themeColor="text1"/>
          <w:highlight w:val="green"/>
        </w:rPr>
        <w:t xml:space="preserve">life </w:t>
      </w:r>
      <w:r w:rsidRPr="00760E09">
        <w:rPr>
          <w:rFonts w:cs="Calibri"/>
          <w:color w:val="000000" w:themeColor="text1"/>
          <w:szCs w:val="16"/>
        </w:rPr>
        <w:t>itself</w:t>
      </w:r>
      <w:r w:rsidRPr="00760E09">
        <w:rPr>
          <w:rStyle w:val="StyleUnderline"/>
          <w:rFonts w:cs="Calibri"/>
          <w:color w:val="000000" w:themeColor="text1"/>
        </w:rPr>
        <w:t xml:space="preserve"> </w:t>
      </w:r>
      <w:r w:rsidRPr="00760E09">
        <w:rPr>
          <w:rStyle w:val="StyleUnderline"/>
          <w:rFonts w:cs="Calibri"/>
          <w:color w:val="000000" w:themeColor="text1"/>
          <w:highlight w:val="green"/>
        </w:rPr>
        <w:t xml:space="preserve">cannot </w:t>
      </w:r>
      <w:r w:rsidRPr="00760E09">
        <w:rPr>
          <w:rFonts w:cs="Calibri"/>
          <w:color w:val="000000" w:themeColor="text1"/>
          <w:szCs w:val="16"/>
        </w:rPr>
        <w:t>therefore</w:t>
      </w:r>
      <w:r w:rsidRPr="00760E09">
        <w:rPr>
          <w:rStyle w:val="StyleUnderline"/>
          <w:rFonts w:cs="Calibri"/>
          <w:color w:val="000000" w:themeColor="text1"/>
        </w:rPr>
        <w:t xml:space="preserve"> </w:t>
      </w:r>
      <w:r w:rsidRPr="00760E09">
        <w:rPr>
          <w:rStyle w:val="StyleUnderline"/>
          <w:rFonts w:cs="Calibri"/>
          <w:color w:val="000000" w:themeColor="text1"/>
          <w:highlight w:val="green"/>
        </w:rPr>
        <w:t>be warranted since it is an expression of an ultimate disvalue for the subject</w:t>
      </w:r>
      <w:r w:rsidRPr="00760E09">
        <w:rPr>
          <w:rFonts w:cs="Calibri"/>
          <w:color w:val="000000" w:themeColor="text1"/>
          <w:szCs w:val="16"/>
        </w:rPr>
        <w:t>, namely,</w:t>
      </w:r>
      <w:r w:rsidRPr="00760E09">
        <w:rPr>
          <w:rStyle w:val="StyleUnderline"/>
          <w:rFonts w:cs="Calibri"/>
          <w:color w:val="000000" w:themeColor="text1"/>
        </w:rPr>
        <w:t xml:space="preserve"> the destruction of the present person</w:t>
      </w:r>
      <w:r w:rsidRPr="00760E09">
        <w:rPr>
          <w:rFonts w:cs="Calibri"/>
          <w:color w:val="000000" w:themeColor="text1"/>
          <w:szCs w:val="16"/>
        </w:rPr>
        <w:t>;</w:t>
      </w:r>
      <w:r w:rsidRPr="00760E09">
        <w:rPr>
          <w:rStyle w:val="StyleUnderline"/>
          <w:rFonts w:cs="Calibri"/>
          <w:color w:val="000000" w:themeColor="text1"/>
        </w:rPr>
        <w:t xml:space="preserve"> a radical ontological good that we cannot begin to weigh </w:t>
      </w:r>
      <w:r w:rsidRPr="00760E09">
        <w:rPr>
          <w:rFonts w:cs="Calibri"/>
          <w:color w:val="000000" w:themeColor="text1"/>
          <w:szCs w:val="16"/>
        </w:rPr>
        <w:t>objectively</w:t>
      </w:r>
      <w:r w:rsidRPr="00760E09">
        <w:rPr>
          <w:rStyle w:val="StyleUnderline"/>
          <w:rFonts w:cs="Calibri"/>
          <w:color w:val="000000" w:themeColor="text1"/>
        </w:rPr>
        <w:t xml:space="preserve"> against the travails of life </w:t>
      </w:r>
      <w:r w:rsidRPr="00760E09">
        <w:rPr>
          <w:rFonts w:cs="Calibri"/>
          <w:color w:val="000000" w:themeColor="text1"/>
          <w:szCs w:val="16"/>
        </w:rPr>
        <w:t xml:space="preserve">in a rational manner. To deal with the sources of disvalue (pain, suffering, etc.) we should not seek to irrationally destroy the person, the very source and condition of all human possibility.82 </w:t>
      </w:r>
    </w:p>
    <w:p w14:paraId="2BEA5353" w14:textId="77777777" w:rsidR="00760E09" w:rsidRPr="00760E09" w:rsidRDefault="00760E09" w:rsidP="00760E09">
      <w:pPr>
        <w:rPr>
          <w:rFonts w:cs="Calibri"/>
          <w:color w:val="000000" w:themeColor="text1"/>
        </w:rPr>
      </w:pPr>
    </w:p>
    <w:p w14:paraId="578B6946" w14:textId="77777777" w:rsidR="00760E09" w:rsidRPr="00760E09" w:rsidRDefault="00760E09" w:rsidP="00760E09">
      <w:pPr>
        <w:pStyle w:val="Heading4"/>
        <w:rPr>
          <w:rFonts w:cs="Calibri"/>
          <w:color w:val="000000" w:themeColor="text1"/>
        </w:rPr>
      </w:pPr>
      <w:r w:rsidRPr="00760E09">
        <w:rPr>
          <w:rFonts w:cs="Calibri"/>
          <w:color w:val="000000" w:themeColor="text1"/>
        </w:rPr>
        <w:t xml:space="preserve">Extinction is a distinct phenomenon that requires prior consideration </w:t>
      </w:r>
    </w:p>
    <w:p w14:paraId="1A527F45" w14:textId="77777777" w:rsidR="00760E09" w:rsidRPr="00760E09" w:rsidRDefault="00760E09" w:rsidP="00760E09">
      <w:pPr>
        <w:rPr>
          <w:rFonts w:cs="Calibri"/>
          <w:color w:val="000000" w:themeColor="text1"/>
        </w:rPr>
      </w:pPr>
      <w:r w:rsidRPr="00760E09">
        <w:rPr>
          <w:rFonts w:cs="Calibri"/>
          <w:b/>
          <w:bCs/>
          <w:color w:val="000000" w:themeColor="text1"/>
          <w:sz w:val="26"/>
        </w:rPr>
        <w:t>Burke et al 16</w:t>
      </w:r>
      <w:r w:rsidRPr="00760E09">
        <w:rPr>
          <w:rFonts w:cs="Calibri"/>
          <w:color w:val="000000" w:themeColor="text1"/>
        </w:rPr>
        <w:t xml:space="preserve"> Associate Professor of International and Political Studies @ UNSW, Australia, 2016 (Anthony, Stefanie </w:t>
      </w:r>
      <w:proofErr w:type="spellStart"/>
      <w:r w:rsidRPr="00760E09">
        <w:rPr>
          <w:rFonts w:cs="Calibri"/>
          <w:color w:val="000000" w:themeColor="text1"/>
        </w:rPr>
        <w:t>Fishel</w:t>
      </w:r>
      <w:proofErr w:type="spellEnd"/>
      <w:r w:rsidRPr="00760E09">
        <w:rPr>
          <w:rFonts w:cs="Calibri"/>
          <w:color w:val="000000" w:themeColor="text1"/>
        </w:rPr>
        <w:t xml:space="preserve">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69E92F90" w14:textId="77777777" w:rsidR="00760E09" w:rsidRPr="00760E09" w:rsidRDefault="00760E09" w:rsidP="00760E09">
      <w:pPr>
        <w:rPr>
          <w:rFonts w:cs="Calibri"/>
          <w:color w:val="000000" w:themeColor="text1"/>
          <w:sz w:val="26"/>
          <w:szCs w:val="26"/>
          <w:u w:val="single"/>
        </w:rPr>
      </w:pPr>
      <w:r w:rsidRPr="00760E09">
        <w:rPr>
          <w:rFonts w:cs="Calibri"/>
          <w:color w:val="000000" w:themeColor="text1"/>
          <w:szCs w:val="26"/>
        </w:rPr>
        <w:t xml:space="preserve">8. </w:t>
      </w:r>
      <w:r w:rsidRPr="00760E09">
        <w:rPr>
          <w:rFonts w:cs="Calibri"/>
          <w:color w:val="000000" w:themeColor="text1"/>
          <w:sz w:val="26"/>
          <w:szCs w:val="26"/>
          <w:u w:val="single"/>
        </w:rPr>
        <w:t>Global ethics must respond to mass extinction</w:t>
      </w:r>
      <w:r w:rsidRPr="00760E09">
        <w:rPr>
          <w:rFonts w:cs="Calibri"/>
          <w:color w:val="000000" w:themeColor="text1"/>
          <w:szCs w:val="26"/>
        </w:rPr>
        <w:t xml:space="preserve">. In late 2014, the Worldwide Fund for Nature reported a startling statistic: according to their global study, 52% of species had gone extinct between 1970 and 2010.60 This is not news: </w:t>
      </w:r>
      <w:r w:rsidRPr="00760E09">
        <w:rPr>
          <w:rFonts w:cs="Calibri"/>
          <w:color w:val="000000" w:themeColor="text1"/>
          <w:sz w:val="26"/>
          <w:szCs w:val="26"/>
          <w:u w:val="single"/>
        </w:rPr>
        <w:t xml:space="preserve">for three decades, conservation biologists have been warning of a ‘sixth mass extinction’, which, by definition, </w:t>
      </w:r>
      <w:r w:rsidRPr="00760E09">
        <w:rPr>
          <w:rFonts w:cs="Calibri"/>
          <w:color w:val="000000" w:themeColor="text1"/>
          <w:sz w:val="26"/>
          <w:szCs w:val="26"/>
          <w:u w:val="single"/>
        </w:rPr>
        <w:lastRenderedPageBreak/>
        <w:t>could eliminate more than three quarters of currently existing life forms in just a few centuries</w:t>
      </w:r>
      <w:r w:rsidRPr="00760E09">
        <w:rPr>
          <w:rFonts w:cs="Calibri"/>
          <w:color w:val="000000" w:themeColor="text1"/>
          <w:szCs w:val="26"/>
        </w:rPr>
        <w:t xml:space="preserve">.61 In other words, </w:t>
      </w:r>
      <w:r w:rsidRPr="00760E09">
        <w:rPr>
          <w:rFonts w:cs="Calibri"/>
          <w:color w:val="000000" w:themeColor="text1"/>
          <w:sz w:val="26"/>
          <w:szCs w:val="26"/>
          <w:u w:val="single"/>
        </w:rPr>
        <w:t xml:space="preserve">it could threaten the practical possibility of the survival of earthly life. </w:t>
      </w:r>
      <w:r w:rsidRPr="00760E09">
        <w:rPr>
          <w:rFonts w:cs="Calibri"/>
          <w:color w:val="000000" w:themeColor="text1"/>
          <w:sz w:val="26"/>
          <w:szCs w:val="26"/>
          <w:highlight w:val="green"/>
          <w:u w:val="single"/>
        </w:rPr>
        <w:t>Mass extinction</w:t>
      </w:r>
      <w:r w:rsidRPr="00760E09">
        <w:rPr>
          <w:rFonts w:cs="Calibri"/>
          <w:color w:val="000000" w:themeColor="text1"/>
          <w:sz w:val="26"/>
          <w:szCs w:val="26"/>
          <w:u w:val="single"/>
        </w:rPr>
        <w:t xml:space="preserve"> is not simply extinction (or death) writ large</w:t>
      </w:r>
      <w:r w:rsidRPr="00760E09">
        <w:rPr>
          <w:rFonts w:cs="Calibri"/>
          <w:color w:val="000000" w:themeColor="text1"/>
          <w:szCs w:val="26"/>
        </w:rPr>
        <w:t xml:space="preserve">: </w:t>
      </w:r>
      <w:r w:rsidRPr="00760E09">
        <w:rPr>
          <w:rFonts w:cs="Calibri"/>
          <w:b/>
          <w:iCs/>
          <w:color w:val="000000" w:themeColor="text1"/>
          <w:sz w:val="26"/>
          <w:szCs w:val="26"/>
          <w:u w:val="single"/>
          <w:bdr w:val="single" w:sz="8" w:space="0" w:color="auto"/>
        </w:rPr>
        <w:t xml:space="preserve">it </w:t>
      </w:r>
      <w:r w:rsidRPr="00760E09">
        <w:rPr>
          <w:rFonts w:cs="Calibri"/>
          <w:b/>
          <w:iCs/>
          <w:color w:val="000000" w:themeColor="text1"/>
          <w:sz w:val="26"/>
          <w:szCs w:val="26"/>
          <w:highlight w:val="green"/>
          <w:u w:val="single"/>
          <w:bdr w:val="single" w:sz="8" w:space="0" w:color="auto"/>
        </w:rPr>
        <w:t>is a qualitatively different</w:t>
      </w:r>
      <w:r w:rsidRPr="00760E09">
        <w:rPr>
          <w:rFonts w:cs="Calibri"/>
          <w:b/>
          <w:iCs/>
          <w:color w:val="000000" w:themeColor="text1"/>
          <w:sz w:val="26"/>
          <w:szCs w:val="26"/>
          <w:u w:val="single"/>
          <w:bdr w:val="single" w:sz="8" w:space="0" w:color="auto"/>
        </w:rPr>
        <w:t xml:space="preserve"> </w:t>
      </w:r>
      <w:r w:rsidRPr="00760E09">
        <w:rPr>
          <w:rFonts w:cs="Calibri"/>
          <w:b/>
          <w:iCs/>
          <w:color w:val="000000" w:themeColor="text1"/>
          <w:sz w:val="26"/>
          <w:szCs w:val="26"/>
          <w:highlight w:val="green"/>
          <w:u w:val="single"/>
          <w:bdr w:val="single" w:sz="8" w:space="0" w:color="auto"/>
        </w:rPr>
        <w:t>phenomena that demands its own ethical categories</w:t>
      </w:r>
      <w:r w:rsidRPr="00760E09">
        <w:rPr>
          <w:rFonts w:cs="Calibri"/>
          <w:b/>
          <w:iCs/>
          <w:color w:val="000000" w:themeColor="text1"/>
          <w:sz w:val="26"/>
          <w:szCs w:val="26"/>
          <w:u w:val="single"/>
          <w:bdr w:val="single" w:sz="8" w:space="0" w:color="auto"/>
        </w:rPr>
        <w:t>.</w:t>
      </w:r>
      <w:r w:rsidRPr="00760E09">
        <w:rPr>
          <w:rFonts w:cs="Calibri"/>
          <w:color w:val="000000" w:themeColor="text1"/>
          <w:szCs w:val="26"/>
        </w:rPr>
        <w:t xml:space="preserve"> </w:t>
      </w:r>
      <w:r w:rsidRPr="00760E09">
        <w:rPr>
          <w:rFonts w:cs="Calibri"/>
          <w:color w:val="000000" w:themeColor="text1"/>
          <w:sz w:val="26"/>
          <w:szCs w:val="26"/>
          <w:u w:val="single"/>
        </w:rPr>
        <w:t>It cannot be grasped by aggregating species extinctions,</w:t>
      </w:r>
      <w:r w:rsidRPr="00760E09">
        <w:rPr>
          <w:rFonts w:cs="Calibri"/>
          <w:color w:val="000000" w:themeColor="text1"/>
          <w:szCs w:val="26"/>
        </w:rPr>
        <w:t xml:space="preserve"> let alone the deaths of individual organisms. </w:t>
      </w:r>
      <w:r w:rsidRPr="00760E09">
        <w:rPr>
          <w:rFonts w:cs="Calibri"/>
          <w:color w:val="000000" w:themeColor="text1"/>
          <w:sz w:val="26"/>
          <w:szCs w:val="26"/>
          <w:highlight w:val="green"/>
          <w:u w:val="single"/>
        </w:rPr>
        <w:t>Not only does it erase</w:t>
      </w:r>
      <w:r w:rsidRPr="00760E09">
        <w:rPr>
          <w:rFonts w:cs="Calibri"/>
          <w:color w:val="000000" w:themeColor="text1"/>
          <w:sz w:val="26"/>
          <w:szCs w:val="26"/>
          <w:u w:val="single"/>
        </w:rPr>
        <w:t xml:space="preserve"> diverse, irreplaceable </w:t>
      </w:r>
      <w:r w:rsidRPr="00760E09">
        <w:rPr>
          <w:rFonts w:cs="Calibri"/>
          <w:color w:val="000000" w:themeColor="text1"/>
          <w:sz w:val="26"/>
          <w:szCs w:val="26"/>
          <w:highlight w:val="green"/>
          <w:u w:val="single"/>
        </w:rPr>
        <w:t>life</w:t>
      </w:r>
      <w:r w:rsidRPr="00760E09">
        <w:rPr>
          <w:rFonts w:cs="Calibri"/>
          <w:color w:val="000000" w:themeColor="text1"/>
          <w:sz w:val="26"/>
          <w:szCs w:val="26"/>
          <w:u w:val="single"/>
        </w:rPr>
        <w:t xml:space="preserve"> forms</w:t>
      </w:r>
      <w:r w:rsidRPr="00760E09">
        <w:rPr>
          <w:rFonts w:cs="Calibri"/>
          <w:color w:val="000000" w:themeColor="text1"/>
          <w:szCs w:val="26"/>
        </w:rPr>
        <w:t xml:space="preserve">, </w:t>
      </w:r>
      <w:r w:rsidRPr="00760E09">
        <w:rPr>
          <w:rFonts w:cs="Calibri"/>
          <w:color w:val="000000" w:themeColor="text1"/>
          <w:sz w:val="26"/>
          <w:szCs w:val="26"/>
          <w:highlight w:val="green"/>
          <w:u w:val="single"/>
        </w:rPr>
        <w:t>their</w:t>
      </w:r>
      <w:r w:rsidRPr="00760E09">
        <w:rPr>
          <w:rFonts w:cs="Calibri"/>
          <w:color w:val="000000" w:themeColor="text1"/>
          <w:sz w:val="26"/>
          <w:szCs w:val="26"/>
          <w:u w:val="single"/>
        </w:rPr>
        <w:t xml:space="preserve"> </w:t>
      </w:r>
      <w:r w:rsidRPr="00760E09">
        <w:rPr>
          <w:rFonts w:cs="Calibri"/>
          <w:b/>
          <w:iCs/>
          <w:color w:val="000000" w:themeColor="text1"/>
          <w:sz w:val="26"/>
          <w:szCs w:val="26"/>
          <w:u w:val="single"/>
          <w:bdr w:val="single" w:sz="8" w:space="0" w:color="auto"/>
        </w:rPr>
        <w:t xml:space="preserve">unique </w:t>
      </w:r>
      <w:proofErr w:type="gramStart"/>
      <w:r w:rsidRPr="00760E09">
        <w:rPr>
          <w:rFonts w:cs="Calibri"/>
          <w:b/>
          <w:iCs/>
          <w:color w:val="000000" w:themeColor="text1"/>
          <w:sz w:val="26"/>
          <w:szCs w:val="26"/>
          <w:highlight w:val="green"/>
          <w:u w:val="single"/>
          <w:bdr w:val="single" w:sz="8" w:space="0" w:color="auto"/>
        </w:rPr>
        <w:t>histories</w:t>
      </w:r>
      <w:proofErr w:type="gramEnd"/>
      <w:r w:rsidRPr="00760E09">
        <w:rPr>
          <w:rFonts w:cs="Calibri"/>
          <w:color w:val="000000" w:themeColor="text1"/>
          <w:sz w:val="26"/>
          <w:szCs w:val="26"/>
          <w:highlight w:val="green"/>
          <w:u w:val="single"/>
        </w:rPr>
        <w:t xml:space="preserve"> and</w:t>
      </w:r>
      <w:r w:rsidRPr="00760E09">
        <w:rPr>
          <w:rFonts w:cs="Calibri"/>
          <w:color w:val="000000" w:themeColor="text1"/>
          <w:sz w:val="26"/>
          <w:szCs w:val="26"/>
          <w:u w:val="single"/>
        </w:rPr>
        <w:t xml:space="preserve"> </w:t>
      </w:r>
      <w:r w:rsidRPr="00760E09">
        <w:rPr>
          <w:rFonts w:cs="Calibri"/>
          <w:b/>
          <w:iCs/>
          <w:color w:val="000000" w:themeColor="text1"/>
          <w:sz w:val="26"/>
          <w:szCs w:val="26"/>
          <w:u w:val="single"/>
          <w:bdr w:val="single" w:sz="8" w:space="0" w:color="auto"/>
        </w:rPr>
        <w:t xml:space="preserve">open-ended </w:t>
      </w:r>
      <w:r w:rsidRPr="00760E09">
        <w:rPr>
          <w:rFonts w:cs="Calibri"/>
          <w:b/>
          <w:iCs/>
          <w:color w:val="000000" w:themeColor="text1"/>
          <w:sz w:val="26"/>
          <w:szCs w:val="26"/>
          <w:highlight w:val="green"/>
          <w:u w:val="single"/>
          <w:bdr w:val="single" w:sz="8" w:space="0" w:color="auto"/>
        </w:rPr>
        <w:t>possibilities</w:t>
      </w:r>
      <w:r w:rsidRPr="00760E09">
        <w:rPr>
          <w:rFonts w:cs="Calibri"/>
          <w:color w:val="000000" w:themeColor="text1"/>
          <w:sz w:val="26"/>
          <w:szCs w:val="26"/>
          <w:highlight w:val="green"/>
          <w:u w:val="single"/>
        </w:rPr>
        <w:t xml:space="preserve">, but it </w:t>
      </w:r>
      <w:r w:rsidRPr="00760E09">
        <w:rPr>
          <w:rFonts w:cs="Calibri"/>
          <w:b/>
          <w:iCs/>
          <w:color w:val="000000" w:themeColor="text1"/>
          <w:sz w:val="26"/>
          <w:szCs w:val="26"/>
          <w:highlight w:val="green"/>
          <w:u w:val="single"/>
          <w:bdr w:val="single" w:sz="8" w:space="0" w:color="auto"/>
        </w:rPr>
        <w:t>threatens the ontological conditions of</w:t>
      </w:r>
      <w:r w:rsidRPr="00760E09">
        <w:rPr>
          <w:rFonts w:cs="Calibri"/>
          <w:b/>
          <w:iCs/>
          <w:color w:val="000000" w:themeColor="text1"/>
          <w:sz w:val="26"/>
          <w:szCs w:val="26"/>
          <w:u w:val="single"/>
          <w:bdr w:val="single" w:sz="8" w:space="0" w:color="auto"/>
        </w:rPr>
        <w:t xml:space="preserve"> Earthly </w:t>
      </w:r>
      <w:r w:rsidRPr="00760E09">
        <w:rPr>
          <w:rFonts w:cs="Calibri"/>
          <w:b/>
          <w:iCs/>
          <w:color w:val="000000" w:themeColor="text1"/>
          <w:sz w:val="26"/>
          <w:szCs w:val="26"/>
          <w:highlight w:val="green"/>
          <w:u w:val="single"/>
          <w:bdr w:val="single" w:sz="8" w:space="0" w:color="auto"/>
        </w:rPr>
        <w:t>life</w:t>
      </w:r>
      <w:r w:rsidRPr="00760E09">
        <w:rPr>
          <w:rFonts w:cs="Calibri"/>
          <w:color w:val="000000" w:themeColor="text1"/>
          <w:sz w:val="26"/>
          <w:szCs w:val="26"/>
          <w:u w:val="single"/>
        </w:rPr>
        <w:t>.</w:t>
      </w:r>
    </w:p>
    <w:p w14:paraId="31D29BAD" w14:textId="77777777" w:rsidR="00760E09" w:rsidRPr="00760E09" w:rsidRDefault="00760E09" w:rsidP="00760E09">
      <w:pPr>
        <w:rPr>
          <w:rFonts w:cs="Calibri"/>
          <w:color w:val="000000" w:themeColor="text1"/>
          <w:sz w:val="26"/>
          <w:szCs w:val="26"/>
          <w:u w:val="single"/>
        </w:rPr>
      </w:pPr>
      <w:r w:rsidRPr="00760E09">
        <w:rPr>
          <w:rFonts w:cs="Calibri"/>
          <w:color w:val="000000" w:themeColor="text1"/>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760E09">
        <w:rPr>
          <w:rFonts w:cs="Calibri"/>
          <w:color w:val="000000" w:themeColor="text1"/>
          <w:sz w:val="26"/>
          <w:szCs w:val="26"/>
          <w:u w:val="single"/>
        </w:rPr>
        <w:t>Cold-War era concepts such as ‘nuclear winter’ and ‘omnicide’ gesture towards harms massive in their scale and moral horror</w:t>
      </w:r>
      <w:r w:rsidRPr="00760E09">
        <w:rPr>
          <w:rFonts w:cs="Calibri"/>
          <w:color w:val="000000" w:themeColor="text1"/>
          <w:szCs w:val="26"/>
        </w:rPr>
        <w:t xml:space="preserve">. However, </w:t>
      </w:r>
      <w:r w:rsidRPr="00760E09">
        <w:rPr>
          <w:rFonts w:cs="Calibri"/>
          <w:color w:val="000000" w:themeColor="text1"/>
          <w:sz w:val="26"/>
          <w:szCs w:val="26"/>
          <w:u w:val="single"/>
        </w:rPr>
        <w:t xml:space="preserve">they are asymptotic: </w:t>
      </w:r>
      <w:r w:rsidRPr="00760E09">
        <w:rPr>
          <w:rFonts w:cs="Calibri"/>
          <w:color w:val="000000" w:themeColor="text1"/>
          <w:sz w:val="26"/>
          <w:szCs w:val="26"/>
          <w:highlight w:val="green"/>
          <w:u w:val="single"/>
        </w:rPr>
        <w:t>they imagine</w:t>
      </w:r>
      <w:r w:rsidRPr="00760E09">
        <w:rPr>
          <w:rFonts w:cs="Calibri"/>
          <w:color w:val="000000" w:themeColor="text1"/>
          <w:sz w:val="26"/>
          <w:szCs w:val="26"/>
          <w:u w:val="single"/>
        </w:rPr>
        <w:t xml:space="preserve"> nightmares of </w:t>
      </w:r>
      <w:r w:rsidRPr="00760E09">
        <w:rPr>
          <w:rFonts w:cs="Calibri"/>
          <w:color w:val="000000" w:themeColor="text1"/>
          <w:sz w:val="26"/>
          <w:szCs w:val="26"/>
          <w:highlight w:val="green"/>
          <w:u w:val="single"/>
        </w:rPr>
        <w:t>a</w:t>
      </w:r>
      <w:r w:rsidRPr="00760E09">
        <w:rPr>
          <w:rFonts w:cs="Calibri"/>
          <w:color w:val="000000" w:themeColor="text1"/>
          <w:sz w:val="26"/>
          <w:szCs w:val="26"/>
          <w:u w:val="single"/>
        </w:rPr>
        <w:t xml:space="preserve"> severely </w:t>
      </w:r>
      <w:r w:rsidRPr="00760E09">
        <w:rPr>
          <w:rFonts w:cs="Calibri"/>
          <w:color w:val="000000" w:themeColor="text1"/>
          <w:sz w:val="26"/>
          <w:szCs w:val="26"/>
          <w:highlight w:val="green"/>
          <w:u w:val="single"/>
        </w:rPr>
        <w:t>denuded planet</w:t>
      </w:r>
      <w:r w:rsidRPr="00760E09">
        <w:rPr>
          <w:rFonts w:cs="Calibri"/>
          <w:color w:val="000000" w:themeColor="text1"/>
          <w:sz w:val="26"/>
          <w:szCs w:val="26"/>
          <w:u w:val="single"/>
        </w:rPr>
        <w:t xml:space="preserve">, yet they do </w:t>
      </w:r>
      <w:r w:rsidRPr="00760E09">
        <w:rPr>
          <w:rFonts w:cs="Calibri"/>
          <w:color w:val="000000" w:themeColor="text1"/>
          <w:sz w:val="26"/>
          <w:szCs w:val="26"/>
          <w:highlight w:val="green"/>
          <w:u w:val="single"/>
        </w:rPr>
        <w:t>not</w:t>
      </w:r>
      <w:r w:rsidRPr="00760E09">
        <w:rPr>
          <w:rFonts w:cs="Calibri"/>
          <w:color w:val="000000" w:themeColor="text1"/>
          <w:sz w:val="26"/>
          <w:szCs w:val="26"/>
          <w:u w:val="single"/>
        </w:rPr>
        <w:t xml:space="preserve"> contemplate </w:t>
      </w:r>
      <w:r w:rsidRPr="00760E09">
        <w:rPr>
          <w:rFonts w:cs="Calibri"/>
          <w:color w:val="000000" w:themeColor="text1"/>
          <w:sz w:val="26"/>
          <w:szCs w:val="26"/>
          <w:highlight w:val="green"/>
          <w:u w:val="single"/>
        </w:rPr>
        <w:t xml:space="preserve">the </w:t>
      </w:r>
      <w:r w:rsidRPr="00760E09">
        <w:rPr>
          <w:rFonts w:cs="Calibri"/>
          <w:b/>
          <w:iCs/>
          <w:color w:val="000000" w:themeColor="text1"/>
          <w:sz w:val="26"/>
          <w:szCs w:val="26"/>
          <w:highlight w:val="green"/>
          <w:u w:val="single"/>
          <w:bdr w:val="single" w:sz="8" w:space="0" w:color="auto"/>
        </w:rPr>
        <w:t>comprehensive negation</w:t>
      </w:r>
      <w:r w:rsidRPr="00760E09">
        <w:rPr>
          <w:rFonts w:cs="Calibri"/>
          <w:color w:val="000000" w:themeColor="text1"/>
          <w:sz w:val="26"/>
          <w:szCs w:val="26"/>
          <w:u w:val="single"/>
        </w:rPr>
        <w:t xml:space="preserve"> that a </w:t>
      </w:r>
      <w:r w:rsidRPr="00760E09">
        <w:rPr>
          <w:rFonts w:cs="Calibri"/>
          <w:color w:val="000000" w:themeColor="text1"/>
          <w:sz w:val="26"/>
          <w:szCs w:val="26"/>
          <w:highlight w:val="green"/>
          <w:u w:val="single"/>
        </w:rPr>
        <w:t>mass extinction</w:t>
      </w:r>
      <w:r w:rsidRPr="00760E09">
        <w:rPr>
          <w:rFonts w:cs="Calibri"/>
          <w:color w:val="000000" w:themeColor="text1"/>
          <w:sz w:val="26"/>
          <w:szCs w:val="26"/>
          <w:u w:val="single"/>
        </w:rPr>
        <w:t xml:space="preserve"> event </w:t>
      </w:r>
      <w:r w:rsidRPr="00760E09">
        <w:rPr>
          <w:rFonts w:cs="Calibri"/>
          <w:color w:val="000000" w:themeColor="text1"/>
          <w:sz w:val="26"/>
          <w:szCs w:val="26"/>
          <w:highlight w:val="green"/>
          <w:u w:val="single"/>
        </w:rPr>
        <w:t>entails</w:t>
      </w:r>
      <w:r w:rsidRPr="00760E09">
        <w:rPr>
          <w:rFonts w:cs="Calibri"/>
          <w:color w:val="000000" w:themeColor="text1"/>
          <w:sz w:val="26"/>
          <w:szCs w:val="26"/>
          <w:u w:val="single"/>
        </w:rPr>
        <w:t>.</w:t>
      </w:r>
      <w:r w:rsidRPr="00760E09">
        <w:rPr>
          <w:rFonts w:cs="Calibri"/>
          <w:color w:val="000000" w:themeColor="text1"/>
          <w:szCs w:val="26"/>
        </w:rPr>
        <w:t xml:space="preserve"> In contemporary IR discourses, where it appears at all, extinction is treated as a problem of scientific management and biopolitical control aimed at securing existing human lifestyles.63 Once again, </w:t>
      </w:r>
      <w:r w:rsidRPr="00760E09">
        <w:rPr>
          <w:rFonts w:cs="Calibri"/>
          <w:color w:val="000000" w:themeColor="text1"/>
          <w:sz w:val="26"/>
          <w:szCs w:val="26"/>
          <w:highlight w:val="green"/>
          <w:u w:val="single"/>
        </w:rPr>
        <w:t>this</w:t>
      </w:r>
      <w:r w:rsidRPr="00760E09">
        <w:rPr>
          <w:rFonts w:cs="Calibri"/>
          <w:color w:val="000000" w:themeColor="text1"/>
          <w:sz w:val="26"/>
          <w:szCs w:val="26"/>
          <w:u w:val="single"/>
        </w:rPr>
        <w:t xml:space="preserve"> approach </w:t>
      </w:r>
      <w:r w:rsidRPr="00760E09">
        <w:rPr>
          <w:rFonts w:cs="Calibri"/>
          <w:color w:val="000000" w:themeColor="text1"/>
          <w:sz w:val="26"/>
          <w:szCs w:val="26"/>
          <w:highlight w:val="green"/>
          <w:u w:val="single"/>
        </w:rPr>
        <w:t xml:space="preserve">fails to </w:t>
      </w:r>
      <w:proofErr w:type="spellStart"/>
      <w:r w:rsidRPr="00760E09">
        <w:rPr>
          <w:rFonts w:cs="Calibri"/>
          <w:color w:val="000000" w:themeColor="text1"/>
          <w:sz w:val="26"/>
          <w:szCs w:val="26"/>
          <w:highlight w:val="green"/>
          <w:u w:val="single"/>
        </w:rPr>
        <w:t>recognise</w:t>
      </w:r>
      <w:proofErr w:type="spellEnd"/>
      <w:r w:rsidRPr="00760E09">
        <w:rPr>
          <w:rFonts w:cs="Calibri"/>
          <w:color w:val="000000" w:themeColor="text1"/>
          <w:sz w:val="26"/>
          <w:szCs w:val="26"/>
          <w:highlight w:val="green"/>
          <w:u w:val="single"/>
        </w:rPr>
        <w:t xml:space="preserve"> the reality</w:t>
      </w:r>
      <w:r w:rsidRPr="00760E09">
        <w:rPr>
          <w:rFonts w:cs="Calibri"/>
          <w:color w:val="000000" w:themeColor="text1"/>
          <w:sz w:val="26"/>
          <w:szCs w:val="26"/>
          <w:u w:val="single"/>
        </w:rPr>
        <w:t xml:space="preserve"> of extinction, </w:t>
      </w:r>
      <w:r w:rsidRPr="00760E09">
        <w:rPr>
          <w:rFonts w:cs="Calibri"/>
          <w:color w:val="000000" w:themeColor="text1"/>
          <w:sz w:val="26"/>
          <w:szCs w:val="26"/>
          <w:highlight w:val="green"/>
          <w:u w:val="single"/>
        </w:rPr>
        <w:t xml:space="preserve">which is a </w:t>
      </w:r>
      <w:r w:rsidRPr="00760E09">
        <w:rPr>
          <w:rFonts w:cs="Calibri"/>
          <w:b/>
          <w:iCs/>
          <w:color w:val="000000" w:themeColor="text1"/>
          <w:sz w:val="26"/>
          <w:szCs w:val="26"/>
          <w:highlight w:val="green"/>
          <w:u w:val="single"/>
          <w:bdr w:val="single" w:sz="8" w:space="0" w:color="auto"/>
        </w:rPr>
        <w:t>matter of being and nonbeing</w:t>
      </w:r>
      <w:r w:rsidRPr="00760E09">
        <w:rPr>
          <w:rFonts w:cs="Calibri"/>
          <w:color w:val="000000" w:themeColor="text1"/>
          <w:sz w:val="26"/>
          <w:szCs w:val="26"/>
          <w:highlight w:val="green"/>
          <w:u w:val="single"/>
        </w:rPr>
        <w:t>, not one of life and death</w:t>
      </w:r>
      <w:r w:rsidRPr="00760E09">
        <w:rPr>
          <w:rFonts w:cs="Calibri"/>
          <w:color w:val="000000" w:themeColor="text1"/>
          <w:sz w:val="26"/>
          <w:szCs w:val="26"/>
          <w:u w:val="single"/>
        </w:rPr>
        <w:t xml:space="preserve"> processes.</w:t>
      </w:r>
    </w:p>
    <w:p w14:paraId="77AB190E" w14:textId="77777777" w:rsidR="00760E09" w:rsidRPr="00760E09" w:rsidRDefault="00760E09" w:rsidP="00760E09">
      <w:pPr>
        <w:rPr>
          <w:rFonts w:cs="Calibri"/>
          <w:color w:val="000000" w:themeColor="text1"/>
        </w:rPr>
      </w:pPr>
      <w:r w:rsidRPr="00760E09">
        <w:rPr>
          <w:rFonts w:cs="Calibri"/>
          <w:color w:val="000000" w:themeColor="text1"/>
          <w:u w:val="single"/>
        </w:rPr>
        <w:t>Confronting the enormity of a possible mass extinction event requires a total overhaul of human perceptions of what is at stake in the disruption of the conditions of Earthly life. The question of what is ‘lost’ in extinction has</w:t>
      </w:r>
      <w:r w:rsidRPr="00760E09">
        <w:rPr>
          <w:rFonts w:cs="Calibri"/>
          <w:color w:val="000000" w:themeColor="text1"/>
        </w:rPr>
        <w:t xml:space="preserve">, since the inception of the concept of ‘conservation’, </w:t>
      </w:r>
      <w:r w:rsidRPr="00760E09">
        <w:rPr>
          <w:rFonts w:cs="Calibri"/>
          <w:color w:val="000000" w:themeColor="text1"/>
          <w:u w:val="single"/>
        </w:rPr>
        <w:t>been addressed in terms of financial cost</w:t>
      </w:r>
      <w:r w:rsidRPr="00760E09">
        <w:rPr>
          <w:rFonts w:cs="Calibri"/>
          <w:color w:val="000000" w:themeColor="text1"/>
        </w:rPr>
        <w:t xml:space="preserve"> and economic liabilities.64 Beyond reducing life to forms to capital, currencies and financial instruments, the dominant neoliberal political economy of conservation imposes a </w:t>
      </w:r>
      <w:proofErr w:type="spellStart"/>
      <w:r w:rsidRPr="00760E09">
        <w:rPr>
          <w:rFonts w:cs="Calibri"/>
          <w:color w:val="000000" w:themeColor="text1"/>
        </w:rPr>
        <w:t>homogenising</w:t>
      </w:r>
      <w:proofErr w:type="spellEnd"/>
      <w:r w:rsidRPr="00760E09">
        <w:rPr>
          <w:rFonts w:cs="Calibri"/>
          <w:color w:val="000000" w:themeColor="text1"/>
        </w:rPr>
        <w:t xml:space="preserve">, Western secular worldview on a planetary phenomenon. </w:t>
      </w:r>
      <w:r w:rsidRPr="00760E09">
        <w:rPr>
          <w:rFonts w:cs="Calibri"/>
          <w:color w:val="000000" w:themeColor="text1"/>
          <w:u w:val="single"/>
        </w:rPr>
        <w:t xml:space="preserve">Yet the </w:t>
      </w:r>
      <w:r w:rsidRPr="00760E09">
        <w:rPr>
          <w:rFonts w:cs="Calibri"/>
          <w:b/>
          <w:iCs/>
          <w:color w:val="000000" w:themeColor="text1"/>
          <w:u w:val="single"/>
          <w:bdr w:val="single" w:sz="8" w:space="0" w:color="auto"/>
        </w:rPr>
        <w:t>enormity, complexity, and scale</w:t>
      </w:r>
      <w:r w:rsidRPr="00760E09">
        <w:rPr>
          <w:rFonts w:cs="Calibri"/>
          <w:color w:val="000000" w:themeColor="text1"/>
          <w:u w:val="single"/>
        </w:rPr>
        <w:t xml:space="preserve"> of mass extinction is so huge that humans need to </w:t>
      </w:r>
      <w:r w:rsidRPr="00760E09">
        <w:rPr>
          <w:rFonts w:cs="Calibri"/>
          <w:b/>
          <w:iCs/>
          <w:color w:val="000000" w:themeColor="text1"/>
          <w:u w:val="single"/>
          <w:bdr w:val="single" w:sz="8" w:space="0" w:color="auto"/>
        </w:rPr>
        <w:t xml:space="preserve">draw on every possible resource </w:t>
      </w:r>
      <w:proofErr w:type="gramStart"/>
      <w:r w:rsidRPr="00760E09">
        <w:rPr>
          <w:rFonts w:cs="Calibri"/>
          <w:b/>
          <w:iCs/>
          <w:color w:val="000000" w:themeColor="text1"/>
          <w:u w:val="single"/>
          <w:bdr w:val="single" w:sz="8" w:space="0" w:color="auto"/>
        </w:rPr>
        <w:t>in order to</w:t>
      </w:r>
      <w:proofErr w:type="gramEnd"/>
      <w:r w:rsidRPr="00760E09">
        <w:rPr>
          <w:rFonts w:cs="Calibri"/>
          <w:b/>
          <w:iCs/>
          <w:color w:val="000000" w:themeColor="text1"/>
          <w:u w:val="single"/>
          <w:bdr w:val="single" w:sz="8" w:space="0" w:color="auto"/>
        </w:rPr>
        <w:t xml:space="preserve"> find ways of responding</w:t>
      </w:r>
      <w:r w:rsidRPr="00760E09">
        <w:rPr>
          <w:rFonts w:cs="Calibri"/>
          <w:color w:val="000000" w:themeColor="text1"/>
          <w:u w:val="single"/>
        </w:rPr>
        <w:t>.</w:t>
      </w:r>
      <w:r w:rsidRPr="00760E09">
        <w:rPr>
          <w:rFonts w:cs="Calibri"/>
          <w:color w:val="000000" w:themeColor="text1"/>
        </w:rPr>
        <w:t xml:space="preserve"> This means that they need to </w:t>
      </w:r>
      <w:proofErr w:type="spellStart"/>
      <w:r w:rsidRPr="00760E09">
        <w:rPr>
          <w:rFonts w:cs="Calibri"/>
          <w:color w:val="000000" w:themeColor="text1"/>
        </w:rPr>
        <w:t>mobilise</w:t>
      </w:r>
      <w:proofErr w:type="spellEnd"/>
      <w:r w:rsidRPr="00760E09">
        <w:rPr>
          <w:rFonts w:cs="Calibri"/>
          <w:color w:val="000000" w:themeColor="text1"/>
        </w:rPr>
        <w:t xml:space="preserve"> multiple worldviews and lifeways – including those emerging from indigenous and </w:t>
      </w:r>
      <w:proofErr w:type="spellStart"/>
      <w:r w:rsidRPr="00760E09">
        <w:rPr>
          <w:rFonts w:cs="Calibri"/>
          <w:color w:val="000000" w:themeColor="text1"/>
        </w:rPr>
        <w:t>marginalised</w:t>
      </w:r>
      <w:proofErr w:type="spellEnd"/>
      <w:r w:rsidRPr="00760E09">
        <w:rPr>
          <w:rFonts w:cs="Calibri"/>
          <w:color w:val="000000" w:themeColor="text1"/>
        </w:rPr>
        <w:t xml:space="preserve"> cosmologies. Above all, </w:t>
      </w:r>
      <w:r w:rsidRPr="00760E09">
        <w:rPr>
          <w:rFonts w:cs="Calibri"/>
          <w:color w:val="000000" w:themeColor="text1"/>
          <w:u w:val="single"/>
        </w:rPr>
        <w:t xml:space="preserve">it is crucial and urgent to </w:t>
      </w:r>
      <w:proofErr w:type="spellStart"/>
      <w:r w:rsidRPr="00760E09">
        <w:rPr>
          <w:rFonts w:cs="Calibri"/>
          <w:color w:val="000000" w:themeColor="text1"/>
          <w:u w:val="single"/>
        </w:rPr>
        <w:t>realise</w:t>
      </w:r>
      <w:proofErr w:type="spellEnd"/>
      <w:r w:rsidRPr="00760E09">
        <w:rPr>
          <w:rFonts w:cs="Calibri"/>
          <w:color w:val="000000" w:themeColor="text1"/>
          <w:u w:val="single"/>
        </w:rPr>
        <w:t xml:space="preserve"> that extinction is a </w:t>
      </w:r>
      <w:r w:rsidRPr="00760E09">
        <w:rPr>
          <w:rFonts w:cs="Calibri"/>
          <w:b/>
          <w:iCs/>
          <w:color w:val="000000" w:themeColor="text1"/>
          <w:u w:val="single"/>
          <w:bdr w:val="single" w:sz="8" w:space="0" w:color="auto"/>
        </w:rPr>
        <w:t>matter of global ethics</w:t>
      </w:r>
      <w:r w:rsidRPr="00760E09">
        <w:rPr>
          <w:rFonts w:cs="Calibri"/>
          <w:color w:val="000000" w:themeColor="text1"/>
        </w:rPr>
        <w:t xml:space="preserve">. </w:t>
      </w:r>
      <w:r w:rsidRPr="00760E09">
        <w:rPr>
          <w:rFonts w:cs="Calibri"/>
          <w:color w:val="000000" w:themeColor="text1"/>
          <w:u w:val="single"/>
        </w:rPr>
        <w:t xml:space="preserve">It is not simply an issue of management or security, or even of </w:t>
      </w:r>
      <w:proofErr w:type="gramStart"/>
      <w:r w:rsidRPr="00760E09">
        <w:rPr>
          <w:rFonts w:cs="Calibri"/>
          <w:color w:val="000000" w:themeColor="text1"/>
          <w:u w:val="single"/>
        </w:rPr>
        <w:t>particular visions</w:t>
      </w:r>
      <w:proofErr w:type="gramEnd"/>
      <w:r w:rsidRPr="00760E09">
        <w:rPr>
          <w:rFonts w:cs="Calibri"/>
          <w:color w:val="000000" w:themeColor="text1"/>
          <w:u w:val="single"/>
        </w:rPr>
        <w:t xml:space="preserve"> of the good life</w:t>
      </w:r>
      <w:r w:rsidRPr="00760E09">
        <w:rPr>
          <w:rFonts w:cs="Calibri"/>
          <w:color w:val="000000" w:themeColor="text1"/>
        </w:rPr>
        <w:t xml:space="preserve">. </w:t>
      </w:r>
      <w:r w:rsidRPr="00760E09">
        <w:rPr>
          <w:rFonts w:cs="Calibri"/>
          <w:color w:val="000000" w:themeColor="text1"/>
          <w:u w:val="single"/>
        </w:rPr>
        <w:t>Instead, it is about staking a claim as to the goodness of life itself. If it does not fit within the existing parameters of global ethics, then it is these boundaries that need to change</w:t>
      </w:r>
      <w:r w:rsidRPr="00760E09">
        <w:rPr>
          <w:rFonts w:cs="Calibri"/>
          <w:color w:val="000000" w:themeColor="text1"/>
        </w:rPr>
        <w:t>.</w:t>
      </w:r>
    </w:p>
    <w:p w14:paraId="79ED2CC9" w14:textId="77777777" w:rsidR="00760E09" w:rsidRPr="00760E09" w:rsidRDefault="00760E09" w:rsidP="00760E09">
      <w:pPr>
        <w:rPr>
          <w:rFonts w:cs="Calibri"/>
          <w:color w:val="000000" w:themeColor="text1"/>
          <w:szCs w:val="16"/>
        </w:rPr>
      </w:pPr>
      <w:r w:rsidRPr="00760E09">
        <w:rPr>
          <w:rFonts w:cs="Calibri"/>
          <w:color w:val="000000" w:themeColor="text1"/>
          <w:szCs w:val="16"/>
        </w:rPr>
        <w:t xml:space="preserve">9. An Earth-worldly politics. Humans are worldly – that is, we are fundamentally </w:t>
      </w:r>
      <w:proofErr w:type="spellStart"/>
      <w:r w:rsidRPr="00760E09">
        <w:rPr>
          <w:rFonts w:cs="Calibri"/>
          <w:color w:val="000000" w:themeColor="text1"/>
          <w:szCs w:val="16"/>
        </w:rPr>
        <w:t>worldforming</w:t>
      </w:r>
      <w:proofErr w:type="spellEnd"/>
      <w:r w:rsidRPr="00760E09">
        <w:rPr>
          <w:rFonts w:cs="Calibri"/>
          <w:color w:val="000000" w:themeColor="text1"/>
          <w:szCs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760E09">
        <w:rPr>
          <w:rFonts w:cs="Calibri"/>
          <w:color w:val="000000" w:themeColor="text1"/>
          <w:szCs w:val="16"/>
        </w:rPr>
        <w:t>instrumentalised</w:t>
      </w:r>
      <w:proofErr w:type="spellEnd"/>
      <w:r w:rsidRPr="00760E09">
        <w:rPr>
          <w:rFonts w:cs="Calibri"/>
          <w:color w:val="000000" w:themeColor="text1"/>
          <w:szCs w:val="16"/>
        </w:rPr>
        <w:t xml:space="preserve"> and englobed.65 Rather, it is a complex of worlds that we share, co-constitute, create, </w:t>
      </w:r>
      <w:proofErr w:type="gramStart"/>
      <w:r w:rsidRPr="00760E09">
        <w:rPr>
          <w:rFonts w:cs="Calibri"/>
          <w:color w:val="000000" w:themeColor="text1"/>
          <w:szCs w:val="16"/>
        </w:rPr>
        <w:t>destroy</w:t>
      </w:r>
      <w:proofErr w:type="gramEnd"/>
      <w:r w:rsidRPr="00760E09">
        <w:rPr>
          <w:rFonts w:cs="Calibri"/>
          <w:color w:val="000000" w:themeColor="text1"/>
          <w:szCs w:val="16"/>
        </w:rPr>
        <w:t xml:space="preserve"> and inhabit with countless other life forms and beings.</w:t>
      </w:r>
    </w:p>
    <w:p w14:paraId="1ADC2138" w14:textId="77777777" w:rsidR="00760E09" w:rsidRPr="00760E09" w:rsidRDefault="00760E09" w:rsidP="00760E09">
      <w:pPr>
        <w:rPr>
          <w:rFonts w:cs="Calibri"/>
          <w:color w:val="000000" w:themeColor="text1"/>
          <w:u w:val="single"/>
        </w:rPr>
      </w:pPr>
      <w:r w:rsidRPr="00760E09">
        <w:rPr>
          <w:rFonts w:cs="Calibri"/>
          <w:color w:val="000000" w:themeColor="text1"/>
        </w:rPr>
        <w:lastRenderedPageBreak/>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w:t>
      </w:r>
      <w:proofErr w:type="gramStart"/>
      <w:r w:rsidRPr="00760E09">
        <w:rPr>
          <w:rFonts w:cs="Calibri"/>
          <w:color w:val="000000" w:themeColor="text1"/>
        </w:rPr>
        <w:t>economic</w:t>
      </w:r>
      <w:proofErr w:type="gramEnd"/>
      <w:r w:rsidRPr="00760E09">
        <w:rPr>
          <w:rFonts w:cs="Calibri"/>
          <w:color w:val="000000" w:themeColor="text1"/>
        </w:rPr>
        <w:t xml:space="preserve">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760E09">
        <w:rPr>
          <w:rFonts w:cs="Calibri"/>
          <w:color w:val="000000" w:themeColor="text1"/>
          <w:u w:val="single"/>
        </w:rPr>
        <w:t>we can and should reframe it as authors like Karen Barad</w:t>
      </w:r>
      <w:r w:rsidRPr="00760E09">
        <w:rPr>
          <w:rFonts w:cs="Calibri"/>
          <w:color w:val="000000" w:themeColor="text1"/>
        </w:rPr>
        <w:t xml:space="preserve">67 and Donna Haraway68 have done. To them and many others, </w:t>
      </w:r>
      <w:r w:rsidRPr="00760E09">
        <w:rPr>
          <w:rFonts w:cs="Calibri"/>
          <w:color w:val="000000" w:themeColor="text1"/>
          <w:u w:val="single"/>
        </w:rPr>
        <w:t>‘entanglement’ is a radical, indeed fundamental condition of being-with,</w:t>
      </w:r>
      <w:r w:rsidRPr="00760E09">
        <w:rPr>
          <w:rFonts w:cs="Calibri"/>
          <w:color w:val="000000" w:themeColor="text1"/>
        </w:rPr>
        <w:t xml:space="preserve"> or, as Jean-Luc Nancy puts it, ‘being singular plural’.69 </w:t>
      </w:r>
      <w:r w:rsidRPr="00760E09">
        <w:rPr>
          <w:rFonts w:cs="Calibri"/>
          <w:color w:val="000000" w:themeColor="text1"/>
          <w:u w:val="single"/>
        </w:rPr>
        <w:t xml:space="preserve">This means that no being is truly autonomous or separate, whether at the scale of international politics or of quantum physics. </w:t>
      </w:r>
      <w:r w:rsidRPr="00760E09">
        <w:rPr>
          <w:rFonts w:cs="Calibri"/>
          <w:color w:val="000000" w:themeColor="text1"/>
        </w:rPr>
        <w:t xml:space="preserve">World itself is singular plural: what humans tend to refer to as ‘the’ world is </w:t>
      </w:r>
      <w:proofErr w:type="gramStart"/>
      <w:r w:rsidRPr="00760E09">
        <w:rPr>
          <w:rFonts w:cs="Calibri"/>
          <w:color w:val="000000" w:themeColor="text1"/>
        </w:rPr>
        <w:t>actually a</w:t>
      </w:r>
      <w:proofErr w:type="gramEnd"/>
      <w:r w:rsidRPr="00760E09">
        <w:rPr>
          <w:rFonts w:cs="Calibri"/>
          <w:color w:val="000000" w:themeColor="text1"/>
        </w:rPr>
        <w:t xml:space="preserve"> multiplicity of worlds at various scales that intersect, overlap, conflict, emerge as they surge across the Earth. </w:t>
      </w:r>
      <w:r w:rsidRPr="00760E09">
        <w:rPr>
          <w:rFonts w:cs="Calibri"/>
          <w:color w:val="000000" w:themeColor="text1"/>
          <w:u w:val="single"/>
        </w:rPr>
        <w:t>World emerges from the poetics of existence, the collision of energy and matter, the tumult of agencies, the fusion and diffusion of bonds.</w:t>
      </w:r>
    </w:p>
    <w:p w14:paraId="09F3211D" w14:textId="77777777" w:rsidR="00760E09" w:rsidRPr="00760E09" w:rsidRDefault="00760E09" w:rsidP="00760E09">
      <w:pPr>
        <w:rPr>
          <w:rFonts w:cs="Calibri"/>
          <w:b/>
          <w:iCs/>
          <w:color w:val="000000" w:themeColor="text1"/>
          <w:sz w:val="26"/>
          <w:szCs w:val="26"/>
          <w:u w:val="single"/>
          <w:bdr w:val="single" w:sz="8" w:space="0" w:color="auto"/>
        </w:rPr>
      </w:pPr>
      <w:r w:rsidRPr="00760E09">
        <w:rPr>
          <w:rFonts w:cs="Calibri"/>
          <w:color w:val="000000" w:themeColor="text1"/>
          <w:sz w:val="26"/>
          <w:szCs w:val="26"/>
          <w:highlight w:val="green"/>
          <w:u w:val="single"/>
        </w:rPr>
        <w:t>Worlds erupt from</w:t>
      </w:r>
      <w:r w:rsidRPr="00760E09">
        <w:rPr>
          <w:rFonts w:cs="Calibri"/>
          <w:color w:val="000000" w:themeColor="text1"/>
          <w:sz w:val="26"/>
          <w:szCs w:val="26"/>
          <w:u w:val="single"/>
        </w:rPr>
        <w:t xml:space="preserve">, and consist in, </w:t>
      </w:r>
      <w:r w:rsidRPr="00760E09">
        <w:rPr>
          <w:rFonts w:cs="Calibri"/>
          <w:color w:val="000000" w:themeColor="text1"/>
          <w:sz w:val="26"/>
          <w:szCs w:val="26"/>
          <w:highlight w:val="green"/>
          <w:u w:val="single"/>
        </w:rPr>
        <w:t xml:space="preserve">the intersection of </w:t>
      </w:r>
      <w:r w:rsidRPr="00760E09">
        <w:rPr>
          <w:rFonts w:cs="Calibri"/>
          <w:b/>
          <w:iCs/>
          <w:color w:val="000000" w:themeColor="text1"/>
          <w:sz w:val="26"/>
          <w:szCs w:val="26"/>
          <w:highlight w:val="green"/>
          <w:u w:val="single"/>
          <w:bdr w:val="single" w:sz="8" w:space="0" w:color="auto"/>
        </w:rPr>
        <w:t>diverse forms of being</w:t>
      </w:r>
      <w:r w:rsidRPr="00760E09">
        <w:rPr>
          <w:rFonts w:cs="Calibri"/>
          <w:color w:val="000000" w:themeColor="text1"/>
          <w:szCs w:val="26"/>
        </w:rPr>
        <w:t xml:space="preserve"> – material and intangible, organic and inorganic, ‘living’ and ‘nonliving’. </w:t>
      </w:r>
      <w:r w:rsidRPr="00760E09">
        <w:rPr>
          <w:rFonts w:cs="Calibri"/>
          <w:color w:val="000000" w:themeColor="text1"/>
          <w:sz w:val="26"/>
          <w:szCs w:val="26"/>
          <w:u w:val="single"/>
        </w:rPr>
        <w:t xml:space="preserve">Because of the tumultuousness of the Earth with which </w:t>
      </w:r>
      <w:r w:rsidRPr="00760E09">
        <w:rPr>
          <w:rFonts w:cs="Calibri"/>
          <w:color w:val="000000" w:themeColor="text1"/>
          <w:sz w:val="26"/>
          <w:szCs w:val="26"/>
          <w:highlight w:val="green"/>
          <w:u w:val="single"/>
        </w:rPr>
        <w:t>they are entangled</w:t>
      </w:r>
      <w:r w:rsidRPr="00760E09">
        <w:rPr>
          <w:rFonts w:cs="Calibri"/>
          <w:color w:val="000000" w:themeColor="text1"/>
          <w:sz w:val="26"/>
          <w:szCs w:val="26"/>
          <w:u w:val="single"/>
        </w:rPr>
        <w:t>,</w:t>
      </w:r>
      <w:r w:rsidRPr="00760E09">
        <w:rPr>
          <w:rFonts w:cs="Calibri"/>
          <w:color w:val="000000" w:themeColor="text1"/>
          <w:szCs w:val="26"/>
        </w:rPr>
        <w:t xml:space="preserve"> ‘</w:t>
      </w:r>
      <w:r w:rsidRPr="00760E09">
        <w:rPr>
          <w:rFonts w:cs="Calibri"/>
          <w:b/>
          <w:iCs/>
          <w:color w:val="000000" w:themeColor="text1"/>
          <w:sz w:val="26"/>
          <w:szCs w:val="26"/>
          <w:u w:val="single"/>
          <w:bdr w:val="single" w:sz="8" w:space="0" w:color="auto"/>
        </w:rPr>
        <w:t xml:space="preserve">worlds’ are </w:t>
      </w:r>
      <w:r w:rsidRPr="00760E09">
        <w:rPr>
          <w:rFonts w:cs="Calibri"/>
          <w:b/>
          <w:iCs/>
          <w:color w:val="000000" w:themeColor="text1"/>
          <w:sz w:val="26"/>
          <w:szCs w:val="26"/>
          <w:highlight w:val="green"/>
          <w:u w:val="single"/>
          <w:bdr w:val="single" w:sz="8" w:space="0" w:color="auto"/>
        </w:rPr>
        <w:t>not static,</w:t>
      </w:r>
      <w:r w:rsidRPr="00760E09">
        <w:rPr>
          <w:rFonts w:cs="Calibri"/>
          <w:b/>
          <w:iCs/>
          <w:color w:val="000000" w:themeColor="text1"/>
          <w:sz w:val="26"/>
          <w:szCs w:val="26"/>
          <w:u w:val="single"/>
          <w:bdr w:val="single" w:sz="8" w:space="0" w:color="auto"/>
        </w:rPr>
        <w:t xml:space="preserve"> rigid </w:t>
      </w:r>
      <w:r w:rsidRPr="00760E09">
        <w:rPr>
          <w:rFonts w:cs="Calibri"/>
          <w:b/>
          <w:iCs/>
          <w:color w:val="000000" w:themeColor="text1"/>
          <w:sz w:val="26"/>
          <w:szCs w:val="26"/>
          <w:highlight w:val="green"/>
          <w:u w:val="single"/>
          <w:bdr w:val="single" w:sz="8" w:space="0" w:color="auto"/>
        </w:rPr>
        <w:t>or permanent. They are permeable and fluid</w:t>
      </w:r>
      <w:r w:rsidRPr="00760E09">
        <w:rPr>
          <w:rFonts w:cs="Calibri"/>
          <w:color w:val="000000" w:themeColor="text1"/>
          <w:szCs w:val="26"/>
        </w:rPr>
        <w:t xml:space="preserve">. </w:t>
      </w:r>
      <w:r w:rsidRPr="00760E09">
        <w:rPr>
          <w:rFonts w:cs="Calibri"/>
          <w:color w:val="000000" w:themeColor="text1"/>
          <w:sz w:val="26"/>
          <w:szCs w:val="26"/>
          <w:u w:val="single"/>
        </w:rPr>
        <w:t xml:space="preserve">They can be </w:t>
      </w:r>
      <w:r w:rsidRPr="00760E09">
        <w:rPr>
          <w:rFonts w:cs="Calibri"/>
          <w:b/>
          <w:iCs/>
          <w:color w:val="000000" w:themeColor="text1"/>
          <w:sz w:val="26"/>
          <w:szCs w:val="26"/>
          <w:u w:val="single"/>
          <w:bdr w:val="single" w:sz="8" w:space="0" w:color="auto"/>
        </w:rPr>
        <w:t>created</w:t>
      </w:r>
      <w:r w:rsidRPr="00760E09">
        <w:rPr>
          <w:rFonts w:cs="Calibri"/>
          <w:color w:val="000000" w:themeColor="text1"/>
          <w:sz w:val="26"/>
          <w:szCs w:val="26"/>
          <w:u w:val="single"/>
        </w:rPr>
        <w:t xml:space="preserve">, </w:t>
      </w:r>
      <w:r w:rsidRPr="00760E09">
        <w:rPr>
          <w:rFonts w:cs="Calibri"/>
          <w:b/>
          <w:iCs/>
          <w:color w:val="000000" w:themeColor="text1"/>
          <w:sz w:val="26"/>
          <w:szCs w:val="26"/>
          <w:u w:val="single"/>
          <w:bdr w:val="single" w:sz="8" w:space="0" w:color="auto"/>
        </w:rPr>
        <w:t>modified</w:t>
      </w:r>
      <w:r w:rsidRPr="00760E09">
        <w:rPr>
          <w:rFonts w:cs="Calibri"/>
          <w:color w:val="000000" w:themeColor="text1"/>
          <w:szCs w:val="26"/>
        </w:rPr>
        <w:t xml:space="preserve"> </w:t>
      </w:r>
      <w:r w:rsidRPr="00760E09">
        <w:rPr>
          <w:rFonts w:cs="Calibri"/>
          <w:color w:val="000000" w:themeColor="text1"/>
          <w:sz w:val="26"/>
          <w:szCs w:val="26"/>
          <w:u w:val="single"/>
        </w:rPr>
        <w:t xml:space="preserve">– and, of course, destroyed. </w:t>
      </w:r>
      <w:r w:rsidRPr="00760E09">
        <w:rPr>
          <w:rFonts w:cs="Calibri"/>
          <w:color w:val="000000" w:themeColor="text1"/>
          <w:sz w:val="26"/>
          <w:szCs w:val="26"/>
          <w:highlight w:val="green"/>
          <w:u w:val="single"/>
        </w:rPr>
        <w:t>Concepts of violence</w:t>
      </w:r>
      <w:r w:rsidRPr="00760E09">
        <w:rPr>
          <w:rFonts w:cs="Calibri"/>
          <w:color w:val="000000" w:themeColor="text1"/>
          <w:sz w:val="26"/>
          <w:szCs w:val="26"/>
          <w:u w:val="single"/>
        </w:rPr>
        <w:t xml:space="preserve">, harm and (in)security </w:t>
      </w:r>
      <w:r w:rsidRPr="00760E09">
        <w:rPr>
          <w:rFonts w:cs="Calibri"/>
          <w:color w:val="000000" w:themeColor="text1"/>
          <w:sz w:val="26"/>
          <w:szCs w:val="26"/>
          <w:highlight w:val="green"/>
          <w:u w:val="single"/>
        </w:rPr>
        <w:t>that focus only on humans ignore</w:t>
      </w:r>
      <w:r w:rsidRPr="00760E09">
        <w:rPr>
          <w:rFonts w:cs="Calibri"/>
          <w:color w:val="000000" w:themeColor="text1"/>
          <w:sz w:val="26"/>
          <w:szCs w:val="26"/>
          <w:u w:val="single"/>
        </w:rPr>
        <w:t xml:space="preserve"> at their peril </w:t>
      </w:r>
      <w:r w:rsidRPr="00760E09">
        <w:rPr>
          <w:rFonts w:cs="Calibri"/>
          <w:color w:val="000000" w:themeColor="text1"/>
          <w:sz w:val="26"/>
          <w:szCs w:val="26"/>
          <w:highlight w:val="green"/>
          <w:u w:val="single"/>
        </w:rPr>
        <w:t>the destruction</w:t>
      </w:r>
      <w:r w:rsidRPr="00760E09">
        <w:rPr>
          <w:rFonts w:cs="Calibri"/>
          <w:color w:val="000000" w:themeColor="text1"/>
          <w:sz w:val="26"/>
          <w:szCs w:val="26"/>
          <w:u w:val="single"/>
        </w:rPr>
        <w:t xml:space="preserve"> and severance of worlds,</w:t>
      </w:r>
      <w:r w:rsidRPr="00760E09">
        <w:rPr>
          <w:rFonts w:cs="Calibri"/>
          <w:color w:val="000000" w:themeColor="text1"/>
          <w:szCs w:val="26"/>
        </w:rPr>
        <w:t xml:space="preserve">70 </w:t>
      </w:r>
      <w:r w:rsidRPr="00760E09">
        <w:rPr>
          <w:rFonts w:cs="Calibri"/>
          <w:b/>
          <w:iCs/>
          <w:color w:val="000000" w:themeColor="text1"/>
          <w:sz w:val="26"/>
          <w:szCs w:val="26"/>
          <w:highlight w:val="green"/>
          <w:u w:val="single"/>
          <w:bdr w:val="single" w:sz="8" w:space="0" w:color="auto"/>
        </w:rPr>
        <w:t>which undermines the conditions of plurality that enables life</w:t>
      </w:r>
      <w:r w:rsidRPr="00760E09">
        <w:rPr>
          <w:rFonts w:cs="Calibri"/>
          <w:b/>
          <w:iCs/>
          <w:color w:val="000000" w:themeColor="text1"/>
          <w:sz w:val="26"/>
          <w:szCs w:val="26"/>
          <w:u w:val="single"/>
          <w:bdr w:val="single" w:sz="8" w:space="0" w:color="auto"/>
        </w:rPr>
        <w:t xml:space="preserve"> on Earth </w:t>
      </w:r>
      <w:r w:rsidRPr="00760E09">
        <w:rPr>
          <w:rFonts w:cs="Calibri"/>
          <w:b/>
          <w:iCs/>
          <w:color w:val="000000" w:themeColor="text1"/>
          <w:sz w:val="26"/>
          <w:szCs w:val="26"/>
          <w:highlight w:val="green"/>
          <w:u w:val="single"/>
          <w:bdr w:val="single" w:sz="8" w:space="0" w:color="auto"/>
        </w:rPr>
        <w:t>to thrive</w:t>
      </w:r>
      <w:r w:rsidRPr="00760E09">
        <w:rPr>
          <w:rFonts w:cs="Calibri"/>
          <w:b/>
          <w:iCs/>
          <w:color w:val="000000" w:themeColor="text1"/>
          <w:sz w:val="26"/>
          <w:szCs w:val="26"/>
          <w:u w:val="single"/>
          <w:bdr w:val="single" w:sz="8" w:space="0" w:color="auto"/>
        </w:rPr>
        <w:t>.</w:t>
      </w:r>
    </w:p>
    <w:p w14:paraId="60D17231" w14:textId="6E74ECEA" w:rsidR="00E42E4C" w:rsidRPr="00760E09" w:rsidRDefault="00760E09" w:rsidP="00760E09">
      <w:pPr>
        <w:pStyle w:val="Heading3"/>
        <w:rPr>
          <w:color w:val="000000" w:themeColor="text1"/>
        </w:rPr>
      </w:pPr>
      <w:r w:rsidRPr="00760E09">
        <w:rPr>
          <w:color w:val="000000" w:themeColor="text1"/>
        </w:rPr>
        <w:lastRenderedPageBreak/>
        <w:t>UV</w:t>
      </w:r>
    </w:p>
    <w:p w14:paraId="3C6855D1" w14:textId="77777777" w:rsidR="00760E09" w:rsidRPr="00760E09" w:rsidRDefault="00760E09" w:rsidP="00760E09">
      <w:pPr>
        <w:pStyle w:val="Heading4"/>
        <w:rPr>
          <w:color w:val="000000" w:themeColor="text1"/>
        </w:rPr>
      </w:pPr>
      <w:r w:rsidRPr="00760E09">
        <w:rPr>
          <w:color w:val="000000" w:themeColor="text1"/>
        </w:rPr>
        <w:t>Legalization coming</w:t>
      </w:r>
    </w:p>
    <w:p w14:paraId="09B114C9" w14:textId="77777777" w:rsidR="00760E09" w:rsidRPr="00760E09" w:rsidRDefault="00760E09" w:rsidP="00760E09">
      <w:pPr>
        <w:rPr>
          <w:color w:val="000000" w:themeColor="text1"/>
        </w:rPr>
      </w:pPr>
      <w:r w:rsidRPr="00760E09">
        <w:rPr>
          <w:color w:val="000000" w:themeColor="text1"/>
        </w:rPr>
        <w:t xml:space="preserve">[Alwyn </w:t>
      </w:r>
      <w:r w:rsidRPr="00760E09">
        <w:rPr>
          <w:b/>
          <w:color w:val="000000" w:themeColor="text1"/>
          <w:sz w:val="28"/>
          <w:szCs w:val="28"/>
        </w:rPr>
        <w:t>Scott</w:t>
      </w:r>
      <w:r w:rsidRPr="00760E09">
        <w:rPr>
          <w:color w:val="000000" w:themeColor="text1"/>
        </w:rPr>
        <w:t xml:space="preserve">, </w:t>
      </w:r>
      <w:r w:rsidRPr="00760E09">
        <w:rPr>
          <w:b/>
          <w:color w:val="000000" w:themeColor="text1"/>
          <w:sz w:val="28"/>
          <w:szCs w:val="28"/>
        </w:rPr>
        <w:t>9-19</w:t>
      </w:r>
      <w:r w:rsidRPr="00760E09">
        <w:rPr>
          <w:color w:val="000000" w:themeColor="text1"/>
        </w:rPr>
        <w:t xml:space="preserve">-21, </w:t>
      </w:r>
      <w:r w:rsidRPr="00760E09">
        <w:rPr>
          <w:color w:val="000000" w:themeColor="text1"/>
          <w:shd w:val="clear" w:color="auto" w:fill="FFFFFF"/>
        </w:rPr>
        <w:t>Alwyn Scott is an American journalist. In 2010, he was named as a finalist for the Pulitzer Prize for editing a series of articles investigating the shutdown and sale of Washington Mutual, the largest U.S. bank to fail, and the foreclosure crisis. He has won numerous awards for writing and editing. “</w:t>
      </w:r>
      <w:r w:rsidRPr="00760E09">
        <w:rPr>
          <w:color w:val="000000" w:themeColor="text1"/>
        </w:rPr>
        <w:t xml:space="preserve">U.S. cannabis insurers get ready to roll as federal legalization nears.” </w:t>
      </w:r>
      <w:hyperlink r:id="rId27" w:history="1">
        <w:r w:rsidRPr="00760E09">
          <w:rPr>
            <w:rStyle w:val="Hyperlink"/>
            <w:color w:val="000000" w:themeColor="text1"/>
          </w:rPr>
          <w:t>https://www.reuters.com/business/us-cannabis-insurers-get-ready-roll-federal-legalization-nears-2021-08-19/</w:t>
        </w:r>
      </w:hyperlink>
      <w:r w:rsidRPr="00760E09">
        <w:rPr>
          <w:color w:val="000000" w:themeColor="text1"/>
        </w:rPr>
        <w:t>] // SC SD</w:t>
      </w:r>
    </w:p>
    <w:p w14:paraId="1A23C201" w14:textId="5C143A63" w:rsidR="00760E09" w:rsidRPr="00760E09" w:rsidRDefault="00760E09" w:rsidP="00760E09">
      <w:pPr>
        <w:spacing w:before="100" w:beforeAutospacing="1" w:after="100" w:afterAutospacing="1" w:line="240" w:lineRule="auto"/>
        <w:rPr>
          <w:rFonts w:asciiTheme="minorHAnsi" w:eastAsia="Times New Roman" w:hAnsiTheme="minorHAnsi" w:cstheme="minorHAnsi"/>
          <w:color w:val="000000" w:themeColor="text1"/>
          <w:sz w:val="14"/>
        </w:rPr>
      </w:pPr>
      <w:r w:rsidRPr="00760E09">
        <w:rPr>
          <w:rFonts w:asciiTheme="minorHAnsi" w:eastAsia="Times New Roman" w:hAnsiTheme="minorHAnsi" w:cstheme="minorHAnsi"/>
          <w:color w:val="000000" w:themeColor="text1"/>
          <w:sz w:val="14"/>
        </w:rPr>
        <w:t xml:space="preserve">NEW YORK, Aug 19 (Reuters) - Insurers are quietly gearing up for a potential ten-fold increase in sales to the booming $17.6 billion-a-year cannabis industry as </w:t>
      </w:r>
      <w:r w:rsidRPr="00760E09">
        <w:rPr>
          <w:rFonts w:asciiTheme="minorHAnsi" w:eastAsia="Times New Roman" w:hAnsiTheme="minorHAnsi" w:cstheme="minorHAnsi"/>
          <w:b/>
          <w:color w:val="000000" w:themeColor="text1"/>
          <w:u w:val="single"/>
        </w:rPr>
        <w:t xml:space="preserve">Congress inches closer to legalizing pot at the federal level. </w:t>
      </w:r>
      <w:r w:rsidRPr="00760E09">
        <w:rPr>
          <w:rFonts w:asciiTheme="minorHAnsi" w:eastAsia="Times New Roman" w:hAnsiTheme="minorHAnsi" w:cstheme="minorHAnsi"/>
          <w:color w:val="000000" w:themeColor="text1"/>
          <w:sz w:val="14"/>
        </w:rPr>
        <w:t xml:space="preserve">While 36 U.S. states and the District of Columbia have legalized cannabis for medical or recreational use, insurance for growers, testing labs and retailers is being held in check largely by strict federal laws that criminalize pot alongside heroin, </w:t>
      </w:r>
      <w:proofErr w:type="gramStart"/>
      <w:r w:rsidRPr="00760E09">
        <w:rPr>
          <w:rFonts w:asciiTheme="minorHAnsi" w:eastAsia="Times New Roman" w:hAnsiTheme="minorHAnsi" w:cstheme="minorHAnsi"/>
          <w:color w:val="000000" w:themeColor="text1"/>
          <w:sz w:val="14"/>
        </w:rPr>
        <w:t>methamphetamine</w:t>
      </w:r>
      <w:proofErr w:type="gramEnd"/>
      <w:r w:rsidRPr="00760E09">
        <w:rPr>
          <w:rFonts w:asciiTheme="minorHAnsi" w:eastAsia="Times New Roman" w:hAnsiTheme="minorHAnsi" w:cstheme="minorHAnsi"/>
          <w:color w:val="000000" w:themeColor="text1"/>
          <w:sz w:val="14"/>
        </w:rPr>
        <w:t xml:space="preserve"> and LSD.</w:t>
      </w:r>
      <w:r w:rsidRPr="00760E09">
        <w:rPr>
          <w:rFonts w:asciiTheme="minorHAnsi" w:eastAsia="Times New Roman" w:hAnsiTheme="minorHAnsi" w:cstheme="minorHAnsi"/>
          <w:b/>
          <w:color w:val="000000" w:themeColor="text1"/>
          <w:u w:val="single"/>
        </w:rPr>
        <w:t xml:space="preserve"> U.S. </w:t>
      </w:r>
      <w:r w:rsidRPr="00760E09">
        <w:rPr>
          <w:rFonts w:asciiTheme="minorHAnsi" w:eastAsia="Times New Roman" w:hAnsiTheme="minorHAnsi" w:cstheme="minorHAnsi"/>
          <w:b/>
          <w:color w:val="000000" w:themeColor="text1"/>
          <w:highlight w:val="green"/>
          <w:u w:val="single"/>
        </w:rPr>
        <w:t>legal cannabis sales jumped 45%</w:t>
      </w:r>
      <w:r w:rsidRPr="00760E09">
        <w:rPr>
          <w:rFonts w:asciiTheme="minorHAnsi" w:eastAsia="Times New Roman" w:hAnsiTheme="minorHAnsi" w:cstheme="minorHAnsi"/>
          <w:b/>
          <w:color w:val="000000" w:themeColor="text1"/>
          <w:u w:val="single"/>
        </w:rPr>
        <w:t xml:space="preserve"> last year and are expected to </w:t>
      </w:r>
      <w:hyperlink r:id="rId28" w:tgtFrame="_blank" w:history="1">
        <w:r w:rsidRPr="00760E09">
          <w:rPr>
            <w:rFonts w:asciiTheme="minorHAnsi" w:eastAsia="Times New Roman" w:hAnsiTheme="minorHAnsi" w:cstheme="minorHAnsi"/>
            <w:b/>
            <w:color w:val="000000" w:themeColor="text1"/>
            <w:u w:val="single"/>
          </w:rPr>
          <w:t>hit $41 billion in 2026</w:t>
        </w:r>
      </w:hyperlink>
      <w:r w:rsidRPr="00760E09">
        <w:rPr>
          <w:rFonts w:asciiTheme="minorHAnsi" w:eastAsia="Times New Roman" w:hAnsiTheme="minorHAnsi" w:cstheme="minorHAnsi"/>
          <w:b/>
          <w:color w:val="000000" w:themeColor="text1"/>
          <w:u w:val="single"/>
        </w:rPr>
        <w:t xml:space="preserve">, Colorado-based research firm BDSA said. </w:t>
      </w:r>
      <w:r w:rsidRPr="00760E09">
        <w:rPr>
          <w:rFonts w:asciiTheme="minorHAnsi" w:eastAsia="Times New Roman" w:hAnsiTheme="minorHAnsi" w:cstheme="minorHAnsi"/>
          <w:color w:val="000000" w:themeColor="text1"/>
          <w:sz w:val="14"/>
        </w:rPr>
        <w:t>But the industry only wrote about $250 million in policies last year, insurance agents estimated for Reuters, with a handful of carriers offering limited property and liability coverage.</w:t>
      </w:r>
      <w:r w:rsidRPr="00760E09">
        <w:rPr>
          <w:rFonts w:asciiTheme="minorHAnsi" w:eastAsia="Times New Roman" w:hAnsiTheme="minorHAnsi" w:cstheme="minorHAnsi"/>
          <w:b/>
          <w:color w:val="000000" w:themeColor="text1"/>
          <w:u w:val="single"/>
        </w:rPr>
        <w:t xml:space="preserve"> </w:t>
      </w:r>
      <w:r w:rsidRPr="00760E09">
        <w:rPr>
          <w:rFonts w:asciiTheme="minorHAnsi" w:eastAsia="Times New Roman" w:hAnsiTheme="minorHAnsi" w:cstheme="minorHAnsi"/>
          <w:color w:val="000000" w:themeColor="text1"/>
          <w:sz w:val="14"/>
        </w:rPr>
        <w:t xml:space="preserve">Businesses also need coverage for crops and theft, along with larger payout limits, according to more than a dozen insurers, brokers, agents, </w:t>
      </w:r>
      <w:proofErr w:type="gramStart"/>
      <w:r w:rsidRPr="00760E09">
        <w:rPr>
          <w:rFonts w:asciiTheme="minorHAnsi" w:eastAsia="Times New Roman" w:hAnsiTheme="minorHAnsi" w:cstheme="minorHAnsi"/>
          <w:color w:val="000000" w:themeColor="text1"/>
          <w:sz w:val="14"/>
        </w:rPr>
        <w:t>lawyers</w:t>
      </w:r>
      <w:proofErr w:type="gramEnd"/>
      <w:r w:rsidRPr="00760E09">
        <w:rPr>
          <w:rFonts w:asciiTheme="minorHAnsi" w:eastAsia="Times New Roman" w:hAnsiTheme="minorHAnsi" w:cstheme="minorHAnsi"/>
          <w:color w:val="000000" w:themeColor="text1"/>
          <w:sz w:val="14"/>
        </w:rPr>
        <w:t xml:space="preserve"> and cannabis business owners interviewed by Reuters.</w:t>
      </w:r>
      <w:r w:rsidRPr="00760E09">
        <w:rPr>
          <w:rFonts w:asciiTheme="minorHAnsi" w:eastAsia="Times New Roman" w:hAnsiTheme="minorHAnsi" w:cstheme="minorHAnsi"/>
          <w:b/>
          <w:color w:val="000000" w:themeColor="text1"/>
          <w:u w:val="single"/>
        </w:rPr>
        <w:t xml:space="preserve"> </w:t>
      </w:r>
      <w:r w:rsidRPr="00760E09">
        <w:rPr>
          <w:rFonts w:asciiTheme="minorHAnsi" w:eastAsia="Times New Roman" w:hAnsiTheme="minorHAnsi" w:cstheme="minorHAnsi"/>
          <w:color w:val="000000" w:themeColor="text1"/>
          <w:sz w:val="14"/>
        </w:rPr>
        <w:t>'OVERWHELMING NEED'</w:t>
      </w:r>
      <w:r w:rsidRPr="00760E09">
        <w:rPr>
          <w:rFonts w:asciiTheme="minorHAnsi" w:eastAsia="Times New Roman" w:hAnsiTheme="minorHAnsi" w:cstheme="minorHAnsi"/>
          <w:b/>
          <w:color w:val="000000" w:themeColor="text1"/>
          <w:sz w:val="14"/>
        </w:rPr>
        <w:t xml:space="preserve">. </w:t>
      </w:r>
      <w:r w:rsidRPr="00760E09">
        <w:rPr>
          <w:rFonts w:asciiTheme="minorHAnsi" w:eastAsia="Times New Roman" w:hAnsiTheme="minorHAnsi" w:cstheme="minorHAnsi"/>
          <w:color w:val="000000" w:themeColor="text1"/>
          <w:sz w:val="14"/>
        </w:rPr>
        <w:t xml:space="preserve">As </w:t>
      </w:r>
      <w:r w:rsidRPr="00760E09">
        <w:rPr>
          <w:rFonts w:asciiTheme="minorHAnsi" w:eastAsia="Times New Roman" w:hAnsiTheme="minorHAnsi" w:cstheme="minorHAnsi"/>
          <w:b/>
          <w:color w:val="000000" w:themeColor="text1"/>
          <w:highlight w:val="green"/>
          <w:u w:val="single"/>
        </w:rPr>
        <w:t>Congress considers bills that would loosen federal laws</w:t>
      </w:r>
      <w:r w:rsidRPr="00760E09">
        <w:rPr>
          <w:rFonts w:asciiTheme="minorHAnsi" w:eastAsia="Times New Roman" w:hAnsiTheme="minorHAnsi" w:cstheme="minorHAnsi"/>
          <w:b/>
          <w:color w:val="000000" w:themeColor="text1"/>
          <w:u w:val="single"/>
        </w:rPr>
        <w:t>, some insurers are trying to fill the gap with new types of coverage</w:t>
      </w:r>
      <w:r w:rsidRPr="00760E09">
        <w:rPr>
          <w:rFonts w:asciiTheme="minorHAnsi" w:eastAsia="Times New Roman" w:hAnsiTheme="minorHAnsi" w:cstheme="minorHAnsi"/>
          <w:color w:val="000000" w:themeColor="text1"/>
          <w:sz w:val="14"/>
        </w:rPr>
        <w:t>. Because insurers are regulated at the state level, they can now offer coverage in states where the drug is legal, and federal decriminalization would expand the market.</w:t>
      </w:r>
      <w:r w:rsidRPr="00760E09">
        <w:rPr>
          <w:rFonts w:asciiTheme="minorHAnsi" w:eastAsia="Times New Roman" w:hAnsiTheme="minorHAnsi" w:cstheme="minorHAnsi"/>
          <w:b/>
          <w:color w:val="000000" w:themeColor="text1"/>
          <w:u w:val="single"/>
        </w:rPr>
        <w:t xml:space="preserve"> </w:t>
      </w:r>
      <w:r w:rsidRPr="00760E09">
        <w:rPr>
          <w:rFonts w:asciiTheme="minorHAnsi" w:eastAsia="Times New Roman" w:hAnsiTheme="minorHAnsi" w:cstheme="minorHAnsi"/>
          <w:color w:val="000000" w:themeColor="text1"/>
          <w:sz w:val="14"/>
        </w:rPr>
        <w:t xml:space="preserve">"There is an overwhelming need for the right kinds of insurance," said Rocco </w:t>
      </w:r>
      <w:proofErr w:type="spellStart"/>
      <w:r w:rsidRPr="00760E09">
        <w:rPr>
          <w:rFonts w:asciiTheme="minorHAnsi" w:eastAsia="Times New Roman" w:hAnsiTheme="minorHAnsi" w:cstheme="minorHAnsi"/>
          <w:color w:val="000000" w:themeColor="text1"/>
          <w:sz w:val="14"/>
        </w:rPr>
        <w:t>Petrilli</w:t>
      </w:r>
      <w:proofErr w:type="spellEnd"/>
      <w:r w:rsidRPr="00760E09">
        <w:rPr>
          <w:rFonts w:asciiTheme="minorHAnsi" w:eastAsia="Times New Roman" w:hAnsiTheme="minorHAnsi" w:cstheme="minorHAnsi"/>
          <w:color w:val="000000" w:themeColor="text1"/>
          <w:sz w:val="14"/>
        </w:rPr>
        <w:t>, chairman of the National Cannabis Risk Management Association (NCRMA), a trade group of 3,000 cannabis businesses.</w:t>
      </w:r>
      <w:r w:rsidRPr="00760E09">
        <w:rPr>
          <w:rFonts w:asciiTheme="minorHAnsi" w:eastAsia="Times New Roman" w:hAnsiTheme="minorHAnsi" w:cstheme="minorHAnsi"/>
          <w:b/>
          <w:color w:val="000000" w:themeColor="text1"/>
          <w:u w:val="single"/>
        </w:rPr>
        <w:t xml:space="preserve"> </w:t>
      </w:r>
      <w:r w:rsidRPr="00760E09">
        <w:rPr>
          <w:rFonts w:asciiTheme="minorHAnsi" w:eastAsia="Times New Roman" w:hAnsiTheme="minorHAnsi" w:cstheme="minorHAnsi"/>
          <w:color w:val="000000" w:themeColor="text1"/>
          <w:sz w:val="14"/>
        </w:rPr>
        <w:t xml:space="preserve">NCRMA in April set up a captive insurer to offer coverage for property, general premises liability and product liability to members. It plans to add workers' compensation and auto coverage in the fourth quarter, </w:t>
      </w:r>
      <w:proofErr w:type="spellStart"/>
      <w:r w:rsidRPr="00760E09">
        <w:rPr>
          <w:rFonts w:asciiTheme="minorHAnsi" w:eastAsia="Times New Roman" w:hAnsiTheme="minorHAnsi" w:cstheme="minorHAnsi"/>
          <w:color w:val="000000" w:themeColor="text1"/>
          <w:sz w:val="14"/>
        </w:rPr>
        <w:t>Petrilli</w:t>
      </w:r>
      <w:proofErr w:type="spellEnd"/>
      <w:r w:rsidRPr="00760E09">
        <w:rPr>
          <w:rFonts w:asciiTheme="minorHAnsi" w:eastAsia="Times New Roman" w:hAnsiTheme="minorHAnsi" w:cstheme="minorHAnsi"/>
          <w:color w:val="000000" w:themeColor="text1"/>
          <w:sz w:val="14"/>
        </w:rPr>
        <w:t xml:space="preserve"> said. The captive approach provides coverage only to NCRMA members that is tailored to their needs.</w:t>
      </w:r>
      <w:r w:rsidRPr="00760E09">
        <w:rPr>
          <w:rFonts w:asciiTheme="minorHAnsi" w:eastAsia="Times New Roman" w:hAnsiTheme="minorHAnsi" w:cstheme="minorHAnsi"/>
          <w:b/>
          <w:color w:val="000000" w:themeColor="text1"/>
          <w:u w:val="single"/>
        </w:rPr>
        <w:t xml:space="preserve"> </w:t>
      </w:r>
      <w:proofErr w:type="spellStart"/>
      <w:r w:rsidRPr="00760E09">
        <w:rPr>
          <w:rFonts w:asciiTheme="minorHAnsi" w:eastAsia="Times New Roman" w:hAnsiTheme="minorHAnsi" w:cstheme="minorHAnsi"/>
          <w:color w:val="000000" w:themeColor="text1"/>
          <w:sz w:val="14"/>
        </w:rPr>
        <w:t>CannGen</w:t>
      </w:r>
      <w:proofErr w:type="spellEnd"/>
      <w:r w:rsidRPr="00760E09">
        <w:rPr>
          <w:rFonts w:asciiTheme="minorHAnsi" w:eastAsia="Times New Roman" w:hAnsiTheme="minorHAnsi" w:cstheme="minorHAnsi"/>
          <w:color w:val="000000" w:themeColor="text1"/>
          <w:sz w:val="14"/>
        </w:rPr>
        <w:t xml:space="preserve"> Insurance Services, a national managing general underwriter of cannabis, CBD and hemp risks that works with commercial carriers, plans to introduce Directors &amp; Officers (D&amp;O) and employment practice liability cover soon, through a new division called </w:t>
      </w:r>
      <w:proofErr w:type="spellStart"/>
      <w:r w:rsidRPr="00760E09">
        <w:rPr>
          <w:rFonts w:asciiTheme="minorHAnsi" w:eastAsia="Times New Roman" w:hAnsiTheme="minorHAnsi" w:cstheme="minorHAnsi"/>
          <w:color w:val="000000" w:themeColor="text1"/>
          <w:sz w:val="14"/>
        </w:rPr>
        <w:t>CannGenPRO</w:t>
      </w:r>
      <w:proofErr w:type="spellEnd"/>
      <w:r w:rsidRPr="00760E09">
        <w:rPr>
          <w:rFonts w:asciiTheme="minorHAnsi" w:eastAsia="Times New Roman" w:hAnsiTheme="minorHAnsi" w:cstheme="minorHAnsi"/>
          <w:color w:val="000000" w:themeColor="text1"/>
          <w:sz w:val="14"/>
        </w:rPr>
        <w:t xml:space="preserve">, said Charles </w:t>
      </w:r>
      <w:proofErr w:type="spellStart"/>
      <w:r w:rsidRPr="00760E09">
        <w:rPr>
          <w:rFonts w:asciiTheme="minorHAnsi" w:eastAsia="Times New Roman" w:hAnsiTheme="minorHAnsi" w:cstheme="minorHAnsi"/>
          <w:color w:val="000000" w:themeColor="text1"/>
          <w:sz w:val="14"/>
        </w:rPr>
        <w:t>Pyfrom</w:t>
      </w:r>
      <w:proofErr w:type="spellEnd"/>
      <w:r w:rsidRPr="00760E09">
        <w:rPr>
          <w:rFonts w:asciiTheme="minorHAnsi" w:eastAsia="Times New Roman" w:hAnsiTheme="minorHAnsi" w:cstheme="minorHAnsi"/>
          <w:color w:val="000000" w:themeColor="text1"/>
          <w:sz w:val="14"/>
        </w:rPr>
        <w:t xml:space="preserve">, chief marketing officer. </w:t>
      </w:r>
      <w:proofErr w:type="spellStart"/>
      <w:r w:rsidRPr="00760E09">
        <w:rPr>
          <w:rFonts w:asciiTheme="minorHAnsi" w:eastAsia="Times New Roman" w:hAnsiTheme="minorHAnsi" w:cstheme="minorHAnsi"/>
          <w:color w:val="000000" w:themeColor="text1"/>
          <w:sz w:val="14"/>
        </w:rPr>
        <w:t>CannGen</w:t>
      </w:r>
      <w:proofErr w:type="spellEnd"/>
      <w:r w:rsidRPr="00760E09">
        <w:rPr>
          <w:rFonts w:asciiTheme="minorHAnsi" w:eastAsia="Times New Roman" w:hAnsiTheme="minorHAnsi" w:cstheme="minorHAnsi"/>
          <w:color w:val="000000" w:themeColor="text1"/>
          <w:sz w:val="14"/>
        </w:rPr>
        <w:t xml:space="preserve"> distributes via appointed retail and wholesale brokers to provide "one-stop-shopping."</w:t>
      </w:r>
      <w:r w:rsidRPr="00760E09">
        <w:rPr>
          <w:rFonts w:asciiTheme="minorHAnsi" w:eastAsia="Times New Roman" w:hAnsiTheme="minorHAnsi" w:cstheme="minorHAnsi"/>
          <w:b/>
          <w:color w:val="000000" w:themeColor="text1"/>
          <w:u w:val="single"/>
        </w:rPr>
        <w:t xml:space="preserve"> Some large insurers, such as Progressive Corp </w:t>
      </w:r>
      <w:hyperlink r:id="rId29" w:tgtFrame="_blank" w:history="1">
        <w:r w:rsidRPr="00760E09">
          <w:rPr>
            <w:rFonts w:asciiTheme="minorHAnsi" w:eastAsia="Times New Roman" w:hAnsiTheme="minorHAnsi" w:cstheme="minorHAnsi"/>
            <w:b/>
            <w:color w:val="000000" w:themeColor="text1"/>
            <w:u w:val="single"/>
          </w:rPr>
          <w:t>(PGR.N)</w:t>
        </w:r>
      </w:hyperlink>
      <w:r w:rsidRPr="00760E09">
        <w:rPr>
          <w:rFonts w:asciiTheme="minorHAnsi" w:eastAsia="Times New Roman" w:hAnsiTheme="minorHAnsi" w:cstheme="minorHAnsi"/>
          <w:b/>
          <w:color w:val="000000" w:themeColor="text1"/>
          <w:u w:val="single"/>
        </w:rPr>
        <w:t> Farmers Insurance, Liberty Mutual and AXA SA </w:t>
      </w:r>
      <w:hyperlink r:id="rId30" w:tgtFrame="_blank" w:history="1">
        <w:r w:rsidRPr="00760E09">
          <w:rPr>
            <w:rFonts w:asciiTheme="minorHAnsi" w:eastAsia="Times New Roman" w:hAnsiTheme="minorHAnsi" w:cstheme="minorHAnsi"/>
            <w:b/>
            <w:color w:val="000000" w:themeColor="text1"/>
            <w:u w:val="single"/>
          </w:rPr>
          <w:t>(AXAF.PA)</w:t>
        </w:r>
      </w:hyperlink>
      <w:r w:rsidRPr="00760E09">
        <w:rPr>
          <w:rFonts w:asciiTheme="minorHAnsi" w:eastAsia="Times New Roman" w:hAnsiTheme="minorHAnsi" w:cstheme="minorHAnsi"/>
          <w:b/>
          <w:color w:val="000000" w:themeColor="text1"/>
          <w:u w:val="single"/>
        </w:rPr>
        <w:t>, are offering coverage as more states legalize pot</w:t>
      </w:r>
      <w:r w:rsidRPr="00760E09">
        <w:rPr>
          <w:rFonts w:asciiTheme="minorHAnsi" w:eastAsia="Times New Roman" w:hAnsiTheme="minorHAnsi" w:cstheme="minorHAnsi"/>
          <w:color w:val="000000" w:themeColor="text1"/>
          <w:sz w:val="14"/>
        </w:rPr>
        <w:t xml:space="preserve">. They often sell via subsidiaries and work with </w:t>
      </w:r>
      <w:proofErr w:type="spellStart"/>
      <w:r w:rsidRPr="00760E09">
        <w:rPr>
          <w:rFonts w:asciiTheme="minorHAnsi" w:eastAsia="Times New Roman" w:hAnsiTheme="minorHAnsi" w:cstheme="minorHAnsi"/>
          <w:color w:val="000000" w:themeColor="text1"/>
          <w:sz w:val="14"/>
        </w:rPr>
        <w:t>CannGen</w:t>
      </w:r>
      <w:proofErr w:type="spellEnd"/>
      <w:r w:rsidRPr="00760E09">
        <w:rPr>
          <w:rFonts w:asciiTheme="minorHAnsi" w:eastAsia="Times New Roman" w:hAnsiTheme="minorHAnsi" w:cstheme="minorHAnsi"/>
          <w:color w:val="000000" w:themeColor="text1"/>
          <w:sz w:val="14"/>
        </w:rPr>
        <w:t xml:space="preserve"> or others, state licensing records show.</w:t>
      </w:r>
      <w:r w:rsidRPr="00760E09">
        <w:rPr>
          <w:rFonts w:asciiTheme="minorHAnsi" w:eastAsia="Times New Roman" w:hAnsiTheme="minorHAnsi" w:cstheme="minorHAnsi"/>
          <w:b/>
          <w:color w:val="000000" w:themeColor="text1"/>
          <w:u w:val="single"/>
        </w:rPr>
        <w:t xml:space="preserve"> </w:t>
      </w:r>
      <w:r w:rsidRPr="00760E09">
        <w:rPr>
          <w:rFonts w:asciiTheme="minorHAnsi" w:eastAsia="Times New Roman" w:hAnsiTheme="minorHAnsi" w:cstheme="minorHAnsi"/>
          <w:color w:val="000000" w:themeColor="text1"/>
          <w:sz w:val="14"/>
        </w:rPr>
        <w:t>Progressive said its vehicle policies cover liability and physical damage in states that have legalized transport of cannabis, but it does not insure cargos. The other companies declined to comment.</w:t>
      </w:r>
      <w:r w:rsidRPr="00760E09">
        <w:rPr>
          <w:rFonts w:asciiTheme="minorHAnsi" w:eastAsia="Times New Roman" w:hAnsiTheme="minorHAnsi" w:cstheme="minorHAnsi"/>
          <w:b/>
          <w:color w:val="000000" w:themeColor="text1"/>
          <w:u w:val="single"/>
        </w:rPr>
        <w:t xml:space="preserve"> </w:t>
      </w:r>
      <w:r w:rsidRPr="00760E09">
        <w:rPr>
          <w:rFonts w:asciiTheme="minorHAnsi" w:eastAsia="Times New Roman" w:hAnsiTheme="minorHAnsi" w:cstheme="minorHAnsi"/>
          <w:color w:val="000000" w:themeColor="text1"/>
          <w:sz w:val="14"/>
        </w:rPr>
        <w:t>New policies cannot come soon enough for cannabis business owners, who say coverage is often hard to find and expensive. Cannabis dispensary owners told Reuters, for example, that their premiums are 20% to 30% higher than an ordinary retailer would pay. Some types of vehicle coverage can cost four or five times more, they said.</w:t>
      </w:r>
      <w:r w:rsidRPr="00760E09">
        <w:rPr>
          <w:rFonts w:asciiTheme="minorHAnsi" w:eastAsia="Times New Roman" w:hAnsiTheme="minorHAnsi" w:cstheme="minorHAnsi"/>
          <w:b/>
          <w:color w:val="000000" w:themeColor="text1"/>
          <w:u w:val="single"/>
        </w:rPr>
        <w:t xml:space="preserve"> </w:t>
      </w:r>
      <w:r w:rsidRPr="00760E09">
        <w:rPr>
          <w:rFonts w:asciiTheme="minorHAnsi" w:eastAsia="Times New Roman" w:hAnsiTheme="minorHAnsi" w:cstheme="minorHAnsi"/>
          <w:color w:val="000000" w:themeColor="text1"/>
          <w:sz w:val="14"/>
        </w:rPr>
        <w:t xml:space="preserve">D&amp;O insurance, which is crucial for attracting seasoned business leaders and raising capital, is also expensive, said Gavin Kogan, CEO of Grupo </w:t>
      </w:r>
      <w:proofErr w:type="spellStart"/>
      <w:r w:rsidRPr="00760E09">
        <w:rPr>
          <w:rFonts w:asciiTheme="minorHAnsi" w:eastAsia="Times New Roman" w:hAnsiTheme="minorHAnsi" w:cstheme="minorHAnsi"/>
          <w:color w:val="000000" w:themeColor="text1"/>
          <w:sz w:val="14"/>
        </w:rPr>
        <w:t>Flor</w:t>
      </w:r>
      <w:proofErr w:type="spellEnd"/>
      <w:r w:rsidRPr="00760E09">
        <w:rPr>
          <w:rFonts w:asciiTheme="minorHAnsi" w:eastAsia="Times New Roman" w:hAnsiTheme="minorHAnsi" w:cstheme="minorHAnsi"/>
          <w:color w:val="000000" w:themeColor="text1"/>
          <w:sz w:val="14"/>
        </w:rPr>
        <w:t xml:space="preserve">, which is a licensed cultivator, </w:t>
      </w:r>
      <w:proofErr w:type="gramStart"/>
      <w:r w:rsidRPr="00760E09">
        <w:rPr>
          <w:rFonts w:asciiTheme="minorHAnsi" w:eastAsia="Times New Roman" w:hAnsiTheme="minorHAnsi" w:cstheme="minorHAnsi"/>
          <w:color w:val="000000" w:themeColor="text1"/>
          <w:sz w:val="14"/>
        </w:rPr>
        <w:t>distributor</w:t>
      </w:r>
      <w:proofErr w:type="gramEnd"/>
      <w:r w:rsidRPr="00760E09">
        <w:rPr>
          <w:rFonts w:asciiTheme="minorHAnsi" w:eastAsia="Times New Roman" w:hAnsiTheme="minorHAnsi" w:cstheme="minorHAnsi"/>
          <w:color w:val="000000" w:themeColor="text1"/>
          <w:sz w:val="14"/>
        </w:rPr>
        <w:t xml:space="preserve"> and manufacturer with five dispensaries in California. He said he pays $85,000 to $100,000 annually for $1 </w:t>
      </w:r>
      <w:proofErr w:type="spellStart"/>
      <w:r w:rsidRPr="00760E09">
        <w:rPr>
          <w:rFonts w:asciiTheme="minorHAnsi" w:eastAsia="Times New Roman" w:hAnsiTheme="minorHAnsi" w:cstheme="minorHAnsi"/>
          <w:color w:val="000000" w:themeColor="text1"/>
          <w:sz w:val="14"/>
        </w:rPr>
        <w:t>million</w:t>
      </w:r>
      <w:proofErr w:type="spellEnd"/>
      <w:r w:rsidRPr="00760E09">
        <w:rPr>
          <w:rFonts w:asciiTheme="minorHAnsi" w:eastAsia="Times New Roman" w:hAnsiTheme="minorHAnsi" w:cstheme="minorHAnsi"/>
          <w:color w:val="000000" w:themeColor="text1"/>
          <w:sz w:val="14"/>
        </w:rPr>
        <w:t xml:space="preserve"> of D&amp;O protection, "and the coverage is super limited."</w:t>
      </w:r>
      <w:r w:rsidRPr="00760E09">
        <w:rPr>
          <w:rFonts w:asciiTheme="minorHAnsi" w:eastAsia="Times New Roman" w:hAnsiTheme="minorHAnsi" w:cstheme="minorHAnsi"/>
          <w:b/>
          <w:color w:val="000000" w:themeColor="text1"/>
          <w:u w:val="single"/>
        </w:rPr>
        <w:t xml:space="preserve"> </w:t>
      </w:r>
      <w:r w:rsidRPr="00760E09">
        <w:rPr>
          <w:rFonts w:asciiTheme="minorHAnsi" w:eastAsia="Times New Roman" w:hAnsiTheme="minorHAnsi" w:cstheme="minorHAnsi"/>
          <w:color w:val="000000" w:themeColor="text1"/>
          <w:sz w:val="14"/>
        </w:rPr>
        <w:t>A lack of insurance can also create operational challenges and raise costs. Low coverage limits on cargo insurance, for example, can force companies to split shipments up, said Gene Brown, an insurance agent in Carmel, California, who specializes in cannabis coverage.</w:t>
      </w:r>
      <w:r w:rsidRPr="00760E09">
        <w:rPr>
          <w:rFonts w:asciiTheme="minorHAnsi" w:eastAsia="Times New Roman" w:hAnsiTheme="minorHAnsi" w:cstheme="minorHAnsi"/>
          <w:b/>
          <w:color w:val="000000" w:themeColor="text1"/>
          <w:u w:val="single"/>
        </w:rPr>
        <w:t xml:space="preserve"> </w:t>
      </w:r>
      <w:r w:rsidRPr="00760E09">
        <w:rPr>
          <w:rFonts w:asciiTheme="minorHAnsi" w:eastAsia="Times New Roman" w:hAnsiTheme="minorHAnsi" w:cstheme="minorHAnsi"/>
          <w:color w:val="000000" w:themeColor="text1"/>
          <w:sz w:val="14"/>
        </w:rPr>
        <w:t>"You have big fleets delivering large amounts of cannabis or transporting large amounts of money," he said. They need $1 million coverage but "you can only get $500,000 right now."</w:t>
      </w:r>
      <w:r w:rsidRPr="00760E09">
        <w:rPr>
          <w:rFonts w:asciiTheme="minorHAnsi" w:eastAsia="Times New Roman" w:hAnsiTheme="minorHAnsi" w:cstheme="minorHAnsi"/>
          <w:b/>
          <w:color w:val="000000" w:themeColor="text1"/>
          <w:u w:val="single"/>
        </w:rPr>
        <w:t xml:space="preserve"> </w:t>
      </w:r>
      <w:r w:rsidRPr="00760E09">
        <w:rPr>
          <w:rFonts w:asciiTheme="minorHAnsi" w:eastAsia="Times New Roman" w:hAnsiTheme="minorHAnsi" w:cstheme="minorHAnsi"/>
          <w:color w:val="000000" w:themeColor="text1"/>
          <w:sz w:val="14"/>
        </w:rPr>
        <w:t>LEGALIZATION PUSH</w:t>
      </w:r>
      <w:r w:rsidRPr="00760E09">
        <w:rPr>
          <w:rFonts w:asciiTheme="minorHAnsi" w:eastAsia="Times New Roman" w:hAnsiTheme="minorHAnsi" w:cstheme="minorHAnsi"/>
          <w:b/>
          <w:color w:val="000000" w:themeColor="text1"/>
          <w:u w:val="single"/>
        </w:rPr>
        <w:t xml:space="preserve">. As more states legalize cannabis, </w:t>
      </w:r>
      <w:r w:rsidRPr="00760E09">
        <w:rPr>
          <w:rFonts w:asciiTheme="minorHAnsi" w:eastAsia="Times New Roman" w:hAnsiTheme="minorHAnsi" w:cstheme="minorHAnsi"/>
          <w:b/>
          <w:color w:val="000000" w:themeColor="text1"/>
          <w:highlight w:val="green"/>
          <w:u w:val="single"/>
        </w:rPr>
        <w:t>U.S. lawmakers are under growing pressure to follow</w:t>
      </w:r>
      <w:r w:rsidRPr="00760E09">
        <w:rPr>
          <w:rFonts w:asciiTheme="minorHAnsi" w:eastAsia="Times New Roman" w:hAnsiTheme="minorHAnsi" w:cstheme="minorHAnsi"/>
          <w:color w:val="000000" w:themeColor="text1"/>
          <w:sz w:val="14"/>
        </w:rPr>
        <w:t xml:space="preserve">. Last month, </w:t>
      </w:r>
      <w:r w:rsidRPr="00760E09">
        <w:rPr>
          <w:rFonts w:asciiTheme="minorHAnsi" w:eastAsia="Times New Roman" w:hAnsiTheme="minorHAnsi" w:cstheme="minorHAnsi"/>
          <w:b/>
          <w:color w:val="000000" w:themeColor="text1"/>
          <w:u w:val="single"/>
        </w:rPr>
        <w:t>Senate Majority Leader Chuck Schumer threw his weight behind the movement, unveiling an ambitious draft bill to legalize cannabis. </w:t>
      </w:r>
      <w:hyperlink r:id="rId31" w:history="1">
        <w:r w:rsidRPr="00760E09">
          <w:rPr>
            <w:rFonts w:asciiTheme="minorHAnsi" w:eastAsia="Times New Roman" w:hAnsiTheme="minorHAnsi" w:cstheme="minorHAnsi"/>
            <w:color w:val="000000" w:themeColor="text1"/>
            <w:u w:val="single"/>
          </w:rPr>
          <w:t>read more</w:t>
        </w:r>
      </w:hyperlink>
      <w:r w:rsidRPr="00760E09">
        <w:rPr>
          <w:rFonts w:asciiTheme="minorHAnsi" w:eastAsia="Times New Roman" w:hAnsiTheme="minorHAnsi" w:cstheme="minorHAnsi"/>
          <w:b/>
          <w:color w:val="000000" w:themeColor="text1"/>
          <w:u w:val="single"/>
        </w:rPr>
        <w:t xml:space="preserve"> In April, the House of Representatives passed a bipartisan bill that would allow banks to provide services to cannabis companies in states where it is legal.</w:t>
      </w:r>
      <w:r w:rsidRPr="00760E09">
        <w:rPr>
          <w:rFonts w:asciiTheme="minorHAnsi" w:eastAsia="Times New Roman" w:hAnsiTheme="minorHAnsi" w:cstheme="minorHAnsi"/>
          <w:color w:val="000000" w:themeColor="text1"/>
          <w:sz w:val="14"/>
        </w:rPr>
        <w:t> </w:t>
      </w:r>
      <w:hyperlink r:id="rId32" w:history="1">
        <w:r w:rsidRPr="00760E09">
          <w:rPr>
            <w:rFonts w:asciiTheme="minorHAnsi" w:eastAsia="Times New Roman" w:hAnsiTheme="minorHAnsi" w:cstheme="minorHAnsi"/>
            <w:color w:val="000000" w:themeColor="text1"/>
            <w:u w:val="single"/>
          </w:rPr>
          <w:t>read more</w:t>
        </w:r>
      </w:hyperlink>
      <w:r w:rsidRPr="00760E09">
        <w:rPr>
          <w:rFonts w:asciiTheme="minorHAnsi" w:eastAsia="Times New Roman" w:hAnsiTheme="minorHAnsi" w:cstheme="minorHAnsi"/>
          <w:b/>
          <w:color w:val="000000" w:themeColor="text1"/>
          <w:u w:val="single"/>
        </w:rPr>
        <w:t xml:space="preserve"> </w:t>
      </w:r>
      <w:r w:rsidRPr="00760E09">
        <w:rPr>
          <w:rFonts w:asciiTheme="minorHAnsi" w:eastAsia="Times New Roman" w:hAnsiTheme="minorHAnsi" w:cstheme="minorHAnsi"/>
          <w:color w:val="000000" w:themeColor="text1"/>
          <w:sz w:val="14"/>
        </w:rPr>
        <w:t xml:space="preserve">Schumer's measure is unlikely to become law in its current form, given Democrats' narrow majority in the Senate and its broad scope, said Ian Stewart, partner and co-chair of the cannabis practice at law firm Wilson </w:t>
      </w:r>
      <w:proofErr w:type="spellStart"/>
      <w:r w:rsidRPr="00760E09">
        <w:rPr>
          <w:rFonts w:asciiTheme="minorHAnsi" w:eastAsia="Times New Roman" w:hAnsiTheme="minorHAnsi" w:cstheme="minorHAnsi"/>
          <w:color w:val="000000" w:themeColor="text1"/>
          <w:sz w:val="14"/>
        </w:rPr>
        <w:t>Elser</w:t>
      </w:r>
      <w:proofErr w:type="spellEnd"/>
      <w:r w:rsidRPr="00760E09">
        <w:rPr>
          <w:rFonts w:asciiTheme="minorHAnsi" w:eastAsia="Times New Roman" w:hAnsiTheme="minorHAnsi" w:cstheme="minorHAnsi"/>
          <w:color w:val="000000" w:themeColor="text1"/>
          <w:sz w:val="14"/>
        </w:rPr>
        <w:t>.</w:t>
      </w:r>
      <w:r w:rsidRPr="00760E09">
        <w:rPr>
          <w:rFonts w:asciiTheme="minorHAnsi" w:eastAsia="Times New Roman" w:hAnsiTheme="minorHAnsi" w:cstheme="minorHAnsi"/>
          <w:b/>
          <w:color w:val="000000" w:themeColor="text1"/>
          <w:u w:val="single"/>
        </w:rPr>
        <w:t xml:space="preserve"> </w:t>
      </w:r>
      <w:r w:rsidRPr="00760E09">
        <w:rPr>
          <w:rFonts w:asciiTheme="minorHAnsi" w:eastAsia="Times New Roman" w:hAnsiTheme="minorHAnsi" w:cstheme="minorHAnsi"/>
          <w:color w:val="000000" w:themeColor="text1"/>
          <w:sz w:val="14"/>
        </w:rPr>
        <w:t xml:space="preserve">Still, </w:t>
      </w:r>
      <w:r w:rsidRPr="00760E09">
        <w:rPr>
          <w:rFonts w:asciiTheme="minorHAnsi" w:eastAsia="Times New Roman" w:hAnsiTheme="minorHAnsi" w:cstheme="minorHAnsi"/>
          <w:b/>
          <w:color w:val="000000" w:themeColor="text1"/>
          <w:highlight w:val="green"/>
          <w:u w:val="single"/>
        </w:rPr>
        <w:t>analysts</w:t>
      </w:r>
      <w:r w:rsidRPr="00760E09">
        <w:rPr>
          <w:rFonts w:asciiTheme="minorHAnsi" w:eastAsia="Times New Roman" w:hAnsiTheme="minorHAnsi" w:cstheme="minorHAnsi"/>
          <w:b/>
          <w:color w:val="000000" w:themeColor="text1"/>
          <w:u w:val="single"/>
        </w:rPr>
        <w:t xml:space="preserve"> and insurance executives </w:t>
      </w:r>
      <w:r w:rsidRPr="00760E09">
        <w:rPr>
          <w:rFonts w:asciiTheme="minorHAnsi" w:eastAsia="Times New Roman" w:hAnsiTheme="minorHAnsi" w:cstheme="minorHAnsi"/>
          <w:b/>
          <w:color w:val="000000" w:themeColor="text1"/>
          <w:highlight w:val="green"/>
          <w:u w:val="single"/>
        </w:rPr>
        <w:t>say</w:t>
      </w:r>
      <w:r w:rsidRPr="00760E09">
        <w:rPr>
          <w:rFonts w:asciiTheme="minorHAnsi" w:eastAsia="Times New Roman" w:hAnsiTheme="minorHAnsi" w:cstheme="minorHAnsi"/>
          <w:b/>
          <w:color w:val="000000" w:themeColor="text1"/>
          <w:u w:val="single"/>
        </w:rPr>
        <w:t xml:space="preserve"> such bills show </w:t>
      </w:r>
      <w:r w:rsidRPr="00760E09">
        <w:rPr>
          <w:rFonts w:asciiTheme="minorHAnsi" w:eastAsia="Times New Roman" w:hAnsiTheme="minorHAnsi" w:cstheme="minorHAnsi"/>
          <w:b/>
          <w:color w:val="000000" w:themeColor="text1"/>
          <w:highlight w:val="green"/>
          <w:u w:val="single"/>
        </w:rPr>
        <w:t>Congress is</w:t>
      </w:r>
      <w:r w:rsidRPr="00760E09">
        <w:rPr>
          <w:rFonts w:asciiTheme="minorHAnsi" w:eastAsia="Times New Roman" w:hAnsiTheme="minorHAnsi" w:cstheme="minorHAnsi"/>
          <w:b/>
          <w:color w:val="000000" w:themeColor="text1"/>
          <w:u w:val="single"/>
        </w:rPr>
        <w:t xml:space="preserve"> slowly </w:t>
      </w:r>
      <w:r w:rsidRPr="00760E09">
        <w:rPr>
          <w:rFonts w:asciiTheme="minorHAnsi" w:eastAsia="Times New Roman" w:hAnsiTheme="minorHAnsi" w:cstheme="minorHAnsi"/>
          <w:b/>
          <w:color w:val="000000" w:themeColor="text1"/>
          <w:highlight w:val="green"/>
          <w:u w:val="single"/>
        </w:rPr>
        <w:t>heading toward looser cannabis laws</w:t>
      </w:r>
      <w:r w:rsidRPr="00760E09">
        <w:rPr>
          <w:rFonts w:asciiTheme="minorHAnsi" w:eastAsia="Times New Roman" w:hAnsiTheme="minorHAnsi" w:cstheme="minorHAnsi"/>
          <w:b/>
          <w:color w:val="000000" w:themeColor="text1"/>
          <w:u w:val="single"/>
        </w:rPr>
        <w:t xml:space="preserve">. BDSA expects some form of </w:t>
      </w:r>
      <w:r w:rsidRPr="00760E09">
        <w:rPr>
          <w:rFonts w:asciiTheme="minorHAnsi" w:eastAsia="Times New Roman" w:hAnsiTheme="minorHAnsi" w:cstheme="minorHAnsi"/>
          <w:b/>
          <w:color w:val="000000" w:themeColor="text1"/>
          <w:highlight w:val="green"/>
          <w:u w:val="single"/>
        </w:rPr>
        <w:t>federal legalization in 2022</w:t>
      </w:r>
      <w:r w:rsidRPr="00760E09">
        <w:rPr>
          <w:rFonts w:asciiTheme="minorHAnsi" w:eastAsia="Times New Roman" w:hAnsiTheme="minorHAnsi" w:cstheme="minorHAnsi"/>
          <w:b/>
          <w:color w:val="000000" w:themeColor="text1"/>
          <w:u w:val="single"/>
        </w:rPr>
        <w:t xml:space="preserve">, and </w:t>
      </w:r>
      <w:proofErr w:type="spellStart"/>
      <w:r w:rsidRPr="00760E09">
        <w:rPr>
          <w:rFonts w:asciiTheme="minorHAnsi" w:eastAsia="Times New Roman" w:hAnsiTheme="minorHAnsi" w:cstheme="minorHAnsi"/>
          <w:b/>
          <w:color w:val="000000" w:themeColor="text1"/>
          <w:u w:val="single"/>
        </w:rPr>
        <w:t>Petrilli</w:t>
      </w:r>
      <w:proofErr w:type="spellEnd"/>
      <w:r w:rsidRPr="00760E09">
        <w:rPr>
          <w:rFonts w:asciiTheme="minorHAnsi" w:eastAsia="Times New Roman" w:hAnsiTheme="minorHAnsi" w:cstheme="minorHAnsi"/>
          <w:b/>
          <w:color w:val="000000" w:themeColor="text1"/>
          <w:u w:val="single"/>
        </w:rPr>
        <w:t xml:space="preserve">, of NCRMA, said that could send insurance sales to cannabis businesses to more than $3 billion over the next five </w:t>
      </w:r>
      <w:proofErr w:type="gramStart"/>
      <w:r w:rsidRPr="00760E09">
        <w:rPr>
          <w:rFonts w:asciiTheme="minorHAnsi" w:eastAsia="Times New Roman" w:hAnsiTheme="minorHAnsi" w:cstheme="minorHAnsi"/>
          <w:b/>
          <w:color w:val="000000" w:themeColor="text1"/>
          <w:u w:val="single"/>
        </w:rPr>
        <w:t>years</w:t>
      </w:r>
      <w:r w:rsidRPr="00760E09">
        <w:rPr>
          <w:rFonts w:asciiTheme="minorHAnsi" w:eastAsia="Times New Roman" w:hAnsiTheme="minorHAnsi" w:cstheme="minorHAnsi"/>
          <w:color w:val="000000" w:themeColor="text1"/>
          <w:sz w:val="14"/>
        </w:rPr>
        <w:t>, if</w:t>
      </w:r>
      <w:proofErr w:type="gramEnd"/>
      <w:r w:rsidRPr="00760E09">
        <w:rPr>
          <w:rFonts w:asciiTheme="minorHAnsi" w:eastAsia="Times New Roman" w:hAnsiTheme="minorHAnsi" w:cstheme="minorHAnsi"/>
          <w:color w:val="000000" w:themeColor="text1"/>
          <w:sz w:val="14"/>
        </w:rPr>
        <w:t xml:space="preserve"> the industry were insured like normal businesses.</w:t>
      </w:r>
      <w:r w:rsidRPr="00760E09">
        <w:rPr>
          <w:rFonts w:asciiTheme="minorHAnsi" w:eastAsia="Times New Roman" w:hAnsiTheme="minorHAnsi" w:cstheme="minorHAnsi"/>
          <w:b/>
          <w:color w:val="000000" w:themeColor="text1"/>
          <w:u w:val="single"/>
        </w:rPr>
        <w:t xml:space="preserve"> </w:t>
      </w:r>
      <w:r w:rsidRPr="00760E09">
        <w:rPr>
          <w:rFonts w:asciiTheme="minorHAnsi" w:eastAsia="Times New Roman" w:hAnsiTheme="minorHAnsi" w:cstheme="minorHAnsi"/>
          <w:color w:val="000000" w:themeColor="text1"/>
          <w:sz w:val="14"/>
        </w:rPr>
        <w:t>"Whoever leads on providing reasonably priced insurance for this industry with the necessary coverage is going to be very, very successful," said Kogan.</w:t>
      </w:r>
    </w:p>
    <w:p w14:paraId="647AADB3" w14:textId="5C3E3BCE" w:rsidR="00760E09" w:rsidRPr="00760E09" w:rsidRDefault="00760E09" w:rsidP="00760E09">
      <w:pPr>
        <w:pStyle w:val="Heading4"/>
        <w:spacing w:line="278" w:lineRule="atLeast"/>
        <w:rPr>
          <w:rFonts w:cs="Calibri"/>
          <w:color w:val="000000" w:themeColor="text1"/>
        </w:rPr>
      </w:pPr>
      <w:r w:rsidRPr="00760E09">
        <w:rPr>
          <w:rFonts w:cs="Calibri"/>
          <w:color w:val="000000" w:themeColor="text1"/>
        </w:rPr>
        <w:lastRenderedPageBreak/>
        <w:t>Legalization is bipartisan, politicians listen to people, and the people want marijuana.</w:t>
      </w:r>
      <w:r w:rsidRPr="00760E09">
        <w:rPr>
          <w:rStyle w:val="apple-converted-space"/>
          <w:rFonts w:cs="Calibri"/>
          <w:color w:val="000000" w:themeColor="text1"/>
        </w:rPr>
        <w:t> </w:t>
      </w:r>
    </w:p>
    <w:p w14:paraId="5166A4D0" w14:textId="77777777" w:rsidR="00760E09" w:rsidRPr="00760E09" w:rsidRDefault="00760E09" w:rsidP="00760E09">
      <w:pPr>
        <w:spacing w:line="235" w:lineRule="atLeast"/>
        <w:rPr>
          <w:rFonts w:cs="Calibri"/>
          <w:color w:val="000000" w:themeColor="text1"/>
          <w:szCs w:val="22"/>
        </w:rPr>
      </w:pPr>
      <w:r w:rsidRPr="00760E09">
        <w:rPr>
          <w:rFonts w:cs="Calibri"/>
          <w:color w:val="000000" w:themeColor="text1"/>
          <w:szCs w:val="22"/>
        </w:rPr>
        <w:t>[</w:t>
      </w:r>
      <w:r w:rsidRPr="00760E09">
        <w:rPr>
          <w:rFonts w:cs="Calibri"/>
          <w:b/>
          <w:bCs/>
          <w:color w:val="000000" w:themeColor="text1"/>
          <w:sz w:val="28"/>
          <w:szCs w:val="28"/>
        </w:rPr>
        <w:t>Partnership Staff</w:t>
      </w:r>
      <w:r w:rsidRPr="00760E09">
        <w:rPr>
          <w:rFonts w:cs="Calibri"/>
          <w:color w:val="000000" w:themeColor="text1"/>
          <w:szCs w:val="22"/>
        </w:rPr>
        <w:t>. November 20</w:t>
      </w:r>
      <w:r w:rsidRPr="00760E09">
        <w:rPr>
          <w:rFonts w:cs="Calibri"/>
          <w:b/>
          <w:bCs/>
          <w:color w:val="000000" w:themeColor="text1"/>
          <w:sz w:val="28"/>
          <w:szCs w:val="28"/>
        </w:rPr>
        <w:t>20</w:t>
      </w:r>
      <w:r w:rsidRPr="00760E09">
        <w:rPr>
          <w:rFonts w:cs="Calibri"/>
          <w:color w:val="000000" w:themeColor="text1"/>
          <w:szCs w:val="22"/>
        </w:rPr>
        <w:t>. “Bipartisan Support for Marijuana Legalization Grows Across Country.”</w:t>
      </w:r>
      <w:r w:rsidRPr="00760E09">
        <w:rPr>
          <w:rStyle w:val="apple-converted-space"/>
          <w:rFonts w:cs="Calibri"/>
          <w:color w:val="000000" w:themeColor="text1"/>
          <w:szCs w:val="22"/>
        </w:rPr>
        <w:t> </w:t>
      </w:r>
      <w:hyperlink r:id="rId33" w:history="1">
        <w:r w:rsidRPr="00760E09">
          <w:rPr>
            <w:rStyle w:val="Hyperlink"/>
            <w:rFonts w:cs="Calibri"/>
            <w:color w:val="000000" w:themeColor="text1"/>
            <w:szCs w:val="22"/>
          </w:rPr>
          <w:t>https://drugfree.org/drug-and-alcohol-news/bipartisan-support-for-marijuana-legalization-grows-across-country/</w:t>
        </w:r>
      </w:hyperlink>
      <w:r w:rsidRPr="00760E09">
        <w:rPr>
          <w:rFonts w:cs="Calibri"/>
          <w:color w:val="000000" w:themeColor="text1"/>
          <w:szCs w:val="22"/>
        </w:rPr>
        <w:t>] // SC SD</w:t>
      </w:r>
    </w:p>
    <w:p w14:paraId="01A5ED6B" w14:textId="5A893071" w:rsidR="00760E09" w:rsidRPr="00760E09" w:rsidRDefault="00760E09" w:rsidP="00760E09">
      <w:pPr>
        <w:pStyle w:val="NormalWeb"/>
        <w:spacing w:before="0" w:beforeAutospacing="0" w:after="375" w:afterAutospacing="0" w:line="420" w:lineRule="atLeast"/>
        <w:rPr>
          <w:color w:val="000000" w:themeColor="text1"/>
          <w:sz w:val="16"/>
        </w:rPr>
      </w:pPr>
      <w:r w:rsidRPr="00760E09">
        <w:rPr>
          <w:rFonts w:ascii="Calibri" w:hAnsi="Calibri" w:cs="Calibri"/>
          <w:color w:val="000000" w:themeColor="text1"/>
          <w:sz w:val="16"/>
          <w:szCs w:val="26"/>
        </w:rPr>
        <w:t>A recent Gallup poll and the passage of state marijuana legalization measures indicate that</w:t>
      </w:r>
      <w:r w:rsidRPr="00760E09">
        <w:rPr>
          <w:rStyle w:val="apple-converted-space"/>
          <w:rFonts w:eastAsiaTheme="majorEastAsia" w:cs="Calibri"/>
          <w:color w:val="000000" w:themeColor="text1"/>
          <w:sz w:val="16"/>
          <w:szCs w:val="26"/>
        </w:rPr>
        <w:t> </w:t>
      </w:r>
      <w:r w:rsidRPr="00760E09">
        <w:rPr>
          <w:rFonts w:ascii="Calibri" w:hAnsi="Calibri" w:cs="Calibri"/>
          <w:b/>
          <w:bCs/>
          <w:color w:val="000000" w:themeColor="text1"/>
          <w:sz w:val="26"/>
          <w:szCs w:val="26"/>
          <w:u w:val="single"/>
        </w:rPr>
        <w:t>bipartisan</w:t>
      </w:r>
      <w:r w:rsidRPr="00760E09">
        <w:rPr>
          <w:rStyle w:val="apple-converted-space"/>
          <w:rFonts w:eastAsiaTheme="majorEastAsia" w:cs="Calibri"/>
          <w:b/>
          <w:bCs/>
          <w:color w:val="000000" w:themeColor="text1"/>
          <w:sz w:val="16"/>
          <w:szCs w:val="26"/>
        </w:rPr>
        <w:t> </w:t>
      </w:r>
      <w:r w:rsidRPr="00760E09">
        <w:rPr>
          <w:rFonts w:ascii="Calibri" w:hAnsi="Calibri" w:cs="Calibri"/>
          <w:b/>
          <w:bCs/>
          <w:color w:val="000000" w:themeColor="text1"/>
          <w:sz w:val="26"/>
          <w:szCs w:val="26"/>
          <w:u w:val="single"/>
          <w:shd w:val="clear" w:color="auto" w:fill="00FF00"/>
        </w:rPr>
        <w:t>support for legalization</w:t>
      </w:r>
      <w:r w:rsidRPr="00760E09">
        <w:rPr>
          <w:rStyle w:val="apple-converted-space"/>
          <w:rFonts w:eastAsiaTheme="majorEastAsia" w:cs="Calibri"/>
          <w:color w:val="000000" w:themeColor="text1"/>
          <w:sz w:val="16"/>
          <w:szCs w:val="26"/>
        </w:rPr>
        <w:t> </w:t>
      </w:r>
      <w:r w:rsidRPr="00760E09">
        <w:rPr>
          <w:rFonts w:ascii="Calibri" w:hAnsi="Calibri" w:cs="Calibri"/>
          <w:color w:val="000000" w:themeColor="text1"/>
          <w:sz w:val="16"/>
          <w:szCs w:val="26"/>
        </w:rPr>
        <w:t>is</w:t>
      </w:r>
      <w:r w:rsidRPr="00760E09">
        <w:rPr>
          <w:rStyle w:val="apple-converted-space"/>
          <w:rFonts w:eastAsiaTheme="majorEastAsia" w:cs="Calibri"/>
          <w:color w:val="000000" w:themeColor="text1"/>
          <w:sz w:val="16"/>
          <w:szCs w:val="26"/>
        </w:rPr>
        <w:t> </w:t>
      </w:r>
      <w:r w:rsidRPr="00760E09">
        <w:rPr>
          <w:rFonts w:ascii="Calibri" w:hAnsi="Calibri" w:cs="Calibri"/>
          <w:b/>
          <w:bCs/>
          <w:color w:val="000000" w:themeColor="text1"/>
          <w:sz w:val="26"/>
          <w:szCs w:val="26"/>
          <w:u w:val="single"/>
          <w:shd w:val="clear" w:color="auto" w:fill="00FF00"/>
        </w:rPr>
        <w:t>growing</w:t>
      </w:r>
      <w:r w:rsidRPr="00760E09">
        <w:rPr>
          <w:rFonts w:ascii="Calibri" w:hAnsi="Calibri" w:cs="Calibri"/>
          <w:color w:val="000000" w:themeColor="text1"/>
          <w:sz w:val="16"/>
          <w:szCs w:val="26"/>
        </w:rPr>
        <w:t>, </w:t>
      </w:r>
      <w:hyperlink r:id="rId34" w:tgtFrame="_blank" w:history="1">
        <w:r w:rsidRPr="00760E09">
          <w:rPr>
            <w:rStyle w:val="Hyperlink"/>
            <w:rFonts w:eastAsiaTheme="majorEastAsia" w:cs="Calibri"/>
            <w:color w:val="000000" w:themeColor="text1"/>
            <w:sz w:val="16"/>
          </w:rPr>
          <w:t>AP</w:t>
        </w:r>
      </w:hyperlink>
      <w:r w:rsidRPr="00760E09">
        <w:rPr>
          <w:rFonts w:ascii="Calibri" w:hAnsi="Calibri" w:cs="Calibri"/>
          <w:color w:val="000000" w:themeColor="text1"/>
          <w:sz w:val="16"/>
          <w:szCs w:val="26"/>
        </w:rPr>
        <w:t xml:space="preserve"> reports. Voters in New Jersey, Arizona, </w:t>
      </w:r>
      <w:proofErr w:type="gramStart"/>
      <w:r w:rsidRPr="00760E09">
        <w:rPr>
          <w:rFonts w:ascii="Calibri" w:hAnsi="Calibri" w:cs="Calibri"/>
          <w:color w:val="000000" w:themeColor="text1"/>
          <w:sz w:val="16"/>
          <w:szCs w:val="26"/>
        </w:rPr>
        <w:t>South Dakota</w:t>
      </w:r>
      <w:proofErr w:type="gramEnd"/>
      <w:r w:rsidRPr="00760E09">
        <w:rPr>
          <w:rFonts w:ascii="Calibri" w:hAnsi="Calibri" w:cs="Calibri"/>
          <w:color w:val="000000" w:themeColor="text1"/>
          <w:sz w:val="16"/>
          <w:szCs w:val="26"/>
        </w:rPr>
        <w:t xml:space="preserve"> and Montana voted to legalize recreational marijuana, while voters in Mississippi approved</w:t>
      </w:r>
      <w:r w:rsidRPr="00760E09">
        <w:rPr>
          <w:rStyle w:val="apple-converted-space"/>
          <w:rFonts w:eastAsiaTheme="majorEastAsia" w:cs="Calibri"/>
          <w:color w:val="000000" w:themeColor="text1"/>
          <w:sz w:val="16"/>
          <w:szCs w:val="26"/>
        </w:rPr>
        <w:t> </w:t>
      </w:r>
      <w:r w:rsidRPr="00760E09">
        <w:rPr>
          <w:rFonts w:ascii="Calibri" w:hAnsi="Calibri" w:cs="Calibri"/>
          <w:b/>
          <w:bCs/>
          <w:color w:val="000000" w:themeColor="text1"/>
          <w:sz w:val="26"/>
          <w:szCs w:val="26"/>
          <w:u w:val="single"/>
          <w:shd w:val="clear" w:color="auto" w:fill="00FF00"/>
        </w:rPr>
        <w:t>medical marijuana</w:t>
      </w:r>
      <w:r w:rsidRPr="00760E09">
        <w:rPr>
          <w:rFonts w:ascii="Calibri" w:hAnsi="Calibri" w:cs="Calibri"/>
          <w:color w:val="000000" w:themeColor="text1"/>
          <w:sz w:val="16"/>
          <w:szCs w:val="26"/>
        </w:rPr>
        <w:t>. The</w:t>
      </w:r>
      <w:r w:rsidRPr="00760E09">
        <w:rPr>
          <w:rStyle w:val="apple-converted-space"/>
          <w:rFonts w:eastAsiaTheme="majorEastAsia" w:cs="Calibri"/>
          <w:color w:val="000000" w:themeColor="text1"/>
          <w:sz w:val="16"/>
          <w:szCs w:val="26"/>
        </w:rPr>
        <w:t> </w:t>
      </w:r>
      <w:r w:rsidRPr="00760E09">
        <w:rPr>
          <w:rFonts w:ascii="Calibri" w:hAnsi="Calibri" w:cs="Calibri"/>
          <w:b/>
          <w:bCs/>
          <w:color w:val="000000" w:themeColor="text1"/>
          <w:sz w:val="26"/>
          <w:szCs w:val="26"/>
          <w:u w:val="single"/>
          <w:shd w:val="clear" w:color="auto" w:fill="00FF00"/>
        </w:rPr>
        <w:t>measures passed with</w:t>
      </w:r>
      <w:r w:rsidRPr="00760E09">
        <w:rPr>
          <w:rStyle w:val="apple-converted-space"/>
          <w:rFonts w:eastAsiaTheme="majorEastAsia" w:cs="Calibri"/>
          <w:b/>
          <w:bCs/>
          <w:color w:val="000000" w:themeColor="text1"/>
          <w:sz w:val="16"/>
          <w:szCs w:val="26"/>
        </w:rPr>
        <w:t> </w:t>
      </w:r>
      <w:r w:rsidRPr="00760E09">
        <w:rPr>
          <w:rFonts w:ascii="Calibri" w:hAnsi="Calibri" w:cs="Calibri"/>
          <w:b/>
          <w:bCs/>
          <w:color w:val="000000" w:themeColor="text1"/>
          <w:sz w:val="26"/>
          <w:szCs w:val="26"/>
          <w:u w:val="single"/>
        </w:rPr>
        <w:t>strong</w:t>
      </w:r>
      <w:r w:rsidRPr="00760E09">
        <w:rPr>
          <w:rStyle w:val="apple-converted-space"/>
          <w:rFonts w:eastAsiaTheme="majorEastAsia" w:cs="Calibri"/>
          <w:b/>
          <w:bCs/>
          <w:color w:val="000000" w:themeColor="text1"/>
          <w:sz w:val="16"/>
          <w:szCs w:val="26"/>
        </w:rPr>
        <w:t> </w:t>
      </w:r>
      <w:r w:rsidRPr="00760E09">
        <w:rPr>
          <w:rFonts w:ascii="Calibri" w:hAnsi="Calibri" w:cs="Calibri"/>
          <w:b/>
          <w:bCs/>
          <w:color w:val="000000" w:themeColor="text1"/>
          <w:sz w:val="26"/>
          <w:szCs w:val="26"/>
          <w:u w:val="single"/>
          <w:shd w:val="clear" w:color="auto" w:fill="00FF00"/>
        </w:rPr>
        <w:t>bipartisan support</w:t>
      </w:r>
      <w:r w:rsidRPr="00760E09">
        <w:rPr>
          <w:rFonts w:ascii="Calibri" w:hAnsi="Calibri" w:cs="Calibri"/>
          <w:color w:val="000000" w:themeColor="text1"/>
          <w:sz w:val="16"/>
          <w:szCs w:val="26"/>
        </w:rPr>
        <w:t>, the article notes. In Montana and South Dakota, where Republicans easily won in key races, measures to legalize recreational marijuana passed with at least 16 percentage points more support than Democratic President-elect Joe Biden received. In South Dakota, a measure to legalize medical marijuana passed with 34 percentage points more support than Biden.</w:t>
      </w:r>
      <w:r w:rsidRPr="00760E09">
        <w:rPr>
          <w:rStyle w:val="apple-converted-space"/>
          <w:rFonts w:eastAsiaTheme="majorEastAsia" w:cs="Calibri"/>
          <w:color w:val="000000" w:themeColor="text1"/>
          <w:sz w:val="16"/>
          <w:szCs w:val="26"/>
        </w:rPr>
        <w:t> </w:t>
      </w:r>
      <w:hyperlink r:id="rId35" w:tgtFrame="_blank" w:history="1">
        <w:r w:rsidRPr="00760E09">
          <w:rPr>
            <w:rStyle w:val="Hyperlink"/>
            <w:rFonts w:eastAsiaTheme="majorEastAsia" w:cs="Calibri"/>
            <w:color w:val="000000" w:themeColor="text1"/>
            <w:sz w:val="16"/>
          </w:rPr>
          <w:t>The Gallup poll</w:t>
        </w:r>
      </w:hyperlink>
      <w:r w:rsidRPr="00760E09">
        <w:rPr>
          <w:rFonts w:ascii="Calibri" w:hAnsi="Calibri" w:cs="Calibri"/>
          <w:color w:val="000000" w:themeColor="text1"/>
          <w:sz w:val="16"/>
          <w:szCs w:val="26"/>
        </w:rPr>
        <w:t> found that</w:t>
      </w:r>
      <w:r w:rsidRPr="00760E09">
        <w:rPr>
          <w:rStyle w:val="apple-converted-space"/>
          <w:rFonts w:eastAsiaTheme="majorEastAsia" w:cs="Calibri"/>
          <w:color w:val="000000" w:themeColor="text1"/>
          <w:sz w:val="16"/>
          <w:szCs w:val="26"/>
        </w:rPr>
        <w:t> </w:t>
      </w:r>
      <w:r w:rsidRPr="00760E09">
        <w:rPr>
          <w:rFonts w:ascii="Calibri" w:hAnsi="Calibri" w:cs="Calibri"/>
          <w:b/>
          <w:bCs/>
          <w:color w:val="000000" w:themeColor="text1"/>
          <w:sz w:val="26"/>
          <w:szCs w:val="26"/>
          <w:u w:val="single"/>
          <w:shd w:val="clear" w:color="auto" w:fill="00FF00"/>
        </w:rPr>
        <w:t>68% of Americans</w:t>
      </w:r>
      <w:r w:rsidRPr="00760E09">
        <w:rPr>
          <w:rStyle w:val="apple-converted-space"/>
          <w:rFonts w:eastAsiaTheme="majorEastAsia" w:cs="Calibri"/>
          <w:color w:val="000000" w:themeColor="text1"/>
          <w:sz w:val="16"/>
          <w:szCs w:val="26"/>
        </w:rPr>
        <w:t> </w:t>
      </w:r>
      <w:r w:rsidRPr="00760E09">
        <w:rPr>
          <w:rFonts w:ascii="Calibri" w:hAnsi="Calibri" w:cs="Calibri"/>
          <w:color w:val="000000" w:themeColor="text1"/>
          <w:sz w:val="16"/>
          <w:szCs w:val="26"/>
        </w:rPr>
        <w:t>— including 83% of Democrats and 48% of Republicans —</w:t>
      </w:r>
      <w:r w:rsidRPr="00760E09">
        <w:rPr>
          <w:rStyle w:val="apple-converted-space"/>
          <w:rFonts w:eastAsiaTheme="majorEastAsia" w:cs="Calibri"/>
          <w:color w:val="000000" w:themeColor="text1"/>
          <w:sz w:val="16"/>
          <w:szCs w:val="26"/>
        </w:rPr>
        <w:t> </w:t>
      </w:r>
      <w:r w:rsidRPr="00760E09">
        <w:rPr>
          <w:rFonts w:ascii="Calibri" w:hAnsi="Calibri" w:cs="Calibri"/>
          <w:b/>
          <w:bCs/>
          <w:color w:val="000000" w:themeColor="text1"/>
          <w:sz w:val="26"/>
          <w:szCs w:val="26"/>
          <w:u w:val="single"/>
          <w:shd w:val="clear" w:color="auto" w:fill="00FF00"/>
        </w:rPr>
        <w:t>approve of legalizing marijuana</w:t>
      </w:r>
      <w:r w:rsidRPr="00760E09">
        <w:rPr>
          <w:rFonts w:ascii="Calibri" w:hAnsi="Calibri" w:cs="Calibri"/>
          <w:color w:val="000000" w:themeColor="text1"/>
          <w:sz w:val="16"/>
          <w:szCs w:val="26"/>
        </w:rPr>
        <w:t>. Last week, House</w:t>
      </w:r>
      <w:r w:rsidRPr="00760E09">
        <w:rPr>
          <w:rStyle w:val="apple-converted-space"/>
          <w:rFonts w:eastAsiaTheme="majorEastAsia" w:cs="Calibri"/>
          <w:color w:val="000000" w:themeColor="text1"/>
          <w:sz w:val="16"/>
          <w:szCs w:val="26"/>
        </w:rPr>
        <w:t> </w:t>
      </w:r>
      <w:r w:rsidRPr="00760E09">
        <w:rPr>
          <w:rFonts w:ascii="Calibri" w:hAnsi="Calibri" w:cs="Calibri"/>
          <w:b/>
          <w:bCs/>
          <w:color w:val="000000" w:themeColor="text1"/>
          <w:sz w:val="26"/>
          <w:szCs w:val="26"/>
          <w:u w:val="single"/>
        </w:rPr>
        <w:t>Majority Leader Steny Hoyer said the House will vote on the </w:t>
      </w:r>
      <w:hyperlink r:id="rId36" w:tgtFrame="_blank" w:history="1">
        <w:r w:rsidRPr="00760E09">
          <w:rPr>
            <w:rStyle w:val="Hyperlink"/>
            <w:rFonts w:eastAsiaTheme="majorEastAsia" w:cs="Calibri"/>
            <w:b/>
            <w:bCs/>
            <w:color w:val="000000" w:themeColor="text1"/>
            <w:sz w:val="16"/>
          </w:rPr>
          <w:t>Marijuana Opportunity Reinvestment and Expungement (MORE) Act</w:t>
        </w:r>
      </w:hyperlink>
      <w:r w:rsidRPr="00760E09">
        <w:rPr>
          <w:rFonts w:ascii="Calibri" w:hAnsi="Calibri" w:cs="Calibri"/>
          <w:b/>
          <w:bCs/>
          <w:color w:val="000000" w:themeColor="text1"/>
          <w:sz w:val="26"/>
          <w:szCs w:val="26"/>
          <w:u w:val="single"/>
        </w:rPr>
        <w:t> to decriminalize marijuana and expunge convictions for non-violent marijuana offenses.</w:t>
      </w:r>
    </w:p>
    <w:p w14:paraId="0F9AAD9A" w14:textId="520CA0B8" w:rsidR="00760E09" w:rsidRPr="00760E09" w:rsidRDefault="00760E09" w:rsidP="00760E09">
      <w:pPr>
        <w:pStyle w:val="Heading4"/>
        <w:rPr>
          <w:rFonts w:cs="Calibri"/>
          <w:color w:val="000000" w:themeColor="text1"/>
        </w:rPr>
      </w:pPr>
      <w:r w:rsidRPr="00760E09">
        <w:rPr>
          <w:rFonts w:cs="Calibri"/>
          <w:color w:val="000000" w:themeColor="text1"/>
        </w:rPr>
        <w:t xml:space="preserve">Biden supports the waiving of up, the U.S. has reversed </w:t>
      </w:r>
      <w:proofErr w:type="spellStart"/>
      <w:proofErr w:type="gramStart"/>
      <w:r w:rsidRPr="00760E09">
        <w:rPr>
          <w:rFonts w:cs="Calibri"/>
          <w:color w:val="000000" w:themeColor="text1"/>
        </w:rPr>
        <w:t>it’s</w:t>
      </w:r>
      <w:proofErr w:type="spellEnd"/>
      <w:proofErr w:type="gramEnd"/>
      <w:r w:rsidRPr="00760E09">
        <w:rPr>
          <w:rFonts w:cs="Calibri"/>
          <w:color w:val="000000" w:themeColor="text1"/>
        </w:rPr>
        <w:t xml:space="preserve"> decision and has full support from </w:t>
      </w:r>
      <w:proofErr w:type="spellStart"/>
      <w:r w:rsidRPr="00760E09">
        <w:rPr>
          <w:rFonts w:cs="Calibri"/>
          <w:color w:val="000000" w:themeColor="text1"/>
        </w:rPr>
        <w:t>washington</w:t>
      </w:r>
      <w:proofErr w:type="spellEnd"/>
      <w:r w:rsidRPr="00760E09">
        <w:rPr>
          <w:rFonts w:cs="Calibri"/>
          <w:color w:val="000000" w:themeColor="text1"/>
        </w:rPr>
        <w:t xml:space="preserve">. </w:t>
      </w:r>
    </w:p>
    <w:p w14:paraId="3C0297A8" w14:textId="77777777" w:rsidR="00760E09" w:rsidRPr="00760E09" w:rsidRDefault="00760E09" w:rsidP="00760E09">
      <w:pPr>
        <w:rPr>
          <w:rStyle w:val="Style13ptBold"/>
          <w:rFonts w:cs="Calibri"/>
          <w:bCs/>
          <w:color w:val="000000" w:themeColor="text1"/>
        </w:rPr>
      </w:pPr>
      <w:r w:rsidRPr="00760E09">
        <w:rPr>
          <w:rStyle w:val="Style13ptBold"/>
          <w:rFonts w:cs="Calibri"/>
          <w:color w:val="000000" w:themeColor="text1"/>
        </w:rPr>
        <w:t>Hunnicutt 5/6</w:t>
      </w:r>
      <w:r w:rsidRPr="00760E09">
        <w:rPr>
          <w:rFonts w:cs="Calibri"/>
          <w:color w:val="000000" w:themeColor="text1"/>
        </w:rPr>
        <w:t xml:space="preserve"> [works at Reuters, graduated from the University of Alabama, Biden decided to support IP waiver for vaccines -White House, Reuters, 5/6/21, </w:t>
      </w:r>
      <w:hyperlink r:id="rId37" w:history="1">
        <w:r w:rsidRPr="00760E09">
          <w:rPr>
            <w:rStyle w:val="Hyperlink"/>
            <w:rFonts w:cs="Calibri"/>
            <w:color w:val="000000" w:themeColor="text1"/>
          </w:rPr>
          <w:t>https://www.reuters.com/business/healthcare-pharmaceuticals/biden-made-decision-support-ip-waiver-covid-19-vaccines-white-house-2021-05-06/</w:t>
        </w:r>
      </w:hyperlink>
      <w:r w:rsidRPr="00760E09">
        <w:rPr>
          <w:rFonts w:cs="Calibri"/>
          <w:color w:val="000000" w:themeColor="text1"/>
        </w:rPr>
        <w:t xml:space="preserve">] </w:t>
      </w:r>
      <w:r w:rsidRPr="00760E09">
        <w:rPr>
          <w:rFonts w:cs="Calibri"/>
          <w:b/>
          <w:bCs/>
          <w:color w:val="000000" w:themeColor="text1"/>
        </w:rPr>
        <w:t>SC EP</w:t>
      </w:r>
    </w:p>
    <w:p w14:paraId="4A80D009" w14:textId="77777777" w:rsidR="00760E09" w:rsidRPr="00760E09" w:rsidRDefault="00760E09" w:rsidP="00760E09">
      <w:pPr>
        <w:rPr>
          <w:rFonts w:cs="Calibri"/>
          <w:color w:val="000000" w:themeColor="text1"/>
          <w:sz w:val="16"/>
        </w:rPr>
      </w:pPr>
      <w:r w:rsidRPr="00760E09">
        <w:rPr>
          <w:rFonts w:cs="Calibri"/>
          <w:color w:val="000000" w:themeColor="text1"/>
          <w:sz w:val="16"/>
        </w:rPr>
        <w:t xml:space="preserve">WASHINGTON, May 6 (Reuters) - U.S. President Joe </w:t>
      </w:r>
      <w:r w:rsidRPr="00760E09">
        <w:rPr>
          <w:rStyle w:val="StyleUnderline"/>
          <w:rFonts w:cs="Calibri"/>
          <w:color w:val="000000" w:themeColor="text1"/>
          <w:highlight w:val="cyan"/>
        </w:rPr>
        <w:t>Biden</w:t>
      </w:r>
      <w:r w:rsidRPr="00760E09">
        <w:rPr>
          <w:rFonts w:cs="Calibri"/>
          <w:color w:val="000000" w:themeColor="text1"/>
          <w:sz w:val="16"/>
        </w:rPr>
        <w:t xml:space="preserve"> made the decision </w:t>
      </w:r>
      <w:r w:rsidRPr="00760E09">
        <w:rPr>
          <w:rStyle w:val="StyleUnderline"/>
          <w:rFonts w:cs="Calibri"/>
          <w:color w:val="000000" w:themeColor="text1"/>
          <w:highlight w:val="cyan"/>
        </w:rPr>
        <w:t>to back a</w:t>
      </w:r>
      <w:r w:rsidRPr="00760E09">
        <w:rPr>
          <w:rFonts w:cs="Calibri"/>
          <w:color w:val="000000" w:themeColor="text1"/>
          <w:sz w:val="16"/>
        </w:rPr>
        <w:t xml:space="preserve"> proposed </w:t>
      </w:r>
      <w:r w:rsidRPr="00760E09">
        <w:rPr>
          <w:rStyle w:val="StyleUnderline"/>
          <w:rFonts w:cs="Calibri"/>
          <w:color w:val="000000" w:themeColor="text1"/>
        </w:rPr>
        <w:t>w</w:t>
      </w:r>
      <w:r w:rsidRPr="00760E09">
        <w:rPr>
          <w:rStyle w:val="StyleUnderline"/>
          <w:rFonts w:cs="Calibri"/>
          <w:color w:val="000000" w:themeColor="text1"/>
          <w:highlight w:val="cyan"/>
        </w:rPr>
        <w:t>aiver for COVID-19</w:t>
      </w:r>
      <w:r w:rsidRPr="00760E09">
        <w:rPr>
          <w:rFonts w:cs="Calibri"/>
          <w:color w:val="000000" w:themeColor="text1"/>
          <w:sz w:val="16"/>
        </w:rPr>
        <w:t xml:space="preserve"> vaccine</w:t>
      </w:r>
      <w:r w:rsidRPr="00760E09">
        <w:rPr>
          <w:rStyle w:val="StyleUnderline"/>
          <w:rFonts w:cs="Calibri"/>
          <w:color w:val="000000" w:themeColor="text1"/>
        </w:rPr>
        <w:t xml:space="preserve"> </w:t>
      </w:r>
      <w:r w:rsidRPr="00760E09">
        <w:rPr>
          <w:rStyle w:val="StyleUnderline"/>
          <w:rFonts w:cs="Calibri"/>
          <w:color w:val="000000" w:themeColor="text1"/>
          <w:highlight w:val="cyan"/>
        </w:rPr>
        <w:t>i</w:t>
      </w:r>
      <w:r w:rsidRPr="00760E09">
        <w:rPr>
          <w:rFonts w:cs="Calibri"/>
          <w:color w:val="000000" w:themeColor="text1"/>
          <w:sz w:val="16"/>
        </w:rPr>
        <w:t xml:space="preserve">ntellectual </w:t>
      </w:r>
      <w:r w:rsidRPr="00760E09">
        <w:rPr>
          <w:rStyle w:val="StyleUnderline"/>
          <w:rFonts w:cs="Calibri"/>
          <w:color w:val="000000" w:themeColor="text1"/>
          <w:highlight w:val="cyan"/>
        </w:rPr>
        <w:t>p</w:t>
      </w:r>
      <w:r w:rsidRPr="00760E09">
        <w:rPr>
          <w:rFonts w:cs="Calibri"/>
          <w:color w:val="000000" w:themeColor="text1"/>
          <w:sz w:val="16"/>
        </w:rPr>
        <w:t xml:space="preserve">roperty </w:t>
      </w:r>
      <w:r w:rsidRPr="00760E09">
        <w:rPr>
          <w:rStyle w:val="StyleUnderline"/>
          <w:rFonts w:cs="Calibri"/>
          <w:color w:val="000000" w:themeColor="text1"/>
          <w:highlight w:val="cyan"/>
        </w:rPr>
        <w:t>r</w:t>
      </w:r>
      <w:r w:rsidRPr="00760E09">
        <w:rPr>
          <w:rFonts w:cs="Calibri"/>
          <w:color w:val="000000" w:themeColor="text1"/>
          <w:sz w:val="16"/>
        </w:rPr>
        <w:t xml:space="preserve">ights, the White House said on Thursday, </w:t>
      </w:r>
      <w:r w:rsidRPr="00760E09">
        <w:rPr>
          <w:rStyle w:val="StyleUnderline"/>
          <w:rFonts w:cs="Calibri"/>
          <w:color w:val="000000" w:themeColor="text1"/>
          <w:highlight w:val="cyan"/>
        </w:rPr>
        <w:t>denying</w:t>
      </w:r>
      <w:r w:rsidRPr="00760E09">
        <w:rPr>
          <w:rFonts w:cs="Calibri"/>
          <w:color w:val="000000" w:themeColor="text1"/>
          <w:sz w:val="16"/>
        </w:rPr>
        <w:t xml:space="preserve"> that administration </w:t>
      </w:r>
      <w:r w:rsidRPr="00760E09">
        <w:rPr>
          <w:rStyle w:val="StyleUnderline"/>
          <w:rFonts w:cs="Calibri"/>
          <w:color w:val="000000" w:themeColor="text1"/>
          <w:highlight w:val="cyan"/>
        </w:rPr>
        <w:t>officials</w:t>
      </w:r>
      <w:r w:rsidRPr="00760E09">
        <w:rPr>
          <w:rStyle w:val="StyleUnderline"/>
          <w:rFonts w:cs="Calibri"/>
          <w:color w:val="000000" w:themeColor="text1"/>
        </w:rPr>
        <w:t xml:space="preserve"> had </w:t>
      </w:r>
      <w:r w:rsidRPr="00760E09">
        <w:rPr>
          <w:rStyle w:val="StyleUnderline"/>
          <w:rFonts w:cs="Calibri"/>
          <w:color w:val="000000" w:themeColor="text1"/>
          <w:highlight w:val="cyan"/>
        </w:rPr>
        <w:t>been split</w:t>
      </w:r>
      <w:r w:rsidRPr="00760E09">
        <w:rPr>
          <w:rFonts w:cs="Calibri"/>
          <w:color w:val="000000" w:themeColor="text1"/>
          <w:sz w:val="16"/>
        </w:rPr>
        <w:t xml:space="preserve"> on the issue. "He made this decision," White House deputy press </w:t>
      </w:r>
      <w:proofErr w:type="gramStart"/>
      <w:r w:rsidRPr="00760E09">
        <w:rPr>
          <w:rFonts w:cs="Calibri"/>
          <w:color w:val="000000" w:themeColor="text1"/>
          <w:sz w:val="16"/>
        </w:rPr>
        <w:t>secretary</w:t>
      </w:r>
      <w:proofErr w:type="gramEnd"/>
      <w:r w:rsidRPr="00760E09">
        <w:rPr>
          <w:rFonts w:cs="Calibri"/>
          <w:color w:val="000000" w:themeColor="text1"/>
          <w:sz w:val="16"/>
        </w:rPr>
        <w:t xml:space="preserve"> </w:t>
      </w:r>
      <w:proofErr w:type="spellStart"/>
      <w:r w:rsidRPr="00760E09">
        <w:rPr>
          <w:rFonts w:cs="Calibri"/>
          <w:color w:val="000000" w:themeColor="text1"/>
          <w:sz w:val="16"/>
        </w:rPr>
        <w:t>Karine</w:t>
      </w:r>
      <w:proofErr w:type="spellEnd"/>
      <w:r w:rsidRPr="00760E09">
        <w:rPr>
          <w:rFonts w:cs="Calibri"/>
          <w:color w:val="000000" w:themeColor="text1"/>
          <w:sz w:val="16"/>
        </w:rPr>
        <w:t xml:space="preserve"> Jean-Pierre said, told reporters aboard Air Force One. She said the issue was discussed among administration officials, with input from experts, before options were presented to the president, and </w:t>
      </w:r>
      <w:r w:rsidRPr="00760E09">
        <w:rPr>
          <w:rStyle w:val="StyleUnderline"/>
          <w:rFonts w:cs="Calibri"/>
          <w:color w:val="000000" w:themeColor="text1"/>
        </w:rPr>
        <w:t>he took the final decision.</w:t>
      </w:r>
      <w:r w:rsidRPr="00760E09">
        <w:rPr>
          <w:rStyle w:val="StyleUnderline"/>
          <w:rFonts w:cs="Calibri"/>
          <w:color w:val="000000" w:themeColor="text1"/>
          <w:sz w:val="16"/>
        </w:rPr>
        <w:t xml:space="preserve"> </w:t>
      </w:r>
      <w:r w:rsidRPr="00760E09">
        <w:rPr>
          <w:rFonts w:cs="Calibri"/>
          <w:color w:val="000000" w:themeColor="text1"/>
          <w:sz w:val="16"/>
        </w:rPr>
        <w:t xml:space="preserve">Asked if </w:t>
      </w:r>
      <w:r w:rsidRPr="00760E09">
        <w:rPr>
          <w:rStyle w:val="StyleUnderline"/>
          <w:rFonts w:cs="Calibri"/>
          <w:color w:val="000000" w:themeColor="text1"/>
          <w:highlight w:val="cyan"/>
        </w:rPr>
        <w:t>Commerce Secretary</w:t>
      </w:r>
      <w:r w:rsidRPr="00760E09">
        <w:rPr>
          <w:rStyle w:val="StyleUnderline"/>
          <w:rFonts w:cs="Calibri"/>
          <w:color w:val="000000" w:themeColor="text1"/>
        </w:rPr>
        <w:t xml:space="preserve"> Gina Raimondo and other officials opposed the waiver, which has been widely criticized by U.S. pharmaceutical companies, Jean-Pierre </w:t>
      </w:r>
      <w:r w:rsidRPr="00760E09">
        <w:rPr>
          <w:rStyle w:val="StyleUnderline"/>
          <w:rFonts w:cs="Calibri"/>
          <w:color w:val="000000" w:themeColor="text1"/>
          <w:highlight w:val="cyan"/>
        </w:rPr>
        <w:t>said: "There was no split in this decision."</w:t>
      </w:r>
      <w:r w:rsidRPr="00760E09">
        <w:rPr>
          <w:rStyle w:val="StyleUnderline"/>
          <w:rFonts w:cs="Calibri"/>
          <w:color w:val="000000" w:themeColor="text1"/>
          <w:sz w:val="16"/>
        </w:rPr>
        <w:t xml:space="preserve"> </w:t>
      </w:r>
      <w:r w:rsidRPr="00760E09">
        <w:rPr>
          <w:rFonts w:cs="Calibri"/>
          <w:color w:val="000000" w:themeColor="text1"/>
          <w:sz w:val="16"/>
        </w:rPr>
        <w:t>Biden, under mounting pressure from Democratic lawmakers and over 100 countries, on Wednesday reversed the previous U.S. position and threw his support behind negotiating a waiver of some World Trade Organization protections for intellectual property rights to help poorer countries battle the pandemic. </w:t>
      </w:r>
      <w:hyperlink r:id="rId38" w:history="1">
        <w:r w:rsidRPr="00760E09">
          <w:rPr>
            <w:rStyle w:val="Hyperlink"/>
            <w:rFonts w:cs="Calibri"/>
            <w:color w:val="000000" w:themeColor="text1"/>
            <w:sz w:val="16"/>
          </w:rPr>
          <w:t>read more</w:t>
        </w:r>
      </w:hyperlink>
      <w:r w:rsidRPr="00760E09">
        <w:rPr>
          <w:rFonts w:cs="Calibri"/>
          <w:color w:val="000000" w:themeColor="text1"/>
          <w:sz w:val="16"/>
        </w:rPr>
        <w:t xml:space="preserve"> Jean-Pierre noted that Biden had supported such a move as a candidate during the 2020 presidential election and saw it as an important humanitarian issue. "We need to lead on this issue and help save lives," she said, adding that enacting a waiver would take time because it involved working through a negotiating process at the WTO. Jean-Pierre said the </w:t>
      </w:r>
      <w:r w:rsidRPr="00760E09">
        <w:rPr>
          <w:rStyle w:val="StyleUnderline"/>
          <w:rFonts w:cs="Calibri"/>
          <w:color w:val="000000" w:themeColor="text1"/>
          <w:highlight w:val="cyan"/>
        </w:rPr>
        <w:t>administration</w:t>
      </w:r>
      <w:r w:rsidRPr="00760E09">
        <w:rPr>
          <w:rFonts w:cs="Calibri"/>
          <w:color w:val="000000" w:themeColor="text1"/>
          <w:sz w:val="16"/>
        </w:rPr>
        <w:t xml:space="preserve"> had been </w:t>
      </w:r>
      <w:r w:rsidRPr="00760E09">
        <w:rPr>
          <w:rStyle w:val="StyleUnderline"/>
          <w:rFonts w:cs="Calibri"/>
          <w:color w:val="000000" w:themeColor="text1"/>
          <w:highlight w:val="cyan"/>
        </w:rPr>
        <w:t>working closely with pharma</w:t>
      </w:r>
      <w:r w:rsidRPr="00760E09">
        <w:rPr>
          <w:rStyle w:val="StyleUnderline"/>
          <w:rFonts w:cs="Calibri"/>
          <w:color w:val="000000" w:themeColor="text1"/>
        </w:rPr>
        <w:t xml:space="preserve">ceutical </w:t>
      </w:r>
      <w:r w:rsidRPr="00760E09">
        <w:rPr>
          <w:rStyle w:val="StyleUnderline"/>
          <w:rFonts w:cs="Calibri"/>
          <w:color w:val="000000" w:themeColor="text1"/>
          <w:highlight w:val="cyan"/>
        </w:rPr>
        <w:t>companies</w:t>
      </w:r>
      <w:r w:rsidRPr="00760E09">
        <w:rPr>
          <w:rFonts w:cs="Calibri"/>
          <w:color w:val="000000" w:themeColor="text1"/>
          <w:sz w:val="16"/>
        </w:rPr>
        <w:t xml:space="preserve"> and </w:t>
      </w:r>
      <w:r w:rsidRPr="00760E09">
        <w:rPr>
          <w:rStyle w:val="StyleUnderline"/>
          <w:rFonts w:cs="Calibri"/>
          <w:color w:val="000000" w:themeColor="text1"/>
        </w:rPr>
        <w:t>would continue</w:t>
      </w:r>
      <w:r w:rsidRPr="00760E09">
        <w:rPr>
          <w:rFonts w:cs="Calibri"/>
          <w:color w:val="000000" w:themeColor="text1"/>
          <w:sz w:val="16"/>
        </w:rPr>
        <w:t xml:space="preserve"> those </w:t>
      </w:r>
      <w:r w:rsidRPr="00760E09">
        <w:rPr>
          <w:rStyle w:val="StyleUnderline"/>
          <w:rFonts w:cs="Calibri"/>
          <w:color w:val="000000" w:themeColor="text1"/>
        </w:rPr>
        <w:t>efforts</w:t>
      </w:r>
      <w:r w:rsidRPr="00760E09">
        <w:rPr>
          <w:rFonts w:cs="Calibri"/>
          <w:color w:val="000000" w:themeColor="text1"/>
          <w:sz w:val="16"/>
        </w:rPr>
        <w:t xml:space="preserve"> to "make the life-saving benefits available to most people."</w:t>
      </w:r>
    </w:p>
    <w:p w14:paraId="16B1C1E6" w14:textId="77777777" w:rsidR="00760E09" w:rsidRPr="00760E09" w:rsidRDefault="00760E09" w:rsidP="00760E09">
      <w:pPr>
        <w:rPr>
          <w:color w:val="000000" w:themeColor="text1"/>
        </w:rPr>
      </w:pPr>
    </w:p>
    <w:p w14:paraId="72D26110" w14:textId="4AF9D7FD" w:rsidR="002F35C9" w:rsidRPr="000B29C7" w:rsidRDefault="002F35C9" w:rsidP="002F35C9">
      <w:pPr>
        <w:pStyle w:val="Heading4"/>
        <w:rPr>
          <w:rFonts w:cs="Calibri"/>
          <w:color w:val="000000" w:themeColor="text1"/>
        </w:rPr>
      </w:pPr>
      <w:r>
        <w:rPr>
          <w:rFonts w:cs="Calibri"/>
          <w:color w:val="000000" w:themeColor="text1"/>
        </w:rPr>
        <w:lastRenderedPageBreak/>
        <w:t>C</w:t>
      </w:r>
      <w:r w:rsidRPr="000B29C7">
        <w:rPr>
          <w:rFonts w:cs="Calibri"/>
          <w:color w:val="000000" w:themeColor="text1"/>
        </w:rPr>
        <w:t>annabis is a medicine and treats pain</w:t>
      </w:r>
    </w:p>
    <w:p w14:paraId="0BE2959B" w14:textId="77777777" w:rsidR="002F35C9" w:rsidRPr="000B29C7" w:rsidRDefault="002F35C9" w:rsidP="002F35C9">
      <w:pPr>
        <w:rPr>
          <w:color w:val="000000" w:themeColor="text1"/>
        </w:rPr>
      </w:pPr>
      <w:proofErr w:type="spellStart"/>
      <w:r w:rsidRPr="000B29C7">
        <w:rPr>
          <w:rStyle w:val="StyleUnderline"/>
          <w:color w:val="000000" w:themeColor="text1"/>
        </w:rPr>
        <w:t>DiLonardo</w:t>
      </w:r>
      <w:proofErr w:type="spellEnd"/>
      <w:r w:rsidRPr="000B29C7">
        <w:rPr>
          <w:rStyle w:val="StyleUnderline"/>
          <w:color w:val="000000" w:themeColor="text1"/>
        </w:rPr>
        <w:t xml:space="preserve"> 19</w:t>
      </w:r>
      <w:r w:rsidRPr="000B29C7">
        <w:rPr>
          <w:color w:val="000000" w:themeColor="text1"/>
        </w:rPr>
        <w:t xml:space="preserve"> [Mary Jo. Medically reviewed by Laura J Martin, an MD.] “CBD vs THC: What’s the difference?” </w:t>
      </w:r>
      <w:proofErr w:type="spellStart"/>
      <w:r w:rsidRPr="000B29C7">
        <w:rPr>
          <w:color w:val="000000" w:themeColor="text1"/>
        </w:rPr>
        <w:t>WedMD</w:t>
      </w:r>
      <w:proofErr w:type="spellEnd"/>
      <w:r w:rsidRPr="000B29C7">
        <w:rPr>
          <w:color w:val="000000" w:themeColor="text1"/>
        </w:rPr>
        <w:t xml:space="preserve">, August 8, 2019, </w:t>
      </w:r>
      <w:hyperlink r:id="rId39" w:history="1">
        <w:r w:rsidRPr="000B29C7">
          <w:rPr>
            <w:rStyle w:val="Hyperlink"/>
            <w:color w:val="000000" w:themeColor="text1"/>
          </w:rPr>
          <w:t>https://www.webmd.com/pain-management/cbd-thc-difference</w:t>
        </w:r>
      </w:hyperlink>
      <w:r w:rsidRPr="000B29C7">
        <w:rPr>
          <w:color w:val="000000" w:themeColor="text1"/>
        </w:rPr>
        <w:t xml:space="preserve"> TG</w:t>
      </w:r>
    </w:p>
    <w:p w14:paraId="0E921947" w14:textId="77777777" w:rsidR="002F35C9" w:rsidRPr="000B29C7" w:rsidRDefault="002F35C9" w:rsidP="002F35C9">
      <w:pPr>
        <w:rPr>
          <w:color w:val="000000" w:themeColor="text1"/>
        </w:rPr>
      </w:pPr>
      <w:r w:rsidRPr="000B29C7">
        <w:rPr>
          <w:color w:val="000000" w:themeColor="text1"/>
        </w:rPr>
        <w:t>How CBD and THC Affect the Body</w:t>
      </w:r>
    </w:p>
    <w:p w14:paraId="15E07497" w14:textId="77777777" w:rsidR="002F35C9" w:rsidRPr="000B29C7" w:rsidRDefault="002F35C9" w:rsidP="002F35C9">
      <w:pPr>
        <w:rPr>
          <w:rStyle w:val="StyleUnderline"/>
          <w:color w:val="000000" w:themeColor="text1"/>
        </w:rPr>
      </w:pPr>
      <w:r w:rsidRPr="000B29C7">
        <w:rPr>
          <w:rStyle w:val="StyleUnderline"/>
          <w:color w:val="000000" w:themeColor="text1"/>
          <w:highlight w:val="green"/>
        </w:rPr>
        <w:t>THC</w:t>
      </w:r>
      <w:r w:rsidRPr="000B29C7">
        <w:rPr>
          <w:rStyle w:val="StyleUnderline"/>
          <w:color w:val="000000" w:themeColor="text1"/>
        </w:rPr>
        <w:t xml:space="preserve"> is the main psychoactive compound in marijuana. It's what </w:t>
      </w:r>
      <w:r w:rsidRPr="000B29C7">
        <w:rPr>
          <w:rStyle w:val="StyleUnderline"/>
          <w:color w:val="000000" w:themeColor="text1"/>
          <w:highlight w:val="green"/>
        </w:rPr>
        <w:t>makes</w:t>
      </w:r>
      <w:r w:rsidRPr="000B29C7">
        <w:rPr>
          <w:rStyle w:val="StyleUnderline"/>
          <w:color w:val="000000" w:themeColor="text1"/>
        </w:rPr>
        <w:t xml:space="preserve"> people feel "</w:t>
      </w:r>
      <w:r w:rsidRPr="000B29C7">
        <w:rPr>
          <w:rStyle w:val="StyleUnderline"/>
          <w:color w:val="000000" w:themeColor="text1"/>
          <w:highlight w:val="green"/>
        </w:rPr>
        <w:t>high</w:t>
      </w:r>
      <w:r w:rsidRPr="000B29C7">
        <w:rPr>
          <w:rStyle w:val="StyleUnderline"/>
          <w:color w:val="000000" w:themeColor="text1"/>
        </w:rPr>
        <w:t xml:space="preserve">." </w:t>
      </w:r>
      <w:r w:rsidRPr="000B29C7">
        <w:rPr>
          <w:color w:val="000000" w:themeColor="text1"/>
        </w:rPr>
        <w:t xml:space="preserve">We have two types of cannabinoid receptors in our bodies. THC binds with receptors -- mostly in the </w:t>
      </w:r>
      <w:hyperlink r:id="rId40" w:history="1">
        <w:r w:rsidRPr="000B29C7">
          <w:rPr>
            <w:rStyle w:val="Hyperlink"/>
            <w:color w:val="000000" w:themeColor="text1"/>
          </w:rPr>
          <w:t>brain</w:t>
        </w:r>
      </w:hyperlink>
      <w:r w:rsidRPr="000B29C7">
        <w:rPr>
          <w:color w:val="000000" w:themeColor="text1"/>
        </w:rPr>
        <w:t xml:space="preserve"> -- that control pain, mood, and other feelings. That's why THC can make you feel euphoric and give you that so-called high. </w:t>
      </w:r>
      <w:r w:rsidRPr="000B29C7">
        <w:rPr>
          <w:rStyle w:val="StyleUnderline"/>
          <w:color w:val="000000" w:themeColor="text1"/>
        </w:rPr>
        <w:t>CBD</w:t>
      </w:r>
      <w:r w:rsidRPr="000B29C7">
        <w:rPr>
          <w:color w:val="000000" w:themeColor="text1"/>
        </w:rPr>
        <w:t xml:space="preserve"> doesn't cause that high. Instead, </w:t>
      </w:r>
      <w:r w:rsidRPr="000B29C7">
        <w:rPr>
          <w:rStyle w:val="StyleUnderline"/>
          <w:color w:val="000000" w:themeColor="text1"/>
        </w:rPr>
        <w:t>it's thought to work with other elements in the body linked to feelings of well-being.</w:t>
      </w:r>
    </w:p>
    <w:p w14:paraId="5EE57662" w14:textId="77777777" w:rsidR="002F35C9" w:rsidRPr="000B29C7" w:rsidRDefault="002F35C9" w:rsidP="002F35C9">
      <w:pPr>
        <w:rPr>
          <w:rStyle w:val="StyleUnderline"/>
          <w:color w:val="000000" w:themeColor="text1"/>
        </w:rPr>
      </w:pPr>
      <w:r w:rsidRPr="000B29C7">
        <w:rPr>
          <w:rStyle w:val="StyleUnderline"/>
          <w:color w:val="000000" w:themeColor="text1"/>
        </w:rPr>
        <w:t>Medical Benefits</w:t>
      </w:r>
    </w:p>
    <w:p w14:paraId="23FB69EA" w14:textId="77777777" w:rsidR="002F35C9" w:rsidRPr="000B29C7" w:rsidRDefault="002F35C9" w:rsidP="002F35C9">
      <w:pPr>
        <w:rPr>
          <w:rStyle w:val="StyleUnderline"/>
          <w:color w:val="000000" w:themeColor="text1"/>
        </w:rPr>
      </w:pPr>
      <w:r w:rsidRPr="000B29C7">
        <w:rPr>
          <w:rStyle w:val="StyleUnderline"/>
          <w:color w:val="000000" w:themeColor="text1"/>
        </w:rPr>
        <w:t xml:space="preserve">People take CBD products to help with everything from </w:t>
      </w:r>
      <w:hyperlink r:id="rId41" w:history="1">
        <w:r w:rsidRPr="000B29C7">
          <w:rPr>
            <w:rStyle w:val="StyleUnderline"/>
            <w:color w:val="000000" w:themeColor="text1"/>
          </w:rPr>
          <w:t>arthritis</w:t>
        </w:r>
      </w:hyperlink>
      <w:r w:rsidRPr="000B29C7">
        <w:rPr>
          <w:rStyle w:val="StyleUnderline"/>
          <w:color w:val="000000" w:themeColor="text1"/>
        </w:rPr>
        <w:t xml:space="preserve"> and </w:t>
      </w:r>
      <w:hyperlink r:id="rId42" w:history="1">
        <w:r w:rsidRPr="000B29C7">
          <w:rPr>
            <w:rStyle w:val="StyleUnderline"/>
            <w:color w:val="000000" w:themeColor="text1"/>
          </w:rPr>
          <w:t>Crohn's disease</w:t>
        </w:r>
      </w:hyperlink>
      <w:r w:rsidRPr="000B29C7">
        <w:rPr>
          <w:rStyle w:val="StyleUnderline"/>
          <w:color w:val="000000" w:themeColor="text1"/>
        </w:rPr>
        <w:t xml:space="preserve"> to </w:t>
      </w:r>
      <w:hyperlink r:id="rId43" w:history="1">
        <w:r w:rsidRPr="000B29C7">
          <w:rPr>
            <w:rStyle w:val="StyleUnderline"/>
            <w:color w:val="000000" w:themeColor="text1"/>
          </w:rPr>
          <w:t>diabetes</w:t>
        </w:r>
      </w:hyperlink>
      <w:r w:rsidRPr="000B29C7">
        <w:rPr>
          <w:rStyle w:val="StyleUnderline"/>
          <w:color w:val="000000" w:themeColor="text1"/>
        </w:rPr>
        <w:t xml:space="preserve"> and </w:t>
      </w:r>
      <w:hyperlink r:id="rId44" w:history="1">
        <w:r w:rsidRPr="000B29C7">
          <w:rPr>
            <w:rStyle w:val="StyleUnderline"/>
            <w:color w:val="000000" w:themeColor="text1"/>
          </w:rPr>
          <w:t>multiple sclerosis</w:t>
        </w:r>
      </w:hyperlink>
      <w:r w:rsidRPr="000B29C7">
        <w:rPr>
          <w:rStyle w:val="StyleUnderline"/>
          <w:color w:val="000000" w:themeColor="text1"/>
        </w:rPr>
        <w:t xml:space="preserve">. Some say it helps with </w:t>
      </w:r>
      <w:hyperlink r:id="rId45" w:history="1">
        <w:r w:rsidRPr="000B29C7">
          <w:rPr>
            <w:rStyle w:val="StyleUnderline"/>
            <w:color w:val="000000" w:themeColor="text1"/>
          </w:rPr>
          <w:t>anxiety</w:t>
        </w:r>
      </w:hyperlink>
      <w:r w:rsidRPr="000B29C7">
        <w:rPr>
          <w:rStyle w:val="StyleUnderline"/>
          <w:color w:val="000000" w:themeColor="text1"/>
        </w:rPr>
        <w:t xml:space="preserve">, </w:t>
      </w:r>
      <w:hyperlink r:id="rId46" w:history="1">
        <w:r w:rsidRPr="000B29C7">
          <w:rPr>
            <w:rStyle w:val="StyleUnderline"/>
            <w:color w:val="000000" w:themeColor="text1"/>
          </w:rPr>
          <w:t>insomnia</w:t>
        </w:r>
      </w:hyperlink>
      <w:r w:rsidRPr="000B29C7">
        <w:rPr>
          <w:rStyle w:val="StyleUnderline"/>
          <w:color w:val="000000" w:themeColor="text1"/>
        </w:rPr>
        <w:t xml:space="preserve">, and </w:t>
      </w:r>
      <w:hyperlink r:id="rId47" w:history="1">
        <w:r w:rsidRPr="000B29C7">
          <w:rPr>
            <w:rStyle w:val="StyleUnderline"/>
            <w:color w:val="000000" w:themeColor="text1"/>
          </w:rPr>
          <w:t>chronic pain</w:t>
        </w:r>
      </w:hyperlink>
      <w:r w:rsidRPr="000B29C7">
        <w:rPr>
          <w:rStyle w:val="StyleUnderline"/>
          <w:color w:val="000000" w:themeColor="text1"/>
        </w:rPr>
        <w:t xml:space="preserve">. </w:t>
      </w:r>
      <w:r w:rsidRPr="000B29C7">
        <w:rPr>
          <w:color w:val="000000" w:themeColor="text1"/>
        </w:rPr>
        <w:t xml:space="preserve">So far, there's little evidence that CBD helps with any of these. </w:t>
      </w:r>
      <w:r w:rsidRPr="000B29C7">
        <w:rPr>
          <w:rStyle w:val="StyleUnderline"/>
          <w:color w:val="000000" w:themeColor="text1"/>
        </w:rPr>
        <w:t xml:space="preserve">The FDA has approved one </w:t>
      </w:r>
      <w:r w:rsidRPr="000B29C7">
        <w:rPr>
          <w:rStyle w:val="StyleUnderline"/>
          <w:color w:val="000000" w:themeColor="text1"/>
          <w:highlight w:val="green"/>
        </w:rPr>
        <w:t>CBD</w:t>
      </w:r>
      <w:r w:rsidRPr="000B29C7">
        <w:rPr>
          <w:rStyle w:val="StyleUnderline"/>
          <w:color w:val="000000" w:themeColor="text1"/>
        </w:rPr>
        <w:t xml:space="preserve">-based drug. </w:t>
      </w:r>
      <w:proofErr w:type="spellStart"/>
      <w:r w:rsidRPr="000B29C7">
        <w:rPr>
          <w:rStyle w:val="StyleUnderline"/>
          <w:color w:val="000000" w:themeColor="text1"/>
        </w:rPr>
        <w:t>Epidiolex</w:t>
      </w:r>
      <w:proofErr w:type="spellEnd"/>
      <w:r w:rsidRPr="000B29C7">
        <w:rPr>
          <w:rStyle w:val="StyleUnderline"/>
          <w:color w:val="000000" w:themeColor="text1"/>
        </w:rPr>
        <w:t xml:space="preserve"> is a </w:t>
      </w:r>
      <w:r w:rsidRPr="000B29C7">
        <w:rPr>
          <w:rStyle w:val="StyleUnderline"/>
          <w:color w:val="000000" w:themeColor="text1"/>
          <w:highlight w:val="green"/>
        </w:rPr>
        <w:t>treatment for</w:t>
      </w:r>
      <w:r w:rsidRPr="000B29C7">
        <w:rPr>
          <w:rStyle w:val="StyleUnderline"/>
          <w:color w:val="000000" w:themeColor="text1"/>
        </w:rPr>
        <w:t xml:space="preserve"> several severe forms of rare childhood </w:t>
      </w:r>
      <w:hyperlink r:id="rId48" w:history="1">
        <w:r w:rsidRPr="000B29C7">
          <w:rPr>
            <w:rStyle w:val="StyleUnderline"/>
            <w:color w:val="000000" w:themeColor="text1"/>
            <w:highlight w:val="green"/>
          </w:rPr>
          <w:t>epilepsy</w:t>
        </w:r>
      </w:hyperlink>
      <w:r w:rsidRPr="000B29C7">
        <w:rPr>
          <w:rStyle w:val="StyleUnderline"/>
          <w:color w:val="000000" w:themeColor="text1"/>
        </w:rPr>
        <w:t xml:space="preserve">. </w:t>
      </w:r>
      <w:r w:rsidRPr="000B29C7">
        <w:rPr>
          <w:color w:val="000000" w:themeColor="text1"/>
        </w:rPr>
        <w:t xml:space="preserve">CBD is a hot topic for researchers. The National Institutes of Health </w:t>
      </w:r>
      <w:hyperlink r:id="rId49" w:history="1">
        <w:r w:rsidRPr="000B29C7">
          <w:rPr>
            <w:rStyle w:val="Hyperlink"/>
            <w:color w:val="000000" w:themeColor="text1"/>
          </w:rPr>
          <w:t>clinical trials</w:t>
        </w:r>
      </w:hyperlink>
      <w:r w:rsidRPr="000B29C7">
        <w:rPr>
          <w:color w:val="000000" w:themeColor="text1"/>
        </w:rPr>
        <w:t xml:space="preserve"> database shows more than 160 trials involving CBD that are either active or recruiting. As part of </w:t>
      </w:r>
      <w:hyperlink r:id="rId50" w:history="1">
        <w:r w:rsidRPr="000B29C7">
          <w:rPr>
            <w:rStyle w:val="StyleUnderline"/>
            <w:color w:val="000000" w:themeColor="text1"/>
          </w:rPr>
          <w:t>medical marijuana</w:t>
        </w:r>
      </w:hyperlink>
      <w:r w:rsidRPr="000B29C7">
        <w:rPr>
          <w:rStyle w:val="StyleUnderline"/>
          <w:color w:val="000000" w:themeColor="text1"/>
        </w:rPr>
        <w:t xml:space="preserve">, </w:t>
      </w:r>
      <w:r w:rsidRPr="000B29C7">
        <w:rPr>
          <w:rStyle w:val="StyleUnderline"/>
          <w:color w:val="000000" w:themeColor="text1"/>
          <w:highlight w:val="green"/>
        </w:rPr>
        <w:t>THC</w:t>
      </w:r>
      <w:r w:rsidRPr="000B29C7">
        <w:rPr>
          <w:rStyle w:val="StyleUnderline"/>
          <w:color w:val="000000" w:themeColor="text1"/>
        </w:rPr>
        <w:t xml:space="preserve"> helps </w:t>
      </w:r>
      <w:r w:rsidRPr="000B29C7">
        <w:rPr>
          <w:rStyle w:val="StyleUnderline"/>
          <w:color w:val="000000" w:themeColor="text1"/>
          <w:highlight w:val="green"/>
        </w:rPr>
        <w:t>ease</w:t>
      </w:r>
      <w:r w:rsidRPr="000B29C7">
        <w:rPr>
          <w:rStyle w:val="StyleUnderline"/>
          <w:color w:val="000000" w:themeColor="text1"/>
        </w:rPr>
        <w:t xml:space="preserve"> things like: </w:t>
      </w:r>
      <w:hyperlink r:id="rId51" w:history="1">
        <w:r w:rsidRPr="000B29C7">
          <w:rPr>
            <w:rStyle w:val="StyleUnderline"/>
            <w:color w:val="000000" w:themeColor="text1"/>
            <w:highlight w:val="green"/>
          </w:rPr>
          <w:t>Multiple sclerosis</w:t>
        </w:r>
      </w:hyperlink>
      <w:r w:rsidRPr="000B29C7">
        <w:rPr>
          <w:rStyle w:val="StyleUnderline"/>
          <w:color w:val="000000" w:themeColor="text1"/>
          <w:highlight w:val="green"/>
        </w:rPr>
        <w:t xml:space="preserve"> pain</w:t>
      </w:r>
      <w:r w:rsidRPr="000B29C7">
        <w:rPr>
          <w:rStyle w:val="StyleUnderline"/>
          <w:color w:val="000000" w:themeColor="text1"/>
        </w:rPr>
        <w:t xml:space="preserve">, </w:t>
      </w:r>
      <w:hyperlink r:id="rId52" w:history="1">
        <w:r w:rsidRPr="000B29C7">
          <w:rPr>
            <w:rStyle w:val="StyleUnderline"/>
            <w:color w:val="000000" w:themeColor="text1"/>
          </w:rPr>
          <w:t>Nerve pain</w:t>
        </w:r>
      </w:hyperlink>
      <w:r w:rsidRPr="000B29C7">
        <w:rPr>
          <w:rStyle w:val="StyleUnderline"/>
          <w:color w:val="000000" w:themeColor="text1"/>
        </w:rPr>
        <w:t xml:space="preserve">, </w:t>
      </w:r>
      <w:hyperlink r:id="rId53" w:history="1">
        <w:r w:rsidRPr="000B29C7">
          <w:rPr>
            <w:rStyle w:val="StyleUnderline"/>
            <w:color w:val="000000" w:themeColor="text1"/>
          </w:rPr>
          <w:t>Parkinson's disease</w:t>
        </w:r>
      </w:hyperlink>
      <w:r w:rsidRPr="000B29C7">
        <w:rPr>
          <w:rStyle w:val="StyleUnderline"/>
          <w:color w:val="000000" w:themeColor="text1"/>
        </w:rPr>
        <w:t xml:space="preserve"> tremors, </w:t>
      </w:r>
      <w:hyperlink r:id="rId54" w:history="1">
        <w:r w:rsidRPr="000B29C7">
          <w:rPr>
            <w:rStyle w:val="StyleUnderline"/>
            <w:color w:val="000000" w:themeColor="text1"/>
          </w:rPr>
          <w:t>Nausea</w:t>
        </w:r>
      </w:hyperlink>
      <w:r w:rsidRPr="000B29C7">
        <w:rPr>
          <w:rStyle w:val="StyleUnderline"/>
          <w:color w:val="000000" w:themeColor="text1"/>
        </w:rPr>
        <w:t xml:space="preserve">, </w:t>
      </w:r>
      <w:hyperlink r:id="rId55" w:history="1">
        <w:r w:rsidRPr="000B29C7">
          <w:rPr>
            <w:rStyle w:val="StyleUnderline"/>
            <w:color w:val="000000" w:themeColor="text1"/>
          </w:rPr>
          <w:t>Glaucoma</w:t>
        </w:r>
      </w:hyperlink>
      <w:r w:rsidRPr="000B29C7">
        <w:rPr>
          <w:rStyle w:val="StyleUnderline"/>
          <w:color w:val="000000" w:themeColor="text1"/>
        </w:rPr>
        <w:t>.</w:t>
      </w:r>
    </w:p>
    <w:p w14:paraId="5A1CD5FD" w14:textId="77777777" w:rsidR="00760E09" w:rsidRPr="00760E09" w:rsidRDefault="00760E09" w:rsidP="00760E09">
      <w:pPr>
        <w:rPr>
          <w:color w:val="000000" w:themeColor="text1"/>
        </w:rPr>
      </w:pPr>
    </w:p>
    <w:sectPr w:rsidR="00760E09" w:rsidRPr="00760E0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C25DEC"/>
    <w:multiLevelType w:val="hybridMultilevel"/>
    <w:tmpl w:val="001A46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557744"/>
    <w:multiLevelType w:val="hybridMultilevel"/>
    <w:tmpl w:val="830495B4"/>
    <w:lvl w:ilvl="0" w:tplc="CB587448">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7857D9"/>
    <w:multiLevelType w:val="hybridMultilevel"/>
    <w:tmpl w:val="368AC6B2"/>
    <w:lvl w:ilvl="0" w:tplc="8BBA01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B8425C"/>
    <w:multiLevelType w:val="hybridMultilevel"/>
    <w:tmpl w:val="13EA66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145912"/>
    <w:multiLevelType w:val="hybridMultilevel"/>
    <w:tmpl w:val="C4FCA3D4"/>
    <w:lvl w:ilvl="0" w:tplc="A7A4CB60">
      <w:start w:val="1"/>
      <w:numFmt w:val="decimal"/>
      <w:lvlText w:val="%1)"/>
      <w:lvlJc w:val="left"/>
      <w:pPr>
        <w:ind w:left="720" w:hanging="360"/>
      </w:pPr>
      <w:rPr>
        <w:rFonts w:hint="default"/>
        <w:color w:val="3033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734819"/>
    <w:multiLevelType w:val="hybridMultilevel"/>
    <w:tmpl w:val="133C5C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79688B"/>
    <w:multiLevelType w:val="hybridMultilevel"/>
    <w:tmpl w:val="E8D86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EC0366"/>
    <w:multiLevelType w:val="hybridMultilevel"/>
    <w:tmpl w:val="830495B4"/>
    <w:lvl w:ilvl="0" w:tplc="CB587448">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5523DE"/>
    <w:multiLevelType w:val="hybridMultilevel"/>
    <w:tmpl w:val="33D85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DD14D7"/>
    <w:multiLevelType w:val="hybridMultilevel"/>
    <w:tmpl w:val="C4FCA3D4"/>
    <w:lvl w:ilvl="0" w:tplc="A7A4CB60">
      <w:start w:val="1"/>
      <w:numFmt w:val="decimal"/>
      <w:lvlText w:val="%1)"/>
      <w:lvlJc w:val="left"/>
      <w:pPr>
        <w:ind w:left="720" w:hanging="360"/>
      </w:pPr>
      <w:rPr>
        <w:rFonts w:hint="default"/>
        <w:color w:val="3033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C01603"/>
    <w:multiLevelType w:val="hybridMultilevel"/>
    <w:tmpl w:val="243ECD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21"/>
  </w:num>
  <w:num w:numId="14">
    <w:abstractNumId w:val="17"/>
  </w:num>
  <w:num w:numId="15">
    <w:abstractNumId w:val="14"/>
  </w:num>
  <w:num w:numId="16">
    <w:abstractNumId w:val="13"/>
  </w:num>
  <w:num w:numId="17">
    <w:abstractNumId w:val="15"/>
  </w:num>
  <w:num w:numId="18">
    <w:abstractNumId w:val="22"/>
  </w:num>
  <w:num w:numId="19">
    <w:abstractNumId w:val="12"/>
  </w:num>
  <w:num w:numId="20">
    <w:abstractNumId w:val="19"/>
  </w:num>
  <w:num w:numId="21">
    <w:abstractNumId w:val="18"/>
  </w:num>
  <w:num w:numId="22">
    <w:abstractNumId w:val="11"/>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768A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542D"/>
    <w:rsid w:val="000D26A6"/>
    <w:rsid w:val="000D2B90"/>
    <w:rsid w:val="000D6ED8"/>
    <w:rsid w:val="000D717B"/>
    <w:rsid w:val="00100B28"/>
    <w:rsid w:val="00117316"/>
    <w:rsid w:val="001209B4"/>
    <w:rsid w:val="00175D4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4F20"/>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35C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5C59"/>
    <w:rsid w:val="00696A16"/>
    <w:rsid w:val="006A4840"/>
    <w:rsid w:val="006A52A0"/>
    <w:rsid w:val="006A7E1D"/>
    <w:rsid w:val="006C339E"/>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0E0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5A61"/>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1C9"/>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216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62CA"/>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68AA"/>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FBCD24"/>
  <w14:defaultImageDpi w14:val="300"/>
  <w15:docId w15:val="{FE20CD63-2169-8A46-9B84-C680F59C8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60E0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768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F768A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768A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F768A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768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68AA"/>
  </w:style>
  <w:style w:type="character" w:customStyle="1" w:styleId="Heading1Char">
    <w:name w:val="Heading 1 Char"/>
    <w:aliases w:val="Pocket Char"/>
    <w:basedOn w:val="DefaultParagraphFont"/>
    <w:link w:val="Heading1"/>
    <w:uiPriority w:val="9"/>
    <w:rsid w:val="00F768AA"/>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F768AA"/>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F768AA"/>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F768A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768AA"/>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F768AA"/>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F768A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768AA"/>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F768AA"/>
    <w:rPr>
      <w:color w:val="auto"/>
      <w:u w:val="none"/>
    </w:rPr>
  </w:style>
  <w:style w:type="paragraph" w:styleId="DocumentMap">
    <w:name w:val="Document Map"/>
    <w:basedOn w:val="Normal"/>
    <w:link w:val="DocumentMapChar"/>
    <w:uiPriority w:val="99"/>
    <w:semiHidden/>
    <w:unhideWhenUsed/>
    <w:rsid w:val="00F768A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768AA"/>
    <w:rPr>
      <w:rFonts w:ascii="Lucida Grande" w:hAnsi="Lucida Grande" w:cs="Lucida Grande"/>
    </w:rPr>
  </w:style>
  <w:style w:type="paragraph" w:customStyle="1" w:styleId="textbold">
    <w:name w:val="text bold"/>
    <w:basedOn w:val="Normal"/>
    <w:link w:val="Emphasis"/>
    <w:uiPriority w:val="20"/>
    <w:qFormat/>
    <w:rsid w:val="00760E09"/>
    <w:pPr>
      <w:pBdr>
        <w:top w:val="single" w:sz="12" w:space="0" w:color="auto"/>
        <w:left w:val="single" w:sz="12" w:space="0" w:color="auto"/>
        <w:bottom w:val="single" w:sz="12" w:space="0" w:color="auto"/>
        <w:right w:val="single" w:sz="12" w:space="0" w:color="auto"/>
      </w:pBdr>
      <w:ind w:left="720"/>
      <w:jc w:val="both"/>
    </w:pPr>
    <w:rPr>
      <w:b/>
      <w:iCs/>
      <w:u w:val="single"/>
    </w:rPr>
  </w:style>
  <w:style w:type="paragraph" w:styleId="ListParagraph">
    <w:name w:val="List Paragraph"/>
    <w:aliases w:val="6 font"/>
    <w:basedOn w:val="Normal"/>
    <w:uiPriority w:val="99"/>
    <w:qFormat/>
    <w:rsid w:val="00760E09"/>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60E0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760E09"/>
    <w:rPr>
      <w:b/>
      <w:bCs/>
    </w:rPr>
  </w:style>
  <w:style w:type="character" w:customStyle="1" w:styleId="italic">
    <w:name w:val="italic"/>
    <w:basedOn w:val="DefaultParagraphFont"/>
    <w:rsid w:val="00760E09"/>
    <w:rPr>
      <w:rFonts w:cs="Times New Roman"/>
    </w:rPr>
  </w:style>
  <w:style w:type="character" w:customStyle="1" w:styleId="bold">
    <w:name w:val="bold"/>
    <w:rsid w:val="00760E09"/>
  </w:style>
  <w:style w:type="character" w:customStyle="1" w:styleId="ssl4">
    <w:name w:val="ss_l4"/>
    <w:rsid w:val="00760E09"/>
  </w:style>
  <w:style w:type="paragraph" w:styleId="NormalWeb">
    <w:name w:val="Normal (Web)"/>
    <w:basedOn w:val="Normal"/>
    <w:uiPriority w:val="99"/>
    <w:unhideWhenUsed/>
    <w:rsid w:val="00760E09"/>
    <w:pPr>
      <w:spacing w:before="100" w:beforeAutospacing="1" w:after="100" w:afterAutospacing="1" w:line="240" w:lineRule="auto"/>
    </w:pPr>
    <w:rPr>
      <w:rFonts w:ascii="Times New Roman" w:eastAsia="Times New Roman" w:hAnsi="Times New Roman" w:cs="Times New Roman"/>
      <w:sz w:val="24"/>
    </w:rPr>
  </w:style>
  <w:style w:type="character" w:customStyle="1" w:styleId="apple-converted-space">
    <w:name w:val="apple-converted-space"/>
    <w:basedOn w:val="DefaultParagraphFont"/>
    <w:rsid w:val="00760E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75086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nnabiz.media/blog/how-big-business-monopolies-and-stacked-licenses-impact-the-marijuana-industry" TargetMode="External"/><Relationship Id="rId18" Type="http://schemas.openxmlformats.org/officeDocument/2006/relationships/hyperlink" Target="https://www.cdc.gov/drugoverdose/maps/rxrate-maps.html" TargetMode="External"/><Relationship Id="rId26" Type="http://schemas.openxmlformats.org/officeDocument/2006/relationships/hyperlink" Target="http://sce.sagepub.com" TargetMode="External"/><Relationship Id="rId39" Type="http://schemas.openxmlformats.org/officeDocument/2006/relationships/hyperlink" Target="https://www.webmd.com/pain-management/cbd-thc-difference" TargetMode="External"/><Relationship Id="rId21" Type="http://schemas.openxmlformats.org/officeDocument/2006/relationships/hyperlink" Target="https://jamanetwork.com/journals/jamainternalmedicine/fullarticle/1898878" TargetMode="External"/><Relationship Id="rId34" Type="http://schemas.openxmlformats.org/officeDocument/2006/relationships/hyperlink" Target="https://apnews.com/article/us-regions-embrace-marijuana-dcca7c6336ed3d4deb74fac861fa6131" TargetMode="External"/><Relationship Id="rId42" Type="http://schemas.openxmlformats.org/officeDocument/2006/relationships/hyperlink" Target="https://www.webmd.com/ibd-crohns-disease/crohns-disease/default.htm" TargetMode="External"/><Relationship Id="rId47" Type="http://schemas.openxmlformats.org/officeDocument/2006/relationships/hyperlink" Target="https://www.webmd.com/pain-management/guide/understanding-pain-management-chronic-pain" TargetMode="External"/><Relationship Id="rId50" Type="http://schemas.openxmlformats.org/officeDocument/2006/relationships/hyperlink" Target="https://www.webmd.com/a-to-z-guides/medical-marijuana-faq" TargetMode="External"/><Relationship Id="rId55" Type="http://schemas.openxmlformats.org/officeDocument/2006/relationships/hyperlink" Target="https://www.webmd.com/eye-health/glaucoma-eyes"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amhsa.gov/data/sites/default/files/cbhsq-reports/NSDUHNationalFindingsReport2018/NSDUHNationalFindingsReport2018.pdf" TargetMode="External"/><Relationship Id="rId29" Type="http://schemas.openxmlformats.org/officeDocument/2006/relationships/hyperlink" Target="https://www.reuters.com/companies/PGR.N" TargetMode="External"/><Relationship Id="rId11" Type="http://schemas.openxmlformats.org/officeDocument/2006/relationships/hyperlink" Target="https://heinonline.org/HOL/LandingPage?handle=hein.journals/tuljtip22&amp;div=8&amp;id=&amp;page=" TargetMode="External"/><Relationship Id="rId24" Type="http://schemas.openxmlformats.org/officeDocument/2006/relationships/hyperlink" Target="https://www.repository.law.indiana.edu/ijgls/vol28/iss1/9/" TargetMode="External"/><Relationship Id="rId32" Type="http://schemas.openxmlformats.org/officeDocument/2006/relationships/hyperlink" Target="https://www.reuters.com/world/us/cannabis-banking-bill-heads-senate-future-still-unclear-2021-04-20/" TargetMode="External"/><Relationship Id="rId37" Type="http://schemas.openxmlformats.org/officeDocument/2006/relationships/hyperlink" Target="https://www.reuters.com/business/healthcare-pharmaceuticals/biden-made-decision-support-ip-waiver-covid-19-vaccines-white-house-2021-05-06/" TargetMode="External"/><Relationship Id="rId40" Type="http://schemas.openxmlformats.org/officeDocument/2006/relationships/hyperlink" Target="https://www.webmd.com/brain/picture-of-the-brain" TargetMode="External"/><Relationship Id="rId45" Type="http://schemas.openxmlformats.org/officeDocument/2006/relationships/hyperlink" Target="https://www.webmd.com/anxiety-panic/default.htm" TargetMode="External"/><Relationship Id="rId53" Type="http://schemas.openxmlformats.org/officeDocument/2006/relationships/hyperlink" Target="https://www.webmd.com/parkinsons-disease/default.htm" TargetMode="External"/><Relationship Id="rId5" Type="http://schemas.openxmlformats.org/officeDocument/2006/relationships/numbering" Target="numbering.xml"/><Relationship Id="rId19" Type="http://schemas.openxmlformats.org/officeDocument/2006/relationships/hyperlink" Target="https://www.health.harvard.edu/blog/access-to-medical-marijuana-reduces-opioid-prescriptions-2018050914509" TargetMode="External"/><Relationship Id="rId4" Type="http://schemas.openxmlformats.org/officeDocument/2006/relationships/customXml" Target="../customXml/item4.xml"/><Relationship Id="rId9" Type="http://schemas.openxmlformats.org/officeDocument/2006/relationships/hyperlink" Target="https://www.repository.law.indiana.edu/ijgls/vol28/iss1/9/" TargetMode="External"/><Relationship Id="rId14" Type="http://schemas.openxmlformats.org/officeDocument/2006/relationships/hyperlink" Target="https://americanmarijuana.org/medical-marijuana-solution-to-opioid-epidemic/" TargetMode="External"/><Relationship Id="rId22" Type="http://schemas.openxmlformats.org/officeDocument/2006/relationships/hyperlink" Target="https://www.telegraph.co.uk/news/rise-of-biological-chemical-weapons/" TargetMode="External"/><Relationship Id="rId27" Type="http://schemas.openxmlformats.org/officeDocument/2006/relationships/hyperlink" Target="https://www.reuters.com/business/us-cannabis-insurers-get-ready-roll-federal-legalization-nears-2021-08-19/" TargetMode="External"/><Relationship Id="rId30" Type="http://schemas.openxmlformats.org/officeDocument/2006/relationships/hyperlink" Target="https://www.reuters.com/companies/AXAF.PA" TargetMode="External"/><Relationship Id="rId35" Type="http://schemas.openxmlformats.org/officeDocument/2006/relationships/hyperlink" Target="https://news.gallup.com/poll/323582/support-legal-marijuana-inches-new-high.aspx" TargetMode="External"/><Relationship Id="rId43" Type="http://schemas.openxmlformats.org/officeDocument/2006/relationships/hyperlink" Target="https://www.webmd.com/diabetes/default.htm" TargetMode="External"/><Relationship Id="rId48" Type="http://schemas.openxmlformats.org/officeDocument/2006/relationships/hyperlink" Target="https://www.webmd.com/epilepsy/default.htm"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webmd.com/multiple-sclerosis/what-is-multiple-sclerosis" TargetMode="External"/><Relationship Id="rId3" Type="http://schemas.openxmlformats.org/officeDocument/2006/relationships/customXml" Target="../customXml/item3.xml"/><Relationship Id="rId12" Type="http://schemas.openxmlformats.org/officeDocument/2006/relationships/hyperlink" Target="https://heinonline.org/HOL/LandingPage?handle=hein.journals/tuljtip22&amp;div=8&amp;id=&amp;page=" TargetMode="External"/><Relationship Id="rId17" Type="http://schemas.openxmlformats.org/officeDocument/2006/relationships/hyperlink" Target="https://www.cdc.gov/drugoverdose/data/analysis.html" TargetMode="External"/><Relationship Id="rId25" Type="http://schemas.openxmlformats.org/officeDocument/2006/relationships/hyperlink" Target="https://www.repository.law.indiana.edu/ijgls/vol28/iss1/9/" TargetMode="External"/><Relationship Id="rId33" Type="http://schemas.openxmlformats.org/officeDocument/2006/relationships/hyperlink" Target="https://drugfree.org/drug-and-alcohol-news/bipartisan-support-for-marijuana-legalization-grows-across-country/" TargetMode="External"/><Relationship Id="rId38" Type="http://schemas.openxmlformats.org/officeDocument/2006/relationships/hyperlink" Target="https://www.reuters.com/business/healthcare-pharmaceuticals/biden-says-plans-back-wto-waiver-vaccines-2021-05-05/" TargetMode="External"/><Relationship Id="rId46" Type="http://schemas.openxmlformats.org/officeDocument/2006/relationships/hyperlink" Target="https://www.webmd.com/sleep-disorders/guide/insomnia-symptoms-and-causes" TargetMode="External"/><Relationship Id="rId20" Type="http://schemas.openxmlformats.org/officeDocument/2006/relationships/hyperlink" Target="https://jamanetwork.com/journals/jamainternalmedicine/article-abstract/2677000?redirect=true" TargetMode="External"/><Relationship Id="rId41" Type="http://schemas.openxmlformats.org/officeDocument/2006/relationships/hyperlink" Target="https://www.webmd.com/arthritis/default.htm" TargetMode="External"/><Relationship Id="rId54" Type="http://schemas.openxmlformats.org/officeDocument/2006/relationships/hyperlink" Target="https://www.webmd.com/digestive-disorders/digestive-diseases-nausea-vomiting"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americanmarijuana.org/best-cbd-oil/" TargetMode="External"/><Relationship Id="rId23" Type="http://schemas.openxmlformats.org/officeDocument/2006/relationships/hyperlink" Target="https://www.newsweek.com/how-will-world-end-experts-reveal-9-most-likely-ways-humans-will-be-wiped-out-1194616" TargetMode="External"/><Relationship Id="rId28" Type="http://schemas.openxmlformats.org/officeDocument/2006/relationships/hyperlink" Target="https://tinyurl.com/3kuecpwv" TargetMode="External"/><Relationship Id="rId36" Type="http://schemas.openxmlformats.org/officeDocument/2006/relationships/hyperlink" Target="https://drugfree.org/drug-and-alcohol-news/house-to-vote-on-bill-that-would-remove-federal-penalties-on-marijuana/" TargetMode="External"/><Relationship Id="rId49" Type="http://schemas.openxmlformats.org/officeDocument/2006/relationships/hyperlink" Target="https://www.webmd.com/a-to-z-guides/clincial-trial-guide-patients" TargetMode="External"/><Relationship Id="rId57" Type="http://schemas.openxmlformats.org/officeDocument/2006/relationships/theme" Target="theme/theme1.xml"/><Relationship Id="rId10" Type="http://schemas.openxmlformats.org/officeDocument/2006/relationships/hyperlink" Target="https://www.repository.law.indiana.edu/ijgls/vol28/iss1/9/" TargetMode="External"/><Relationship Id="rId31" Type="http://schemas.openxmlformats.org/officeDocument/2006/relationships/hyperlink" Target="https://www.reuters.com/world/us/us-senate-democrats-release-discussion-draft-federally-legalize-cannabis-2021-07-14/" TargetMode="External"/><Relationship Id="rId44" Type="http://schemas.openxmlformats.org/officeDocument/2006/relationships/hyperlink" Target="https://www.webmd.com/multiple-sclerosis/default.htm" TargetMode="External"/><Relationship Id="rId52" Type="http://schemas.openxmlformats.org/officeDocument/2006/relationships/hyperlink" Target="https://www.webmd.com/brain/nerve-pain-and-nerve-damage-symptoms-and-caus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34</Pages>
  <Words>15403</Words>
  <Characters>87802</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103000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11</cp:revision>
  <dcterms:created xsi:type="dcterms:W3CDTF">2021-10-18T15:42:00Z</dcterms:created>
  <dcterms:modified xsi:type="dcterms:W3CDTF">2021-10-19T13:31:00Z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