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75F1B" w14:textId="77777777" w:rsidR="00B942C4" w:rsidRPr="00B942C4" w:rsidRDefault="00B942C4" w:rsidP="00B942C4"/>
    <w:p w14:paraId="277ACD37" w14:textId="7ABBAF6F" w:rsidR="00814D99" w:rsidRDefault="00814D99" w:rsidP="00814D99">
      <w:pPr>
        <w:pStyle w:val="Heading1"/>
      </w:pPr>
      <w:r>
        <w:lastRenderedPageBreak/>
        <w:t>1ac</w:t>
      </w:r>
    </w:p>
    <w:p w14:paraId="74BF3CA8" w14:textId="6B7FF8DB" w:rsidR="00814D99" w:rsidRDefault="00814D99" w:rsidP="00814D99">
      <w:pPr>
        <w:pStyle w:val="Heading3"/>
      </w:pPr>
      <w:r>
        <w:lastRenderedPageBreak/>
        <w:t>Advantage</w:t>
      </w:r>
    </w:p>
    <w:p w14:paraId="6786FFC0" w14:textId="77777777" w:rsidR="00814D99" w:rsidRPr="00104199" w:rsidRDefault="00814D99" w:rsidP="00814D99">
      <w:pPr>
        <w:pStyle w:val="Heading4"/>
      </w:pPr>
      <w:r>
        <w:t xml:space="preserve">Current quality of education is sharply decreasing through teacher shortages </w:t>
      </w:r>
    </w:p>
    <w:p w14:paraId="410E595E" w14:textId="77777777" w:rsidR="00814D99" w:rsidRPr="00104199" w:rsidRDefault="00814D99" w:rsidP="00814D99">
      <w:r w:rsidRPr="00104199">
        <w:rPr>
          <w:rFonts w:eastAsiaTheme="majorEastAsia" w:cstheme="majorBidi"/>
          <w:b/>
          <w:iCs/>
          <w:sz w:val="26"/>
        </w:rPr>
        <w:t>Boyce 19</w:t>
      </w:r>
      <w:r>
        <w:t xml:space="preserve"> Paul Boyce, 9-17-2019, "The Teacher Shortage Is Real and about to Get Much Worse. Here's Why," No Publication, https://fee.org/articles/the-teacher-shortage-is-real-and-about-to-get-much-worse-heres-why/</w:t>
      </w:r>
    </w:p>
    <w:p w14:paraId="5E874536" w14:textId="77777777" w:rsidR="00814D99" w:rsidRDefault="00814D99" w:rsidP="00814D99">
      <w:pPr>
        <w:rPr>
          <w:sz w:val="16"/>
        </w:rPr>
      </w:pPr>
      <w:r w:rsidRPr="00104199">
        <w:rPr>
          <w:sz w:val="16"/>
        </w:rPr>
        <w:t xml:space="preserve">Teacher Shortage </w:t>
      </w:r>
      <w:r w:rsidRPr="00683D68">
        <w:rPr>
          <w:rStyle w:val="StyleUnderline"/>
          <w:highlight w:val="green"/>
        </w:rPr>
        <w:t>According to research by the</w:t>
      </w:r>
      <w:r w:rsidRPr="00104199">
        <w:rPr>
          <w:rStyle w:val="StyleUnderline"/>
        </w:rPr>
        <w:t xml:space="preserve"> Economic Policy Institute (</w:t>
      </w:r>
      <w:r w:rsidRPr="00683D68">
        <w:rPr>
          <w:rStyle w:val="StyleUnderline"/>
          <w:highlight w:val="green"/>
        </w:rPr>
        <w:t>EPI</w:t>
      </w:r>
      <w:r w:rsidRPr="00104199">
        <w:rPr>
          <w:rStyle w:val="StyleUnderline"/>
        </w:rPr>
        <w:t xml:space="preserve">), </w:t>
      </w:r>
      <w:r w:rsidRPr="00683D68">
        <w:rPr>
          <w:rStyle w:val="StyleUnderline"/>
          <w:highlight w:val="green"/>
        </w:rPr>
        <w:t>the teacher shortage could reach 200,000 by 2025,</w:t>
      </w:r>
      <w:r w:rsidRPr="00104199">
        <w:rPr>
          <w:rStyle w:val="StyleUnderline"/>
        </w:rPr>
        <w:t xml:space="preserve"> up from 110,000 in 2018.</w:t>
      </w:r>
      <w:r w:rsidRPr="00104199">
        <w:rPr>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683D68">
        <w:rPr>
          <w:rStyle w:val="StyleUnderline"/>
          <w:highlight w:val="green"/>
        </w:rPr>
        <w:t>shortage is</w:t>
      </w:r>
      <w:r w:rsidRPr="00104199">
        <w:rPr>
          <w:rStyle w:val="StyleUnderline"/>
        </w:rPr>
        <w:t xml:space="preserve"> </w:t>
      </w:r>
      <w:r w:rsidRPr="00683D68">
        <w:rPr>
          <w:rStyle w:val="StyleUnderline"/>
          <w:highlight w:val="green"/>
        </w:rPr>
        <w:t>crucial</w:t>
      </w:r>
      <w:r w:rsidRPr="00104199">
        <w:rPr>
          <w:rStyle w:val="StyleUnderline"/>
        </w:rPr>
        <w:t xml:space="preserve">ly important </w:t>
      </w:r>
      <w:r w:rsidRPr="00683D68">
        <w:rPr>
          <w:rStyle w:val="StyleUnderline"/>
          <w:highlight w:val="green"/>
        </w:rPr>
        <w:t>to educational outcomes. Class sizes are rising</w:t>
      </w:r>
      <w:r w:rsidRPr="00104199">
        <w:rPr>
          <w:rStyle w:val="StyleUnderline"/>
        </w:rPr>
        <w:t>, causing a detrimental effect on these outcomes. As the number of available teachers declines, class sizes have to increase to compensate.</w:t>
      </w:r>
      <w:r w:rsidRPr="00104199">
        <w:rPr>
          <w:sz w:val="16"/>
        </w:rPr>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683D68">
        <w:rPr>
          <w:rStyle w:val="StyleUnderline"/>
          <w:highlight w:val="green"/>
        </w:rPr>
        <w:t xml:space="preserve">The shortage is </w:t>
      </w:r>
      <w:r w:rsidRPr="00104199">
        <w:rPr>
          <w:rStyle w:val="StyleUnderline"/>
        </w:rPr>
        <w:t xml:space="preserve">only </w:t>
      </w:r>
      <w:r w:rsidRPr="00683D68">
        <w:rPr>
          <w:rStyle w:val="StyleUnderline"/>
          <w:highlight w:val="green"/>
        </w:rPr>
        <w:t>set to increase unless something changes.</w:t>
      </w:r>
      <w:r>
        <w:rPr>
          <w:rStyle w:val="StyleUnderline"/>
        </w:rPr>
        <w:t xml:space="preserve"> </w:t>
      </w:r>
      <w:r w:rsidRPr="00104199">
        <w:rPr>
          <w:sz w:val="16"/>
        </w:rPr>
        <w:t xml:space="preserve">Impact on Quality </w:t>
      </w:r>
      <w:r w:rsidRPr="00683D68">
        <w:rPr>
          <w:rStyle w:val="StyleUnderline"/>
          <w:highlight w:val="green"/>
        </w:rPr>
        <w:t>The shortage</w:t>
      </w:r>
      <w:r w:rsidRPr="00104199">
        <w:rPr>
          <w:rStyle w:val="StyleUnderline"/>
        </w:rPr>
        <w:t xml:space="preserve"> of teachers </w:t>
      </w:r>
      <w:r w:rsidRPr="00683D68">
        <w:rPr>
          <w:rStyle w:val="StyleUnderline"/>
          <w:highlight w:val="green"/>
        </w:rPr>
        <w:t>will</w:t>
      </w:r>
      <w:r w:rsidRPr="00104199">
        <w:rPr>
          <w:rStyle w:val="StyleUnderline"/>
        </w:rPr>
        <w:t xml:space="preserve"> inevitably </w:t>
      </w:r>
      <w:r w:rsidRPr="00683D68">
        <w:rPr>
          <w:rStyle w:val="StyleUnderline"/>
          <w:highlight w:val="green"/>
        </w:rPr>
        <w:t>cause a decline in educational standards</w:t>
      </w:r>
      <w:r w:rsidRPr="00104199">
        <w:rPr>
          <w:rStyle w:val="StyleUnderline"/>
        </w:rPr>
        <w:t>.</w:t>
      </w:r>
      <w:r w:rsidRPr="00104199">
        <w:rPr>
          <w:sz w:val="16"/>
        </w:rPr>
        <w:t xml:space="preserve"> </w:t>
      </w:r>
      <w:r w:rsidRPr="00104199">
        <w:rPr>
          <w:rStyle w:val="StyleUnderline"/>
        </w:rPr>
        <w:t>Principals</w:t>
      </w:r>
      <w:r w:rsidRPr="00104199">
        <w:rPr>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683D68">
        <w:rPr>
          <w:rStyle w:val="StyleUnderline"/>
          <w:highlight w:val="green"/>
        </w:rPr>
        <w:t>Studies discover again and again that teacher expertise is one of the most important factors in</w:t>
      </w:r>
      <w:r w:rsidRPr="00104199">
        <w:rPr>
          <w:rStyle w:val="StyleUnderline"/>
        </w:rPr>
        <w:t xml:space="preserve"> determining </w:t>
      </w:r>
      <w:r w:rsidRPr="00683D68">
        <w:rPr>
          <w:rStyle w:val="StyleUnderline"/>
          <w:highlight w:val="green"/>
        </w:rPr>
        <w:t>student achievement, followed by</w:t>
      </w:r>
      <w:r w:rsidRPr="00104199">
        <w:rPr>
          <w:sz w:val="16"/>
        </w:rPr>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rPr>
          <w:sz w:val="16"/>
        </w:rPr>
        <w:t xml:space="preserve">. That is, teachers who know a lot about teaching and learning who work in environments that allow them to know students well are the critical elements of successful learning. </w:t>
      </w:r>
      <w:r w:rsidRPr="00683D68">
        <w:rPr>
          <w:rStyle w:val="StyleUnderline"/>
          <w:highlight w:val="green"/>
        </w:rPr>
        <w:t>Teachers matter more to student achievement than any other factor</w:t>
      </w:r>
      <w:r w:rsidRPr="00104199">
        <w:rPr>
          <w:sz w:val="16"/>
        </w:rPr>
        <w:t>. In fact, research by Chlotfelter, Ladd, &amp; Vigdor states that teacher qualifications predict more of the difference in educational gains than race and parent education combined.</w:t>
      </w:r>
    </w:p>
    <w:p w14:paraId="06770F33" w14:textId="77777777" w:rsidR="00814D99" w:rsidRPr="00487FB9" w:rsidRDefault="00814D99" w:rsidP="00814D99">
      <w:pPr>
        <w:rPr>
          <w:sz w:val="16"/>
        </w:rPr>
      </w:pPr>
    </w:p>
    <w:p w14:paraId="208EBE31" w14:textId="77777777" w:rsidR="00814D99" w:rsidRPr="006F5F63" w:rsidRDefault="00814D99" w:rsidP="00814D99">
      <w:pPr>
        <w:pStyle w:val="Heading4"/>
      </w:pPr>
      <w:r>
        <w:t>Status Quo policies make the opportunity cost for teacher strikes too high</w:t>
      </w:r>
    </w:p>
    <w:p w14:paraId="1F232D27" w14:textId="77777777" w:rsidR="00814D99" w:rsidRDefault="00814D99" w:rsidP="00814D99">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9" w:history="1">
        <w:r w:rsidRPr="00644108">
          <w:rPr>
            <w:rStyle w:val="Hyperlink"/>
          </w:rPr>
          <w:t>https://www.dissentmagazine.org/online_articles/the-teacher-strike-conditions-for-success</w:t>
        </w:r>
      </w:hyperlink>
    </w:p>
    <w:p w14:paraId="2387F25C" w14:textId="77777777" w:rsidR="00814D99" w:rsidRDefault="00814D99" w:rsidP="00814D99">
      <w:r w:rsidRPr="00F42AF8">
        <w:rPr>
          <w:rStyle w:val="StyleUnderline"/>
        </w:rPr>
        <w:t xml:space="preserve">The </w:t>
      </w:r>
      <w:r w:rsidRPr="00683D68">
        <w:rPr>
          <w:rStyle w:val="StyleUnderline"/>
          <w:highlight w:val="green"/>
        </w:rPr>
        <w:t>most essential organizational task is winning and keeping the allegiance of teachers to the strike</w:t>
      </w:r>
      <w:r w:rsidRPr="00F42AF8">
        <w:rPr>
          <w:rStyle w:val="StyleUnderline"/>
        </w:rPr>
        <w:t xml:space="preserve">. Teachers are knowledgeable and discerning political actors. They understand full well that </w:t>
      </w:r>
      <w:r w:rsidRPr="00683D68">
        <w:rPr>
          <w:rStyle w:val="StyleUnderline"/>
          <w:highlight w:val="green"/>
        </w:rPr>
        <w:t>strikes are a high-intensity and high-risk tactic</w:t>
      </w:r>
      <w:r w:rsidRPr="00F42AF8">
        <w:rPr>
          <w:rStyle w:val="StyleUnderline"/>
        </w:rPr>
        <w:t xml:space="preserve">, </w:t>
      </w:r>
      <w:r w:rsidRPr="00683D68">
        <w:rPr>
          <w:rStyle w:val="StyleUnderline"/>
          <w:highlight w:val="green"/>
        </w:rPr>
        <w:t>with the potential</w:t>
      </w:r>
      <w:r w:rsidRPr="00F42AF8">
        <w:rPr>
          <w:rStyle w:val="StyleUnderline"/>
        </w:rPr>
        <w:t xml:space="preserve"> both </w:t>
      </w:r>
      <w:r w:rsidRPr="00683D68">
        <w:rPr>
          <w:rStyle w:val="StyleUnderline"/>
          <w:highlight w:val="green"/>
        </w:rPr>
        <w:t>to</w:t>
      </w:r>
      <w:r w:rsidRPr="00F42AF8">
        <w:rPr>
          <w:rStyle w:val="StyleUnderline"/>
        </w:rPr>
        <w:t xml:space="preserve"> </w:t>
      </w:r>
      <w:r w:rsidRPr="00683D68">
        <w:rPr>
          <w:rStyle w:val="StyleUnderline"/>
          <w:highlight w:val="green"/>
        </w:rPr>
        <w:t>deliver</w:t>
      </w:r>
      <w:r w:rsidRPr="00F42AF8">
        <w:rPr>
          <w:rStyle w:val="StyleUnderline"/>
        </w:rPr>
        <w:t xml:space="preserve"> advances and victories that could not be otherwise obtained and to end in </w:t>
      </w:r>
      <w:r w:rsidRPr="00683D68">
        <w:rPr>
          <w:rStyle w:val="StyleUnderline"/>
          <w:highlight w:val="green"/>
        </w:rPr>
        <w:t>major setbacks and defeats</w:t>
      </w:r>
      <w:r w:rsidRPr="00F42AF8">
        <w:rPr>
          <w:rStyle w:val="StyleUnderline"/>
        </w:rPr>
        <w:t xml:space="preserve">. The risk side of this equation is particularly acute </w:t>
      </w:r>
      <w:r w:rsidRPr="00683D68">
        <w:rPr>
          <w:rStyle w:val="StyleUnderline"/>
          <w:highlight w:val="green"/>
        </w:rPr>
        <w:t>in the 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can result in severe penalties</w:t>
      </w:r>
      <w:r w:rsidRPr="00F42AF8">
        <w:rPr>
          <w:rStyle w:val="StyleUnderline"/>
        </w:rPr>
        <w:t xml:space="preserve"> to teachers and their unions.</w:t>
      </w:r>
      <w:r>
        <w:rPr>
          <w:rStyle w:val="StyleUnderline"/>
        </w:rPr>
        <w:t xml:space="preserve"> </w:t>
      </w:r>
      <w:r w:rsidRPr="00683D68">
        <w:rPr>
          <w:rStyle w:val="StyleUnderline"/>
          <w:highlight w:val="green"/>
        </w:rPr>
        <w:t>To be willing to</w:t>
      </w:r>
      <w:r w:rsidRPr="00F42AF8">
        <w:rPr>
          <w:rStyle w:val="StyleUnderline"/>
        </w:rPr>
        <w:t xml:space="preserve"> go on </w:t>
      </w:r>
      <w:r w:rsidRPr="00683D68">
        <w:rPr>
          <w:rStyle w:val="StyleUnderline"/>
          <w:highlight w:val="green"/>
        </w:rPr>
        <w:t>strike</w:t>
      </w:r>
      <w:r w:rsidRPr="00F42AF8">
        <w:rPr>
          <w:rStyle w:val="StyleUnderline"/>
        </w:rPr>
        <w:t xml:space="preserve"> and stay out until a settlement is won, therefore, </w:t>
      </w:r>
      <w:r w:rsidRPr="00683D68">
        <w:rPr>
          <w:rStyle w:val="StyleUnderline"/>
          <w:highlight w:val="green"/>
        </w:rPr>
        <w:t>teachers</w:t>
      </w:r>
      <w:r w:rsidRPr="00F42AF8">
        <w:rPr>
          <w:rStyle w:val="StyleUnderline"/>
        </w:rPr>
        <w:t xml:space="preserve"> </w:t>
      </w:r>
      <w:r w:rsidRPr="00683D68">
        <w:rPr>
          <w:rStyle w:val="StyleUnderline"/>
          <w:highlight w:val="green"/>
        </w:rPr>
        <w:t>need to be convinced on a number of different counts</w:t>
      </w:r>
      <w:r w:rsidRPr="00F42AF8">
        <w:rPr>
          <w:rStyle w:val="StyleUnderline"/>
        </w:rPr>
        <w:t>: first, that they are fighting for important, worthwhile objectives; second, that those objectives cannot be achieved through other means that are not as high-intensity and high-risk as a strike; third, that the strike has reasonable</w:t>
      </w:r>
      <w:r w:rsidRPr="00F42AF8">
        <w:rPr>
          <w:rStyle w:val="StyleUnderline"/>
        </w:rPr>
        <w:lastRenderedPageBreak/>
        <w:t xml:space="preserve"> prospects of success; fourth, that the strike objectives have strong support in the community; and fifth, that the solidarity among teachers, which is essential to a strike’s success, is strong and will hold.</w:t>
      </w:r>
      <w:r>
        <w:t xml:space="preserve"> In significant measure, the last of these points is dependent not simply on the organization and mobilization of the strike, but also 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14:paraId="316967F3" w14:textId="77777777" w:rsidR="00814D99" w:rsidRDefault="00814D99" w:rsidP="00814D99"/>
    <w:p w14:paraId="33C5956B" w14:textId="77777777" w:rsidR="00814D99" w:rsidRPr="00104199" w:rsidRDefault="00814D99" w:rsidP="00814D99">
      <w:pPr>
        <w:pStyle w:val="Heading4"/>
      </w:pPr>
      <w:r>
        <w:lastRenderedPageBreak/>
        <w:t>That causes teachers uproot and quitting through unsatisfaction</w:t>
      </w:r>
    </w:p>
    <w:p w14:paraId="3E01EFEE" w14:textId="77777777" w:rsidR="00814D99" w:rsidRDefault="00814D99" w:rsidP="00814D99">
      <w:r>
        <w:rPr>
          <w:rFonts w:eastAsiaTheme="majorEastAsia" w:cstheme="majorBidi"/>
          <w:b/>
          <w:iCs/>
          <w:sz w:val="26"/>
        </w:rPr>
        <w:t>Carpenter 17</w:t>
      </w:r>
      <w:r>
        <w:t xml:space="preserve"> Jennifer Carpenter., 05-17-21, "Opinion: Protect local control for schools," Burlington Free Press, https://www.burlingtonfreepress.com/story/opinion/my-turn/2017/05/17/opinion-protect-local-control-schools/101726614/</w:t>
      </w:r>
    </w:p>
    <w:p w14:paraId="6B5E50EE" w14:textId="77777777" w:rsidR="00814D99" w:rsidRPr="00D42AB3" w:rsidRDefault="00814D99" w:rsidP="00814D99">
      <w:pPr>
        <w:rPr>
          <w:rStyle w:val="StyleUnderline"/>
        </w:rPr>
      </w:pPr>
      <w:r w:rsidRPr="00683D68">
        <w:rPr>
          <w:rStyle w:val="StyleUnderline"/>
          <w:highlight w:val="green"/>
        </w:rPr>
        <w:t>The</w:t>
      </w:r>
      <w:r w:rsidRPr="00D42AB3">
        <w:rPr>
          <w:rStyle w:val="StyleUnderline"/>
        </w:rPr>
        <w:t xml:space="preserve"> most crucial part of the </w:t>
      </w:r>
      <w:r w:rsidRPr="00683D68">
        <w:rPr>
          <w:rStyle w:val="StyleUnderline"/>
          <w:highlight w:val="green"/>
        </w:rPr>
        <w:t>proposal put forward</w:t>
      </w:r>
      <w:r w:rsidRPr="00D42AB3">
        <w:rPr>
          <w:rStyle w:val="StyleUnderline"/>
        </w:rPr>
        <w:t xml:space="preserve"> by House Speaker Mitzi Johnson and President Pro Tem Tim Ashe</w:t>
      </w:r>
      <w:r w:rsidRPr="00104199">
        <w:rPr>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683D68">
        <w:rPr>
          <w:rStyle w:val="StyleUnderline"/>
          <w:highlight w:val="green"/>
        </w:rPr>
        <w:t>would have removed teachers’ right to strike</w:t>
      </w:r>
      <w:r w:rsidRPr="00104199">
        <w:rPr>
          <w:sz w:val="16"/>
        </w:rPr>
        <w:t xml:space="preserve">. That shows their true intentions. </w:t>
      </w:r>
      <w:r w:rsidRPr="00683D68">
        <w:rPr>
          <w:rStyle w:val="StyleUnderline"/>
          <w:highlight w:val="green"/>
        </w:rPr>
        <w:t>When teachers’ needs are not met, students’ needs will not be met, and we will be unable to retain and attract a workforce</w:t>
      </w:r>
      <w:r w:rsidRPr="00D42AB3">
        <w:rPr>
          <w:rStyle w:val="StyleUnderline"/>
        </w:rPr>
        <w:t xml:space="preserve"> of young families which is critical to the revitalization of our state’s economy. </w:t>
      </w:r>
      <w:r w:rsidRPr="00683D68">
        <w:rPr>
          <w:rStyle w:val="StyleUnderline"/>
          <w:highlight w:val="green"/>
        </w:rPr>
        <w:t>There will be no incentive for the teaching profession to attract</w:t>
      </w:r>
      <w:r w:rsidRPr="00D42AB3">
        <w:rPr>
          <w:rStyle w:val="StyleUnderline"/>
        </w:rPr>
        <w:t xml:space="preserve"> and retain </w:t>
      </w:r>
      <w:r w:rsidRPr="00683D68">
        <w:rPr>
          <w:rStyle w:val="StyleUnderline"/>
          <w:highlight w:val="green"/>
        </w:rPr>
        <w:t>new teachers</w:t>
      </w:r>
      <w:r w:rsidRPr="00D42AB3">
        <w:rPr>
          <w:rStyle w:val="StyleUnderline"/>
        </w:rPr>
        <w:t xml:space="preserve"> to the field </w:t>
      </w:r>
      <w:r w:rsidRPr="00683D68">
        <w:rPr>
          <w:rStyle w:val="StyleUnderline"/>
          <w:highlight w:val="green"/>
        </w:rPr>
        <w:t>if our state government teaches our community that teachers have no say over their working 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683D68">
        <w:rPr>
          <w:rStyle w:val="StyleUnderline"/>
          <w:highlight w:val="green"/>
        </w:rPr>
        <w:t>Teachers and families of school</w:t>
      </w:r>
      <w:r w:rsidRPr="00D42AB3">
        <w:rPr>
          <w:rStyle w:val="StyleUnderline"/>
        </w:rPr>
        <w:t xml:space="preserve"> age children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D42AB3">
        <w:rPr>
          <w:rStyle w:val="StyleUnderline"/>
        </w:rPr>
        <w:t>“</w:t>
      </w:r>
      <w:r w:rsidRPr="00683D68">
        <w:rPr>
          <w:rStyle w:val="StyleUnderline"/>
          <w:highlight w:val="green"/>
        </w:rPr>
        <w:t>one-size-fits-all”</w:t>
      </w:r>
      <w:r w:rsidRPr="00D42AB3">
        <w:rPr>
          <w:rStyle w:val="StyleUnderline"/>
        </w:rPr>
        <w:t xml:space="preserve"> approach from our state government </w:t>
      </w:r>
      <w:r w:rsidRPr="00683D68">
        <w:rPr>
          <w:rStyle w:val="StyleUnderline"/>
          <w:highlight w:val="green"/>
        </w:rPr>
        <w:t>cannot possibly work across the board for every school</w:t>
      </w:r>
      <w:r w:rsidRPr="00D42AB3">
        <w:rPr>
          <w:rStyle w:val="StyleUnderline"/>
        </w:rPr>
        <w:t>.</w:t>
      </w:r>
      <w:r>
        <w:rPr>
          <w:rStyle w:val="StyleUnderline"/>
        </w:rPr>
        <w:t xml:space="preserve"> </w:t>
      </w:r>
      <w:r w:rsidRPr="00104199">
        <w:rPr>
          <w:sz w:val="16"/>
        </w:rPr>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683D68">
        <w:rPr>
          <w:rStyle w:val="StyleUnderline"/>
          <w:highlight w:val="green"/>
        </w:rPr>
        <w:t>Had the administration and teachers not</w:t>
      </w:r>
      <w:r w:rsidRPr="00D42AB3">
        <w:rPr>
          <w:rStyle w:val="StyleUnderline"/>
        </w:rPr>
        <w:t xml:space="preserve"> pulled together to discuss and </w:t>
      </w:r>
      <w:r w:rsidRPr="00683D68">
        <w:rPr>
          <w:rStyle w:val="StyleUnderline"/>
          <w:highlight w:val="green"/>
        </w:rPr>
        <w:t>demand more for their programs and allowed</w:t>
      </w:r>
      <w:r w:rsidRPr="00D42AB3">
        <w:rPr>
          <w:rStyle w:val="StyleUnderline"/>
        </w:rPr>
        <w:t xml:space="preserve"> a </w:t>
      </w:r>
      <w:r w:rsidRPr="00683D68">
        <w:rPr>
          <w:rStyle w:val="StyleUnderline"/>
          <w:highlight w:val="green"/>
        </w:rPr>
        <w:t>reckless</w:t>
      </w:r>
      <w:r w:rsidRPr="00D42AB3">
        <w:rPr>
          <w:rStyle w:val="StyleUnderline"/>
        </w:rPr>
        <w:t xml:space="preserve"> centralized </w:t>
      </w:r>
      <w:r w:rsidRPr="00683D68">
        <w:rPr>
          <w:rStyle w:val="StyleUnderline"/>
          <w:highlight w:val="green"/>
        </w:rPr>
        <w:t>decision to go forth</w:t>
      </w:r>
      <w:r w:rsidRPr="00D42AB3">
        <w:rPr>
          <w:rStyle w:val="StyleUnderline"/>
        </w:rPr>
        <w:t xml:space="preserve">, to paraphrase one of the teachers present at this meeting, the initial </w:t>
      </w:r>
      <w:r w:rsidRPr="00683D68">
        <w:rPr>
          <w:rStyle w:val="StyleUnderline"/>
          <w:highlight w:val="green"/>
        </w:rPr>
        <w:t>Act 46</w:t>
      </w:r>
      <w:r w:rsidRPr="00D42AB3">
        <w:rPr>
          <w:rStyle w:val="StyleUnderline"/>
        </w:rPr>
        <w:t xml:space="preserve"> proposal </w:t>
      </w:r>
      <w:r w:rsidRPr="00683D68">
        <w:rPr>
          <w:rStyle w:val="StyleUnderline"/>
          <w:highlight w:val="green"/>
        </w:rPr>
        <w:t>would</w:t>
      </w:r>
      <w:r w:rsidRPr="00D42AB3">
        <w:rPr>
          <w:rStyle w:val="StyleUnderline"/>
        </w:rPr>
        <w:t xml:space="preserve"> have </w:t>
      </w:r>
      <w:r w:rsidRPr="00683D68">
        <w:rPr>
          <w:rStyle w:val="StyleUnderline"/>
          <w:highlight w:val="green"/>
        </w:rPr>
        <w:t>destroyed the institution</w:t>
      </w:r>
      <w:r w:rsidRPr="00104199">
        <w:rPr>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D42AB3">
        <w:rPr>
          <w:rStyle w:val="StyleUnderline"/>
        </w:rPr>
        <w:t xml:space="preserve">As a result, </w:t>
      </w:r>
      <w:r w:rsidRPr="00683D68">
        <w:rPr>
          <w:rStyle w:val="StyleUnderline"/>
          <w:highlight w:val="green"/>
        </w:rPr>
        <w:t>several teachers</w:t>
      </w:r>
      <w:r w:rsidRPr="00D42AB3">
        <w:rPr>
          <w:rStyle w:val="StyleUnderline"/>
        </w:rPr>
        <w:t xml:space="preserve"> said they </w:t>
      </w:r>
      <w:r w:rsidRPr="00683D68">
        <w:rPr>
          <w:rStyle w:val="StyleUnderline"/>
          <w:highlight w:val="green"/>
        </w:rPr>
        <w:t>would</w:t>
      </w:r>
      <w:r w:rsidRPr="00D42AB3">
        <w:rPr>
          <w:rStyle w:val="StyleUnderline"/>
        </w:rPr>
        <w:t xml:space="preserve"> have been prepared to </w:t>
      </w:r>
      <w:r w:rsidRPr="00683D68">
        <w:rPr>
          <w:rStyle w:val="StyleUnderline"/>
          <w:highlight w:val="green"/>
        </w:rPr>
        <w:t>pull their own children from the school</w:t>
      </w:r>
      <w:r w:rsidRPr="00D42AB3">
        <w:rPr>
          <w:rStyle w:val="StyleUnderline"/>
        </w:rPr>
        <w:t xml:space="preserve"> and move out of the area. This is only one example of how allowing </w:t>
      </w:r>
      <w:r w:rsidRPr="00683D68">
        <w:rPr>
          <w:rStyle w:val="StyleUnderline"/>
          <w:highlight w:val="green"/>
        </w:rPr>
        <w:t>the state to have centralized control</w:t>
      </w:r>
      <w:r w:rsidRPr="00D42AB3">
        <w:rPr>
          <w:rStyle w:val="StyleUnderline"/>
        </w:rPr>
        <w:t xml:space="preserve">, which has proved to be an approach lacking in carefully frontloaded research and detailed examination of impact on programs and teachers, would </w:t>
      </w:r>
      <w:r w:rsidRPr="00683D68">
        <w:rPr>
          <w:rStyle w:val="StyleUnderline"/>
          <w:highlight w:val="green"/>
        </w:rPr>
        <w:t>have devastating consequences on local communities</w:t>
      </w:r>
      <w:r w:rsidRPr="00D42AB3">
        <w:rPr>
          <w:rStyle w:val="StyleUnderline"/>
        </w:rPr>
        <w:t>.</w:t>
      </w:r>
    </w:p>
    <w:p w14:paraId="1C53A1A4" w14:textId="77777777" w:rsidR="00814D99" w:rsidRPr="001D09FC" w:rsidRDefault="00814D99" w:rsidP="00814D99"/>
    <w:p w14:paraId="4F6CC8B3" w14:textId="77777777" w:rsidR="00814D99" w:rsidRDefault="00814D99" w:rsidP="00814D99">
      <w:pPr>
        <w:pStyle w:val="Heading4"/>
      </w:pPr>
      <w:r>
        <w:t xml:space="preserve">Strikes </w:t>
      </w:r>
      <w:r w:rsidRPr="00950B4A">
        <w:rPr>
          <w:u w:val="single"/>
        </w:rPr>
        <w:t>empower</w:t>
      </w:r>
      <w:r>
        <w:t xml:space="preserve"> unions and are successful achieving </w:t>
      </w:r>
      <w:r w:rsidRPr="00950B4A">
        <w:rPr>
          <w:u w:val="single"/>
        </w:rPr>
        <w:t>bargaining power</w:t>
      </w:r>
      <w:r>
        <w:t xml:space="preserve">, which keeps them in education. </w:t>
      </w:r>
    </w:p>
    <w:p w14:paraId="1B5C56BE" w14:textId="77777777" w:rsidR="00814D99" w:rsidRPr="00E75B57" w:rsidRDefault="00814D99" w:rsidP="00814D99">
      <w:r>
        <w:rPr>
          <w:rFonts w:eastAsiaTheme="majorEastAsia" w:cstheme="majorBidi"/>
          <w:b/>
          <w:iCs/>
          <w:sz w:val="26"/>
        </w:rPr>
        <w:t>LawInfo 20</w:t>
      </w:r>
      <w:r>
        <w:t xml:space="preserve"> [</w:t>
      </w:r>
      <w:r w:rsidRPr="00610AEB">
        <w:t>Pete</w:t>
      </w:r>
      <w:r>
        <w:t>r Serdyukov,</w:t>
      </w:r>
      <w:r w:rsidRPr="00610AEB">
        <w:t xml:space="preserve"> National University, La Jolla, California. </w:t>
      </w:r>
      <w:r>
        <w:t xml:space="preserve">05/18/20, </w:t>
      </w:r>
      <w:r w:rsidRPr="00E75B57">
        <w:rPr>
          <w:rFonts w:asciiTheme="minorHAnsi" w:hAnsiTheme="minorHAnsi" w:cstheme="minorHAnsi"/>
          <w:color w:val="333333"/>
          <w:shd w:val="clear" w:color="auto" w:fill="FFFFFF"/>
        </w:rPr>
        <w:t>Teachers Unions &amp; Collective Bargaining.</w:t>
      </w:r>
      <w:r>
        <w:rPr>
          <w:rFonts w:ascii="Helvetica" w:hAnsi="Helvetica" w:cs="Helvetica"/>
          <w:color w:val="333333"/>
          <w:sz w:val="18"/>
          <w:szCs w:val="18"/>
          <w:shd w:val="clear" w:color="auto" w:fill="FFFFFF"/>
        </w:rPr>
        <w:t xml:space="preserve"> </w:t>
      </w:r>
      <w:hyperlink r:id="rId10" w:history="1">
        <w:r w:rsidRPr="00AD5787">
          <w:rPr>
            <w:rStyle w:val="Hyperlink"/>
          </w:rPr>
          <w:t>https://www.lawinfo.com/resources/labor-law/teachers-unions-collective-bargaining.html</w:t>
        </w:r>
      </w:hyperlink>
      <w:r>
        <w:t>] // SC SD</w:t>
      </w:r>
    </w:p>
    <w:p w14:paraId="40787716" w14:textId="77777777" w:rsidR="00814D99" w:rsidRPr="00950B4A" w:rsidRDefault="00814D99" w:rsidP="00814D99">
      <w:pPr>
        <w:rPr>
          <w:b/>
          <w:u w:val="single"/>
        </w:rPr>
      </w:pPr>
      <w:r w:rsidRPr="00950B4A">
        <w:t xml:space="preserve">A </w:t>
      </w:r>
      <w:r w:rsidRPr="00E75B57">
        <w:rPr>
          <w:b/>
          <w:highlight w:val="green"/>
          <w:u w:val="single"/>
        </w:rPr>
        <w:t>teachers' union</w:t>
      </w:r>
      <w:r w:rsidRPr="00950B4A">
        <w:t xml:space="preserve"> is a special type of labor union designed to fight for the rights of educators. With roots dating back more than 150 years in the U.S., these organizations </w:t>
      </w:r>
      <w:r w:rsidRPr="00E75B57">
        <w:rPr>
          <w:b/>
          <w:highlight w:val="green"/>
          <w:u w:val="single"/>
        </w:rPr>
        <w:t>play critical role</w:t>
      </w:r>
      <w:r w:rsidRPr="00950B4A">
        <w:rPr>
          <w:b/>
          <w:u w:val="single"/>
        </w:rPr>
        <w:t xml:space="preserve">s not only </w:t>
      </w:r>
      <w:r w:rsidRPr="00E75B57">
        <w:rPr>
          <w:b/>
          <w:highlight w:val="green"/>
          <w:u w:val="single"/>
        </w:rPr>
        <w:t>in securing benefits for teachers</w:t>
      </w:r>
      <w:r w:rsidRPr="00950B4A">
        <w:rPr>
          <w:b/>
          <w:u w:val="single"/>
        </w:rPr>
        <w:t xml:space="preserve"> but also shaping the way education works. For instance, thanks to lobbying by the National Education Association, or NEA, in the late 1860s, Congress created the Department of Education.</w:t>
      </w:r>
    </w:p>
    <w:p w14:paraId="687D6C71" w14:textId="77777777" w:rsidR="00814D99" w:rsidRPr="00950B4A" w:rsidRDefault="00814D99" w:rsidP="00814D99">
      <w:r w:rsidRPr="00950B4A">
        <w:t>What Teachers' Unions Bargain For</w:t>
      </w:r>
    </w:p>
    <w:p w14:paraId="2EB62902" w14:textId="77777777" w:rsidR="00814D99" w:rsidRPr="00950B4A" w:rsidRDefault="00814D99" w:rsidP="00814D99">
      <w:pPr>
        <w:rPr>
          <w:b/>
          <w:u w:val="single"/>
        </w:rPr>
      </w:pPr>
      <w:r w:rsidRPr="00950B4A">
        <w:rPr>
          <w:b/>
          <w:u w:val="single"/>
        </w:rPr>
        <w:lastRenderedPageBreak/>
        <w:t>Like other types of </w:t>
      </w:r>
      <w:hyperlink r:id="rId11" w:history="1">
        <w:r w:rsidRPr="00950B4A">
          <w:rPr>
            <w:rStyle w:val="Hyperlink"/>
            <w:rFonts w:asciiTheme="minorHAnsi" w:hAnsiTheme="minorHAnsi" w:cstheme="minorHAnsi"/>
            <w:b/>
            <w:u w:val="single"/>
          </w:rPr>
          <w:t>trade unions</w:t>
        </w:r>
      </w:hyperlink>
      <w:r w:rsidRPr="00950B4A">
        <w:rPr>
          <w:b/>
          <w:u w:val="single"/>
        </w:rPr>
        <w:t xml:space="preserve">, teachers' </w:t>
      </w:r>
      <w:r w:rsidRPr="00E75B57">
        <w:rPr>
          <w:b/>
          <w:highlight w:val="green"/>
          <w:u w:val="single"/>
        </w:rPr>
        <w:t>unions use collective bargaining agreements</w:t>
      </w:r>
      <w:r w:rsidRPr="00950B4A">
        <w:rPr>
          <w:b/>
          <w:u w:val="single"/>
        </w:rPr>
        <w:t xml:space="preserve">, or CBAs, to protect their members. Over the years, collective bargaining has </w:t>
      </w:r>
      <w:r w:rsidRPr="00E75B57">
        <w:rPr>
          <w:b/>
          <w:highlight w:val="green"/>
          <w:u w:val="single"/>
        </w:rPr>
        <w:t>helped educators gain many rights</w:t>
      </w:r>
      <w:r w:rsidRPr="00950B4A">
        <w:rPr>
          <w:b/>
          <w:u w:val="single"/>
        </w:rPr>
        <w:t>, such as:</w:t>
      </w:r>
    </w:p>
    <w:p w14:paraId="1D4FF22B" w14:textId="77777777" w:rsidR="00814D99" w:rsidRPr="00950B4A" w:rsidRDefault="00814D99" w:rsidP="00814D99">
      <w:pPr>
        <w:rPr>
          <w:b/>
          <w:u w:val="single"/>
        </w:rPr>
      </w:pPr>
      <w:r w:rsidRPr="00E75B57">
        <w:rPr>
          <w:b/>
          <w:highlight w:val="green"/>
          <w:u w:val="single"/>
        </w:rPr>
        <w:t>Fair working conditions, compensation, and pay equality</w:t>
      </w:r>
    </w:p>
    <w:p w14:paraId="1F0A1731" w14:textId="77777777" w:rsidR="00814D99" w:rsidRPr="00950B4A" w:rsidRDefault="00814D99" w:rsidP="00814D99">
      <w:pPr>
        <w:rPr>
          <w:b/>
          <w:u w:val="single"/>
        </w:rPr>
      </w:pPr>
      <w:r w:rsidRPr="00950B4A">
        <w:rPr>
          <w:b/>
          <w:u w:val="single"/>
        </w:rPr>
        <w:t>Tenure mechanisms that prevented qualified educators from being punished for their personal biases, political beliefs, or other unfair reasons</w:t>
      </w:r>
    </w:p>
    <w:p w14:paraId="612875C9" w14:textId="77777777" w:rsidR="00814D99" w:rsidRPr="00950B4A" w:rsidRDefault="00814D99" w:rsidP="00814D99">
      <w:pPr>
        <w:rPr>
          <w:b/>
          <w:u w:val="single"/>
        </w:rPr>
      </w:pPr>
      <w:r w:rsidRPr="00950B4A">
        <w:rPr>
          <w:b/>
          <w:u w:val="single"/>
        </w:rPr>
        <w:t>Access to various benefits</w:t>
      </w:r>
    </w:p>
    <w:p w14:paraId="683B88B1" w14:textId="77777777" w:rsidR="00814D99" w:rsidRPr="00950B4A" w:rsidRDefault="00814D99" w:rsidP="00814D99">
      <w:r w:rsidRPr="00950B4A">
        <w:t>When it comes to education policy, teachers' unions also work to ensure that educators can fulfill their job duties in the face of tough odds. For instance, the NEA played a critical role in shifting the focus from federal policies like the Elementary and Secondary Education Act, which included 2001's No Child Left Behind Act, towards alternatives like the Every Student Succeeds Act of 2015. At the same time, education policy is a very politicized issue, and not every lawmaker is onboard with the kinds of changes that teachers seek. These differences of opinion mean that individual educators may be subject to a variety of laws depending on where they are in their careers.</w:t>
      </w:r>
    </w:p>
    <w:p w14:paraId="4EF7E4FD" w14:textId="77777777" w:rsidR="00814D99" w:rsidRPr="00950B4A" w:rsidRDefault="00814D99" w:rsidP="00814D99">
      <w:r w:rsidRPr="00950B4A">
        <w:t>State Laws and the NLRA</w:t>
      </w:r>
    </w:p>
    <w:p w14:paraId="17188CF6" w14:textId="77777777" w:rsidR="00814D99" w:rsidRPr="00950B4A" w:rsidRDefault="00814D99" w:rsidP="00814D99">
      <w:pPr>
        <w:rPr>
          <w:b/>
          <w:u w:val="single"/>
        </w:rPr>
      </w:pPr>
      <w:r w:rsidRPr="00950B4A">
        <w:rPr>
          <w:b/>
          <w:u w:val="single"/>
        </w:rPr>
        <w:t xml:space="preserve">Some </w:t>
      </w:r>
      <w:r w:rsidRPr="00E75B57">
        <w:rPr>
          <w:b/>
          <w:highlight w:val="green"/>
          <w:u w:val="single"/>
        </w:rPr>
        <w:t>states prohibit certain types of collective bargaining</w:t>
      </w:r>
      <w:r w:rsidRPr="00950B4A">
        <w:rPr>
          <w:b/>
          <w:u w:val="single"/>
        </w:rPr>
        <w:t xml:space="preserve"> for certain workers. For teachers, such restrictions usually come into effect in public schools, where educators are classified as public employees.</w:t>
      </w:r>
    </w:p>
    <w:p w14:paraId="23E4850C" w14:textId="77777777" w:rsidR="00814D99" w:rsidRPr="00950B4A" w:rsidRDefault="00814D99" w:rsidP="00814D99">
      <w:r w:rsidRPr="00E75B57">
        <w:rPr>
          <w:b/>
          <w:highlight w:val="green"/>
          <w:u w:val="single"/>
        </w:rPr>
        <w:t>In Texas, Georgia</w:t>
      </w:r>
      <w:r w:rsidRPr="00950B4A">
        <w:rPr>
          <w:b/>
          <w:u w:val="single"/>
        </w:rPr>
        <w:t xml:space="preserve">, North Carolina, Virginia, </w:t>
      </w:r>
      <w:r w:rsidRPr="00E75B57">
        <w:rPr>
          <w:b/>
          <w:highlight w:val="green"/>
          <w:u w:val="single"/>
        </w:rPr>
        <w:t>and South Carolina, collective bargaining was entirely prohibited for</w:t>
      </w:r>
      <w:r w:rsidRPr="00950B4A">
        <w:rPr>
          <w:b/>
          <w:u w:val="single"/>
        </w:rPr>
        <w:t xml:space="preserve"> publ</w:t>
      </w:r>
      <w:r w:rsidRPr="00950B4A">
        <w:rPr>
          <w:b/>
          <w:u w:val="single"/>
        </w:rPr>
        <w:lastRenderedPageBreak/>
        <w:t xml:space="preserve">ic employees as of 2014. Only 11 states explicitly give </w:t>
      </w:r>
      <w:r w:rsidRPr="00E75B57">
        <w:rPr>
          <w:b/>
          <w:highlight w:val="green"/>
          <w:u w:val="single"/>
        </w:rPr>
        <w:t>teachers</w:t>
      </w:r>
      <w:r w:rsidRPr="00950B4A">
        <w:rPr>
          <w:b/>
          <w:u w:val="single"/>
        </w:rPr>
        <w:t xml:space="preserve"> the right to do things like going on strike, and many </w:t>
      </w:r>
      <w:r w:rsidRPr="00E75B57">
        <w:rPr>
          <w:b/>
          <w:highlight w:val="green"/>
          <w:u w:val="single"/>
        </w:rPr>
        <w:t>states make it completely illegal for public employees to strike</w:t>
      </w:r>
      <w:r w:rsidRPr="00950B4A">
        <w:rPr>
          <w:b/>
          <w:u w:val="single"/>
        </w:rPr>
        <w:t>. In some right-to-work states, these employees may be allowed to strike, but the power of unions to compel them to join is often significantly limited</w:t>
      </w:r>
      <w:r w:rsidRPr="00950B4A">
        <w:t>. As major walkouts and strikes over low pay have shown, these rules aren't always successful at stopping collective action, and public opinion may be evolving about educators' rights as employees.</w:t>
      </w:r>
    </w:p>
    <w:p w14:paraId="10D0E25F" w14:textId="77777777" w:rsidR="00814D99" w:rsidRPr="00950B4A" w:rsidRDefault="00814D99" w:rsidP="00814D99">
      <w:r w:rsidRPr="00950B4A">
        <w:t xml:space="preserve">How are states allowed to prohibit teachers from doing something that many workers view as a fundamental freedom? </w:t>
      </w:r>
      <w:r w:rsidRPr="00950B4A">
        <w:rPr>
          <w:b/>
          <w:u w:val="single"/>
        </w:rPr>
        <w:t>The right to form unions, strike, bargain collectively, and take other actions are laid out in the National Labor Relations Act of 1935, or NLRA. This federal legislation also prohibits actions like unions trying to force people to join and stops employers from retaliating against workers who exercise their union rights. Although the NLRA can take precedence over many state laws, its protections exclude employees in the public sector, such as teachers.</w:t>
      </w:r>
    </w:p>
    <w:p w14:paraId="38891527" w14:textId="77777777" w:rsidR="00814D99" w:rsidRPr="00950B4A" w:rsidRDefault="00814D99" w:rsidP="00814D99">
      <w:r w:rsidRPr="00950B4A">
        <w:t xml:space="preserve">Teachers' </w:t>
      </w:r>
      <w:r w:rsidRPr="00950B4A">
        <w:rPr>
          <w:u w:val="single"/>
        </w:rPr>
        <w:t>Unions</w:t>
      </w:r>
      <w:r w:rsidRPr="00950B4A">
        <w:t xml:space="preserve"> and the U.S. Constitution</w:t>
      </w:r>
    </w:p>
    <w:p w14:paraId="7DFD4D4F" w14:textId="77777777" w:rsidR="00814D99" w:rsidRPr="00950B4A" w:rsidRDefault="00814D99" w:rsidP="00814D99">
      <w:pPr>
        <w:rPr>
          <w:b/>
          <w:u w:val="single"/>
        </w:rPr>
      </w:pPr>
      <w:r w:rsidRPr="00950B4A">
        <w:t xml:space="preserve">Labor unions aren't mentioned anywhere in the U.S. Constitution. At the same time, however, </w:t>
      </w:r>
      <w:r w:rsidRPr="00950B4A">
        <w:rPr>
          <w:b/>
          <w:u w:val="single"/>
        </w:rPr>
        <w:t>Article I of the Constitution grants Congress the power to regulate various forms of commerce among the states. The Constitution also protects people's right to assemble and speak freely, both of which are critical to common union activities, such as meeting, discussing employment conditions, promoting union membership, and collective bargaining.</w:t>
      </w:r>
    </w:p>
    <w:p w14:paraId="798BCF39" w14:textId="77777777" w:rsidR="00814D99" w:rsidRPr="00950B4A" w:rsidRDefault="00814D99" w:rsidP="00814D99">
      <w:r w:rsidRPr="00950B4A">
        <w:t>Bargaining Units</w:t>
      </w:r>
    </w:p>
    <w:p w14:paraId="0399C3E8" w14:textId="77777777" w:rsidR="00814D99" w:rsidRPr="00950B4A" w:rsidRDefault="00814D99" w:rsidP="00814D99">
      <w:pPr>
        <w:rPr>
          <w:b/>
          <w:u w:val="single"/>
        </w:rPr>
      </w:pPr>
      <w:r w:rsidRPr="00950B4A">
        <w:lastRenderedPageBreak/>
        <w:t xml:space="preserve">Bargaining units are groups of workers who are represented by a common labor union when it comes to collective bargaining and negotiation. Employers or official bodies, such as the Indiana Education Employment Relations Board, recognize bargaining unit groups as being represented by labor unions. </w:t>
      </w:r>
      <w:r w:rsidRPr="00950B4A">
        <w:rPr>
          <w:b/>
          <w:u w:val="single"/>
        </w:rPr>
        <w:t>States that allow teachers to participate in collective bargaining may also mandate that schools clearly specify to which bargaining units they belong so that employees can take advantage of their rights.</w:t>
      </w:r>
    </w:p>
    <w:p w14:paraId="3CFD5B0C" w14:textId="77777777" w:rsidR="00814D99" w:rsidRPr="00950B4A" w:rsidRDefault="00814D99" w:rsidP="00814D99">
      <w:pPr>
        <w:rPr>
          <w:b/>
          <w:u w:val="single"/>
        </w:rPr>
      </w:pPr>
      <w:r w:rsidRPr="00950B4A">
        <w:rPr>
          <w:b/>
          <w:u w:val="single"/>
        </w:rPr>
        <w:t xml:space="preserve">Bargaining unit positions are jobs that receive labor union representation. Although all employees can hold these jobs regardless of their union membership status, only those who hold </w:t>
      </w:r>
      <w:r w:rsidRPr="00E75B57">
        <w:rPr>
          <w:b/>
          <w:highlight w:val="green"/>
          <w:u w:val="single"/>
        </w:rPr>
        <w:t>bargaining unit jobs gain the full benefits of being in unions.</w:t>
      </w:r>
    </w:p>
    <w:p w14:paraId="5E9AA4F0" w14:textId="77777777" w:rsidR="00814D99" w:rsidRPr="00950B4A" w:rsidRDefault="00814D99" w:rsidP="00814D99">
      <w:r w:rsidRPr="00950B4A">
        <w:t>Being in a bargaining unit position generally makes it easier to file complaints and appeals because unions outline specific grievance procedures. At the same time, all teachers can exercise non-union complaint rights and appeals. For example, the Equal Employment Opportunity Commission protects current employees and would-be workers from discrimination based on certain protected classes, such as race, sexual orientation, gender identity, age, national origin, or religion.</w:t>
      </w:r>
    </w:p>
    <w:p w14:paraId="6DB67343" w14:textId="77777777" w:rsidR="00814D99" w:rsidRPr="00950B4A" w:rsidRDefault="00814D99" w:rsidP="00814D99">
      <w:r w:rsidRPr="00950B4A">
        <w:t>Teachers' Unions and Charter Schools</w:t>
      </w:r>
    </w:p>
    <w:p w14:paraId="0B70B6A5" w14:textId="77777777" w:rsidR="00814D99" w:rsidRPr="00950B4A" w:rsidRDefault="00814D99" w:rsidP="00814D99">
      <w:r w:rsidRPr="00950B4A">
        <w:t>As in many other labor fields, unions sometimes clash with employers, such as schools. Notably, these disputes have come into the public eye as certain states move towards voucher and charter school education models.</w:t>
      </w:r>
    </w:p>
    <w:p w14:paraId="7E1BA198" w14:textId="77777777" w:rsidR="00814D99" w:rsidRPr="00950B4A" w:rsidRDefault="00814D99" w:rsidP="00814D99">
      <w:r w:rsidRPr="00950B4A">
        <w:t>One key distinction in such battles is the fact that although charter schools receive funds from the government, they're often treated and operated as independent entities. According to the Emory Law Journal, charter school efforts to secure funding while retaining their independence has led to significant uncertainty. For instance, almost half of all states exempt charter schools from the collective bargaining agreements that public schools in the same districts must follow, and only around an eighth of charter schools have labor unions. Some charter schools have even argued that as “political subdivisions,” they don't count as employers under the NLRA.</w:t>
      </w:r>
    </w:p>
    <w:p w14:paraId="05133344" w14:textId="77777777" w:rsidR="00814D99" w:rsidRPr="00950B4A" w:rsidRDefault="00814D99" w:rsidP="00814D99">
      <w:r w:rsidRPr="00950B4A">
        <w:t>Other Teachers’ Union Benefits</w:t>
      </w:r>
    </w:p>
    <w:p w14:paraId="4CA272AC" w14:textId="77777777" w:rsidR="00814D99" w:rsidRPr="00950B4A" w:rsidRDefault="00814D99" w:rsidP="00814D99">
      <w:r w:rsidRPr="00950B4A">
        <w:rPr>
          <w:b/>
          <w:u w:val="single"/>
        </w:rPr>
        <w:t xml:space="preserve">Joining a union might </w:t>
      </w:r>
      <w:r w:rsidRPr="00E75B57">
        <w:rPr>
          <w:b/>
          <w:highlight w:val="green"/>
          <w:u w:val="single"/>
        </w:rPr>
        <w:t>give certain teachers more control over their futures</w:t>
      </w:r>
      <w:r w:rsidRPr="00950B4A">
        <w:rPr>
          <w:b/>
          <w:u w:val="single"/>
        </w:rPr>
        <w:t xml:space="preserve">. Since the benefits they receive go above and beyond what many school districts would provide of their own accord, these teachers may enjoy heightened access to vital resources that </w:t>
      </w:r>
      <w:r w:rsidRPr="00E75B57">
        <w:rPr>
          <w:b/>
          <w:highlight w:val="green"/>
          <w:u w:val="single"/>
        </w:rPr>
        <w:t>make it easier to focus on their career development</w:t>
      </w:r>
      <w:r w:rsidRPr="00E75B57">
        <w:rPr>
          <w:highlight w:val="green"/>
        </w:rPr>
        <w:t>.</w:t>
      </w:r>
      <w:r w:rsidRPr="00950B4A">
        <w:t xml:space="preserve"> Union members may receive:</w:t>
      </w:r>
    </w:p>
    <w:p w14:paraId="0F160874" w14:textId="77777777" w:rsidR="00814D99" w:rsidRPr="00950B4A" w:rsidRDefault="00814D99" w:rsidP="00814D99">
      <w:r w:rsidRPr="00950B4A">
        <w:t>Prescription medication benefits</w:t>
      </w:r>
    </w:p>
    <w:p w14:paraId="5B4F070E" w14:textId="77777777" w:rsidR="00814D99" w:rsidRPr="00950B4A" w:rsidRDefault="00814D99" w:rsidP="00814D99">
      <w:r w:rsidRPr="00950B4A">
        <w:t>Consumer discounts</w:t>
      </w:r>
    </w:p>
    <w:p w14:paraId="01CE97C8" w14:textId="77777777" w:rsidR="00814D99" w:rsidRPr="00950B4A" w:rsidRDefault="00814D99" w:rsidP="00814D99">
      <w:r w:rsidRPr="00950B4A">
        <w:t>Dental and vision health benefits</w:t>
      </w:r>
    </w:p>
    <w:p w14:paraId="6DA17226" w14:textId="77777777" w:rsidR="00814D99" w:rsidRPr="00950B4A" w:rsidRDefault="00814D99" w:rsidP="00814D99">
      <w:r w:rsidRPr="00950B4A">
        <w:t>Pension plans</w:t>
      </w:r>
    </w:p>
    <w:p w14:paraId="65A5193C" w14:textId="77777777" w:rsidR="00814D99" w:rsidRPr="00950B4A" w:rsidRDefault="00814D99" w:rsidP="00814D99">
      <w:r w:rsidRPr="00950B4A">
        <w:t>For teachers, the decision whether to join a union is a personal matter. Those who want to keep their options open, however, may benefit from learning about what kinds of allowances they enjoy in different states and distinct employment positions.</w:t>
      </w:r>
    </w:p>
    <w:p w14:paraId="09C60644" w14:textId="77777777" w:rsidR="00814D99" w:rsidRDefault="00814D99" w:rsidP="00814D99"/>
    <w:p w14:paraId="0CEB0EA9" w14:textId="77777777" w:rsidR="00814D99" w:rsidRDefault="00814D99" w:rsidP="00814D99"/>
    <w:p w14:paraId="309E2676" w14:textId="77777777" w:rsidR="00814D99" w:rsidRDefault="00814D99" w:rsidP="00814D99">
      <w:pPr>
        <w:rPr>
          <w:rStyle w:val="StyleUnderline"/>
        </w:rPr>
      </w:pPr>
    </w:p>
    <w:p w14:paraId="3E365821" w14:textId="77777777" w:rsidR="00814D99" w:rsidRDefault="00814D99" w:rsidP="00814D99">
      <w:pPr>
        <w:pStyle w:val="Heading4"/>
      </w:pPr>
      <w:r>
        <w:t xml:space="preserve">The pandemic slowed growth, but it’s </w:t>
      </w:r>
      <w:r w:rsidRPr="000E0C2F">
        <w:rPr>
          <w:u w:val="single"/>
        </w:rPr>
        <w:t>not irreversible</w:t>
      </w:r>
      <w:r>
        <w:t xml:space="preserve"> – </w:t>
      </w:r>
      <w:r>
        <w:rPr>
          <w:u w:val="single"/>
        </w:rPr>
        <w:t>education improvement</w:t>
      </w:r>
      <w:r>
        <w:t xml:space="preserve"> can turn the tide.</w:t>
      </w:r>
    </w:p>
    <w:p w14:paraId="45DFCCF8" w14:textId="77777777" w:rsidR="00814D99" w:rsidRPr="0029595D" w:rsidRDefault="00814D99" w:rsidP="00814D99">
      <w:pPr>
        <w:rPr>
          <w:sz w:val="16"/>
        </w:rPr>
      </w:pPr>
      <w:r>
        <w:rPr>
          <w:rStyle w:val="Style13ptBold"/>
        </w:rPr>
        <w:t>Hanushek and Woessmann 20</w:t>
      </w:r>
      <w:r w:rsidRPr="007E3211">
        <w:rPr>
          <w:sz w:val="16"/>
        </w:rPr>
        <w:t xml:space="preserve"> (</w:t>
      </w:r>
      <w:r>
        <w:rPr>
          <w:sz w:val="16"/>
        </w:rPr>
        <w:t>Eric, award-winning economist and PhD Economics @ MIT, and Ludger,</w:t>
      </w:r>
      <w:r w:rsidRPr="007E3211">
        <w:rPr>
          <w:sz w:val="16"/>
        </w:rPr>
        <w:t xml:space="preserve"> </w:t>
      </w:r>
      <w:r>
        <w:rPr>
          <w:sz w:val="16"/>
        </w:rPr>
        <w:t xml:space="preserve">Prof. Economics @ Ludwig Maximillian University of Munich, September 2021, </w:t>
      </w:r>
      <w:r w:rsidRPr="007E3211">
        <w:rPr>
          <w:sz w:val="16"/>
        </w:rPr>
        <w:t>"</w:t>
      </w:r>
      <w:r>
        <w:rPr>
          <w:sz w:val="16"/>
        </w:rPr>
        <w:t>The Economic Impact of Learning Losses,”</w:t>
      </w:r>
      <w:r w:rsidRPr="007E3211">
        <w:rPr>
          <w:sz w:val="16"/>
        </w:rPr>
        <w:t xml:space="preserve"> </w:t>
      </w:r>
      <w:r w:rsidRPr="0029595D">
        <w:rPr>
          <w:sz w:val="16"/>
        </w:rPr>
        <w:t>https://www.oecd.org/education/The-economic-impacts-of-coronavirus-covid-19-learning-losses.pdf</w:t>
      </w:r>
      <w:r w:rsidRPr="007E3211">
        <w:rPr>
          <w:sz w:val="16"/>
        </w:rPr>
        <w:t>) AG</w:t>
      </w:r>
    </w:p>
    <w:p w14:paraId="35C71DE9" w14:textId="77777777" w:rsidR="00814D99" w:rsidRPr="0029595D" w:rsidRDefault="00814D99" w:rsidP="00814D99">
      <w:pPr>
        <w:rPr>
          <w:rStyle w:val="Emphasis"/>
        </w:rPr>
      </w:pPr>
      <w:r w:rsidRPr="0029595D">
        <w:rPr>
          <w:rStyle w:val="StyleUnderline"/>
        </w:rPr>
        <w:t xml:space="preserve">As a </w:t>
      </w:r>
      <w:r w:rsidRPr="004E3C0F">
        <w:rPr>
          <w:rStyle w:val="StyleUnderline"/>
          <w:highlight w:val="green"/>
        </w:rPr>
        <w:t>result of</w:t>
      </w:r>
      <w:r w:rsidRPr="0029595D">
        <w:rPr>
          <w:sz w:val="16"/>
        </w:rPr>
        <w:t xml:space="preserve"> the schools being closed due to the </w:t>
      </w:r>
      <w:r w:rsidRPr="004E3C0F">
        <w:rPr>
          <w:rStyle w:val="StyleUnderline"/>
          <w:highlight w:val="green"/>
        </w:rPr>
        <w:t>COVID</w:t>
      </w:r>
      <w:r w:rsidRPr="0029595D">
        <w:rPr>
          <w:sz w:val="16"/>
        </w:rPr>
        <w:t xml:space="preserve">-19 pandemic, </w:t>
      </w:r>
      <w:r w:rsidRPr="004E3C0F">
        <w:rPr>
          <w:rStyle w:val="StyleUnderline"/>
          <w:highlight w:val="green"/>
        </w:rPr>
        <w:t>classes were</w:t>
      </w:r>
      <w:r w:rsidRPr="0029595D">
        <w:rPr>
          <w:rStyle w:val="StyleUnderline"/>
        </w:rPr>
        <w:t xml:space="preserve"> almost universally </w:t>
      </w:r>
      <w:r w:rsidRPr="004E3C0F">
        <w:rPr>
          <w:rStyle w:val="StyleUnderline"/>
          <w:highlight w:val="green"/>
        </w:rPr>
        <w:t>disrupted</w:t>
      </w:r>
      <w:r w:rsidRPr="0029595D">
        <w:rPr>
          <w:sz w:val="16"/>
        </w:rPr>
        <w:t xml:space="preserve"> for months in the first half of 2020. </w:t>
      </w:r>
      <w:r w:rsidRPr="0029595D">
        <w:rPr>
          <w:rStyle w:val="StyleUnderline"/>
        </w:rPr>
        <w:t>As pupils gradually return</w:t>
      </w:r>
      <w:r w:rsidRPr="0029595D">
        <w:rPr>
          <w:sz w:val="16"/>
        </w:rPr>
        <w:t xml:space="preserve"> to school, the </w:t>
      </w:r>
      <w:r w:rsidRPr="0029595D">
        <w:rPr>
          <w:rStyle w:val="StyleUnderline"/>
        </w:rPr>
        <w:t xml:space="preserve">high costs of not learning should be taken into account. The future impact of </w:t>
      </w:r>
      <w:r w:rsidRPr="0029595D">
        <w:rPr>
          <w:sz w:val="16"/>
        </w:rPr>
        <w:t xml:space="preserve">past and future </w:t>
      </w:r>
      <w:r w:rsidRPr="0029595D">
        <w:rPr>
          <w:rStyle w:val="StyleUnderline"/>
        </w:rPr>
        <w:t>learning losses need to be considered when it comes to</w:t>
      </w:r>
      <w:r w:rsidRPr="0029595D">
        <w:rPr>
          <w:sz w:val="16"/>
        </w:rPr>
        <w:t xml:space="preserve"> the </w:t>
      </w:r>
      <w:r w:rsidRPr="0029595D">
        <w:rPr>
          <w:rStyle w:val="StyleUnderline"/>
        </w:rPr>
        <w:t xml:space="preserve">design of </w:t>
      </w:r>
      <w:r w:rsidRPr="0029595D">
        <w:rPr>
          <w:sz w:val="16"/>
        </w:rPr>
        <w:t xml:space="preserve">mixed in-person and home </w:t>
      </w:r>
      <w:r w:rsidRPr="0029595D">
        <w:rPr>
          <w:rStyle w:val="StyleUnderline"/>
        </w:rPr>
        <w:t>learning</w:t>
      </w:r>
      <w:r w:rsidRPr="0029595D">
        <w:rPr>
          <w:sz w:val="16"/>
        </w:rPr>
        <w:t xml:space="preserve"> and when classes are potentially cancelled again locally or regionally due to newly occurring infections. Roughly speaking, research in the economics of education shows that each additional year of schooling increases life income by an average of 7.5-10%. In other words, a loss of one third of a school year’s worth of learning would reduce the subsequent earned income of the pupils concerned by about 3%. Beyond crudely measured school attainment, the </w:t>
      </w:r>
      <w:r w:rsidRPr="004E3C0F">
        <w:rPr>
          <w:rStyle w:val="StyleUnderline"/>
          <w:highlight w:val="green"/>
        </w:rPr>
        <w:t>loss in cognitive skills</w:t>
      </w:r>
      <w:r w:rsidRPr="0029595D">
        <w:rPr>
          <w:rStyle w:val="StyleUnderline"/>
        </w:rPr>
        <w:t xml:space="preserve"> resulting from school closures </w:t>
      </w:r>
      <w:r w:rsidRPr="0029595D">
        <w:rPr>
          <w:sz w:val="16"/>
        </w:rPr>
        <w:t xml:space="preserve">and the untested ways of re-opening </w:t>
      </w:r>
      <w:r w:rsidRPr="0029595D">
        <w:rPr>
          <w:rStyle w:val="StyleUnderline"/>
        </w:rPr>
        <w:t>is the larger issue</w:t>
      </w:r>
      <w:r w:rsidRPr="0029595D">
        <w:rPr>
          <w:sz w:val="16"/>
        </w:rPr>
        <w:t>. The different ways of estimating the economic costs of the pandemic for current students provide consistent estimates of today’s learning challenges. The costs of school closure and the associated learning</w:t>
      </w:r>
      <w:r w:rsidRPr="0029595D">
        <w:rPr>
          <w:sz w:val="16"/>
        </w:rPr>
        <w:lastRenderedPageBreak/>
        <w:t xml:space="preserve"> losses go beyond the lower incomes that this cohort of students can expect. </w:t>
      </w:r>
      <w:r w:rsidRPr="0029595D">
        <w:rPr>
          <w:rStyle w:val="StyleUnderline"/>
        </w:rPr>
        <w:t xml:space="preserve">A less skilled work force also </w:t>
      </w:r>
      <w:r w:rsidRPr="004E3C0F">
        <w:rPr>
          <w:rStyle w:val="StyleUnderline"/>
          <w:highlight w:val="green"/>
        </w:rPr>
        <w:t xml:space="preserve">implies </w:t>
      </w:r>
      <w:r w:rsidRPr="004E3C0F">
        <w:rPr>
          <w:rStyle w:val="Emphasis"/>
          <w:highlight w:val="green"/>
        </w:rPr>
        <w:t>lower rates of</w:t>
      </w:r>
      <w:r w:rsidRPr="0029595D">
        <w:rPr>
          <w:rStyle w:val="Emphasis"/>
        </w:rPr>
        <w:t xml:space="preserve"> </w:t>
      </w:r>
      <w:r w:rsidRPr="0029595D">
        <w:rPr>
          <w:sz w:val="16"/>
        </w:rPr>
        <w:t>national</w:t>
      </w:r>
      <w:r w:rsidRPr="0029595D">
        <w:rPr>
          <w:rStyle w:val="Emphasis"/>
        </w:rPr>
        <w:t xml:space="preserve"> </w:t>
      </w:r>
      <w:r w:rsidRPr="004E3C0F">
        <w:rPr>
          <w:rStyle w:val="Emphasis"/>
          <w:highlight w:val="green"/>
        </w:rPr>
        <w:t>economic growth</w:t>
      </w:r>
      <w:r w:rsidRPr="0029595D">
        <w:rPr>
          <w:rStyle w:val="StyleUnderline"/>
        </w:rPr>
        <w:t>. A loss of one-third of a year in effective learning</w:t>
      </w:r>
      <w:r w:rsidRPr="0029595D">
        <w:rPr>
          <w:sz w:val="16"/>
        </w:rPr>
        <w:t xml:space="preserve"> for just the students affected by the closures of early 2020 The Economic Impacts of Learning Losses | © OECD 2020 13 </w:t>
      </w:r>
      <w:r w:rsidRPr="0029595D">
        <w:rPr>
          <w:rStyle w:val="StyleUnderline"/>
        </w:rPr>
        <w:t>will</w:t>
      </w:r>
      <w:r w:rsidRPr="0029595D">
        <w:rPr>
          <w:sz w:val="16"/>
        </w:rPr>
        <w:t xml:space="preserve">, by historical data, </w:t>
      </w:r>
      <w:r w:rsidRPr="004E3C0F">
        <w:rPr>
          <w:rStyle w:val="StyleUnderline"/>
          <w:highlight w:val="green"/>
        </w:rPr>
        <w:t>lower a country’s GDP</w:t>
      </w:r>
      <w:r w:rsidRPr="0029595D">
        <w:rPr>
          <w:rStyle w:val="StyleUnderline"/>
        </w:rPr>
        <w:t xml:space="preserve"> by an average of 1.5%</w:t>
      </w:r>
      <w:r w:rsidRPr="0029595D">
        <w:rPr>
          <w:sz w:val="16"/>
        </w:rPr>
        <w:t xml:space="preserve"> over the remainder of the century</w:t>
      </w:r>
      <w:r w:rsidRPr="004E3C0F">
        <w:rPr>
          <w:sz w:val="16"/>
          <w:highlight w:val="green"/>
        </w:rPr>
        <w:t xml:space="preserve">. </w:t>
      </w:r>
      <w:r w:rsidRPr="004E3C0F">
        <w:rPr>
          <w:rStyle w:val="Emphasis"/>
          <w:highlight w:val="green"/>
        </w:rPr>
        <w:t>If</w:t>
      </w:r>
      <w:r w:rsidRPr="0029595D">
        <w:rPr>
          <w:rStyle w:val="Emphasis"/>
        </w:rPr>
        <w:t xml:space="preserve"> the </w:t>
      </w:r>
      <w:r w:rsidRPr="004E3C0F">
        <w:rPr>
          <w:rStyle w:val="Emphasis"/>
          <w:highlight w:val="green"/>
        </w:rPr>
        <w:t>re-opened schools</w:t>
      </w:r>
      <w:r w:rsidRPr="0029595D">
        <w:rPr>
          <w:sz w:val="16"/>
        </w:rPr>
        <w:t xml:space="preserve"> (which also involve new students) </w:t>
      </w:r>
      <w:r w:rsidRPr="0029595D">
        <w:rPr>
          <w:rStyle w:val="Emphasis"/>
        </w:rPr>
        <w:t xml:space="preserve">are </w:t>
      </w:r>
      <w:r w:rsidRPr="004E3C0F">
        <w:rPr>
          <w:rStyle w:val="Emphasis"/>
          <w:highlight w:val="green"/>
        </w:rPr>
        <w:t>not up to the same standard</w:t>
      </w:r>
      <w:r w:rsidRPr="0029595D">
        <w:rPr>
          <w:rStyle w:val="StyleUnderline"/>
        </w:rPr>
        <w:t xml:space="preserve"> as before the pandemic, the </w:t>
      </w:r>
      <w:r w:rsidRPr="004E3C0F">
        <w:rPr>
          <w:rStyle w:val="StyleUnderline"/>
          <w:highlight w:val="green"/>
        </w:rPr>
        <w:t>impacts on</w:t>
      </w:r>
      <w:r w:rsidRPr="0029595D">
        <w:rPr>
          <w:rStyle w:val="StyleUnderline"/>
        </w:rPr>
        <w:t xml:space="preserve"> future </w:t>
      </w:r>
      <w:r w:rsidRPr="004E3C0F">
        <w:rPr>
          <w:rStyle w:val="StyleUnderline"/>
          <w:highlight w:val="green"/>
        </w:rPr>
        <w:t>economic well-being</w:t>
      </w:r>
      <w:r w:rsidRPr="0029595D">
        <w:rPr>
          <w:rStyle w:val="StyleUnderline"/>
        </w:rPr>
        <w:t xml:space="preserve"> will be proportionately </w:t>
      </w:r>
      <w:r w:rsidRPr="004E3C0F">
        <w:rPr>
          <w:rStyle w:val="StyleUnderline"/>
          <w:highlight w:val="green"/>
        </w:rPr>
        <w:t>larger.</w:t>
      </w:r>
      <w:r w:rsidRPr="0029595D">
        <w:rPr>
          <w:sz w:val="16"/>
        </w:rPr>
        <w:t xml:space="preserve"> In addition to the economic effects of the cognitive skill losses emphasised here, there are other potentially important costs due to losses in social-emotional development of children, although neither the magnitude nor the economic impact of these are currently known. There is considerable anecdotal evidence that children from disadvantaged backgrounds and pupils with learning difficulties have a particularly difficult time coping with the home-learning phase. Due to the very different pressures, school closures threaten to become a major burden on the equality of educational opportunities and lead to increased inequality in society. Immediate concrete measures need to be taken to provide effective learning for all age groups, albeit in an adapted format – from improving distance learning to developing constructive ways to re-open schools to all children and adolescents. Because school attendance will likely remain disrupted for some time to come, the serious costs of not learning must be considered and comprehensive measures must be taken to ensure that learning takes place everywhere again. Indeed, as described, </w:t>
      </w:r>
      <w:r w:rsidRPr="0029595D">
        <w:rPr>
          <w:rStyle w:val="StyleUnderline"/>
        </w:rPr>
        <w:t xml:space="preserve">it is </w:t>
      </w:r>
      <w:r w:rsidRPr="004E3C0F">
        <w:rPr>
          <w:rStyle w:val="Emphasis"/>
          <w:highlight w:val="green"/>
        </w:rPr>
        <w:t>possible</w:t>
      </w:r>
      <w:r w:rsidRPr="0029595D">
        <w:rPr>
          <w:rStyle w:val="Emphasis"/>
        </w:rPr>
        <w:t xml:space="preserve"> and important</w:t>
      </w:r>
      <w:r w:rsidRPr="0029595D">
        <w:rPr>
          <w:rStyle w:val="StyleUnderline"/>
        </w:rPr>
        <w:t xml:space="preserve"> </w:t>
      </w:r>
      <w:r w:rsidRPr="004E3C0F">
        <w:rPr>
          <w:rStyle w:val="StyleUnderline"/>
          <w:highlight w:val="green"/>
        </w:rPr>
        <w:t xml:space="preserve">to </w:t>
      </w:r>
      <w:r w:rsidRPr="004E3C0F">
        <w:rPr>
          <w:rStyle w:val="Emphasis"/>
          <w:highlight w:val="green"/>
        </w:rPr>
        <w:t>build upon the new organisation of schools</w:t>
      </w:r>
      <w:r w:rsidRPr="0029595D">
        <w:rPr>
          <w:rStyle w:val="StyleUnderline"/>
        </w:rPr>
        <w:t xml:space="preserve"> to ensure that the schools are actually </w:t>
      </w:r>
      <w:r w:rsidRPr="0029595D">
        <w:rPr>
          <w:rStyle w:val="Emphasis"/>
        </w:rPr>
        <w:t>superior to the pre-COVID schools</w:t>
      </w:r>
      <w:r w:rsidRPr="0029595D">
        <w:rPr>
          <w:rStyle w:val="StyleUnderline"/>
        </w:rPr>
        <w:t xml:space="preserve">. </w:t>
      </w:r>
      <w:r w:rsidRPr="004E3C0F">
        <w:rPr>
          <w:rStyle w:val="Emphasis"/>
          <w:highlight w:val="green"/>
        </w:rPr>
        <w:t>Unless schools get better</w:t>
      </w:r>
      <w:r w:rsidRPr="0029595D">
        <w:rPr>
          <w:rStyle w:val="Emphasis"/>
        </w:rPr>
        <w:t xml:space="preserve">, the current </w:t>
      </w:r>
      <w:r w:rsidRPr="004E3C0F">
        <w:rPr>
          <w:rStyle w:val="Emphasis"/>
          <w:highlight w:val="green"/>
        </w:rPr>
        <w:t>students will be</w:t>
      </w:r>
      <w:r w:rsidRPr="0029595D">
        <w:rPr>
          <w:rStyle w:val="Emphasis"/>
        </w:rPr>
        <w:t xml:space="preserve"> significantly </w:t>
      </w:r>
      <w:r w:rsidRPr="004E3C0F">
        <w:rPr>
          <w:rStyle w:val="Emphasis"/>
          <w:highlight w:val="green"/>
        </w:rPr>
        <w:t>harmed.</w:t>
      </w:r>
      <w:r w:rsidRPr="0029595D">
        <w:rPr>
          <w:rStyle w:val="StyleUnderline"/>
        </w:rPr>
        <w:t xml:space="preserve"> </w:t>
      </w:r>
      <w:r w:rsidRPr="0029595D">
        <w:rPr>
          <w:sz w:val="16"/>
        </w:rPr>
        <w:t xml:space="preserve">Moreover, </w:t>
      </w:r>
      <w:r w:rsidRPr="0029595D">
        <w:rPr>
          <w:rStyle w:val="StyleUnderline"/>
        </w:rPr>
        <w:t xml:space="preserve">the harm will disproportionately fall on disadvantaged students. Substantial learning differences across countries, closely related to institutional structures of their school systems, indicate that </w:t>
      </w:r>
      <w:r w:rsidRPr="0029595D">
        <w:rPr>
          <w:rStyle w:val="Emphasis"/>
        </w:rPr>
        <w:t>improvements are possible</w:t>
      </w:r>
      <w:r w:rsidRPr="0029595D">
        <w:rPr>
          <w:sz w:val="16"/>
        </w:rPr>
        <w:t xml:space="preserve"> (Hanushek and Woessmann, 2011[12]; Woessmann, 2016[11]). Therefore, </w:t>
      </w:r>
      <w:r w:rsidRPr="004E3C0F">
        <w:rPr>
          <w:rStyle w:val="Emphasis"/>
          <w:highlight w:val="green"/>
        </w:rPr>
        <w:t>permanent learning losses</w:t>
      </w:r>
      <w:r w:rsidRPr="0029595D">
        <w:rPr>
          <w:rStyle w:val="Emphasis"/>
        </w:rPr>
        <w:t xml:space="preserve"> are </w:t>
      </w:r>
      <w:r w:rsidRPr="004E3C0F">
        <w:rPr>
          <w:rStyle w:val="Emphasis"/>
          <w:highlight w:val="green"/>
        </w:rPr>
        <w:t>not inevitable if countries improve</w:t>
      </w:r>
      <w:r w:rsidRPr="0029595D">
        <w:rPr>
          <w:rStyle w:val="Emphasis"/>
        </w:rPr>
        <w:t xml:space="preserve"> the </w:t>
      </w:r>
      <w:r w:rsidRPr="004E3C0F">
        <w:rPr>
          <w:rStyle w:val="Emphasis"/>
          <w:highlight w:val="green"/>
        </w:rPr>
        <w:t>learning gains of</w:t>
      </w:r>
      <w:r w:rsidRPr="0029595D">
        <w:rPr>
          <w:rStyle w:val="Emphasis"/>
        </w:rPr>
        <w:t xml:space="preserve"> their </w:t>
      </w:r>
      <w:r w:rsidRPr="004E3C0F">
        <w:rPr>
          <w:rStyle w:val="Emphasis"/>
          <w:highlight w:val="green"/>
        </w:rPr>
        <w:t>students</w:t>
      </w:r>
      <w:r w:rsidRPr="0029595D">
        <w:rPr>
          <w:rStyle w:val="Emphasis"/>
        </w:rPr>
        <w:t xml:space="preserve"> </w:t>
      </w:r>
      <w:r w:rsidRPr="0029595D">
        <w:rPr>
          <w:sz w:val="16"/>
        </w:rPr>
        <w:t>in the future.</w:t>
      </w:r>
    </w:p>
    <w:p w14:paraId="32D348FD" w14:textId="77777777" w:rsidR="00814D99" w:rsidRDefault="00814D99" w:rsidP="00814D99">
      <w:pPr>
        <w:pStyle w:val="Heading4"/>
      </w:pPr>
      <w:r>
        <w:t xml:space="preserve">COVID put education funding </w:t>
      </w:r>
      <w:r w:rsidRPr="00873A4F">
        <w:t>on the</w:t>
      </w:r>
      <w:r w:rsidRPr="00DE6887">
        <w:rPr>
          <w:u w:val="single"/>
        </w:rPr>
        <w:t xml:space="preserve"> brink</w:t>
      </w:r>
      <w:r>
        <w:t xml:space="preserve">. Kills </w:t>
      </w:r>
      <w:r w:rsidRPr="00873A4F">
        <w:t>growth</w:t>
      </w:r>
      <w:r>
        <w:t xml:space="preserve"> and </w:t>
      </w:r>
      <w:r w:rsidRPr="00873A4F">
        <w:t>democracy</w:t>
      </w:r>
      <w:r>
        <w:t xml:space="preserve">. </w:t>
      </w:r>
    </w:p>
    <w:p w14:paraId="6EA3E77A" w14:textId="77777777" w:rsidR="00814D99" w:rsidRPr="007E3211" w:rsidRDefault="00814D99" w:rsidP="00814D99">
      <w:pPr>
        <w:rPr>
          <w:sz w:val="16"/>
        </w:rPr>
      </w:pPr>
      <w:r w:rsidRPr="007E3211">
        <w:rPr>
          <w:rStyle w:val="Style13ptBold"/>
        </w:rPr>
        <w:t>Goczek et al 21</w:t>
      </w:r>
      <w:r w:rsidRPr="007E3211">
        <w:rPr>
          <w:sz w:val="16"/>
        </w:rPr>
        <w:t xml:space="preserve"> (Lukasz, Professor of Macroeconomics @ University of Warsaw, Ewa Witkowska, and Bartosz Witkowski, </w:t>
      </w:r>
      <w:r>
        <w:rPr>
          <w:sz w:val="16"/>
        </w:rPr>
        <w:t xml:space="preserve">6/5/21, </w:t>
      </w:r>
      <w:r w:rsidRPr="007E3211">
        <w:rPr>
          <w:sz w:val="16"/>
        </w:rPr>
        <w:t xml:space="preserve">"How Does Education Quality Affect Economic Growth?" </w:t>
      </w:r>
      <w:hyperlink r:id="rId12" w:history="1">
        <w:r w:rsidRPr="007E3211">
          <w:rPr>
            <w:rStyle w:val="Hyperlink"/>
            <w:sz w:val="16"/>
          </w:rPr>
          <w:t>https://www.mdpi.com/2071-1050/13/11/6437</w:t>
        </w:r>
      </w:hyperlink>
      <w:r w:rsidRPr="007E3211">
        <w:rPr>
          <w:sz w:val="16"/>
        </w:rPr>
        <w:t>) AG</w:t>
      </w:r>
    </w:p>
    <w:p w14:paraId="20F41DCC" w14:textId="77777777" w:rsidR="00814D99" w:rsidRPr="00745D70" w:rsidRDefault="00814D99" w:rsidP="00814D99">
      <w:pPr>
        <w:rPr>
          <w:rStyle w:val="StyleUnderline"/>
        </w:rPr>
      </w:pPr>
      <w:r w:rsidRPr="00745D70">
        <w:rPr>
          <w:rStyle w:val="StyleUnderline"/>
        </w:rPr>
        <w:t xml:space="preserve">It is common knowledge that education is important, and there is </w:t>
      </w:r>
      <w:r w:rsidRPr="004E3C0F">
        <w:rPr>
          <w:rStyle w:val="Emphasis"/>
          <w:highlight w:val="green"/>
        </w:rPr>
        <w:t>overwhelming evidence</w:t>
      </w:r>
      <w:r w:rsidRPr="00745D70">
        <w:rPr>
          <w:rStyle w:val="StyleUnderline"/>
        </w:rPr>
        <w:t xml:space="preserve"> that </w:t>
      </w:r>
      <w:r w:rsidRPr="00745D70">
        <w:rPr>
          <w:rStyle w:val="Emphasis"/>
        </w:rPr>
        <w:t xml:space="preserve">better </w:t>
      </w:r>
      <w:r w:rsidRPr="004E3C0F">
        <w:rPr>
          <w:rStyle w:val="Emphasis"/>
          <w:highlight w:val="green"/>
        </w:rPr>
        <w:t>education gives great returns</w:t>
      </w:r>
      <w:r w:rsidRPr="00745D70">
        <w:rPr>
          <w:rStyle w:val="Emphasis"/>
        </w:rPr>
        <w:t xml:space="preserve"> to individuals</w:t>
      </w:r>
      <w:r w:rsidRPr="00745D70">
        <w:rPr>
          <w:rStyle w:val="StyleUnderline"/>
        </w:rPr>
        <w:t>.</w:t>
      </w:r>
      <w:r w:rsidRPr="007E3211">
        <w:rPr>
          <w:sz w:val="14"/>
        </w:rPr>
        <w:t xml:space="preserve"> Oreopoulos and Salvanes [53] suggest that better </w:t>
      </w:r>
      <w:r w:rsidRPr="00745D70">
        <w:rPr>
          <w:rStyle w:val="StyleUnderline"/>
        </w:rPr>
        <w:t>education</w:t>
      </w:r>
      <w:r w:rsidRPr="007E3211">
        <w:rPr>
          <w:sz w:val="14"/>
        </w:rPr>
        <w:t xml:space="preserve"> might </w:t>
      </w:r>
      <w:r w:rsidRPr="00745D70">
        <w:rPr>
          <w:rStyle w:val="StyleUnderline"/>
        </w:rPr>
        <w:t>lead individuals to make better decisions about health, marriage, and parenting</w:t>
      </w:r>
      <w:r w:rsidRPr="007E3211">
        <w:rPr>
          <w:sz w:val="14"/>
        </w:rPr>
        <w:t xml:space="preserve"> style. It is also believed that </w:t>
      </w:r>
      <w:r w:rsidRPr="00745D70">
        <w:rPr>
          <w:rStyle w:val="StyleUnderline"/>
        </w:rPr>
        <w:t>schooling improves patience, making individuals more goal-oriented and less likely to engage in risky behavior</w:t>
      </w:r>
      <w:r w:rsidRPr="007E3211">
        <w:rPr>
          <w:sz w:val="14"/>
        </w:rPr>
        <w:t xml:space="preserve">. Yet, at the macroeconomic level, there is little empirical evidence that better education in a given country translates into better economic results. This can be mostly attributed to the quantitative, not qualitative, data on education available across countries. While Hanushek and Woessmann [6] published evidence of the </w:t>
      </w:r>
      <w:r w:rsidRPr="007E3211">
        <w:rPr>
          <w:sz w:val="14"/>
        </w:rPr>
        <w:lastRenderedPageBreak/>
        <w:t xml:space="preserve">importance of education quality as a factor of GDP growth, their results might cause some doubts, mostly because they investigated the contemporaneous relationship between the two—or, to be more accurate, the correlation between the 1960–2010 GDP growth and the available PISA scores (from the beginning of the current century). As a result, their research confirms the existence of the relation itself; however, its direction is most likely opposite to the claim of the authors—or at least it is difficult to identify the direction of the relation. A possible solution would be to use properly lagged PISA results and include them in the GDP growth regression. An obvious problem is the lack of the lagged PISA results given that the tests started at the beginning of the current century. As a partial solution to this problem, we suggested estimating a model that explains the results of PISA as a function of educational expenditures. The model would then been used to provide backward predictions of PISA scores, and the final model of GDP growth could be estimated with the use of adequately lagged PISA scores in the role of input. The resulting model seems to be rational from the economic and the educational point of view. Although the results are in line with earlier claims by the cited authors, it provides stronger evidence for the relevance of the quality of education as it is statistically more robust, and the properties of the applied estimator are generally better. As a result, applying the alternative technique should be viewed as an important value-add of </w:t>
      </w:r>
      <w:r w:rsidRPr="00745D70">
        <w:rPr>
          <w:rStyle w:val="StyleUnderline"/>
        </w:rPr>
        <w:t>this research</w:t>
      </w:r>
      <w:r w:rsidRPr="007E3211">
        <w:rPr>
          <w:sz w:val="14"/>
        </w:rPr>
        <w:t xml:space="preserve">. Justifying the value of a good education is of double importance. In practical Sustainability 2021, 13, 6437 18 of 22 terms, it </w:t>
      </w:r>
      <w:r w:rsidRPr="00745D70">
        <w:rPr>
          <w:rStyle w:val="StyleUnderline"/>
        </w:rPr>
        <w:t xml:space="preserve">is an important voice in the discussion and provides an additional argument for </w:t>
      </w:r>
      <w:r w:rsidRPr="00745D70">
        <w:rPr>
          <w:rStyle w:val="Emphasis"/>
        </w:rPr>
        <w:t>directing a stream of investment in education</w:t>
      </w:r>
      <w:r w:rsidRPr="00745D70">
        <w:rPr>
          <w:rStyle w:val="StyleUnderline"/>
        </w:rPr>
        <w:t xml:space="preserve">, which is </w:t>
      </w:r>
      <w:r w:rsidRPr="00745D70">
        <w:rPr>
          <w:rStyle w:val="Emphasis"/>
        </w:rPr>
        <w:t>particularly important while governments might start searching for savings</w:t>
      </w:r>
      <w:r w:rsidRPr="00745D70">
        <w:rPr>
          <w:rStyle w:val="StyleUnderline"/>
        </w:rPr>
        <w:t xml:space="preserve"> if global markets fall </w:t>
      </w:r>
      <w:r w:rsidRPr="00745D70">
        <w:rPr>
          <w:rStyle w:val="Emphasis"/>
        </w:rPr>
        <w:t>in</w:t>
      </w:r>
      <w:r w:rsidRPr="00745D70">
        <w:rPr>
          <w:rStyle w:val="StyleUnderline"/>
        </w:rPr>
        <w:t xml:space="preserve">to the </w:t>
      </w:r>
      <w:r w:rsidRPr="00745D70">
        <w:rPr>
          <w:rStyle w:val="Emphasis"/>
        </w:rPr>
        <w:t>recession</w:t>
      </w:r>
      <w:r w:rsidRPr="00745D70">
        <w:rPr>
          <w:rStyle w:val="StyleUnderline"/>
        </w:rPr>
        <w:t xml:space="preserve"> phase of the economic cycle. </w:t>
      </w:r>
      <w:r w:rsidRPr="007E3211">
        <w:rPr>
          <w:sz w:val="14"/>
        </w:rPr>
        <w:t>One might wonder why the different types of skills have such a similar influence on the performance of the economies. Certainly, a few reasons could be given. Firstly, each of them should be viewed as a proxy for the general quality of education in a given school, district, or even country—probably more than the indicator of the level of teaching of a particular class</w:t>
      </w:r>
      <w:r w:rsidRPr="007E3211">
        <w:rPr>
          <w:sz w:val="14"/>
        </w:rPr>
        <w:lastRenderedPageBreak/>
        <w:t xml:space="preserve">. Secondly, the final PISA scores in different areas are in some cases constructed with the use of their values (or actually, their components) in various areas. As a result, the distributions of different PISA scores are not fully independent, which can be partly reflected in the above-described similarities between the three different models presented in Table 2. In any case, it can be believed that the methodology discussed here should be viewed as a formal confirmation that expenditures on education, which result in higher education quality, just pay back. The return is not immediate, but </w:t>
      </w:r>
      <w:r w:rsidRPr="004E3C0F">
        <w:rPr>
          <w:rStyle w:val="StyleUnderline"/>
          <w:highlight w:val="green"/>
        </w:rPr>
        <w:t>some years after the graduates enter the labor market, the quality of the education that they attained at the age of 15 begins to matter</w:t>
      </w:r>
      <w:r w:rsidRPr="00745D70">
        <w:rPr>
          <w:rStyle w:val="StyleUnderline"/>
        </w:rPr>
        <w:t>.</w:t>
      </w:r>
      <w:r w:rsidRPr="007E3211">
        <w:rPr>
          <w:sz w:val="14"/>
        </w:rPr>
        <w:t xml:space="preserve"> Several elements are crucial for the properly constructed model and for trustworthy conclusions. </w:t>
      </w:r>
      <w:r w:rsidRPr="00745D70">
        <w:rPr>
          <w:rStyle w:val="StyleUnderline"/>
        </w:rPr>
        <w:t xml:space="preserve">An important question is how long after graduation the employees have the greatest impact on </w:t>
      </w:r>
      <w:r w:rsidRPr="007E3211">
        <w:rPr>
          <w:sz w:val="14"/>
        </w:rPr>
        <w:t xml:space="preserve">the total productivity in the economy and contribute the most to the </w:t>
      </w:r>
      <w:r w:rsidRPr="00745D70">
        <w:rPr>
          <w:rStyle w:val="StyleUnderline"/>
        </w:rPr>
        <w:t>GDP</w:t>
      </w:r>
      <w:r w:rsidRPr="007E3211">
        <w:rPr>
          <w:sz w:val="14"/>
        </w:rPr>
        <w:t xml:space="preserve"> growth. While answering this question would suggest the adequate lag length for the models analyzed in the study, it is not simple to do so. It seems rational to assume that the employees of crucial significance should obtain better remuneration. This process, however, exhibits little stability: while in 1975 they were the 29-year-olds who had the highest average wages, recently, the peak is observed in the cohort of 40-year-olds. That could be attributed to the increasing professionalization and an increasing role of knowledge and experience in the labor market, which suggests that the significance of the quality of education has increased and might be expected to further increase in the future. However, such a result makes it more challenging to properly lag the regressors in the model equations. Still, the robustness analysis partly described in this paper and delivered by Witkowska and Witkowski [54] leaves no doubts: </w:t>
      </w:r>
      <w:r w:rsidRPr="00745D70">
        <w:rPr>
          <w:rStyle w:val="StyleUnderline"/>
        </w:rPr>
        <w:t>while the results are observed most clearly with</w:t>
      </w:r>
      <w:r w:rsidRPr="007E3211">
        <w:rPr>
          <w:sz w:val="14"/>
        </w:rPr>
        <w:t xml:space="preserve"> lags of 15 years, which means considering the education quality of today’s </w:t>
      </w:r>
      <w:r w:rsidRPr="00745D70">
        <w:rPr>
          <w:rStyle w:val="StyleUnderline"/>
        </w:rPr>
        <w:t>30-year-olds</w:t>
      </w:r>
      <w:r w:rsidRPr="007E3211">
        <w:rPr>
          <w:sz w:val="14"/>
        </w:rPr>
        <w:t xml:space="preserve">, the </w:t>
      </w:r>
      <w:r w:rsidRPr="00745D70">
        <w:rPr>
          <w:rStyle w:val="StyleUnderline"/>
        </w:rPr>
        <w:t>figures are very similar for the 25</w:t>
      </w:r>
      <w:r w:rsidRPr="007E3211">
        <w:rPr>
          <w:sz w:val="14"/>
        </w:rPr>
        <w:t>- as well as the 40-</w:t>
      </w:r>
      <w:r w:rsidRPr="00745D70">
        <w:rPr>
          <w:rStyle w:val="StyleUnderline"/>
        </w:rPr>
        <w:t>year-olds</w:t>
      </w:r>
      <w:r w:rsidRPr="007E3211">
        <w:rPr>
          <w:sz w:val="14"/>
        </w:rPr>
        <w:t xml:space="preserve">. The transmission channel in the analyzed phenomenon is interesting. While in the theoretical model we concentrated on the economic aspects of education quality, those are not limited to these. Authors in [4,55] have pointed out that, </w:t>
      </w:r>
      <w:r w:rsidRPr="00745D70">
        <w:rPr>
          <w:rStyle w:val="StyleUnderline"/>
        </w:rPr>
        <w:t xml:space="preserve">on the individual level, expenditures on education </w:t>
      </w:r>
      <w:r w:rsidRPr="007E3211">
        <w:rPr>
          <w:sz w:val="14"/>
        </w:rPr>
        <w:t>as well health</w:t>
      </w:r>
      <w:r w:rsidRPr="00745D70">
        <w:rPr>
          <w:rStyle w:val="StyleUnderline"/>
        </w:rPr>
        <w:t xml:space="preserve"> will develop adequate competencies and improve the state of health so that the </w:t>
      </w:r>
      <w:r w:rsidRPr="004E3C0F">
        <w:rPr>
          <w:rStyle w:val="StyleUnderline"/>
          <w:highlight w:val="green"/>
        </w:rPr>
        <w:t>productivity and income of that person will increase in the future</w:t>
      </w:r>
      <w:r w:rsidRPr="007E3211">
        <w:rPr>
          <w:sz w:val="14"/>
        </w:rPr>
        <w:t xml:space="preserve">. These two factors, </w:t>
      </w:r>
      <w:r w:rsidRPr="00745D70">
        <w:rPr>
          <w:rStyle w:val="StyleUnderline"/>
        </w:rPr>
        <w:t>education and health, have a</w:t>
      </w:r>
      <w:r w:rsidRPr="00745D70">
        <w:rPr>
          <w:rStyle w:val="StyleUnderline"/>
        </w:rPr>
        <w:lastRenderedPageBreak/>
        <w:t xml:space="preserve">n impact on human productivity, which has an impact on production, and with an increase in production, </w:t>
      </w:r>
      <w:r w:rsidRPr="004E3C0F">
        <w:rPr>
          <w:rStyle w:val="StyleUnderline"/>
          <w:highlight w:val="green"/>
        </w:rPr>
        <w:t>economic growth will also increase</w:t>
      </w:r>
      <w:r w:rsidRPr="007E3211">
        <w:rPr>
          <w:sz w:val="14"/>
        </w:rPr>
        <w:t xml:space="preserve">. Therefore, education and health, which are important components of human capital, have an impact on economic growth. A study on economic growth in Korea and Japan by Han and Lee [56] provides empirical arguments that </w:t>
      </w:r>
      <w:r w:rsidRPr="00745D70">
        <w:rPr>
          <w:rStyle w:val="StyleUnderline"/>
        </w:rPr>
        <w:t>there is strong cointegration between health services and education</w:t>
      </w:r>
      <w:r w:rsidRPr="007E3211">
        <w:rPr>
          <w:sz w:val="14"/>
        </w:rPr>
        <w:t xml:space="preserve"> in improving the quality of human resources and economic growth. Yet another transmission channel to be taken into consideration is </w:t>
      </w:r>
      <w:r w:rsidRPr="00745D70">
        <w:rPr>
          <w:rStyle w:val="StyleUnderline"/>
        </w:rPr>
        <w:t>the democracy– education nexus</w:t>
      </w:r>
      <w:r w:rsidRPr="007E3211">
        <w:rPr>
          <w:sz w:val="14"/>
        </w:rPr>
        <w:t xml:space="preserve">. While most of the highest-developed countries in the world are adult democracies, </w:t>
      </w:r>
      <w:r w:rsidRPr="00745D70">
        <w:rPr>
          <w:rStyle w:val="StyleUnderline"/>
        </w:rPr>
        <w:t xml:space="preserve">there is </w:t>
      </w:r>
      <w:r w:rsidRPr="004E3C0F">
        <w:rPr>
          <w:rStyle w:val="StyleUnderline"/>
          <w:highlight w:val="green"/>
        </w:rPr>
        <w:t>a clear</w:t>
      </w:r>
      <w:r w:rsidRPr="00745D70">
        <w:rPr>
          <w:rStyle w:val="StyleUnderline"/>
        </w:rPr>
        <w:t xml:space="preserve"> </w:t>
      </w:r>
      <w:r w:rsidRPr="004E3C0F">
        <w:rPr>
          <w:rStyle w:val="StyleUnderline"/>
          <w:highlight w:val="green"/>
        </w:rPr>
        <w:t>relationship between education and democracy across countries</w:t>
      </w:r>
      <w:r w:rsidRPr="007E3211">
        <w:rPr>
          <w:sz w:val="14"/>
        </w:rPr>
        <w:t xml:space="preserve"> [57,58]; however, the reason for this remains unclear. In their study [59], they proposed </w:t>
      </w:r>
      <w:r w:rsidRPr="00745D70">
        <w:rPr>
          <w:rStyle w:val="StyleUnderline"/>
        </w:rPr>
        <w:t>the explanation</w:t>
      </w:r>
      <w:r w:rsidRPr="007E3211">
        <w:rPr>
          <w:sz w:val="14"/>
        </w:rPr>
        <w:t xml:space="preserve"> hinging on </w:t>
      </w:r>
      <w:r w:rsidRPr="00745D70">
        <w:rPr>
          <w:rStyle w:val="StyleUnderline"/>
        </w:rPr>
        <w:t xml:space="preserve">the connection between education and the costs and benefits of political engagement. Schools not only educate but also socialize young people, and political involvement is a form of the latter. There is numerous evidence showing a </w:t>
      </w:r>
      <w:r w:rsidRPr="004E3C0F">
        <w:rPr>
          <w:rStyle w:val="StyleUnderline"/>
          <w:highlight w:val="green"/>
        </w:rPr>
        <w:t xml:space="preserve">positive connection between </w:t>
      </w:r>
      <w:r w:rsidRPr="004E3C0F">
        <w:rPr>
          <w:rStyle w:val="Emphasis"/>
          <w:highlight w:val="green"/>
        </w:rPr>
        <w:t>educa</w:t>
      </w:r>
      <w:r w:rsidRPr="004E3C0F">
        <w:rPr>
          <w:rStyle w:val="Emphasis"/>
          <w:highlight w:val="green"/>
        </w:rPr>
        <w:lastRenderedPageBreak/>
        <w:t>tion and civic engagement</w:t>
      </w:r>
      <w:r w:rsidRPr="00745D70">
        <w:rPr>
          <w:rStyle w:val="StyleUnderline"/>
        </w:rPr>
        <w:t>.</w:t>
      </w:r>
      <w:r w:rsidRPr="007E3211">
        <w:rPr>
          <w:sz w:val="14"/>
        </w:rPr>
        <w:t xml:space="preserve"> Ref. [59] models education as raising the benefits of political action when individuals choose to support a more or less democratic Sustainability 2021, 13, 6437 19 of 22 regime. In this model, democratic regimes offer weak incentives to a wide base of potential supporters, whereas dictatorships offer strong incentives to a narrower base. </w:t>
      </w:r>
      <w:r w:rsidRPr="00745D70">
        <w:rPr>
          <w:rStyle w:val="StyleUnderline"/>
        </w:rPr>
        <w:t>Education increases the society-wide support for democracy because democracy relies on people with high participation benefits for its support</w:t>
      </w:r>
      <w:r w:rsidRPr="007E3211">
        <w:rPr>
          <w:sz w:val="14"/>
        </w:rPr>
        <w:t xml:space="preserve">. The authors showed that </w:t>
      </w:r>
      <w:r w:rsidRPr="004E3C0F">
        <w:rPr>
          <w:rStyle w:val="Emphasis"/>
          <w:highlight w:val="green"/>
        </w:rPr>
        <w:t>better-educated nations</w:t>
      </w:r>
      <w:r w:rsidRPr="00745D70">
        <w:rPr>
          <w:rStyle w:val="StyleUnderline"/>
        </w:rPr>
        <w:t xml:space="preserve"> are more likely both to </w:t>
      </w:r>
      <w:r w:rsidRPr="004E3C0F">
        <w:rPr>
          <w:rStyle w:val="Emphasis"/>
          <w:highlight w:val="green"/>
        </w:rPr>
        <w:t>protect democracy</w:t>
      </w:r>
      <w:r w:rsidRPr="00745D70">
        <w:rPr>
          <w:rStyle w:val="StyleUnderline"/>
        </w:rPr>
        <w:t xml:space="preserve"> and to </w:t>
      </w:r>
      <w:r w:rsidRPr="00745D70">
        <w:rPr>
          <w:rStyle w:val="Emphasis"/>
        </w:rPr>
        <w:t>undertake effective efforts to prevent coups</w:t>
      </w:r>
      <w:r w:rsidRPr="00745D70">
        <w:rPr>
          <w:rStyle w:val="StyleUnderline"/>
        </w:rPr>
        <w:t>.</w:t>
      </w:r>
      <w:r w:rsidRPr="007E3211">
        <w:rPr>
          <w:sz w:val="14"/>
        </w:rPr>
        <w:t xml:space="preserve"> The performed analysis additionally raised two broader questions. First, whereas the model itself focused on the effects of education on participation, the analysis applied to 32 all social glues that encourage collective action; so, perhaps the analysis suggests a solution to Olson’s free-rider problem in all organizations, and not just in political regimes—namely, human capital or other kinds of social glue as a motivation to participate. Secondly, the results shed a light on the problem of why some dictators invest in education that might be a threat to them. One of the possible answers is that many dictators face an external threat and, therefore, must grow their economies and their armies (including investing in human capital) to counter these threats even if this raises the risk of democratization. A second answer is that, even with a lack </w:t>
      </w:r>
      <w:r w:rsidRPr="007E3211">
        <w:rPr>
          <w:sz w:val="14"/>
        </w:rPr>
        <w:lastRenderedPageBreak/>
        <w:t xml:space="preserve">of external threats, dictators might benefit from economic growth, and, therefore, they might promote education to become richer. A third idea is that all dictators face significant ouster risks and that it is much better for the dictator’s life for him to be replaced by democracy in an educated country than by another dictator in an uneducated one. Fortunato &amp; Panizza [57] in their study on the interaction between democracy and education and its impact on the quality of government, draw three important conclusions. Firstly, the interaction between democracy and education is always positively and significantly correlated with the quality of government. Secondly, the correlation between democracy and quality of government is statistically significant only in countries with high levels of education. Thirdly, the marginal effect of education is positive and statistically significant in countries with high levels of democracy. In their model [57], they synthesized, in one framework, the stance emphasizing the importance of political institutions as a fundamental factor explaining cross-country differences in income per capita with the stance that institutional improvements and development is driven by social and human capital. The most important empirical finding from this work is the conclusion that democratic institutions and education complement each other, but they argue that democracy leads to the election of better candidates only in the situation where the level of education is above a certain threshold. Simultaneously, amelioration of education can affect the quality of the elected officials but only if the cost of entry into politics is not prohibitive. The authors ran a set of Monte Carlo simulations to show that these results were not driven by reverse causality. By looking explicitly at the interaction between </w:t>
      </w:r>
      <w:r w:rsidRPr="00745D70">
        <w:rPr>
          <w:rStyle w:val="StyleUnderline"/>
        </w:rPr>
        <w:t xml:space="preserve">democracy and </w:t>
      </w:r>
      <w:r w:rsidRPr="004E3C0F">
        <w:rPr>
          <w:rStyle w:val="StyleUnderline"/>
          <w:highlight w:val="green"/>
        </w:rPr>
        <w:t>education</w:t>
      </w:r>
      <w:r w:rsidRPr="007E3211">
        <w:rPr>
          <w:sz w:val="14"/>
        </w:rPr>
        <w:t xml:space="preserve">, they demonstrated how these two variables </w:t>
      </w:r>
      <w:r w:rsidRPr="00745D70">
        <w:rPr>
          <w:rStyle w:val="StyleUnderline"/>
        </w:rPr>
        <w:t xml:space="preserve">complement each other in the selection of high-quality policymakers, which </w:t>
      </w:r>
      <w:r w:rsidRPr="004E3C0F">
        <w:rPr>
          <w:rStyle w:val="StyleUnderline"/>
          <w:highlight w:val="green"/>
        </w:rPr>
        <w:t xml:space="preserve">guarantees </w:t>
      </w:r>
      <w:r w:rsidRPr="004E3C0F">
        <w:rPr>
          <w:rStyle w:val="Emphasis"/>
          <w:highlight w:val="green"/>
        </w:rPr>
        <w:t>good governance</w:t>
      </w:r>
      <w:r w:rsidRPr="007E3211">
        <w:rPr>
          <w:sz w:val="14"/>
        </w:rPr>
        <w:t xml:space="preserve">. In addition, we should bear in mind that economic growth is an important facet, but just one of many, of country development. </w:t>
      </w:r>
      <w:r w:rsidRPr="00745D70">
        <w:rPr>
          <w:rStyle w:val="StyleUnderline"/>
        </w:rPr>
        <w:t xml:space="preserve">We can expect </w:t>
      </w:r>
      <w:r w:rsidRPr="004E3C0F">
        <w:rPr>
          <w:rStyle w:val="StyleUnderline"/>
          <w:highlight w:val="green"/>
        </w:rPr>
        <w:t>societies</w:t>
      </w:r>
      <w:r w:rsidRPr="00745D70">
        <w:rPr>
          <w:rStyle w:val="StyleUnderline"/>
        </w:rPr>
        <w:t xml:space="preserve"> with higher education quality to be </w:t>
      </w:r>
      <w:r w:rsidRPr="004E3C0F">
        <w:rPr>
          <w:rStyle w:val="StyleUnderline"/>
          <w:highlight w:val="green"/>
        </w:rPr>
        <w:t>more</w:t>
      </w:r>
      <w:r w:rsidRPr="00745D70">
        <w:rPr>
          <w:rStyle w:val="StyleUnderline"/>
        </w:rPr>
        <w:t xml:space="preserve"> democratic and </w:t>
      </w:r>
      <w:r w:rsidRPr="004E3C0F">
        <w:rPr>
          <w:rStyle w:val="StyleUnderline"/>
          <w:highlight w:val="green"/>
        </w:rPr>
        <w:t>politically stable</w:t>
      </w:r>
      <w:r w:rsidRPr="00745D70">
        <w:rPr>
          <w:rStyle w:val="StyleUnderline"/>
        </w:rPr>
        <w:t xml:space="preserve">, to exhibit </w:t>
      </w:r>
      <w:r w:rsidRPr="00745D70">
        <w:rPr>
          <w:rStyle w:val="Emphasis"/>
        </w:rPr>
        <w:t>less violence,</w:t>
      </w:r>
      <w:r w:rsidRPr="00745D70">
        <w:rPr>
          <w:rStyle w:val="StyleUnderline"/>
        </w:rPr>
        <w:t xml:space="preserve"> </w:t>
      </w:r>
      <w:r w:rsidRPr="00745D70">
        <w:rPr>
          <w:rStyle w:val="Emphasis"/>
        </w:rPr>
        <w:t>poverty</w:t>
      </w:r>
      <w:r w:rsidRPr="00745D70">
        <w:rPr>
          <w:rStyle w:val="StyleUnderline"/>
        </w:rPr>
        <w:t xml:space="preserve"> and </w:t>
      </w:r>
      <w:r w:rsidRPr="00745D70">
        <w:rPr>
          <w:rStyle w:val="Emphasis"/>
        </w:rPr>
        <w:t>inequality</w:t>
      </w:r>
      <w:r w:rsidRPr="00745D70">
        <w:rPr>
          <w:rStyle w:val="StyleUnderline"/>
        </w:rPr>
        <w:t xml:space="preserve">, and to enjoy a higher </w:t>
      </w:r>
      <w:r w:rsidRPr="00745D70">
        <w:rPr>
          <w:rStyle w:val="Emphasis"/>
        </w:rPr>
        <w:t>quality of governance</w:t>
      </w:r>
      <w:r w:rsidRPr="00745D70">
        <w:rPr>
          <w:rStyle w:val="StyleUnderline"/>
        </w:rPr>
        <w:t xml:space="preserve">. All of these additional factors associated clearly with higher education quality can have a noteworthy positive impact on both economic growth and </w:t>
      </w:r>
      <w:r w:rsidRPr="00745D70">
        <w:rPr>
          <w:rStyle w:val="Emphasis"/>
        </w:rPr>
        <w:t>society’s welfare</w:t>
      </w:r>
      <w:r w:rsidRPr="00745D70">
        <w:rPr>
          <w:rStyle w:val="StyleUnderline"/>
        </w:rPr>
        <w:t>, going far beyond simple economic calculation</w:t>
      </w:r>
      <w:r w:rsidRPr="007E3211">
        <w:rPr>
          <w:sz w:val="14"/>
        </w:rPr>
        <w:t>. The development of a knowledgeable population does not only contribute to economic growth itself but also might contribute to such aspects of national well-being as welfare and poverty reduction [3]. The authors in [58] also agree that the development of economic growth analysis provides a basis for the role of human capital as an important part of increasing economic grow</w:t>
      </w:r>
      <w:r w:rsidRPr="007E3211">
        <w:rPr>
          <w:sz w:val="14"/>
        </w:rPr>
        <w:lastRenderedPageBreak/>
        <w:t xml:space="preserve">th. Wensley and Evans [60] are convincing that the higher the quality of human capital, the higher its effect on economic growth, and there are numerous studies stating that </w:t>
      </w:r>
      <w:r w:rsidRPr="00745D70">
        <w:rPr>
          <w:rStyle w:val="StyleUnderline"/>
        </w:rPr>
        <w:t>education is of particular importance for growth in developing countries</w:t>
      </w:r>
      <w:r w:rsidRPr="007E3211">
        <w:rPr>
          <w:sz w:val="14"/>
        </w:rPr>
        <w:t xml:space="preserve"> [2,61–63]. Sustainability 2021, 13, 6437 20 of 22 The </w:t>
      </w:r>
      <w:r w:rsidRPr="00745D70">
        <w:rPr>
          <w:rStyle w:val="StyleUnderline"/>
        </w:rPr>
        <w:t xml:space="preserve">above results seem to be an important confirmation of the role of education not just for the well-being of individuals but also for the </w:t>
      </w:r>
      <w:r w:rsidRPr="00745D70">
        <w:rPr>
          <w:rStyle w:val="Emphasis"/>
        </w:rPr>
        <w:t>well-being of entire societies</w:t>
      </w:r>
      <w:r w:rsidRPr="007E3211">
        <w:rPr>
          <w:sz w:val="14"/>
        </w:rPr>
        <w:t xml:space="preserve">. Of course, the milestone study [6] and the earlier analysis of Hanushek and Woessmann suggested the existence of such a relation. However, we believe that this study is the first to confirm them with the use of modern econometric tools that include not just the dynamic panel data models but also the BMA approach. Its strength consists in the elimination of a vast amount of subjectivity that accompanies the construction of a single model. Instead, a number of models were analyzed and averaged, confirming the validity of the results. They seem </w:t>
      </w:r>
      <w:r w:rsidRPr="00745D70">
        <w:rPr>
          <w:rStyle w:val="StyleUnderline"/>
        </w:rPr>
        <w:t xml:space="preserve">vital, especially in the pandemic era when numerous </w:t>
      </w:r>
      <w:r w:rsidRPr="00745D70">
        <w:rPr>
          <w:rStyle w:val="Emphasis"/>
        </w:rPr>
        <w:t xml:space="preserve">governments will be looking for various areas in which the costs can be cut </w:t>
      </w:r>
      <w:r w:rsidRPr="007E3211">
        <w:rPr>
          <w:sz w:val="14"/>
        </w:rPr>
        <w:t xml:space="preserve">to compensate for the recent excessive expenditures on healthcare and lockdown support. </w:t>
      </w:r>
      <w:r w:rsidRPr="00745D70">
        <w:rPr>
          <w:rStyle w:val="StyleUnderline"/>
        </w:rPr>
        <w:t>The decision of where to cut costs will be challenging; however, the conclusions of this study are clear: saving on the quality of education</w:t>
      </w:r>
      <w:r w:rsidRPr="007E3211">
        <w:rPr>
          <w:sz w:val="14"/>
        </w:rPr>
        <w:t xml:space="preserve"> in the middle and long time horizon </w:t>
      </w:r>
      <w:r w:rsidRPr="00745D70">
        <w:rPr>
          <w:rStyle w:val="StyleUnderline"/>
        </w:rPr>
        <w:t>will not pay off</w:t>
      </w:r>
      <w:r w:rsidRPr="007E3211">
        <w:rPr>
          <w:sz w:val="14"/>
        </w:rPr>
        <w:t xml:space="preserve"> in terms of economic growth and should not be considered as a profitable solution. On the other hand, our study has natural limitations. The crucial one is the limited number of lagged PISA scores due to the relatively short history of this tool. Secondly, although the number of countries that participate is quite large today, initially, it was notably lower. These shortcomings simply require more time. Secondly, while we believe that the PISA scores are the most adequate measure of quality of education, they are not perfect either. </w:t>
      </w:r>
      <w:r w:rsidRPr="00745D70">
        <w:rPr>
          <w:rStyle w:val="StyleUnderline"/>
        </w:rPr>
        <w:t xml:space="preserve">Providing high-quality education for humankind is of </w:t>
      </w:r>
      <w:r w:rsidRPr="00745D70">
        <w:rPr>
          <w:rStyle w:val="Emphasis"/>
        </w:rPr>
        <w:t>crucial importance</w:t>
      </w:r>
      <w:r w:rsidRPr="00745D70">
        <w:rPr>
          <w:rStyle w:val="StyleUnderline"/>
        </w:rPr>
        <w:t xml:space="preserve"> </w:t>
      </w:r>
      <w:r w:rsidRPr="007E3211">
        <w:rPr>
          <w:sz w:val="14"/>
        </w:rPr>
        <w:t xml:space="preserve">and, as such, has been listed as one of the priorities on various global development agendas, such as the United Nations’ Sustainable Development Goals (SDGs) of the 2030 Agenda for Sustainable Development [64]. </w:t>
      </w:r>
      <w:r w:rsidRPr="004E3C0F">
        <w:rPr>
          <w:rStyle w:val="StyleUnderline"/>
          <w:highlight w:val="green"/>
        </w:rPr>
        <w:t>Education is crucial</w:t>
      </w:r>
      <w:r w:rsidRPr="00745D70">
        <w:rPr>
          <w:rStyle w:val="StyleUnderline"/>
        </w:rPr>
        <w:t xml:space="preserve"> for individual and social development given that it allows for the transmission of knowledge and facilitates the ability to understand and cope with the surrounding world in addition </w:t>
      </w:r>
      <w:r w:rsidRPr="004E3C0F">
        <w:rPr>
          <w:rStyle w:val="StyleUnderline"/>
          <w:highlight w:val="green"/>
        </w:rPr>
        <w:t>to inspiring innovation</w:t>
      </w:r>
      <w:r w:rsidRPr="007E3211">
        <w:rPr>
          <w:sz w:val="14"/>
        </w:rPr>
        <w:t xml:space="preserve"> [65]. </w:t>
      </w:r>
      <w:r w:rsidRPr="00745D70">
        <w:rPr>
          <w:rStyle w:val="StyleUnderline"/>
        </w:rPr>
        <w:t>Good education reduces poverty and promotes prosperity.</w:t>
      </w:r>
    </w:p>
    <w:p w14:paraId="5027D2EE" w14:textId="77777777" w:rsidR="00814D99" w:rsidRPr="00534271" w:rsidRDefault="00814D99" w:rsidP="00814D99">
      <w:pPr>
        <w:pStyle w:val="Heading4"/>
      </w:pPr>
      <w:r>
        <w:t xml:space="preserve">Growth solves </w:t>
      </w:r>
      <w:r w:rsidRPr="0041744C">
        <w:rPr>
          <w:u w:val="single"/>
        </w:rPr>
        <w:t>extinction</w:t>
      </w:r>
      <w:r>
        <w:t>.</w:t>
      </w:r>
    </w:p>
    <w:p w14:paraId="22D3DAAA" w14:textId="77777777" w:rsidR="00814D99" w:rsidRPr="00534271" w:rsidRDefault="00814D99" w:rsidP="00814D99">
      <w:r w:rsidRPr="00534271">
        <w:rPr>
          <w:rStyle w:val="Style13ptBold"/>
        </w:rPr>
        <w:t xml:space="preserve">Aschenbrenner </w:t>
      </w:r>
      <w:r>
        <w:rPr>
          <w:rStyle w:val="Style13ptBold"/>
        </w:rPr>
        <w:t>20</w:t>
      </w:r>
      <w:r w:rsidRPr="00534271">
        <w:t xml:space="preserve"> [Leopold Aschenbrenner</w:t>
      </w:r>
      <w:r>
        <w:t>; S</w:t>
      </w:r>
      <w:r w:rsidRPr="00534271">
        <w:t>tudent in econ</w:t>
      </w:r>
      <w:r w:rsidRPr="00534271">
        <w:lastRenderedPageBreak/>
        <w:t>omics at Columbia University and research affiliate at the University of Oxford’s Global Priorities Institute; "Securing posterity," Works in Progress</w:t>
      </w:r>
      <w:r>
        <w:t>; 10/19/20;</w:t>
      </w:r>
      <w:r w:rsidRPr="00534271">
        <w:t xml:space="preserve"> </w:t>
      </w:r>
      <w:hyperlink r:id="rId13" w:history="1">
        <w:r w:rsidRPr="00534271">
          <w:rPr>
            <w:rStyle w:val="Hyperlink"/>
          </w:rPr>
          <w:t>https://worksinprogress.co/issue/securing-posterity/</w:t>
        </w:r>
      </w:hyperlink>
      <w:r w:rsidRPr="00534271">
        <w:t xml:space="preserve">] </w:t>
      </w:r>
      <w:r>
        <w:t>julian // Re-Cut Justin</w:t>
      </w:r>
    </w:p>
    <w:p w14:paraId="34787C4F" w14:textId="77777777" w:rsidR="00814D99" w:rsidRDefault="00814D99" w:rsidP="00814D99">
      <w:pPr>
        <w:rPr>
          <w:sz w:val="12"/>
        </w:rPr>
      </w:pPr>
      <w:r w:rsidRPr="00CE1C85">
        <w:rPr>
          <w:sz w:val="12"/>
        </w:rPr>
        <w:t xml:space="preserve">I argue that the opposite is the case. It is not safe stagnation and risky growth that we must choose between; rather, </w:t>
      </w:r>
      <w:r w:rsidRPr="006C7CA6">
        <w:rPr>
          <w:rStyle w:val="StyleUnderline"/>
        </w:rPr>
        <w:t xml:space="preserve">it is </w:t>
      </w:r>
      <w:r w:rsidRPr="000A13BD">
        <w:rPr>
          <w:rStyle w:val="StyleUnderline"/>
          <w:highlight w:val="green"/>
        </w:rPr>
        <w:t xml:space="preserve">stagnation </w:t>
      </w:r>
      <w:r w:rsidRPr="00F94329">
        <w:rPr>
          <w:rStyle w:val="StyleUnderline"/>
        </w:rPr>
        <w:t xml:space="preserve">that </w:t>
      </w:r>
      <w:r w:rsidRPr="000A13BD">
        <w:rPr>
          <w:rStyle w:val="StyleUnderline"/>
          <w:highlight w:val="green"/>
        </w:rPr>
        <w:t>is risky</w:t>
      </w:r>
      <w:r w:rsidRPr="006C7CA6">
        <w:rPr>
          <w:rStyle w:val="StyleUnderline"/>
        </w:rPr>
        <w:t xml:space="preserve"> and </w:t>
      </w:r>
      <w:r w:rsidRPr="00F60881">
        <w:rPr>
          <w:rStyle w:val="StyleUnderline"/>
        </w:rPr>
        <w:t xml:space="preserve">it is </w:t>
      </w:r>
      <w:r w:rsidRPr="0041744C">
        <w:rPr>
          <w:rStyle w:val="Emphasis"/>
          <w:highlight w:val="green"/>
        </w:rPr>
        <w:t xml:space="preserve">growth </w:t>
      </w:r>
      <w:r w:rsidRPr="00F60881">
        <w:rPr>
          <w:rStyle w:val="Emphasis"/>
        </w:rPr>
        <w:t xml:space="preserve">that </w:t>
      </w:r>
      <w:r w:rsidRPr="0041744C">
        <w:rPr>
          <w:rStyle w:val="Emphasis"/>
          <w:highlight w:val="green"/>
        </w:rPr>
        <w:t>leads to safety</w:t>
      </w:r>
      <w:r w:rsidRPr="00CE1C85">
        <w:rPr>
          <w:sz w:val="12"/>
        </w:rPr>
        <w:t xml:space="preserve">. We might indeed be in “time of perils”: we might be advanced enough to have developed the means for our destruction, but not advanced enough to care sufficiently about safety. But </w:t>
      </w:r>
      <w:r w:rsidRPr="006C7CA6">
        <w:rPr>
          <w:rStyle w:val="StyleUnderline"/>
        </w:rPr>
        <w:t>stagnation does not solve the problem</w:t>
      </w:r>
      <w:r w:rsidRPr="00CE1C85">
        <w:rPr>
          <w:sz w:val="12"/>
        </w:rPr>
        <w:t xml:space="preserve">: </w:t>
      </w:r>
      <w:r w:rsidRPr="00CA3601">
        <w:rPr>
          <w:rStyle w:val="StyleUnderline"/>
        </w:rPr>
        <w:t xml:space="preserve">we would </w:t>
      </w:r>
      <w:r w:rsidRPr="00CA3601">
        <w:rPr>
          <w:rStyle w:val="Emphasis"/>
        </w:rPr>
        <w:t>simply stagnate at this high level of risk</w:t>
      </w:r>
      <w:r w:rsidRPr="00CE1C85">
        <w:rPr>
          <w:sz w:val="12"/>
        </w:rPr>
        <w:t xml:space="preserve">. </w:t>
      </w:r>
      <w:r w:rsidRPr="00CA3601">
        <w:rPr>
          <w:rStyle w:val="StyleUnderline"/>
        </w:rPr>
        <w:t>Eventually</w:t>
      </w:r>
      <w:r w:rsidRPr="00CE1C85">
        <w:rPr>
          <w:sz w:val="12"/>
        </w:rPr>
        <w:t xml:space="preserve">, </w:t>
      </w:r>
      <w:r w:rsidRPr="006C7CA6">
        <w:rPr>
          <w:rStyle w:val="StyleUnderline"/>
        </w:rPr>
        <w:t>a nuclear war or environmental catastrophe would doom humanity regardless</w:t>
      </w:r>
      <w:r w:rsidRPr="00CE1C85">
        <w:rPr>
          <w:sz w:val="12"/>
        </w:rPr>
        <w:t xml:space="preserve">. </w:t>
      </w:r>
      <w:r w:rsidRPr="00CA3601">
        <w:rPr>
          <w:rStyle w:val="StyleUnderline"/>
        </w:rPr>
        <w:t xml:space="preserve">Faster economic </w:t>
      </w:r>
      <w:r w:rsidRPr="0041744C">
        <w:rPr>
          <w:rStyle w:val="StyleUnderline"/>
          <w:highlight w:val="green"/>
        </w:rPr>
        <w:t>growth</w:t>
      </w:r>
      <w:r w:rsidRPr="00CE1C85">
        <w:rPr>
          <w:sz w:val="12"/>
        </w:rPr>
        <w:t xml:space="preserve"> could initially increase risk, as feared. But it </w:t>
      </w:r>
      <w:r w:rsidRPr="0041744C">
        <w:rPr>
          <w:rStyle w:val="StyleUnderline"/>
          <w:highlight w:val="green"/>
        </w:rPr>
        <w:t>will</w:t>
      </w:r>
      <w:r w:rsidRPr="00CE1C85">
        <w:rPr>
          <w:sz w:val="12"/>
        </w:rPr>
        <w:t xml:space="preserve"> also </w:t>
      </w:r>
      <w:r w:rsidRPr="00CA3601">
        <w:rPr>
          <w:rStyle w:val="StyleUnderline"/>
        </w:rPr>
        <w:t xml:space="preserve">help us </w:t>
      </w:r>
      <w:r w:rsidRPr="0041744C">
        <w:rPr>
          <w:rStyle w:val="StyleUnderline"/>
          <w:highlight w:val="green"/>
        </w:rPr>
        <w:t>get past</w:t>
      </w:r>
      <w:r w:rsidRPr="006C7CA6">
        <w:rPr>
          <w:rStyle w:val="StyleUnderline"/>
        </w:rPr>
        <w:t xml:space="preserve"> this time of </w:t>
      </w:r>
      <w:r w:rsidRPr="0041744C">
        <w:rPr>
          <w:rStyle w:val="StyleUnderline"/>
          <w:highlight w:val="green"/>
        </w:rPr>
        <w:t xml:space="preserve">perils </w:t>
      </w:r>
      <w:r w:rsidRPr="00CA3601">
        <w:rPr>
          <w:rStyle w:val="StyleUnderline"/>
        </w:rPr>
        <w:t xml:space="preserve">more </w:t>
      </w:r>
      <w:r w:rsidRPr="0041744C">
        <w:rPr>
          <w:rStyle w:val="StyleUnderline"/>
          <w:highlight w:val="green"/>
        </w:rPr>
        <w:t>quickly</w:t>
      </w:r>
      <w:r w:rsidRPr="00CE1C85">
        <w:rPr>
          <w:sz w:val="12"/>
        </w:rPr>
        <w:t xml:space="preserve">. When people are poor, they can’t focus on much beyond ensuring their own livelihoods. But </w:t>
      </w:r>
      <w:r w:rsidRPr="00CE1C85">
        <w:rPr>
          <w:rStyle w:val="StyleUnderline"/>
        </w:rPr>
        <w:t xml:space="preserve">as people grow </w:t>
      </w:r>
      <w:r w:rsidRPr="0041744C">
        <w:rPr>
          <w:rStyle w:val="StyleUnderline"/>
          <w:highlight w:val="green"/>
        </w:rPr>
        <w:t>richer</w:t>
      </w:r>
      <w:r w:rsidRPr="00CE1C85">
        <w:rPr>
          <w:sz w:val="12"/>
        </w:rPr>
        <w:t xml:space="preserve">, </w:t>
      </w:r>
      <w:r w:rsidRPr="00CE1C85">
        <w:rPr>
          <w:rStyle w:val="StyleUnderline"/>
        </w:rPr>
        <w:t xml:space="preserve">they start </w:t>
      </w:r>
      <w:r w:rsidRPr="0041744C">
        <w:rPr>
          <w:rStyle w:val="StyleUnderline"/>
          <w:highlight w:val="green"/>
        </w:rPr>
        <w:t xml:space="preserve">caring </w:t>
      </w:r>
      <w:r w:rsidRPr="00CA3601">
        <w:rPr>
          <w:rStyle w:val="StyleUnderline"/>
        </w:rPr>
        <w:t xml:space="preserve">more </w:t>
      </w:r>
      <w:r w:rsidRPr="0041744C">
        <w:rPr>
          <w:rStyle w:val="StyleUnderline"/>
          <w:highlight w:val="green"/>
        </w:rPr>
        <w:t xml:space="preserve">about </w:t>
      </w:r>
      <w:r w:rsidRPr="00CA3601">
        <w:rPr>
          <w:rStyle w:val="StyleUnderline"/>
        </w:rPr>
        <w:t xml:space="preserve">things like </w:t>
      </w:r>
      <w:r w:rsidRPr="00CE1C85">
        <w:rPr>
          <w:rStyle w:val="StyleUnderline"/>
        </w:rPr>
        <w:t xml:space="preserve">the environment and </w:t>
      </w:r>
      <w:r w:rsidRPr="0041744C">
        <w:rPr>
          <w:rStyle w:val="StyleUnderline"/>
          <w:highlight w:val="green"/>
        </w:rPr>
        <w:t xml:space="preserve">protecting </w:t>
      </w:r>
      <w:r w:rsidRPr="00CA3601">
        <w:rPr>
          <w:rStyle w:val="StyleUnderline"/>
        </w:rPr>
        <w:t xml:space="preserve">against risks to </w:t>
      </w:r>
      <w:r w:rsidRPr="0041744C">
        <w:rPr>
          <w:rStyle w:val="StyleUnderline"/>
          <w:highlight w:val="green"/>
        </w:rPr>
        <w:t>life</w:t>
      </w:r>
      <w:r w:rsidRPr="00CE1C85">
        <w:rPr>
          <w:sz w:val="12"/>
        </w:rPr>
        <w:t xml:space="preserve">. And so, as economic growth makes people richer, </w:t>
      </w:r>
      <w:r w:rsidRPr="00CE1C85">
        <w:rPr>
          <w:rStyle w:val="StyleUnderline"/>
        </w:rPr>
        <w:t xml:space="preserve">they will </w:t>
      </w:r>
      <w:r w:rsidRPr="0041744C">
        <w:rPr>
          <w:rStyle w:val="StyleUnderline"/>
          <w:highlight w:val="green"/>
        </w:rPr>
        <w:lastRenderedPageBreak/>
        <w:t xml:space="preserve">invest </w:t>
      </w:r>
      <w:r w:rsidRPr="00CA3601">
        <w:rPr>
          <w:rStyle w:val="StyleUnderline"/>
        </w:rPr>
        <w:t xml:space="preserve">more </w:t>
      </w:r>
      <w:r w:rsidRPr="0041744C">
        <w:rPr>
          <w:rStyle w:val="StyleUnderline"/>
          <w:highlight w:val="green"/>
        </w:rPr>
        <w:t xml:space="preserve">in </w:t>
      </w:r>
      <w:r w:rsidRPr="00CA3601">
        <w:rPr>
          <w:rStyle w:val="StyleUnderline"/>
        </w:rPr>
        <w:t>safety</w:t>
      </w:r>
      <w:r w:rsidRPr="00CE1C85">
        <w:rPr>
          <w:sz w:val="12"/>
        </w:rPr>
        <w:t xml:space="preserve">, </w:t>
      </w:r>
      <w:r w:rsidRPr="00CA3601">
        <w:rPr>
          <w:rStyle w:val="Emphasis"/>
        </w:rPr>
        <w:t xml:space="preserve">protecting against existential </w:t>
      </w:r>
      <w:r w:rsidRPr="0041744C">
        <w:rPr>
          <w:rStyle w:val="Emphasis"/>
          <w:highlight w:val="green"/>
        </w:rPr>
        <w:t>catastrophes</w:t>
      </w:r>
      <w:r w:rsidRPr="00CE1C85">
        <w:rPr>
          <w:sz w:val="12"/>
        </w:rPr>
        <w:t xml:space="preserve">. </w:t>
      </w:r>
      <w:r w:rsidRPr="006C7CA6">
        <w:rPr>
          <w:rStyle w:val="StyleUnderline"/>
        </w:rPr>
        <w:t>As technological innovation and our growing wealth has allowed us to conquer past threats to human life like smallpox</w:t>
      </w:r>
      <w:r w:rsidRPr="00CE1C85">
        <w:rPr>
          <w:sz w:val="12"/>
        </w:rPr>
        <w:t xml:space="preserve">, </w:t>
      </w:r>
      <w:r w:rsidRPr="006C7CA6">
        <w:rPr>
          <w:rStyle w:val="StyleUnderline"/>
        </w:rPr>
        <w:t>so can faster economic growth</w:t>
      </w:r>
      <w:r w:rsidRPr="00CE1C85">
        <w:rPr>
          <w:sz w:val="12"/>
        </w:rPr>
        <w:t xml:space="preserve">, in the long run, </w:t>
      </w:r>
      <w:r w:rsidRPr="006C7CA6">
        <w:rPr>
          <w:rStyle w:val="StyleUnderline"/>
        </w:rPr>
        <w:t>increase the overall chances of humanity’s survival</w:t>
      </w:r>
      <w:r w:rsidRPr="00CE1C85">
        <w:rPr>
          <w:sz w:val="12"/>
        </w:rPr>
        <w:t>. This argument is based on a recent paper of mine, in which I use the tools of economic theory—in particular, the standard models economists use to analyze economic growth—to examine the inte</w:t>
      </w:r>
      <w:r w:rsidRPr="00CE1C85">
        <w:rPr>
          <w:sz w:val="12"/>
        </w:rPr>
        <w:lastRenderedPageBreak/>
        <w:t>raction between economic growth and the risks engendered by human activity. In this model, society must choose how much of its resources to allocate to consumption and how much to safety efforts. Consumptio</w:t>
      </w:r>
      <w:r w:rsidRPr="00CE1C85">
        <w:rPr>
          <w:sz w:val="12"/>
        </w:rPr>
        <w:lastRenderedPageBreak/>
        <w:t xml:space="preserve">n makes us happy, but also creates risks of catastrophe. Investing in safety can in turn help mitigate that risk. For example, consuming fossil fuels can engender great prosperity, but also increases the risk of tail-end climate change. </w:t>
      </w:r>
      <w:r w:rsidRPr="00CA3601">
        <w:rPr>
          <w:rStyle w:val="StyleUnderline"/>
        </w:rPr>
        <w:t xml:space="preserve">We can spend money on </w:t>
      </w:r>
      <w:r w:rsidRPr="0041744C">
        <w:rPr>
          <w:rStyle w:val="Emphasis"/>
          <w:highlight w:val="green"/>
        </w:rPr>
        <w:t>carbon abatement</w:t>
      </w:r>
      <w:r w:rsidRPr="008A76CE">
        <w:rPr>
          <w:rStyle w:val="StyleUnderline"/>
        </w:rPr>
        <w:t xml:space="preserve"> to reduce this risk</w:t>
      </w:r>
      <w:r w:rsidRPr="00CE1C85">
        <w:rPr>
          <w:sz w:val="12"/>
        </w:rPr>
        <w:t xml:space="preserve">. Or consider air travel. It’s very useful as well, but also facilitates the spread of infectious diseases, including potentially a pandemic that could wipe out the human race. </w:t>
      </w:r>
      <w:r w:rsidRPr="00CA3601">
        <w:rPr>
          <w:rStyle w:val="StyleUnderline"/>
        </w:rPr>
        <w:t xml:space="preserve">We can spend money on </w:t>
      </w:r>
      <w:r w:rsidRPr="0041744C">
        <w:rPr>
          <w:rStyle w:val="Emphasis"/>
          <w:highlight w:val="green"/>
        </w:rPr>
        <w:t>pandemic preparedness</w:t>
      </w:r>
      <w:r w:rsidRPr="006C7CA6">
        <w:rPr>
          <w:rStyle w:val="StyleUnderline"/>
        </w:rPr>
        <w:t xml:space="preserve"> to mitigate that risk</w:t>
      </w:r>
      <w:r w:rsidRPr="00CE1C85">
        <w:rPr>
          <w:sz w:val="12"/>
        </w:rPr>
        <w:t xml:space="preserve">. Crucially, society is impatient; it discounts the future. People generally care most about their more immediate well-being. Although they may care about their kids and grandkids, they are certainly not particularly concerned about the trillions of potential lives billions of years in the future that the aforementioned philosophers appeal to. However, an impatient society does care about not getting wiped out. Therefore, what fraction of its resources this impatient society will allocate to safety depends on how much the people in this society value their own lives. As it turns out, under the standard preferences used in economic theory, </w:t>
      </w:r>
      <w:r w:rsidRPr="00CA3601">
        <w:rPr>
          <w:rStyle w:val="StyleUnderline"/>
        </w:rPr>
        <w:t>people value life more and more as they grow richer</w:t>
      </w:r>
      <w:r w:rsidRPr="00CE1C85">
        <w:rPr>
          <w:sz w:val="12"/>
        </w:rPr>
        <w:t xml:space="preserve">. </w:t>
      </w:r>
      <w:r w:rsidRPr="00CA3601">
        <w:rPr>
          <w:rStyle w:val="StyleUnderline"/>
        </w:rPr>
        <w:t>This is because of the</w:t>
      </w:r>
      <w:r w:rsidRPr="006C7CA6">
        <w:rPr>
          <w:rStyle w:val="StyleUnderline"/>
        </w:rPr>
        <w:t xml:space="preserve"> </w:t>
      </w:r>
      <w:r w:rsidRPr="00CE1C85">
        <w:rPr>
          <w:rStyle w:val="StyleUnderline"/>
        </w:rPr>
        <w:t>diminishing marginal returns of consumption</w:t>
      </w:r>
      <w:r w:rsidRPr="00CE1C85">
        <w:rPr>
          <w:sz w:val="12"/>
        </w:rPr>
        <w:t xml:space="preserve">. As you grow richer, </w:t>
      </w:r>
      <w:r w:rsidRPr="006C7CA6">
        <w:rPr>
          <w:rStyle w:val="StyleUnderline"/>
        </w:rPr>
        <w:t>using an extra dollar to purchase more consumption goods gives you less and less additional utility</w:t>
      </w:r>
      <w:r w:rsidRPr="00CE1C85">
        <w:rPr>
          <w:sz w:val="12"/>
        </w:rPr>
        <w:t xml:space="preserve">; meanwhile, as your life becomes better and better, </w:t>
      </w:r>
      <w:r w:rsidRPr="006C7CA6">
        <w:rPr>
          <w:rStyle w:val="StyleUnderline"/>
        </w:rPr>
        <w:t>you stand to lose more and more if you die</w:t>
      </w:r>
      <w:r w:rsidRPr="00CE1C85">
        <w:rPr>
          <w:sz w:val="12"/>
        </w:rPr>
        <w:t xml:space="preserve">. </w:t>
      </w:r>
      <w:r w:rsidRPr="006C7CA6">
        <w:rPr>
          <w:rStyle w:val="StyleUnderline"/>
        </w:rPr>
        <w:t>As a result</w:t>
      </w:r>
      <w:r w:rsidRPr="00CE1C85">
        <w:rPr>
          <w:sz w:val="12"/>
        </w:rPr>
        <w:t xml:space="preserve">, </w:t>
      </w:r>
      <w:r w:rsidRPr="0041744C">
        <w:rPr>
          <w:rStyle w:val="StyleUnderline"/>
          <w:highlight w:val="green"/>
        </w:rPr>
        <w:t xml:space="preserve">the richer </w:t>
      </w:r>
      <w:r w:rsidRPr="00CA3601">
        <w:rPr>
          <w:rStyle w:val="StyleUnderline"/>
        </w:rPr>
        <w:t>people are</w:t>
      </w:r>
      <w:r w:rsidRPr="00CE1C85">
        <w:rPr>
          <w:sz w:val="12"/>
        </w:rPr>
        <w:t xml:space="preserve">, </w:t>
      </w:r>
      <w:r w:rsidRPr="0041744C">
        <w:rPr>
          <w:rStyle w:val="StyleUnderline"/>
          <w:highlight w:val="green"/>
        </w:rPr>
        <w:t xml:space="preserve">the greater </w:t>
      </w:r>
      <w:r w:rsidRPr="00CA3601">
        <w:rPr>
          <w:rStyle w:val="StyleUnderline"/>
        </w:rPr>
        <w:t xml:space="preserve">the fraction of their </w:t>
      </w:r>
      <w:r w:rsidRPr="00CE1C85">
        <w:rPr>
          <w:rStyle w:val="StyleUnderline"/>
        </w:rPr>
        <w:t xml:space="preserve">income </w:t>
      </w:r>
      <w:r w:rsidRPr="0041744C">
        <w:rPr>
          <w:rStyle w:val="StyleUnderline"/>
          <w:highlight w:val="green"/>
        </w:rPr>
        <w:t xml:space="preserve">they </w:t>
      </w:r>
      <w:r w:rsidRPr="00CE1C85">
        <w:rPr>
          <w:rStyle w:val="StyleUnderline"/>
        </w:rPr>
        <w:t xml:space="preserve">are willing to </w:t>
      </w:r>
      <w:r w:rsidRPr="0041744C">
        <w:rPr>
          <w:rStyle w:val="StyleUnderline"/>
          <w:highlight w:val="green"/>
        </w:rPr>
        <w:t xml:space="preserve">sacrifice </w:t>
      </w:r>
      <w:r w:rsidRPr="00CA3601">
        <w:rPr>
          <w:rStyle w:val="StyleUnderline"/>
        </w:rPr>
        <w:t>to protect their lives</w:t>
      </w:r>
      <w:r w:rsidRPr="00CE1C85">
        <w:rPr>
          <w:sz w:val="12"/>
        </w:rPr>
        <w:t xml:space="preserve">. Comparing the current pandemic to the 1918 pandemic illustrates this phenomenon. Today, we are putting much of life on hold to minimize deaths. By contrast, in 1918, nonpharmaceutical interventions were milder and went on only for a month on average in the U.S., even though the Spanish Flu was arguably deadlier and claimed younger victims. We are willing to sacrifice much more today than a hundred years ago to prevent deaths because we are richer and thus value life much more. What does this mean for our model? Initially, a poor society will start out by allocating nearly all of its resources to consumption. And so as the economy grows, so does risk. However, as people grow richer, they start valuing life more. </w:t>
      </w:r>
      <w:r w:rsidRPr="0041744C">
        <w:rPr>
          <w:rStyle w:val="StyleUnderline"/>
          <w:highlight w:val="green"/>
        </w:rPr>
        <w:t xml:space="preserve">They </w:t>
      </w:r>
      <w:r w:rsidRPr="00CA3601">
        <w:rPr>
          <w:rStyle w:val="StyleUnderline"/>
        </w:rPr>
        <w:t xml:space="preserve">start </w:t>
      </w:r>
      <w:r w:rsidRPr="0041744C">
        <w:rPr>
          <w:rStyle w:val="StyleUnderline"/>
          <w:highlight w:val="green"/>
        </w:rPr>
        <w:t>invest</w:t>
      </w:r>
      <w:r w:rsidRPr="00CA3601">
        <w:rPr>
          <w:rStyle w:val="StyleUnderline"/>
        </w:rPr>
        <w:t>in</w:t>
      </w:r>
      <w:r w:rsidRPr="00CE1C85">
        <w:rPr>
          <w:rStyle w:val="StyleUnderline"/>
        </w:rPr>
        <w:t>g in safety to mitigate risk</w:t>
      </w:r>
      <w:r w:rsidRPr="00CE1C85">
        <w:rPr>
          <w:sz w:val="12"/>
        </w:rPr>
        <w:t xml:space="preserve">, </w:t>
      </w:r>
      <w:r w:rsidRPr="00CE1C85">
        <w:rPr>
          <w:rStyle w:val="StyleUnderline"/>
        </w:rPr>
        <w:t xml:space="preserve">shifting more and more resources </w:t>
      </w:r>
      <w:r w:rsidRPr="00CE1C85">
        <w:rPr>
          <w:rStyle w:val="Emphasis"/>
        </w:rPr>
        <w:t>from consumption to safety</w:t>
      </w:r>
      <w:r w:rsidRPr="00CE1C85">
        <w:rPr>
          <w:sz w:val="12"/>
        </w:rPr>
        <w:t xml:space="preserve">. At this point, </w:t>
      </w:r>
      <w:r w:rsidRPr="00CE1C85">
        <w:rPr>
          <w:rStyle w:val="Emphasis"/>
        </w:rPr>
        <w:t>as the economy grows</w:t>
      </w:r>
      <w:r w:rsidRPr="00CE1C85">
        <w:rPr>
          <w:sz w:val="12"/>
        </w:rPr>
        <w:t xml:space="preserve">, </w:t>
      </w:r>
      <w:r w:rsidRPr="00CE1C85">
        <w:rPr>
          <w:rStyle w:val="Emphasis"/>
        </w:rPr>
        <w:t>risk begins to fall</w:t>
      </w:r>
      <w:r w:rsidRPr="00CE1C85">
        <w:rPr>
          <w:sz w:val="12"/>
        </w:rPr>
        <w:t xml:space="preserve">. The risk of a existential catastrophe then looks like an inverted U-shape over time: The dot represents where we might be right now. Over the past centuries, as we have grown out of poverty, we have overwhelmingly focused on consumption. As a result, risk is growing. But as we are growing richer, we are beginning to value life more, and are slowly investing more in safety. Eventually, </w:t>
      </w:r>
      <w:r w:rsidRPr="006C7CA6">
        <w:rPr>
          <w:rStyle w:val="StyleUnderline"/>
        </w:rPr>
        <w:t>we will have shifted enough resources to safety such that risk begins to fall</w:t>
      </w:r>
      <w:r w:rsidRPr="00CE1C85">
        <w:rPr>
          <w:sz w:val="12"/>
        </w:rPr>
        <w:t>—</w:t>
      </w:r>
      <w:r w:rsidRPr="006C7CA6">
        <w:rPr>
          <w:rStyle w:val="StyleUnderline"/>
        </w:rPr>
        <w:t>fall exponentially to zero</w:t>
      </w:r>
      <w:r w:rsidRPr="00CE1C85">
        <w:rPr>
          <w:sz w:val="12"/>
        </w:rPr>
        <w:t xml:space="preserve">, in fact, </w:t>
      </w:r>
      <w:r w:rsidRPr="006C7CA6">
        <w:rPr>
          <w:rStyle w:val="StyleUnderline"/>
        </w:rPr>
        <w:t>such that there is a positive probability of humanity surviving to reach a grand future</w:t>
      </w:r>
      <w:r w:rsidRPr="00CE1C85">
        <w:rPr>
          <w:sz w:val="12"/>
        </w:rPr>
        <w:t xml:space="preserve">. And all of this occurs despite our society’s impatience. There is an analog to this in environmental economics, called the “environmental Kuznets curve.” It was theorized that pollution initially rises as countries develop, but, </w:t>
      </w:r>
      <w:r w:rsidRPr="006C7CA6">
        <w:rPr>
          <w:rStyle w:val="StyleUnderline"/>
        </w:rPr>
        <w:t>as people grow richer and begin to value a clean environment more</w:t>
      </w:r>
      <w:r w:rsidRPr="00CE1C85">
        <w:rPr>
          <w:sz w:val="12"/>
        </w:rPr>
        <w:t xml:space="preserve">, </w:t>
      </w:r>
      <w:r w:rsidRPr="006C7CA6">
        <w:rPr>
          <w:rStyle w:val="StyleUnderline"/>
        </w:rPr>
        <w:t>they will work to reduce pollution again</w:t>
      </w:r>
      <w:r w:rsidRPr="00CE1C85">
        <w:rPr>
          <w:sz w:val="12"/>
        </w:rPr>
        <w:t xml:space="preserve">. </w:t>
      </w:r>
      <w:r w:rsidRPr="006C7CA6">
        <w:rPr>
          <w:rStyle w:val="StyleUnderline"/>
        </w:rPr>
        <w:t>That theory has arguably been vindicated by the path that Western countries have taken with regard to water and air pollution</w:t>
      </w:r>
      <w:r w:rsidRPr="00CE1C85">
        <w:rPr>
          <w:sz w:val="12"/>
        </w:rPr>
        <w:t xml:space="preserve">, for example, over the past century. The idea that we are in a unique time in history in which we are facing an elevated risk of existential catastrophe is not new either. Carl Sagan was the one who coined the term “time of perils.” Derek Parfit called it the “hinge of history.” They argue that the discoveries of the last centuries have granted humanity immense power, and so we are in a most “dangerous and decisive” period. But if we manage to survive, </w:t>
      </w:r>
      <w:r w:rsidRPr="00CE1C85">
        <w:rPr>
          <w:rStyle w:val="StyleUnderline"/>
        </w:rPr>
        <w:t xml:space="preserve">our </w:t>
      </w:r>
      <w:r w:rsidRPr="0041744C">
        <w:rPr>
          <w:rStyle w:val="StyleUnderline"/>
          <w:highlight w:val="green"/>
        </w:rPr>
        <w:t xml:space="preserve">descendants </w:t>
      </w:r>
      <w:r w:rsidRPr="00CA3601">
        <w:rPr>
          <w:rStyle w:val="StyleUnderline"/>
        </w:rPr>
        <w:t xml:space="preserve">will be able to </w:t>
      </w:r>
      <w:r w:rsidRPr="0041744C">
        <w:rPr>
          <w:rStyle w:val="Emphasis"/>
          <w:highlight w:val="green"/>
        </w:rPr>
        <w:t xml:space="preserve">spread throughout </w:t>
      </w:r>
      <w:r w:rsidRPr="00CE1C85">
        <w:rPr>
          <w:rStyle w:val="Emphasis"/>
        </w:rPr>
        <w:t xml:space="preserve">the </w:t>
      </w:r>
      <w:r w:rsidRPr="0041744C">
        <w:rPr>
          <w:rStyle w:val="Emphasis"/>
          <w:highlight w:val="green"/>
        </w:rPr>
        <w:t>galaxy</w:t>
      </w:r>
      <w:r w:rsidRPr="00CE1C85">
        <w:rPr>
          <w:sz w:val="12"/>
        </w:rPr>
        <w:t xml:space="preserve">, </w:t>
      </w:r>
      <w:r w:rsidRPr="00CA3601">
        <w:rPr>
          <w:rStyle w:val="StyleUnderline"/>
        </w:rPr>
        <w:t>making us much less vulnerable</w:t>
      </w:r>
      <w:r w:rsidRPr="00CE1C85">
        <w:rPr>
          <w:sz w:val="12"/>
        </w:rPr>
        <w:t xml:space="preserve">. </w:t>
      </w:r>
      <w:r w:rsidRPr="00CA3601">
        <w:rPr>
          <w:rStyle w:val="StyleUnderline"/>
        </w:rPr>
        <w:t xml:space="preserve">They will have </w:t>
      </w:r>
      <w:r w:rsidRPr="0041744C">
        <w:rPr>
          <w:rStyle w:val="StyleUnderline"/>
          <w:highlight w:val="green"/>
        </w:rPr>
        <w:t>mastered new tech</w:t>
      </w:r>
      <w:r w:rsidRPr="006C7CA6">
        <w:rPr>
          <w:rStyle w:val="StyleUnderline"/>
        </w:rPr>
        <w:t xml:space="preserve">nologies </w:t>
      </w:r>
      <w:r w:rsidRPr="00CA3601">
        <w:rPr>
          <w:rStyle w:val="StyleUnderline"/>
        </w:rPr>
        <w:t xml:space="preserve">that </w:t>
      </w:r>
      <w:r w:rsidRPr="0041744C">
        <w:rPr>
          <w:rStyle w:val="StyleUnderline"/>
          <w:highlight w:val="green"/>
        </w:rPr>
        <w:t xml:space="preserve">make us </w:t>
      </w:r>
      <w:r w:rsidRPr="0041744C">
        <w:rPr>
          <w:rStyle w:val="Emphasis"/>
          <w:highlight w:val="green"/>
        </w:rPr>
        <w:t xml:space="preserve">immune to </w:t>
      </w:r>
      <w:r w:rsidRPr="00CA3601">
        <w:rPr>
          <w:rStyle w:val="Emphasis"/>
        </w:rPr>
        <w:t xml:space="preserve">bioengineered </w:t>
      </w:r>
      <w:r w:rsidRPr="0041744C">
        <w:rPr>
          <w:rStyle w:val="Emphasis"/>
          <w:highlight w:val="green"/>
        </w:rPr>
        <w:t>pathogens</w:t>
      </w:r>
      <w:r w:rsidRPr="00CE1C85">
        <w:rPr>
          <w:sz w:val="12"/>
        </w:rPr>
        <w:t xml:space="preserve">, </w:t>
      </w:r>
      <w:r w:rsidRPr="0041744C">
        <w:rPr>
          <w:rStyle w:val="Emphasis"/>
          <w:highlight w:val="green"/>
        </w:rPr>
        <w:t xml:space="preserve">neutralize </w:t>
      </w:r>
      <w:r w:rsidRPr="00CA3601">
        <w:rPr>
          <w:rStyle w:val="Emphasis"/>
        </w:rPr>
        <w:t xml:space="preserve">the threat from </w:t>
      </w:r>
      <w:r w:rsidRPr="0041744C">
        <w:rPr>
          <w:rStyle w:val="Emphasis"/>
          <w:highlight w:val="green"/>
        </w:rPr>
        <w:t>atomic bombs</w:t>
      </w:r>
      <w:r w:rsidRPr="00CE1C85">
        <w:rPr>
          <w:sz w:val="12"/>
        </w:rPr>
        <w:t xml:space="preserve">, </w:t>
      </w:r>
      <w:r w:rsidRPr="0041744C">
        <w:rPr>
          <w:rStyle w:val="Emphasis"/>
          <w:highlight w:val="green"/>
        </w:rPr>
        <w:t xml:space="preserve">provide </w:t>
      </w:r>
      <w:r w:rsidRPr="00CE1C85">
        <w:rPr>
          <w:rStyle w:val="Emphasis"/>
        </w:rPr>
        <w:t xml:space="preserve">plentiful </w:t>
      </w:r>
      <w:r w:rsidRPr="0041744C">
        <w:rPr>
          <w:rStyle w:val="Emphasis"/>
          <w:highlight w:val="green"/>
        </w:rPr>
        <w:t>energy</w:t>
      </w:r>
      <w:r w:rsidRPr="0041744C">
        <w:rPr>
          <w:rStyle w:val="StyleUnderline"/>
          <w:highlight w:val="green"/>
        </w:rPr>
        <w:t xml:space="preserve"> </w:t>
      </w:r>
      <w:r w:rsidRPr="00CA3601">
        <w:rPr>
          <w:rStyle w:val="StyleUnderline"/>
        </w:rPr>
        <w:t>without destroying the environment</w:t>
      </w:r>
      <w:r w:rsidRPr="00CE1C85">
        <w:rPr>
          <w:sz w:val="12"/>
        </w:rPr>
        <w:t xml:space="preserve">, </w:t>
      </w:r>
      <w:r w:rsidRPr="0041744C">
        <w:rPr>
          <w:rStyle w:val="StyleUnderline"/>
          <w:highlight w:val="green"/>
        </w:rPr>
        <w:t xml:space="preserve">and </w:t>
      </w:r>
      <w:r w:rsidRPr="0041744C">
        <w:rPr>
          <w:rStyle w:val="Emphasis"/>
          <w:highlight w:val="green"/>
        </w:rPr>
        <w:t>keep a</w:t>
      </w:r>
      <w:r w:rsidRPr="008A76CE">
        <w:rPr>
          <w:rStyle w:val="Emphasis"/>
        </w:rPr>
        <w:t xml:space="preserve">rtificial </w:t>
      </w:r>
      <w:r w:rsidRPr="0041744C">
        <w:rPr>
          <w:rStyle w:val="Emphasis"/>
          <w:highlight w:val="green"/>
        </w:rPr>
        <w:t>i</w:t>
      </w:r>
      <w:r w:rsidRPr="008A76CE">
        <w:rPr>
          <w:rStyle w:val="Emphasis"/>
        </w:rPr>
        <w:t xml:space="preserve">ntelligence </w:t>
      </w:r>
      <w:r w:rsidRPr="0041744C">
        <w:rPr>
          <w:rStyle w:val="Emphasis"/>
          <w:highlight w:val="green"/>
        </w:rPr>
        <w:t>in check</w:t>
      </w:r>
      <w:r w:rsidRPr="006C7CA6">
        <w:rPr>
          <w:rStyle w:val="StyleUnderline"/>
        </w:rPr>
        <w:t xml:space="preserve"> so it faithfully serves human needs</w:t>
      </w:r>
      <w:r w:rsidRPr="00CE1C85">
        <w:rPr>
          <w:sz w:val="12"/>
        </w:rPr>
        <w:t xml:space="preserve">. With their technology and wisdom, our descendants will be able to secure a long and safe future. Our challenge, then, is to make it through this unique perilous period. Seeing the rising levels of existential risk over the past centuries, some might call for an end to economic growth. They might argue, rightfully so, that economic growth has only led to rising risk in the past. Indeed, a period of accelerated economic growth would initially also accelerate the rise in risk. The level of risk might look something like this, where the lighter line is the path with accelerated growth: </w:t>
      </w:r>
      <w:r w:rsidRPr="00CE1C85">
        <w:rPr>
          <w:sz w:val="12"/>
          <w:szCs w:val="16"/>
        </w:rPr>
        <w:t xml:space="preserve">Even a few hundred years later, the critics of growth would seem to be vindicated! Faster growth just increased the risk! Except that they are missing the whole picture: </w:t>
      </w:r>
      <w:r w:rsidRPr="00CE1C85">
        <w:rPr>
          <w:sz w:val="12"/>
        </w:rPr>
        <w:t xml:space="preserve">The accelerated economic growth also accelerated our path along the inverted-U shape of risk. </w:t>
      </w:r>
      <w:r w:rsidRPr="00CA3601">
        <w:rPr>
          <w:rStyle w:val="StyleUnderline"/>
        </w:rPr>
        <w:t>Faster growth means people are richer sooner</w:t>
      </w:r>
      <w:r w:rsidRPr="00CE1C85">
        <w:rPr>
          <w:sz w:val="12"/>
        </w:rPr>
        <w:t xml:space="preserve">, </w:t>
      </w:r>
      <w:r w:rsidRPr="00CA3601">
        <w:rPr>
          <w:rStyle w:val="StyleUnderline"/>
        </w:rPr>
        <w:t>so they value life more sooner</w:t>
      </w:r>
      <w:r w:rsidRPr="00CE1C85">
        <w:rPr>
          <w:sz w:val="12"/>
        </w:rPr>
        <w:t xml:space="preserve">, </w:t>
      </w:r>
      <w:r w:rsidRPr="00CA3601">
        <w:rPr>
          <w:rStyle w:val="StyleUnderline"/>
        </w:rPr>
        <w:t>so society shifts resources to safety sooner</w:t>
      </w:r>
      <w:r w:rsidRPr="00CE1C85">
        <w:rPr>
          <w:sz w:val="12"/>
        </w:rPr>
        <w:t>—</w:t>
      </w:r>
      <w:r w:rsidRPr="00CA3601">
        <w:rPr>
          <w:rStyle w:val="StyleUnderline"/>
        </w:rPr>
        <w:t>and ultimately we will begin the decline in risk sooner</w:t>
      </w:r>
      <w:r w:rsidRPr="00CE1C85">
        <w:rPr>
          <w:sz w:val="12"/>
        </w:rPr>
        <w:t xml:space="preserve">. As a result, </w:t>
      </w:r>
      <w:r w:rsidRPr="00CA3601">
        <w:rPr>
          <w:rStyle w:val="StyleUnderline"/>
        </w:rPr>
        <w:t xml:space="preserve">the </w:t>
      </w:r>
      <w:r w:rsidRPr="00CA3601">
        <w:rPr>
          <w:rStyle w:val="Emphasis"/>
        </w:rPr>
        <w:t xml:space="preserve">overall probability of an </w:t>
      </w:r>
      <w:r w:rsidRPr="00CE1C85">
        <w:rPr>
          <w:rStyle w:val="Emphasis"/>
        </w:rPr>
        <w:t>existential catastrophe</w:t>
      </w:r>
      <w:r w:rsidRPr="00CE1C85">
        <w:rPr>
          <w:sz w:val="12"/>
        </w:rPr>
        <w:t>—the area under the risk curve—</w:t>
      </w:r>
      <w:r w:rsidRPr="00CE1C85">
        <w:rPr>
          <w:rStyle w:val="Emphasis"/>
        </w:rPr>
        <w:t>declines</w:t>
      </w:r>
      <w:r w:rsidRPr="00CE1C85">
        <w:rPr>
          <w:sz w:val="12"/>
        </w:rPr>
        <w:t xml:space="preserve">! Faster growth means we get through the “time of perils” more quickly. Indeed, </w:t>
      </w:r>
      <w:r w:rsidRPr="0041744C">
        <w:rPr>
          <w:rStyle w:val="Emphasis"/>
          <w:highlight w:val="green"/>
        </w:rPr>
        <w:t xml:space="preserve">stagnation </w:t>
      </w:r>
      <w:r w:rsidRPr="00CA3601">
        <w:rPr>
          <w:rStyle w:val="Emphasis"/>
        </w:rPr>
        <w:t xml:space="preserve">would be the most </w:t>
      </w:r>
      <w:r w:rsidRPr="0041744C">
        <w:rPr>
          <w:rStyle w:val="Emphasis"/>
          <w:highlight w:val="green"/>
        </w:rPr>
        <w:t xml:space="preserve">dangerous </w:t>
      </w:r>
      <w:r w:rsidRPr="00CE1C85">
        <w:rPr>
          <w:rStyle w:val="Emphasis"/>
        </w:rPr>
        <w:t>choice</w:t>
      </w:r>
      <w:r w:rsidRPr="006C7CA6">
        <w:rPr>
          <w:rStyle w:val="StyleUnderline"/>
        </w:rPr>
        <w:t xml:space="preserve"> of all</w:t>
      </w:r>
      <w:r w:rsidRPr="00CE1C85">
        <w:rPr>
          <w:sz w:val="12"/>
        </w:rPr>
        <w:t xml:space="preserve">: </w:t>
      </w:r>
      <w:r w:rsidRPr="006C7CA6">
        <w:rPr>
          <w:rStyle w:val="StyleUnderline"/>
        </w:rPr>
        <w:t>we would be stuck at an elevated level of risk</w:t>
      </w:r>
      <w:r w:rsidRPr="00CE1C85">
        <w:rPr>
          <w:sz w:val="12"/>
        </w:rPr>
        <w:t xml:space="preserve">, </w:t>
      </w:r>
      <w:r w:rsidRPr="006C7CA6">
        <w:rPr>
          <w:rStyle w:val="StyleUnderline"/>
        </w:rPr>
        <w:t xml:space="preserve">meaning </w:t>
      </w:r>
      <w:r w:rsidRPr="0041744C">
        <w:rPr>
          <w:rStyle w:val="Emphasis"/>
          <w:highlight w:val="green"/>
        </w:rPr>
        <w:t xml:space="preserve">an eventual </w:t>
      </w:r>
      <w:r w:rsidRPr="00CE1C85">
        <w:rPr>
          <w:rStyle w:val="Emphasis"/>
        </w:rPr>
        <w:t xml:space="preserve">existential </w:t>
      </w:r>
      <w:r w:rsidRPr="0041744C">
        <w:rPr>
          <w:rStyle w:val="Emphasis"/>
          <w:highlight w:val="green"/>
        </w:rPr>
        <w:t xml:space="preserve">catastrophe </w:t>
      </w:r>
      <w:r w:rsidRPr="00CA3601">
        <w:rPr>
          <w:rStyle w:val="Emphasis"/>
        </w:rPr>
        <w:t xml:space="preserve">would be </w:t>
      </w:r>
      <w:r w:rsidRPr="0041744C">
        <w:rPr>
          <w:rStyle w:val="Emphasis"/>
          <w:highlight w:val="green"/>
        </w:rPr>
        <w:t>inevitable</w:t>
      </w:r>
      <w:r w:rsidRPr="00CE1C85">
        <w:rPr>
          <w:sz w:val="12"/>
        </w:rPr>
        <w:t xml:space="preserve">. </w:t>
      </w:r>
    </w:p>
    <w:p w14:paraId="0D45A04B" w14:textId="77777777" w:rsidR="00814D99" w:rsidRDefault="00814D99" w:rsidP="00814D99">
      <w:pPr>
        <w:pStyle w:val="Heading4"/>
      </w:pPr>
      <w:r>
        <w:t>DPT is empirically robust. Every counterexample crumbles under better historical analysis.</w:t>
      </w:r>
    </w:p>
    <w:p w14:paraId="43231C90" w14:textId="77777777" w:rsidR="00814D99" w:rsidRPr="00982109" w:rsidRDefault="00814D99" w:rsidP="00814D99">
      <w:pPr>
        <w:rPr>
          <w:rStyle w:val="Style13ptBold"/>
        </w:rPr>
      </w:pPr>
      <w:r w:rsidRPr="00982109">
        <w:rPr>
          <w:rStyle w:val="Style13ptBold"/>
        </w:rPr>
        <w:t>Miller, PhD in IR, 19</w:t>
      </w:r>
    </w:p>
    <w:p w14:paraId="350B8672" w14:textId="77777777" w:rsidR="00814D99" w:rsidRPr="002302F3" w:rsidRDefault="00814D99" w:rsidP="00814D99">
      <w:pPr>
        <w:rPr>
          <w:szCs w:val="16"/>
        </w:rPr>
      </w:pPr>
      <w:r w:rsidRPr="002302F3">
        <w:rPr>
          <w:szCs w:val="16"/>
        </w:rPr>
        <w:lastRenderedPageBreak/>
        <w:t>(Paul D.,</w:t>
      </w:r>
      <w:r>
        <w:rPr>
          <w:szCs w:val="16"/>
        </w:rPr>
        <w:t xml:space="preserve"> Georgetown, </w:t>
      </w:r>
      <w:r w:rsidRPr="00982109">
        <w:rPr>
          <w:szCs w:val="16"/>
        </w:rPr>
        <w:t>Professor of the Practice of International Affairs at Georgetown</w:t>
      </w:r>
      <w:r>
        <w:rPr>
          <w:szCs w:val="16"/>
        </w:rPr>
        <w:t>,</w:t>
      </w:r>
      <w:r w:rsidRPr="002302F3">
        <w:rPr>
          <w:szCs w:val="16"/>
        </w:rPr>
        <w:t xml:space="preserve"> </w:t>
      </w:r>
      <w:hyperlink r:id="rId14" w:history="1">
        <w:r w:rsidRPr="002302F3">
          <w:rPr>
            <w:rStyle w:val="Hyperlink"/>
            <w:szCs w:val="16"/>
          </w:rPr>
          <w:t>https://networks.h-net.org/node/28443/discussions/4846080/h-diploissf-state-field-essay-unreality-realism-international</w:t>
        </w:r>
      </w:hyperlink>
      <w:r w:rsidRPr="002302F3">
        <w:rPr>
          <w:szCs w:val="16"/>
        </w:rPr>
        <w:t>) BW</w:t>
      </w:r>
    </w:p>
    <w:p w14:paraId="16319DDB" w14:textId="77777777" w:rsidR="00814D99" w:rsidRDefault="00814D99" w:rsidP="00814D99">
      <w:pPr>
        <w:rPr>
          <w:sz w:val="16"/>
        </w:rPr>
      </w:pPr>
      <w:r w:rsidRPr="00CA3586">
        <w:rPr>
          <w:sz w:val="16"/>
        </w:rPr>
        <w:t xml:space="preserve">That, of course, is anathema to the foreign policy that realists prefer. The idea that liberalism might lead to world peace is a cornerstone of liberalism, one of its strongest selling points to scholars and practitioners, and a potential death-blow to realism. The idea of a liberal or democratic peace is almost as old as liberalism itself, having first been outlined by Immanuel Kant in Perpetual Peace: A Philosophical Sketch (1795). Kant argued with remarkable prescience that a confederation of republican governments could be the anchor of world peace. Two centuries later, Jack </w:t>
      </w:r>
      <w:r w:rsidRPr="0099396C">
        <w:rPr>
          <w:rStyle w:val="StyleUnderline"/>
        </w:rPr>
        <w:t>Levy</w:t>
      </w:r>
      <w:r w:rsidRPr="00CA3586">
        <w:rPr>
          <w:sz w:val="16"/>
        </w:rPr>
        <w:t xml:space="preserve"> famously </w:t>
      </w:r>
      <w:r w:rsidRPr="0099396C">
        <w:rPr>
          <w:rStyle w:val="StyleUnderline"/>
        </w:rPr>
        <w:t xml:space="preserve">would observe that </w:t>
      </w:r>
      <w:r>
        <w:rPr>
          <w:rStyle w:val="StyleUnderline"/>
        </w:rPr>
        <w:t>“</w:t>
      </w:r>
      <w:r w:rsidRPr="00741FDA">
        <w:rPr>
          <w:rStyle w:val="StyleUnderline"/>
          <w:highlight w:val="green"/>
        </w:rPr>
        <w:t>the absence of war between democracies comes</w:t>
      </w:r>
      <w:r w:rsidRPr="0099396C">
        <w:rPr>
          <w:rStyle w:val="StyleUnderline"/>
        </w:rPr>
        <w:t xml:space="preserve"> as </w:t>
      </w:r>
      <w:r w:rsidRPr="00741FDA">
        <w:rPr>
          <w:rStyle w:val="StyleUnderline"/>
          <w:highlight w:val="green"/>
        </w:rPr>
        <w:t>close</w:t>
      </w:r>
      <w:r w:rsidRPr="0099396C">
        <w:rPr>
          <w:rStyle w:val="StyleUnderline"/>
        </w:rPr>
        <w:t xml:space="preserve"> as anything we have </w:t>
      </w:r>
      <w:r w:rsidRPr="00741FDA">
        <w:rPr>
          <w:rStyle w:val="StyleUnderline"/>
          <w:highlight w:val="green"/>
        </w:rPr>
        <w:t xml:space="preserve">to an </w:t>
      </w:r>
      <w:r w:rsidRPr="00741FDA">
        <w:rPr>
          <w:rStyle w:val="Emphasis"/>
          <w:highlight w:val="green"/>
        </w:rPr>
        <w:t>empirical law</w:t>
      </w:r>
      <w:r w:rsidRPr="0099396C">
        <w:rPr>
          <w:rStyle w:val="Emphasis"/>
        </w:rPr>
        <w:t xml:space="preserve"> in international relations.</w:t>
      </w:r>
      <w:r>
        <w:rPr>
          <w:rStyle w:val="Emphasis"/>
        </w:rPr>
        <w:t>”</w:t>
      </w:r>
      <w:r w:rsidRPr="00CA3586">
        <w:rPr>
          <w:sz w:val="16"/>
        </w:rPr>
        <w:t xml:space="preserve">[14] Despite the initial failure of the Wilsonian project, subsequent decades have gradually vindicated much of it through the spread of democracy and international cooperation. </w:t>
      </w:r>
      <w:r w:rsidRPr="0099396C">
        <w:rPr>
          <w:rStyle w:val="StyleUnderline"/>
        </w:rPr>
        <w:t>If</w:t>
      </w:r>
      <w:r w:rsidRPr="00CA3586">
        <w:rPr>
          <w:sz w:val="16"/>
        </w:rPr>
        <w:t xml:space="preserve"> it is true that </w:t>
      </w:r>
      <w:r w:rsidRPr="0099396C">
        <w:rPr>
          <w:rStyle w:val="StyleUnderline"/>
        </w:rPr>
        <w:t>liberal democracies do not fight</w:t>
      </w:r>
      <w:r w:rsidRPr="00CA3586">
        <w:rPr>
          <w:sz w:val="16"/>
        </w:rPr>
        <w:t xml:space="preserve"> each other, </w:t>
      </w:r>
      <w:r w:rsidRPr="0099396C">
        <w:rPr>
          <w:rStyle w:val="StyleUnderline"/>
        </w:rPr>
        <w:t>then a foreign policy that champions and encourages democracy abroad holds out the promise of</w:t>
      </w:r>
      <w:r w:rsidRPr="00CA3586">
        <w:rPr>
          <w:sz w:val="16"/>
        </w:rPr>
        <w:t xml:space="preserve"> spreading </w:t>
      </w:r>
      <w:r w:rsidRPr="0099396C">
        <w:rPr>
          <w:rStyle w:val="StyleUnderline"/>
        </w:rPr>
        <w:t>peace,</w:t>
      </w:r>
      <w:r w:rsidRPr="00CA3586">
        <w:rPr>
          <w:sz w:val="16"/>
        </w:rPr>
        <w:t xml:space="preserve"> stability, and prosperity—and to do so </w:t>
      </w:r>
      <w:r w:rsidRPr="0099396C">
        <w:rPr>
          <w:rStyle w:val="StyleUnderline"/>
        </w:rPr>
        <w:t>on grounds antithetical to realism.</w:t>
      </w:r>
      <w:r w:rsidRPr="00CA3586">
        <w:rPr>
          <w:sz w:val="16"/>
        </w:rPr>
        <w:t xml:space="preserve"> If the democratic peace theory is true, realism is not only false, it is basically immoral for leading humanity away from its best hope for peace. Given the challenge that the democratic peace theory presents to realism, it is striking how rarely realists engage with it. In research for my last book, I found almost no effort to rebut it in the major recent works advocating for restraint or retrenchment. </w:t>
      </w:r>
      <w:r w:rsidRPr="0099396C">
        <w:rPr>
          <w:rStyle w:val="StyleUnderline"/>
        </w:rPr>
        <w:t>Mearsheimer</w:t>
      </w:r>
      <w:r w:rsidRPr="00CA3586">
        <w:rPr>
          <w:sz w:val="16"/>
        </w:rPr>
        <w:t xml:space="preserve"> commendably tries to fill the gap. He </w:t>
      </w:r>
      <w:r w:rsidRPr="0099396C">
        <w:rPr>
          <w:rStyle w:val="StyleUnderline"/>
        </w:rPr>
        <w:t>argues</w:t>
      </w:r>
      <w:r w:rsidRPr="00CA3586">
        <w:rPr>
          <w:sz w:val="16"/>
        </w:rPr>
        <w:t xml:space="preserve"> that for the </w:t>
      </w:r>
      <w:r w:rsidRPr="0099396C">
        <w:rPr>
          <w:rStyle w:val="StyleUnderline"/>
        </w:rPr>
        <w:t>democratic peace theory</w:t>
      </w:r>
      <w:r w:rsidRPr="00CA3586">
        <w:rPr>
          <w:sz w:val="16"/>
        </w:rPr>
        <w:t xml:space="preserve"> to be relevant, it </w:t>
      </w:r>
      <w:r w:rsidRPr="0099396C">
        <w:rPr>
          <w:rStyle w:val="StyleUnderline"/>
        </w:rPr>
        <w:t>has to trump concerns about survival.</w:t>
      </w:r>
      <w:r w:rsidRPr="00CA3586">
        <w:rPr>
          <w:sz w:val="16"/>
        </w:rPr>
        <w:t xml:space="preserve"> Clearly it does not; states and people care more about survival than about freedom, Mearsheimer claims, and so the theory is of limited applicability. Mearsheimer seemingly argues that this scope condition is a weakness of the democratic peace theory: “These conditions do not always exist. The world has never been populated with democracies alone, which significantly restricts the scope of democratic peace theory” (3579). Democracies will always have to live by realist logic, like the balance of power, when dealing with non-democratic powers. He later notes that democracies can backslide, making the democratic peace not apply to them anymore. </w:t>
      </w:r>
      <w:r w:rsidRPr="0099396C">
        <w:rPr>
          <w:rStyle w:val="Emphasis"/>
        </w:rPr>
        <w:t>Mearsheimer’s argument is a non-sequitur;</w:t>
      </w:r>
      <w:r w:rsidRPr="00CA3586">
        <w:rPr>
          <w:sz w:val="16"/>
        </w:rPr>
        <w:t xml:space="preserve"> he is refuting an argument no one makes. </w:t>
      </w:r>
      <w:r w:rsidRPr="0099396C">
        <w:rPr>
          <w:rStyle w:val="StyleUnderline"/>
        </w:rPr>
        <w:t>Advocates of</w:t>
      </w:r>
      <w:r w:rsidRPr="00CA3586">
        <w:rPr>
          <w:sz w:val="16"/>
        </w:rPr>
        <w:t xml:space="preserve"> the </w:t>
      </w:r>
      <w:r w:rsidRPr="0099396C">
        <w:rPr>
          <w:rStyle w:val="StyleUnderline"/>
        </w:rPr>
        <w:t>d</w:t>
      </w:r>
      <w:r w:rsidRPr="00CA3586">
        <w:rPr>
          <w:sz w:val="16"/>
        </w:rPr>
        <w:t xml:space="preserve">emocratic </w:t>
      </w:r>
      <w:r w:rsidRPr="0099396C">
        <w:rPr>
          <w:rStyle w:val="StyleUnderline"/>
        </w:rPr>
        <w:t>p</w:t>
      </w:r>
      <w:r w:rsidRPr="00CA3586">
        <w:rPr>
          <w:sz w:val="16"/>
        </w:rPr>
        <w:t xml:space="preserve">eace </w:t>
      </w:r>
      <w:r w:rsidRPr="0099396C">
        <w:rPr>
          <w:rStyle w:val="StyleUnderline"/>
        </w:rPr>
        <w:t>t</w:t>
      </w:r>
      <w:r w:rsidRPr="00CA3586">
        <w:rPr>
          <w:sz w:val="16"/>
        </w:rPr>
        <w:t xml:space="preserve">heory </w:t>
      </w:r>
      <w:r w:rsidRPr="0099396C">
        <w:rPr>
          <w:rStyle w:val="StyleUnderline"/>
        </w:rPr>
        <w:t>do not argue that democracy</w:t>
      </w:r>
      <w:r w:rsidRPr="00CA3586">
        <w:rPr>
          <w:sz w:val="16"/>
        </w:rPr>
        <w:t xml:space="preserve"> is or </w:t>
      </w:r>
      <w:r w:rsidRPr="0099396C">
        <w:rPr>
          <w:rStyle w:val="StyleUnderline"/>
        </w:rPr>
        <w:t>will be global,</w:t>
      </w:r>
      <w:r w:rsidRPr="00CA3586">
        <w:rPr>
          <w:sz w:val="16"/>
        </w:rPr>
        <w:t xml:space="preserve"> or that it </w:t>
      </w:r>
      <w:r w:rsidRPr="0099396C">
        <w:rPr>
          <w:rStyle w:val="StyleUnderline"/>
        </w:rPr>
        <w:t>must become global</w:t>
      </w:r>
      <w:r w:rsidRPr="00CA3586">
        <w:rPr>
          <w:sz w:val="16"/>
        </w:rPr>
        <w:t xml:space="preserve"> for the democratic peace theory </w:t>
      </w:r>
      <w:r w:rsidRPr="0099396C">
        <w:rPr>
          <w:rStyle w:val="StyleUnderline"/>
        </w:rPr>
        <w:t>to be relevant. We do not claim that democracy is more important than survival or</w:t>
      </w:r>
      <w:r w:rsidRPr="00CA3586">
        <w:rPr>
          <w:sz w:val="16"/>
        </w:rPr>
        <w:t xml:space="preserve"> that it </w:t>
      </w:r>
      <w:r w:rsidRPr="0099396C">
        <w:rPr>
          <w:rStyle w:val="StyleUnderline"/>
        </w:rPr>
        <w:t>exempts democracies from</w:t>
      </w:r>
      <w:r w:rsidRPr="00CA3586">
        <w:rPr>
          <w:sz w:val="16"/>
        </w:rPr>
        <w:t xml:space="preserve"> acting according to </w:t>
      </w:r>
      <w:r w:rsidRPr="0099396C">
        <w:rPr>
          <w:rStyle w:val="StyleUnderline"/>
        </w:rPr>
        <w:t>realist logic in relation to non-democratic powers.</w:t>
      </w:r>
      <w:r w:rsidRPr="00CA3586">
        <w:rPr>
          <w:sz w:val="16"/>
        </w:rPr>
        <w:t xml:space="preserve"> (In my book I specifically argue that the two logics operate in tandem). We claim that </w:t>
      </w:r>
      <w:r w:rsidRPr="0099396C">
        <w:rPr>
          <w:rStyle w:val="Emphasis"/>
        </w:rPr>
        <w:t>the question of survival does not arise in the first place between two liberal democracies,</w:t>
      </w:r>
      <w:r w:rsidRPr="00CA3586">
        <w:rPr>
          <w:sz w:val="16"/>
        </w:rPr>
        <w:t xml:space="preserve"> and thus does not have to be trumped. And I was taught in graduate school that </w:t>
      </w:r>
      <w:r w:rsidRPr="0099396C">
        <w:rPr>
          <w:rStyle w:val="StyleUnderline"/>
        </w:rPr>
        <w:t>specifying</w:t>
      </w:r>
      <w:r w:rsidRPr="00CA3586">
        <w:rPr>
          <w:sz w:val="16"/>
        </w:rPr>
        <w:t xml:space="preserve"> your theory’s </w:t>
      </w:r>
      <w:r w:rsidRPr="0099396C">
        <w:rPr>
          <w:rStyle w:val="StyleUnderline"/>
        </w:rPr>
        <w:t>scope</w:t>
      </w:r>
      <w:r w:rsidRPr="00CA3586">
        <w:rPr>
          <w:sz w:val="16"/>
        </w:rPr>
        <w:t xml:space="preserve"> conditions </w:t>
      </w:r>
      <w:r w:rsidRPr="0099396C">
        <w:rPr>
          <w:rStyle w:val="StyleUnderline"/>
        </w:rPr>
        <w:t>strengthens your case;</w:t>
      </w:r>
      <w:r w:rsidRPr="00CA3586">
        <w:rPr>
          <w:sz w:val="16"/>
        </w:rPr>
        <w:t xml:space="preserve"> it does not weaken it. By contrast, Mearsheimer claims “Realism is a timeless theory,” (2551) which is simply false, arising as it did in the unique conditions of post-Westphalian Europe to explain the era’s new interpretation of sovereignty. In any case, if it were timeless, </w:t>
      </w:r>
      <w:r w:rsidRPr="00753A39">
        <w:rPr>
          <w:rStyle w:val="StyleUnderline"/>
          <w:highlight w:val="green"/>
        </w:rPr>
        <w:t>realists</w:t>
      </w:r>
      <w:r w:rsidRPr="0099396C">
        <w:rPr>
          <w:rStyle w:val="StyleUnderline"/>
        </w:rPr>
        <w:t xml:space="preserve"> would be </w:t>
      </w:r>
      <w:r w:rsidRPr="00753A39">
        <w:rPr>
          <w:rStyle w:val="StyleUnderline"/>
          <w:highlight w:val="green"/>
        </w:rPr>
        <w:t>unable to explain</w:t>
      </w:r>
      <w:r w:rsidRPr="0099396C">
        <w:rPr>
          <w:rStyle w:val="StyleUnderline"/>
        </w:rPr>
        <w:t xml:space="preserve"> variance across </w:t>
      </w:r>
      <w:r w:rsidRPr="00753A39">
        <w:rPr>
          <w:rStyle w:val="StyleUnderline"/>
          <w:highlight w:val="green"/>
        </w:rPr>
        <w:t>history</w:t>
      </w:r>
      <w:r w:rsidRPr="0099396C">
        <w:rPr>
          <w:rStyle w:val="StyleUnderline"/>
        </w:rPr>
        <w:t>.</w:t>
      </w:r>
      <w:r w:rsidRPr="00CA3586">
        <w:rPr>
          <w:sz w:val="16"/>
        </w:rPr>
        <w:t xml:space="preserve"> </w:t>
      </w:r>
      <w:r w:rsidRPr="0099396C">
        <w:rPr>
          <w:rStyle w:val="StyleUnderline"/>
        </w:rPr>
        <w:t>Mearsheimer is not engaging with</w:t>
      </w:r>
      <w:r w:rsidRPr="00CA3586">
        <w:rPr>
          <w:sz w:val="16"/>
        </w:rPr>
        <w:t xml:space="preserve"> a fair version of </w:t>
      </w:r>
      <w:r w:rsidRPr="0099396C">
        <w:rPr>
          <w:rStyle w:val="StyleUnderline"/>
        </w:rPr>
        <w:t>his critics’ arguments.</w:t>
      </w:r>
      <w:r w:rsidRPr="00CA3586">
        <w:rPr>
          <w:sz w:val="16"/>
        </w:rPr>
        <w:t xml:space="preserve"> This is particularly on display with his treatment of Francis Fukuyama, whose arguments he repeatedly mischaracterizes. Fukuyama’s “End of History” essay is essentially a restatement of the democratic peace theory, resting as it does on the potent idea that liberal democracy and capitalism are superior to their alternatives and that their spread will also spread peace, liberty, and human flourishing. But in his critique of liberalism, </w:t>
      </w:r>
      <w:r w:rsidRPr="0099396C">
        <w:rPr>
          <w:rStyle w:val="StyleUnderline"/>
        </w:rPr>
        <w:t>Mearsheimer returns</w:t>
      </w:r>
      <w:r w:rsidRPr="00CA3586">
        <w:rPr>
          <w:sz w:val="16"/>
        </w:rPr>
        <w:t xml:space="preserve"> several times </w:t>
      </w:r>
      <w:r w:rsidRPr="0099396C">
        <w:rPr>
          <w:rStyle w:val="StyleUnderline"/>
        </w:rPr>
        <w:t>to Fukuyama and uses a caricatured version of it as a foil for himself.</w:t>
      </w:r>
      <w:r w:rsidRPr="00CA3586">
        <w:rPr>
          <w:sz w:val="16"/>
        </w:rPr>
        <w:t xml:space="preserve"> “According to Fukuyama, [democratic] nations would have virtually no meaningful disputes, and wars between great powers would cease,” Mearsheimer argues (165). In his reading, Fukuyama believed “liberal democracy would steadily sweep across the globe, spreading peace everywhere” (3635). What Fukuyama actually wrote was very different from what Mearsheimer recounts. Fukuyama wrote in his original essay that the ‘end of history’ does not mean “there will no longer be events to fill the pages of Foreign Affairs' yearly summaries of international relations.” </w:t>
      </w:r>
      <w:r w:rsidRPr="0099396C">
        <w:rPr>
          <w:rStyle w:val="StyleUnderline"/>
        </w:rPr>
        <w:t>Fukuyama did not suggest that every state would immediately convert</w:t>
      </w:r>
      <w:r w:rsidRPr="00CA3586">
        <w:rPr>
          <w:sz w:val="16"/>
        </w:rPr>
        <w:t xml:space="preserve"> to liberal democracy. “At the end of history, it is not necessary that all societies become successful liberal societies, merely that they end their ideological pretensions of representing different and higher forms of human society.” </w:t>
      </w:r>
      <w:r w:rsidRPr="0099396C">
        <w:rPr>
          <w:rStyle w:val="StyleUnderline"/>
        </w:rPr>
        <w:t>Nor does the End of History mean the end of war</w:t>
      </w:r>
      <w:r w:rsidRPr="00CA3586">
        <w:rPr>
          <w:sz w:val="16"/>
        </w:rPr>
        <w:t xml:space="preserve">: “This does not by any means imply the end of international conflict per se… terrorism and wars of national liberation will continue to be an important item on the international agenda.” Conflict would continue and many states would remain within “History” for the foreseeable future. “Russia and China are not likely to join the developed nations of the West as liberal societies any time in the foreseeable future,” he wrote.[15] More positively, in contrast to his discussion of nationalism and liberalism, Mearsheimer’s treatment of the democratic peace theory does engage with some of the empirical data. </w:t>
      </w:r>
      <w:r w:rsidRPr="00753A39">
        <w:rPr>
          <w:rStyle w:val="StyleUnderline"/>
          <w:highlight w:val="green"/>
        </w:rPr>
        <w:t>Mearsheimer argues there are four</w:t>
      </w:r>
      <w:r w:rsidRPr="00381B34">
        <w:rPr>
          <w:rStyle w:val="StyleUnderline"/>
        </w:rPr>
        <w:t xml:space="preserve"> clear-cut </w:t>
      </w:r>
      <w:r w:rsidRPr="00753A39">
        <w:rPr>
          <w:rStyle w:val="StyleUnderline"/>
          <w:highlight w:val="green"/>
        </w:rPr>
        <w:t>cases of democracies fighting</w:t>
      </w:r>
      <w:r w:rsidRPr="00CA3586">
        <w:rPr>
          <w:sz w:val="16"/>
        </w:rPr>
        <w:t xml:space="preserve"> against each other: </w:t>
      </w:r>
      <w:r w:rsidRPr="00381B34">
        <w:rPr>
          <w:rStyle w:val="StyleUnderline"/>
        </w:rPr>
        <w:t>Germany against the Allies in</w:t>
      </w:r>
      <w:r w:rsidRPr="00CA3586">
        <w:rPr>
          <w:sz w:val="16"/>
        </w:rPr>
        <w:t xml:space="preserve"> </w:t>
      </w:r>
      <w:r w:rsidRPr="00381B34">
        <w:rPr>
          <w:rStyle w:val="StyleUnderline"/>
        </w:rPr>
        <w:t>W</w:t>
      </w:r>
      <w:r w:rsidRPr="00CA3586">
        <w:rPr>
          <w:sz w:val="16"/>
        </w:rPr>
        <w:t xml:space="preserve">orld </w:t>
      </w:r>
      <w:r w:rsidRPr="00381B34">
        <w:rPr>
          <w:rStyle w:val="StyleUnderline"/>
        </w:rPr>
        <w:t>W</w:t>
      </w:r>
      <w:r w:rsidRPr="00CA3586">
        <w:rPr>
          <w:sz w:val="16"/>
        </w:rPr>
        <w:t xml:space="preserve">ar </w:t>
      </w:r>
      <w:r w:rsidRPr="00381B34">
        <w:rPr>
          <w:rStyle w:val="StyleUnderline"/>
        </w:rPr>
        <w:t>I; the Boer War</w:t>
      </w:r>
      <w:r w:rsidRPr="00CA3586">
        <w:rPr>
          <w:sz w:val="16"/>
        </w:rPr>
        <w:t xml:space="preserve"> (1899-1902); </w:t>
      </w:r>
      <w:r w:rsidRPr="00381B34">
        <w:rPr>
          <w:rStyle w:val="StyleUnderline"/>
        </w:rPr>
        <w:t>the Spanish-American War</w:t>
      </w:r>
      <w:r w:rsidRPr="00CA3586">
        <w:rPr>
          <w:sz w:val="16"/>
        </w:rPr>
        <w:t xml:space="preserve"> of 1898; </w:t>
      </w:r>
      <w:r w:rsidRPr="00381B34">
        <w:rPr>
          <w:rStyle w:val="StyleUnderline"/>
        </w:rPr>
        <w:t>and the Kargil War</w:t>
      </w:r>
      <w:r w:rsidRPr="00CA3586">
        <w:rPr>
          <w:sz w:val="16"/>
        </w:rPr>
        <w:t xml:space="preserve"> between India and Pakistan in 1999. Along the same lines, </w:t>
      </w:r>
      <w:r w:rsidRPr="00381B34">
        <w:rPr>
          <w:rStyle w:val="StyleUnderline"/>
        </w:rPr>
        <w:t>he also claims that the</w:t>
      </w:r>
      <w:r w:rsidRPr="00CA3586">
        <w:rPr>
          <w:sz w:val="16"/>
        </w:rPr>
        <w:t xml:space="preserve"> </w:t>
      </w:r>
      <w:r w:rsidRPr="00381B34">
        <w:rPr>
          <w:rStyle w:val="StyleUnderline"/>
        </w:rPr>
        <w:t>U</w:t>
      </w:r>
      <w:r w:rsidRPr="00CA3586">
        <w:rPr>
          <w:sz w:val="16"/>
        </w:rPr>
        <w:t xml:space="preserve">nited </w:t>
      </w:r>
      <w:r w:rsidRPr="00381B34">
        <w:rPr>
          <w:rStyle w:val="StyleUnderline"/>
        </w:rPr>
        <w:t>S</w:t>
      </w:r>
      <w:r w:rsidRPr="00CA3586">
        <w:rPr>
          <w:sz w:val="16"/>
        </w:rPr>
        <w:t xml:space="preserve">tates </w:t>
      </w:r>
      <w:r>
        <w:rPr>
          <w:rStyle w:val="StyleUnderline"/>
        </w:rPr>
        <w:t>“</w:t>
      </w:r>
      <w:r w:rsidRPr="00381B34">
        <w:rPr>
          <w:rStyle w:val="StyleUnderline"/>
        </w:rPr>
        <w:t xml:space="preserve">has a rich history of </w:t>
      </w:r>
      <w:r w:rsidRPr="00381B34">
        <w:rPr>
          <w:rStyle w:val="StyleUnderline"/>
        </w:rPr>
        <w:lastRenderedPageBreak/>
        <w:t>toppling democrat</w:t>
      </w:r>
      <w:r w:rsidRPr="00CA3586">
        <w:rPr>
          <w:sz w:val="16"/>
        </w:rPr>
        <w:t xml:space="preserve">ically elected </w:t>
      </w:r>
      <w:r w:rsidRPr="00381B34">
        <w:rPr>
          <w:rStyle w:val="StyleUnderline"/>
        </w:rPr>
        <w:t>governments,</w:t>
      </w:r>
      <w:r>
        <w:rPr>
          <w:rStyle w:val="StyleUnderline"/>
        </w:rPr>
        <w:t>”</w:t>
      </w:r>
      <w:r w:rsidRPr="00CA3586">
        <w:rPr>
          <w:sz w:val="16"/>
        </w:rPr>
        <w:t xml:space="preserve"> further disproving the democratic peace theory. </w:t>
      </w:r>
      <w:r w:rsidRPr="00381B34">
        <w:rPr>
          <w:rStyle w:val="StyleUnderline"/>
        </w:rPr>
        <w:t>He cites</w:t>
      </w:r>
      <w:r w:rsidRPr="00CA3586">
        <w:rPr>
          <w:sz w:val="16"/>
        </w:rPr>
        <w:t xml:space="preserve"> </w:t>
      </w:r>
      <w:r w:rsidRPr="00381B34">
        <w:rPr>
          <w:rStyle w:val="StyleUnderline"/>
        </w:rPr>
        <w:t>Guatemala</w:t>
      </w:r>
      <w:r w:rsidRPr="00CA3586">
        <w:rPr>
          <w:sz w:val="16"/>
        </w:rPr>
        <w:t xml:space="preserve"> in 1954, </w:t>
      </w:r>
      <w:r w:rsidRPr="00381B34">
        <w:rPr>
          <w:rStyle w:val="StyleUnderline"/>
        </w:rPr>
        <w:t>Iran</w:t>
      </w:r>
      <w:r w:rsidRPr="00CA3586">
        <w:rPr>
          <w:sz w:val="16"/>
        </w:rPr>
        <w:t xml:space="preserve"> in 1953, </w:t>
      </w:r>
      <w:r w:rsidRPr="00381B34">
        <w:rPr>
          <w:rStyle w:val="StyleUnderline"/>
        </w:rPr>
        <w:t>Brazil</w:t>
      </w:r>
      <w:r w:rsidRPr="00CA3586">
        <w:rPr>
          <w:sz w:val="16"/>
        </w:rPr>
        <w:t xml:space="preserve"> in 1964, and </w:t>
      </w:r>
      <w:r w:rsidRPr="00381B34">
        <w:rPr>
          <w:rStyle w:val="StyleUnderline"/>
        </w:rPr>
        <w:t>Chile</w:t>
      </w:r>
      <w:r w:rsidRPr="00CA3586">
        <w:rPr>
          <w:sz w:val="16"/>
        </w:rPr>
        <w:t xml:space="preserve"> in 1973 as examples. </w:t>
      </w:r>
      <w:r w:rsidRPr="00753A39">
        <w:rPr>
          <w:rStyle w:val="Emphasis"/>
          <w:highlight w:val="green"/>
        </w:rPr>
        <w:t>None</w:t>
      </w:r>
      <w:r w:rsidRPr="00CA3586">
        <w:rPr>
          <w:sz w:val="16"/>
        </w:rPr>
        <w:t xml:space="preserve"> of these cases </w:t>
      </w:r>
      <w:r w:rsidRPr="00753A39">
        <w:rPr>
          <w:rStyle w:val="Emphasis"/>
          <w:highlight w:val="green"/>
        </w:rPr>
        <w:t>hold up.</w:t>
      </w:r>
      <w:r w:rsidRPr="00CA3586">
        <w:rPr>
          <w:sz w:val="16"/>
          <w:highlight w:val="green"/>
        </w:rPr>
        <w:t xml:space="preserve"> </w:t>
      </w:r>
      <w:r w:rsidRPr="00E73F25">
        <w:rPr>
          <w:rStyle w:val="StyleUnderline"/>
        </w:rPr>
        <w:t>Mearsheimer gives prominent place to his claim that Wilhelmine Germany was a liberal democracy,</w:t>
      </w:r>
      <w:r w:rsidRPr="00CA3586">
        <w:rPr>
          <w:sz w:val="16"/>
        </w:rPr>
        <w:t xml:space="preserve"> and thus that World War I falsifies the democratic peace theory. (Christopher Layne makes the same argument in Peace of Illusions).[16] </w:t>
      </w:r>
      <w:r w:rsidRPr="00E73F25">
        <w:rPr>
          <w:rStyle w:val="StyleUnderline"/>
        </w:rPr>
        <w:t xml:space="preserve">The claim is false. The Polity IV project gives Germany in 1914 a </w:t>
      </w:r>
      <w:r w:rsidRPr="00E73F25">
        <w:rPr>
          <w:rStyle w:val="Emphasis"/>
        </w:rPr>
        <w:t>score of 2</w:t>
      </w:r>
      <w:r w:rsidRPr="00E73F25">
        <w:rPr>
          <w:rStyle w:val="StyleUnderline"/>
        </w:rPr>
        <w:t xml:space="preserve"> on</w:t>
      </w:r>
      <w:r w:rsidRPr="00CA3586">
        <w:rPr>
          <w:sz w:val="16"/>
        </w:rPr>
        <w:t xml:space="preserve"> its scale of </w:t>
      </w:r>
      <w:r w:rsidRPr="00E73F25">
        <w:rPr>
          <w:rStyle w:val="StyleUnderline"/>
        </w:rPr>
        <w:t>-10</w:t>
      </w:r>
      <w:r w:rsidRPr="00CA3586">
        <w:rPr>
          <w:sz w:val="16"/>
        </w:rPr>
        <w:t xml:space="preserve"> (full autocracy) </w:t>
      </w:r>
      <w:r w:rsidRPr="00E73F25">
        <w:rPr>
          <w:rStyle w:val="StyleUnderline"/>
        </w:rPr>
        <w:t>to 10</w:t>
      </w:r>
      <w:r w:rsidRPr="00CA3586">
        <w:rPr>
          <w:sz w:val="16"/>
        </w:rPr>
        <w:t xml:space="preserve"> (full democracy). Like many hybrid, transitional, or incomplete democracies, Wilhelmine Germany blended traits of democracy and autocracy. It held elections and had a parliament; </w:t>
      </w:r>
      <w:r w:rsidRPr="00381B34">
        <w:rPr>
          <w:rStyle w:val="StyleUnderline"/>
        </w:rPr>
        <w:t>it</w:t>
      </w:r>
      <w:r w:rsidRPr="00CA3586">
        <w:rPr>
          <w:sz w:val="16"/>
        </w:rPr>
        <w:t xml:space="preserve"> also </w:t>
      </w:r>
      <w:r w:rsidRPr="00381B34">
        <w:rPr>
          <w:rStyle w:val="StyleUnderline"/>
        </w:rPr>
        <w:t>censored the press and established a military dictatorship over foreign</w:t>
      </w:r>
      <w:r w:rsidRPr="00CA3586">
        <w:rPr>
          <w:sz w:val="16"/>
        </w:rPr>
        <w:t xml:space="preserve"> and defense </w:t>
      </w:r>
      <w:r w:rsidRPr="00381B34">
        <w:rPr>
          <w:rStyle w:val="StyleUnderline"/>
        </w:rPr>
        <w:t>policy with no democratic checks</w:t>
      </w:r>
      <w:r w:rsidRPr="00CA3586">
        <w:rPr>
          <w:sz w:val="16"/>
        </w:rPr>
        <w:t xml:space="preserve"> on war-making powers. This is not the kind of regime that scholars of the democratic peace have in mind. </w:t>
      </w:r>
      <w:r w:rsidRPr="00381B34">
        <w:rPr>
          <w:rStyle w:val="StyleUnderline"/>
        </w:rPr>
        <w:t>The Boer War and Spanish-American War and coups in Guatemala, Iran, and Brazil fail</w:t>
      </w:r>
      <w:r w:rsidRPr="00CA3586">
        <w:rPr>
          <w:sz w:val="16"/>
        </w:rPr>
        <w:t xml:space="preserve"> by the same measures. </w:t>
      </w:r>
      <w:r w:rsidRPr="00753A39">
        <w:rPr>
          <w:rStyle w:val="Emphasis"/>
          <w:highlight w:val="green"/>
        </w:rPr>
        <w:t>One or the other party in the war</w:t>
      </w:r>
      <w:r w:rsidRPr="00381B34">
        <w:rPr>
          <w:rStyle w:val="Emphasis"/>
        </w:rPr>
        <w:t xml:space="preserve"> or coup </w:t>
      </w:r>
      <w:r w:rsidRPr="00753A39">
        <w:rPr>
          <w:rStyle w:val="Emphasis"/>
          <w:highlight w:val="green"/>
        </w:rPr>
        <w:t>simply were not full democracies</w:t>
      </w:r>
      <w:r w:rsidRPr="00381B34">
        <w:rPr>
          <w:rStyle w:val="Emphasis"/>
        </w:rPr>
        <w:t>.</w:t>
      </w:r>
      <w:r w:rsidRPr="00CA3586">
        <w:rPr>
          <w:sz w:val="16"/>
        </w:rPr>
        <w:t xml:space="preserve"> As importantly, </w:t>
      </w:r>
      <w:r w:rsidRPr="00381B34">
        <w:rPr>
          <w:rStyle w:val="Emphasis"/>
        </w:rPr>
        <w:t>Mearsheimer does not engage with more recent historiography</w:t>
      </w:r>
      <w:r w:rsidRPr="00CA3586">
        <w:rPr>
          <w:sz w:val="16"/>
        </w:rPr>
        <w:t xml:space="preserve"> on these cases; he is recycling old talking points by critics of U.S. foreign policy.[17] Suffice to say, the coups are more complicated than Mearsheimer’s single sentence makes them out to be. (</w:t>
      </w:r>
      <w:r w:rsidRPr="00381B34">
        <w:rPr>
          <w:rStyle w:val="StyleUnderline"/>
        </w:rPr>
        <w:t>Chile, in particular, was</w:t>
      </w:r>
      <w:r w:rsidRPr="00CA3586">
        <w:rPr>
          <w:sz w:val="16"/>
        </w:rPr>
        <w:t xml:space="preserve"> emphatically </w:t>
      </w:r>
      <w:r w:rsidRPr="00381B34">
        <w:rPr>
          <w:rStyle w:val="StyleUnderline"/>
        </w:rPr>
        <w:t>not</w:t>
      </w:r>
      <w:r w:rsidRPr="00CA3586">
        <w:rPr>
          <w:sz w:val="16"/>
        </w:rPr>
        <w:t xml:space="preserve"> a </w:t>
      </w:r>
      <w:r w:rsidRPr="00381B34">
        <w:rPr>
          <w:rStyle w:val="StyleUnderline"/>
        </w:rPr>
        <w:t>U.S.-sponsored</w:t>
      </w:r>
      <w:r w:rsidRPr="00CA3586">
        <w:rPr>
          <w:sz w:val="16"/>
        </w:rPr>
        <w:t xml:space="preserve"> coup, despite what your college professor told you). If these cases are to be used to disprove the democratic peace theory, more is needed. </w:t>
      </w:r>
      <w:r w:rsidRPr="00381B34">
        <w:rPr>
          <w:rStyle w:val="StyleUnderline"/>
        </w:rPr>
        <w:t>Mearsheimer’s discussion</w:t>
      </w:r>
      <w:r w:rsidRPr="00CA3586">
        <w:rPr>
          <w:sz w:val="16"/>
        </w:rPr>
        <w:t xml:space="preserve"> of the democratic peace theory </w:t>
      </w:r>
      <w:r w:rsidRPr="00381B34">
        <w:rPr>
          <w:rStyle w:val="StyleUnderline"/>
        </w:rPr>
        <w:t xml:space="preserve">has more problems. </w:t>
      </w:r>
      <w:r>
        <w:rPr>
          <w:rStyle w:val="StyleUnderline"/>
        </w:rPr>
        <w:t>“</w:t>
      </w:r>
      <w:r w:rsidRPr="00381B34">
        <w:rPr>
          <w:rStyle w:val="StyleUnderline"/>
        </w:rPr>
        <w:t>Perhaps the most damning evidence</w:t>
      </w:r>
      <w:r w:rsidRPr="00CA3586">
        <w:rPr>
          <w:sz w:val="16"/>
        </w:rPr>
        <w:t xml:space="preserve"> against the case for liberal democratic norms </w:t>
      </w:r>
      <w:r w:rsidRPr="00381B34">
        <w:rPr>
          <w:rStyle w:val="StyleUnderline"/>
        </w:rPr>
        <w:t>is</w:t>
      </w:r>
      <w:r w:rsidRPr="00CA3586">
        <w:rPr>
          <w:sz w:val="16"/>
        </w:rPr>
        <w:t xml:space="preserve"> found in Christopher </w:t>
      </w:r>
      <w:r w:rsidRPr="00381B34">
        <w:rPr>
          <w:rStyle w:val="StyleUnderline"/>
        </w:rPr>
        <w:t>Layne’s</w:t>
      </w:r>
      <w:r w:rsidRPr="00CA3586">
        <w:rPr>
          <w:sz w:val="16"/>
        </w:rPr>
        <w:t xml:space="preserve"> careful </w:t>
      </w:r>
      <w:r w:rsidRPr="00381B34">
        <w:rPr>
          <w:rStyle w:val="StyleUnderline"/>
        </w:rPr>
        <w:t xml:space="preserve">examination of four </w:t>
      </w:r>
      <w:r w:rsidRPr="00753A39">
        <w:rPr>
          <w:rStyle w:val="StyleUnderline"/>
          <w:highlight w:val="green"/>
        </w:rPr>
        <w:t>cases where</w:t>
      </w:r>
      <w:r w:rsidRPr="00CA3586">
        <w:rPr>
          <w:sz w:val="16"/>
        </w:rPr>
        <w:t xml:space="preserve"> a pair of </w:t>
      </w:r>
      <w:r w:rsidRPr="00381B34">
        <w:rPr>
          <w:rStyle w:val="StyleUnderline"/>
        </w:rPr>
        <w:t xml:space="preserve">liberal </w:t>
      </w:r>
      <w:r w:rsidRPr="00753A39">
        <w:rPr>
          <w:rStyle w:val="StyleUnderline"/>
          <w:highlight w:val="green"/>
        </w:rPr>
        <w:t>democracies marched to the brink of war</w:t>
      </w:r>
      <w:r w:rsidRPr="00381B34">
        <w:rPr>
          <w:rStyle w:val="StyleUnderline"/>
        </w:rPr>
        <w:t>, but one side pulled back</w:t>
      </w:r>
      <w:r w:rsidRPr="00CA3586">
        <w:rPr>
          <w:sz w:val="16"/>
        </w:rPr>
        <w:t xml:space="preserve"> and ended the crisis,” (3772) he writes. </w:t>
      </w:r>
      <w:r w:rsidRPr="00381B34">
        <w:rPr>
          <w:rStyle w:val="Emphasis"/>
        </w:rPr>
        <w:t>No, in fact these cases</w:t>
      </w:r>
      <w:r w:rsidRPr="00CA3586">
        <w:rPr>
          <w:sz w:val="16"/>
        </w:rPr>
        <w:t xml:space="preserve"> are not evidence against the democratic peace theory; if anything, they </w:t>
      </w:r>
      <w:r w:rsidRPr="00381B34">
        <w:rPr>
          <w:rStyle w:val="Emphasis"/>
        </w:rPr>
        <w:t xml:space="preserve">could be </w:t>
      </w:r>
      <w:r w:rsidRPr="00753A39">
        <w:rPr>
          <w:rStyle w:val="Emphasis"/>
          <w:highlight w:val="green"/>
        </w:rPr>
        <w:t xml:space="preserve">seen as evidence </w:t>
      </w:r>
      <w:r w:rsidRPr="00753A39">
        <w:rPr>
          <w:rStyle w:val="Emphasis"/>
        </w:rPr>
        <w:t>for i</w:t>
      </w:r>
      <w:r w:rsidRPr="00381B34">
        <w:rPr>
          <w:rStyle w:val="Emphasis"/>
        </w:rPr>
        <w:t>t</w:t>
      </w:r>
      <w:r w:rsidRPr="00381B34">
        <w:rPr>
          <w:rStyle w:val="StyleUnderline"/>
        </w:rPr>
        <w:t xml:space="preserve"> </w:t>
      </w:r>
      <w:r w:rsidRPr="00753A39">
        <w:rPr>
          <w:rStyle w:val="StyleUnderline"/>
          <w:highlight w:val="green"/>
        </w:rPr>
        <w:t>because the democracies</w:t>
      </w:r>
      <w:r w:rsidRPr="00381B34">
        <w:rPr>
          <w:rStyle w:val="StyleUnderline"/>
        </w:rPr>
        <w:t xml:space="preserve"> in question </w:t>
      </w:r>
      <w:r w:rsidRPr="00753A39">
        <w:rPr>
          <w:rStyle w:val="StyleUnderline"/>
          <w:highlight w:val="green"/>
        </w:rPr>
        <w:t>did not go to war</w:t>
      </w:r>
      <w:r w:rsidRPr="00381B34">
        <w:rPr>
          <w:rStyle w:val="StyleUnderline"/>
        </w:rPr>
        <w:t>. Whatever the causal mechanism</w:t>
      </w:r>
      <w:r w:rsidRPr="00CA3586">
        <w:rPr>
          <w:sz w:val="16"/>
        </w:rPr>
        <w:t xml:space="preserve"> at work, the cases simply do not comment on the democratic peace theory because </w:t>
      </w:r>
      <w:r w:rsidRPr="00381B34">
        <w:rPr>
          <w:rStyle w:val="StyleUnderline"/>
        </w:rPr>
        <w:t>they do not include examples of</w:t>
      </w:r>
      <w:r w:rsidRPr="00CA3586">
        <w:rPr>
          <w:sz w:val="16"/>
        </w:rPr>
        <w:t xml:space="preserve"> democracies going to </w:t>
      </w:r>
      <w:r w:rsidRPr="00381B34">
        <w:rPr>
          <w:rStyle w:val="StyleUnderline"/>
        </w:rPr>
        <w:t>war</w:t>
      </w:r>
      <w:r w:rsidRPr="00CA3586">
        <w:rPr>
          <w:sz w:val="16"/>
        </w:rPr>
        <w:t xml:space="preserve"> against each other. </w:t>
      </w:r>
      <w:r w:rsidRPr="00753A39">
        <w:rPr>
          <w:rStyle w:val="StyleUnderline"/>
          <w:highlight w:val="green"/>
        </w:rPr>
        <w:t>The Kargil War</w:t>
      </w:r>
      <w:r w:rsidRPr="00381B34">
        <w:rPr>
          <w:rStyle w:val="StyleUnderline"/>
        </w:rPr>
        <w:t xml:space="preserve"> is</w:t>
      </w:r>
      <w:r w:rsidRPr="00CA3586">
        <w:rPr>
          <w:sz w:val="16"/>
        </w:rPr>
        <w:t xml:space="preserve"> perhaps </w:t>
      </w:r>
      <w:r w:rsidRPr="00381B34">
        <w:rPr>
          <w:rStyle w:val="StyleUnderline"/>
        </w:rPr>
        <w:t>the single case of a militarized crisis between two democracies</w:t>
      </w:r>
      <w:r w:rsidRPr="00CA3586">
        <w:rPr>
          <w:sz w:val="16"/>
        </w:rPr>
        <w:t xml:space="preserve"> (Pervez Musharraf overthrew the Pakistani democracy months later), </w:t>
      </w:r>
      <w:r w:rsidRPr="00381B34">
        <w:rPr>
          <w:rStyle w:val="StyleUnderline"/>
        </w:rPr>
        <w:t>though</w:t>
      </w:r>
      <w:r w:rsidRPr="00CA3586">
        <w:rPr>
          <w:sz w:val="16"/>
        </w:rPr>
        <w:t xml:space="preserve"> one that </w:t>
      </w:r>
      <w:r w:rsidRPr="00753A39">
        <w:rPr>
          <w:rStyle w:val="StyleUnderline"/>
          <w:highlight w:val="green"/>
        </w:rPr>
        <w:t xml:space="preserve">was </w:t>
      </w:r>
      <w:r w:rsidRPr="00753A39">
        <w:rPr>
          <w:rStyle w:val="Emphasis"/>
          <w:highlight w:val="green"/>
        </w:rPr>
        <w:t>so small and brief</w:t>
      </w:r>
      <w:r w:rsidRPr="00381B34">
        <w:rPr>
          <w:rStyle w:val="Emphasis"/>
        </w:rPr>
        <w:t xml:space="preserve">, and killed so few people, </w:t>
      </w:r>
      <w:r w:rsidRPr="00753A39">
        <w:rPr>
          <w:rStyle w:val="Emphasis"/>
          <w:highlight w:val="green"/>
        </w:rPr>
        <w:t>that the</w:t>
      </w:r>
      <w:r w:rsidRPr="00CA3586">
        <w:rPr>
          <w:sz w:val="16"/>
        </w:rPr>
        <w:t xml:space="preserve"> Uppsala Data Conflict Program (</w:t>
      </w:r>
      <w:r w:rsidRPr="00753A39">
        <w:rPr>
          <w:rStyle w:val="Emphasis"/>
          <w:highlight w:val="green"/>
        </w:rPr>
        <w:t>UDCP</w:t>
      </w:r>
      <w:r w:rsidRPr="00CA3586">
        <w:rPr>
          <w:sz w:val="16"/>
          <w:highlight w:val="green"/>
        </w:rPr>
        <w:t xml:space="preserve">) </w:t>
      </w:r>
      <w:r w:rsidRPr="00753A39">
        <w:rPr>
          <w:rStyle w:val="Emphasis"/>
          <w:highlight w:val="green"/>
        </w:rPr>
        <w:t>codes it</w:t>
      </w:r>
      <w:r w:rsidRPr="00381B34">
        <w:rPr>
          <w:rStyle w:val="Emphasis"/>
        </w:rPr>
        <w:t xml:space="preserve"> as</w:t>
      </w:r>
      <w:r w:rsidRPr="00CA3586">
        <w:rPr>
          <w:sz w:val="16"/>
        </w:rPr>
        <w:t xml:space="preserve"> falling </w:t>
      </w:r>
      <w:r w:rsidRPr="00753A39">
        <w:rPr>
          <w:rStyle w:val="Emphasis"/>
          <w:highlight w:val="green"/>
        </w:rPr>
        <w:t>below</w:t>
      </w:r>
      <w:r w:rsidRPr="00381B34">
        <w:rPr>
          <w:rStyle w:val="Emphasis"/>
        </w:rPr>
        <w:t xml:space="preserve"> the</w:t>
      </w:r>
      <w:r w:rsidRPr="00CA3586">
        <w:rPr>
          <w:sz w:val="16"/>
        </w:rPr>
        <w:t xml:space="preserve"> conventional </w:t>
      </w:r>
      <w:r w:rsidRPr="00381B34">
        <w:rPr>
          <w:rStyle w:val="Emphasis"/>
        </w:rPr>
        <w:t xml:space="preserve">threshold of 1,000 battle deaths that political scientists use to define </w:t>
      </w:r>
      <w:r>
        <w:rPr>
          <w:rStyle w:val="Emphasis"/>
        </w:rPr>
        <w:t>“</w:t>
      </w:r>
      <w:r w:rsidRPr="00753A39">
        <w:rPr>
          <w:rStyle w:val="Emphasis"/>
          <w:highlight w:val="green"/>
        </w:rPr>
        <w:t>war</w:t>
      </w:r>
      <w:r>
        <w:rPr>
          <w:rStyle w:val="Emphasis"/>
        </w:rPr>
        <w:t>”</w:t>
      </w:r>
      <w:r w:rsidRPr="00CA3586">
        <w:rPr>
          <w:sz w:val="16"/>
        </w:rPr>
        <w:t xml:space="preserve"> (UDCP estimates 886 battle deaths).[18] </w:t>
      </w:r>
      <w:r w:rsidRPr="00381B34">
        <w:rPr>
          <w:rStyle w:val="StyleUnderline"/>
        </w:rPr>
        <w:t>That is a technicality, however,</w:t>
      </w:r>
      <w:r w:rsidRPr="00CA3586">
        <w:rPr>
          <w:sz w:val="16"/>
        </w:rPr>
        <w:t xml:space="preserve"> and the case does raise a potential problem for the democratic peace theory. </w:t>
      </w:r>
      <w:r w:rsidRPr="00381B34">
        <w:rPr>
          <w:rStyle w:val="StyleUnderline"/>
        </w:rPr>
        <w:t>But</w:t>
      </w:r>
      <w:r w:rsidRPr="00CA3586">
        <w:rPr>
          <w:sz w:val="16"/>
        </w:rPr>
        <w:t xml:space="preserve"> not a large one. As I often tell my students, </w:t>
      </w:r>
      <w:r w:rsidRPr="00381B34">
        <w:rPr>
          <w:rStyle w:val="StyleUnderline"/>
        </w:rPr>
        <w:t>the fact that scholars have spent so much time debating the marginal cases proves that</w:t>
      </w:r>
      <w:r w:rsidRPr="00CA3586">
        <w:rPr>
          <w:sz w:val="16"/>
        </w:rPr>
        <w:t xml:space="preserve"> the </w:t>
      </w:r>
      <w:r w:rsidRPr="00753A39">
        <w:rPr>
          <w:rStyle w:val="StyleUnderline"/>
          <w:highlight w:val="green"/>
        </w:rPr>
        <w:t>d</w:t>
      </w:r>
      <w:r w:rsidRPr="00CA3586">
        <w:rPr>
          <w:sz w:val="16"/>
        </w:rPr>
        <w:t xml:space="preserve">emocratic </w:t>
      </w:r>
      <w:r w:rsidRPr="00753A39">
        <w:rPr>
          <w:rStyle w:val="StyleUnderline"/>
          <w:highlight w:val="green"/>
        </w:rPr>
        <w:t>p</w:t>
      </w:r>
      <w:r w:rsidRPr="00CA3586">
        <w:rPr>
          <w:sz w:val="16"/>
        </w:rPr>
        <w:t xml:space="preserve">eace </w:t>
      </w:r>
      <w:r w:rsidRPr="00753A39">
        <w:rPr>
          <w:rStyle w:val="StyleUnderline"/>
          <w:highlight w:val="green"/>
        </w:rPr>
        <w:t>t</w:t>
      </w:r>
      <w:r w:rsidRPr="00CA3586">
        <w:rPr>
          <w:sz w:val="16"/>
        </w:rPr>
        <w:t xml:space="preserve">heory </w:t>
      </w:r>
      <w:r w:rsidRPr="00381B34">
        <w:rPr>
          <w:rStyle w:val="StyleUnderline"/>
        </w:rPr>
        <w:t>is true the rest of the time</w:t>
      </w:r>
      <w:r w:rsidRPr="00CA3586">
        <w:rPr>
          <w:sz w:val="16"/>
        </w:rPr>
        <w:t xml:space="preserve">—which is to say, </w:t>
      </w:r>
      <w:r w:rsidRPr="00381B34">
        <w:rPr>
          <w:rStyle w:val="Emphasis"/>
        </w:rPr>
        <w:t xml:space="preserve">it </w:t>
      </w:r>
      <w:r w:rsidRPr="00753A39">
        <w:rPr>
          <w:rStyle w:val="Emphasis"/>
          <w:highlight w:val="green"/>
        </w:rPr>
        <w:t>is true for</w:t>
      </w:r>
      <w:r w:rsidRPr="00381B34">
        <w:rPr>
          <w:rStyle w:val="Emphasis"/>
        </w:rPr>
        <w:t xml:space="preserve"> the other </w:t>
      </w:r>
      <w:r w:rsidRPr="00753A39">
        <w:rPr>
          <w:rStyle w:val="Emphasis"/>
          <w:highlight w:val="green"/>
        </w:rPr>
        <w:t>99.9 percent of cases</w:t>
      </w:r>
      <w:r w:rsidRPr="00381B34">
        <w:rPr>
          <w:rStyle w:val="Emphasis"/>
        </w:rPr>
        <w:t>.</w:t>
      </w:r>
      <w:r w:rsidRPr="00CA3586">
        <w:rPr>
          <w:sz w:val="16"/>
        </w:rPr>
        <w:t xml:space="preserve"> It is true </w:t>
      </w:r>
      <w:r w:rsidRPr="00381B34">
        <w:rPr>
          <w:rStyle w:val="StyleUnderline"/>
        </w:rPr>
        <w:t>enough for policymaking: scholars can reliably trust that democracies virtually never go to war</w:t>
      </w:r>
      <w:r w:rsidRPr="00CA3586">
        <w:rPr>
          <w:sz w:val="16"/>
        </w:rPr>
        <w:t xml:space="preserve"> against each other. And if it is true, </w:t>
      </w:r>
      <w:r w:rsidRPr="00381B34">
        <w:rPr>
          <w:rStyle w:val="StyleUnderline"/>
        </w:rPr>
        <w:t>realism</w:t>
      </w:r>
      <w:r w:rsidRPr="00CA3586">
        <w:rPr>
          <w:sz w:val="16"/>
        </w:rPr>
        <w:t xml:space="preserve"> is not just a faulty guide; it </w:t>
      </w:r>
      <w:r w:rsidRPr="00381B34">
        <w:rPr>
          <w:rStyle w:val="StyleUnderline"/>
        </w:rPr>
        <w:t>is</w:t>
      </w:r>
      <w:r w:rsidRPr="00CA3586">
        <w:rPr>
          <w:sz w:val="16"/>
        </w:rPr>
        <w:t xml:space="preserve"> a </w:t>
      </w:r>
      <w:r w:rsidRPr="00381B34">
        <w:rPr>
          <w:rStyle w:val="StyleUnderline"/>
        </w:rPr>
        <w:t>treacherous</w:t>
      </w:r>
      <w:r w:rsidRPr="00CA3586">
        <w:rPr>
          <w:sz w:val="16"/>
        </w:rPr>
        <w:t xml:space="preserve"> one, leading us in exactly the opposite direction we should go.</w:t>
      </w:r>
    </w:p>
    <w:p w14:paraId="08819741" w14:textId="77777777" w:rsidR="00814D99" w:rsidRDefault="00814D99" w:rsidP="00814D99">
      <w:pPr>
        <w:pStyle w:val="Heading4"/>
      </w:pPr>
      <w:r>
        <w:t>High-quality education solves sustainable development.</w:t>
      </w:r>
    </w:p>
    <w:p w14:paraId="6E945108" w14:textId="77777777" w:rsidR="00814D99" w:rsidRPr="00A968C3" w:rsidRDefault="00814D99" w:rsidP="00814D99">
      <w:pPr>
        <w:rPr>
          <w:b/>
          <w:sz w:val="26"/>
          <w:u w:val="single"/>
        </w:rPr>
      </w:pPr>
      <w:r>
        <w:rPr>
          <w:rStyle w:val="Style13ptBold"/>
        </w:rPr>
        <w:t xml:space="preserve">WEF 15 </w:t>
      </w:r>
      <w:r>
        <w:rPr>
          <w:sz w:val="16"/>
        </w:rPr>
        <w:t xml:space="preserve">(World Economic Forum, world-renowned economic/leadership organization, </w:t>
      </w:r>
      <w:r w:rsidRPr="00A968C3">
        <w:rPr>
          <w:sz w:val="16"/>
        </w:rPr>
        <w:t xml:space="preserve">5-19-2015, "Why education is the key to sustainable development," World Economic Forum, </w:t>
      </w:r>
      <w:hyperlink r:id="rId15" w:history="1">
        <w:r w:rsidRPr="00A968C3">
          <w:rPr>
            <w:rStyle w:val="Hyperlink"/>
            <w:sz w:val="16"/>
          </w:rPr>
          <w:t>https://www.weforum.org/agenda/2015/05/why-education-is-the-key-to-sustainable-development/</w:t>
        </w:r>
      </w:hyperlink>
      <w:r w:rsidRPr="00A968C3">
        <w:rPr>
          <w:sz w:val="16"/>
        </w:rPr>
        <w:t>) AG</w:t>
      </w:r>
    </w:p>
    <w:p w14:paraId="4AF5977E" w14:textId="77777777" w:rsidR="00814D99" w:rsidRPr="00A968C3" w:rsidRDefault="00814D99" w:rsidP="00814D99">
      <w:pPr>
        <w:rPr>
          <w:sz w:val="16"/>
        </w:rPr>
      </w:pPr>
      <w:r w:rsidRPr="00873A4F">
        <w:rPr>
          <w:rStyle w:val="StyleUnderline"/>
        </w:rPr>
        <w:t>A strong education system broadens access to opportunities, improves health, and bolsters the resilience of communities – all while fueling economic growth</w:t>
      </w:r>
      <w:r w:rsidRPr="00A968C3">
        <w:rPr>
          <w:sz w:val="16"/>
        </w:rPr>
        <w:t xml:space="preserve"> in a way that can reinforce and accelerate these processes. Moreover, </w:t>
      </w:r>
      <w:r w:rsidRPr="00333D73">
        <w:rPr>
          <w:rStyle w:val="Emphasis"/>
          <w:highlight w:val="green"/>
        </w:rPr>
        <w:t>education provides</w:t>
      </w:r>
      <w:r w:rsidRPr="00873A4F">
        <w:rPr>
          <w:rStyle w:val="Emphasis"/>
        </w:rPr>
        <w:t xml:space="preserve"> the </w:t>
      </w:r>
      <w:r w:rsidRPr="00333D73">
        <w:rPr>
          <w:rStyle w:val="Emphasis"/>
          <w:highlight w:val="green"/>
        </w:rPr>
        <w:t>skills</w:t>
      </w:r>
      <w:r w:rsidRPr="00873A4F">
        <w:rPr>
          <w:rStyle w:val="Emphasis"/>
        </w:rPr>
        <w:t xml:space="preserve"> people need </w:t>
      </w:r>
      <w:r w:rsidRPr="00333D73">
        <w:rPr>
          <w:rStyle w:val="Emphasis"/>
          <w:highlight w:val="green"/>
        </w:rPr>
        <w:t>to thrive in</w:t>
      </w:r>
      <w:r w:rsidRPr="00873A4F">
        <w:rPr>
          <w:rStyle w:val="Emphasis"/>
        </w:rPr>
        <w:t xml:space="preserve"> the new </w:t>
      </w:r>
      <w:r w:rsidRPr="00333D73">
        <w:rPr>
          <w:rStyle w:val="Emphasis"/>
          <w:highlight w:val="green"/>
        </w:rPr>
        <w:t>sustainable economy</w:t>
      </w:r>
      <w:r w:rsidRPr="00873A4F">
        <w:rPr>
          <w:rStyle w:val="StyleUnderline"/>
        </w:rPr>
        <w:t>, working in areas such as renewable energy, smart ag</w:t>
      </w:r>
      <w:r w:rsidRPr="00A968C3">
        <w:rPr>
          <w:sz w:val="16"/>
        </w:rPr>
        <w:t xml:space="preserve">riculture, forest rehabilitation, </w:t>
      </w:r>
      <w:r w:rsidRPr="00873A4F">
        <w:rPr>
          <w:rStyle w:val="StyleUnderline"/>
        </w:rPr>
        <w:t>the design of resource-efficient cities, and</w:t>
      </w:r>
      <w:r w:rsidRPr="00A968C3">
        <w:rPr>
          <w:sz w:val="16"/>
        </w:rPr>
        <w:t xml:space="preserve"> sound </w:t>
      </w:r>
      <w:r w:rsidRPr="00873A4F">
        <w:rPr>
          <w:rStyle w:val="StyleUnderline"/>
        </w:rPr>
        <w:t>management of</w:t>
      </w:r>
      <w:r w:rsidRPr="00A968C3">
        <w:rPr>
          <w:sz w:val="16"/>
        </w:rPr>
        <w:t xml:space="preserve"> healthy </w:t>
      </w:r>
      <w:r w:rsidRPr="00873A4F">
        <w:rPr>
          <w:rStyle w:val="StyleUnderline"/>
        </w:rPr>
        <w:t>ecosystems</w:t>
      </w:r>
      <w:r w:rsidRPr="00A968C3">
        <w:rPr>
          <w:sz w:val="16"/>
        </w:rPr>
        <w:t>.</w:t>
      </w:r>
    </w:p>
    <w:p w14:paraId="4AC192B7" w14:textId="77777777" w:rsidR="00814D99" w:rsidRPr="00873A4F" w:rsidRDefault="00814D99" w:rsidP="00814D99">
      <w:pPr>
        <w:rPr>
          <w:rStyle w:val="StyleUnderline"/>
        </w:rPr>
      </w:pPr>
      <w:r w:rsidRPr="00A968C3">
        <w:rPr>
          <w:sz w:val="16"/>
        </w:rPr>
        <w:t xml:space="preserve">Perhaps </w:t>
      </w:r>
      <w:r w:rsidRPr="00873A4F">
        <w:rPr>
          <w:rStyle w:val="StyleUnderline"/>
        </w:rPr>
        <w:t xml:space="preserve">most important, education can bring about a </w:t>
      </w:r>
      <w:r w:rsidRPr="00333D73">
        <w:rPr>
          <w:rStyle w:val="Emphasis"/>
          <w:highlight w:val="green"/>
        </w:rPr>
        <w:t>fundamental shift</w:t>
      </w:r>
      <w:r w:rsidRPr="00873A4F">
        <w:rPr>
          <w:rStyle w:val="StyleUnderline"/>
        </w:rPr>
        <w:t xml:space="preserve"> in how we think, act, and discharge our responsibilities toward one another and the planet</w:t>
      </w:r>
      <w:r w:rsidRPr="00A968C3">
        <w:rPr>
          <w:sz w:val="16"/>
        </w:rPr>
        <w:t xml:space="preserve">. After all, </w:t>
      </w:r>
      <w:r w:rsidRPr="00873A4F">
        <w:rPr>
          <w:rStyle w:val="StyleUnderline"/>
        </w:rPr>
        <w:t>while financial incentives, targeted policies, and technological innovation are needed</w:t>
      </w:r>
      <w:r w:rsidRPr="00A968C3">
        <w:rPr>
          <w:sz w:val="16"/>
        </w:rPr>
        <w:t xml:space="preserve"> to catalyze new ways of producing and consuming, </w:t>
      </w:r>
      <w:r w:rsidRPr="00873A4F">
        <w:rPr>
          <w:rStyle w:val="StyleUnderline"/>
        </w:rPr>
        <w:t xml:space="preserve">they cannot </w:t>
      </w:r>
      <w:r w:rsidRPr="00873A4F">
        <w:rPr>
          <w:rStyle w:val="Emphasis"/>
        </w:rPr>
        <w:t>reshape people’s value systems</w:t>
      </w:r>
      <w:r w:rsidRPr="00873A4F">
        <w:rPr>
          <w:rStyle w:val="StyleUnderline"/>
        </w:rPr>
        <w:t xml:space="preserve"> so </w:t>
      </w:r>
      <w:r w:rsidRPr="00333D73">
        <w:rPr>
          <w:rStyle w:val="StyleUnderline"/>
          <w:highlight w:val="green"/>
        </w:rPr>
        <w:t>that</w:t>
      </w:r>
      <w:r w:rsidRPr="00873A4F">
        <w:rPr>
          <w:rStyle w:val="StyleUnderline"/>
        </w:rPr>
        <w:t xml:space="preserve"> they willingly uphold and advance the principles of </w:t>
      </w:r>
      <w:r w:rsidRPr="00873A4F">
        <w:rPr>
          <w:rStyle w:val="StyleUnderline"/>
        </w:rPr>
        <w:lastRenderedPageBreak/>
        <w:t>sustainable development. Schools</w:t>
      </w:r>
      <w:r w:rsidRPr="00A968C3">
        <w:rPr>
          <w:sz w:val="16"/>
        </w:rPr>
        <w:t xml:space="preserve">, however, </w:t>
      </w:r>
      <w:r w:rsidRPr="00333D73">
        <w:rPr>
          <w:rStyle w:val="StyleUnderline"/>
          <w:highlight w:val="green"/>
        </w:rPr>
        <w:t>can</w:t>
      </w:r>
      <w:r w:rsidRPr="00333D73">
        <w:rPr>
          <w:rStyle w:val="Emphasis"/>
          <w:highlight w:val="green"/>
        </w:rPr>
        <w:t xml:space="preserve"> nurture a new generation of environmentally savvy citizens</w:t>
      </w:r>
      <w:r w:rsidRPr="00873A4F">
        <w:rPr>
          <w:rStyle w:val="Emphasis"/>
        </w:rPr>
        <w:t xml:space="preserve"> </w:t>
      </w:r>
      <w:r w:rsidRPr="00873A4F">
        <w:rPr>
          <w:rStyle w:val="StyleUnderline"/>
        </w:rPr>
        <w:t>to support the transition to a prosperous and sustainable future.</w:t>
      </w:r>
    </w:p>
    <w:p w14:paraId="7F265D6E" w14:textId="77777777" w:rsidR="00814D99" w:rsidRPr="00A968C3" w:rsidRDefault="00814D99" w:rsidP="00814D99">
      <w:pPr>
        <w:rPr>
          <w:sz w:val="16"/>
        </w:rPr>
      </w:pPr>
      <w:r w:rsidRPr="00873A4F">
        <w:rPr>
          <w:rStyle w:val="StyleUnderline"/>
        </w:rPr>
        <w:t>Some schools are already becoming learning labs for sustainable development</w:t>
      </w:r>
      <w:r w:rsidRPr="00A968C3">
        <w:rPr>
          <w:sz w:val="16"/>
        </w:rPr>
        <w:t xml:space="preserve">, where young students are being prepared to adapt to and help mitigate the consequences of climate change. </w:t>
      </w:r>
      <w:r w:rsidRPr="00873A4F">
        <w:rPr>
          <w:rStyle w:val="StyleUnderline"/>
        </w:rPr>
        <w:t>Guided by the UNFCCC</w:t>
      </w:r>
      <w:r w:rsidRPr="00A968C3">
        <w:rPr>
          <w:sz w:val="16"/>
        </w:rPr>
        <w:t xml:space="preserve"> – as well as related initiatives like the UN Alliance on Climate Change Education, Training, and Public Awareness – governments are increasingly integrating education strategies, tools, and targets into national development policies. The UNESCO-led UN Decade of Education for Sustainable Development, which began in 2005, was explicitly intended to instill in every human being “the knowledge, skills, attitudes, and values necessary to shape a sustainable future.”</w:t>
      </w:r>
    </w:p>
    <w:p w14:paraId="7DDB34D3" w14:textId="77777777" w:rsidR="00814D99" w:rsidRPr="00A968C3" w:rsidRDefault="00814D99" w:rsidP="00814D99">
      <w:pPr>
        <w:rPr>
          <w:sz w:val="16"/>
          <w:szCs w:val="16"/>
        </w:rPr>
      </w:pPr>
      <w:r w:rsidRPr="00A968C3">
        <w:rPr>
          <w:sz w:val="16"/>
          <w:szCs w:val="16"/>
        </w:rPr>
        <w:t>Together, UNESCO and the UNFCCC are not only promoting climate-change education in schools; they are also giving teachers the tools and knowledge they need to provide that education through online courses. Already, more than 14 million students and 1.2 million teachers in 58 countries have been engaged in such learning, and 550 business schools have signed on to the Principles for Responsible Management Education, developed by the UN Global Compact.</w:t>
      </w:r>
    </w:p>
    <w:p w14:paraId="5D868A32" w14:textId="77777777" w:rsidR="00814D99" w:rsidRPr="00A968C3" w:rsidRDefault="00814D99" w:rsidP="00814D99">
      <w:pPr>
        <w:rPr>
          <w:sz w:val="16"/>
        </w:rPr>
      </w:pPr>
      <w:r w:rsidRPr="00873A4F">
        <w:rPr>
          <w:rStyle w:val="StyleUnderline"/>
        </w:rPr>
        <w:t>This progress</w:t>
      </w:r>
      <w:r w:rsidRPr="00A968C3">
        <w:rPr>
          <w:sz w:val="16"/>
        </w:rPr>
        <w:t xml:space="preserve">, though important, </w:t>
      </w:r>
      <w:r w:rsidRPr="00873A4F">
        <w:rPr>
          <w:rStyle w:val="StyleUnderline"/>
        </w:rPr>
        <w:t xml:space="preserve">is just the beginning. What is needed now is a global movement, with every student in every country learning about sustainable development from </w:t>
      </w:r>
      <w:r w:rsidRPr="00333D73">
        <w:rPr>
          <w:rStyle w:val="Emphasis"/>
          <w:highlight w:val="green"/>
        </w:rPr>
        <w:t>well-trained teachers</w:t>
      </w:r>
      <w:r w:rsidRPr="00873A4F">
        <w:rPr>
          <w:rStyle w:val="StyleUnderline"/>
        </w:rPr>
        <w:t xml:space="preserve">, </w:t>
      </w:r>
      <w:r w:rsidRPr="00873A4F">
        <w:rPr>
          <w:rStyle w:val="Emphasis"/>
        </w:rPr>
        <w:t>equipped with the appropriate curricula and resources</w:t>
      </w:r>
      <w:r w:rsidRPr="00A968C3">
        <w:rPr>
          <w:sz w:val="16"/>
        </w:rPr>
        <w:t>. An ambitious sustainable development agenda, together with a legally binding global climate deal, could go a long way toward catalyzing such a movement.</w:t>
      </w:r>
    </w:p>
    <w:p w14:paraId="0D7090A3" w14:textId="77777777" w:rsidR="00814D99" w:rsidRDefault="00814D99" w:rsidP="00814D99">
      <w:pPr>
        <w:rPr>
          <w:rStyle w:val="Emphasis"/>
        </w:rPr>
      </w:pPr>
      <w:r w:rsidRPr="00A968C3">
        <w:rPr>
          <w:sz w:val="16"/>
        </w:rPr>
        <w:t xml:space="preserve">Of course, we cannot secure a sustainable future in a matter of months. But, with a well-designed set of commitments and targets, we can move onto the right path. And, </w:t>
      </w:r>
      <w:r w:rsidRPr="00333D73">
        <w:rPr>
          <w:rStyle w:val="Emphasis"/>
          <w:highlight w:val="green"/>
        </w:rPr>
        <w:t>with</w:t>
      </w:r>
      <w:r w:rsidRPr="00333D73">
        <w:rPr>
          <w:rStyle w:val="StyleUnderline"/>
          <w:highlight w:val="green"/>
        </w:rPr>
        <w:t xml:space="preserve"> </w:t>
      </w:r>
      <w:r w:rsidRPr="00333D73">
        <w:rPr>
          <w:rStyle w:val="Emphasis"/>
          <w:highlight w:val="green"/>
        </w:rPr>
        <w:t>effective educational programs</w:t>
      </w:r>
      <w:r w:rsidRPr="00A968C3">
        <w:rPr>
          <w:sz w:val="16"/>
        </w:rPr>
        <w:t xml:space="preserve"> that instill in future generations the importance of restoring Earth’s balance and delivering a prosperous future for the many, rather than the few, </w:t>
      </w:r>
      <w:r w:rsidRPr="00333D73">
        <w:rPr>
          <w:rStyle w:val="Emphasis"/>
          <w:highlight w:val="green"/>
        </w:rPr>
        <w:t>we can stay on that path.</w:t>
      </w:r>
    </w:p>
    <w:p w14:paraId="326962FB" w14:textId="77777777" w:rsidR="00814D99" w:rsidRPr="00594ADE" w:rsidRDefault="00814D99" w:rsidP="00814D99">
      <w:pPr>
        <w:pStyle w:val="Heading4"/>
      </w:pPr>
      <w:r>
        <w:t>Solves a laundry list of existential threats.</w:t>
      </w:r>
    </w:p>
    <w:p w14:paraId="1006FFA4" w14:textId="77777777" w:rsidR="00814D99" w:rsidRPr="00594ADE" w:rsidRDefault="00814D99" w:rsidP="00814D99">
      <w:r w:rsidRPr="00594ADE">
        <w:t xml:space="preserve">Tom </w:t>
      </w:r>
      <w:r w:rsidRPr="00594ADE">
        <w:rPr>
          <w:rStyle w:val="Style13ptBold"/>
        </w:rPr>
        <w:t>Cernev &amp;</w:t>
      </w:r>
      <w:r w:rsidRPr="00594ADE">
        <w:t xml:space="preserve"> Richard </w:t>
      </w:r>
      <w:r w:rsidRPr="00594ADE">
        <w:rPr>
          <w:rStyle w:val="Style13ptBold"/>
        </w:rPr>
        <w:t>Fenner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778A02DA" w14:textId="77777777" w:rsidR="00814D99" w:rsidRDefault="00814D99" w:rsidP="00814D99">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Randers, Rockstrom, Stoknes, Goluke, Collste, Cornell, Donges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system"(Mastrojeni,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r w:rsidRPr="008D2E40">
        <w:rPr>
          <w:rStyle w:val="StyleUnderline"/>
          <w:highlight w:val="green"/>
        </w:rPr>
        <w:t xml:space="preserve">characterised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cyber attacks,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w:t>
      </w:r>
      <w:r w:rsidRPr="00594ADE">
        <w:rPr>
          <w:sz w:val="16"/>
        </w:rPr>
        <w:lastRenderedPageBreak/>
        <w:t xml:space="preserve">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Denkenberger,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Inayatullah, Burgman, Sutherland, &amp; Wintle,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(Turchin &amp; Denkenberger,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(Turchin &amp; Denkenberger,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(Tonn,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(Tonn &amp; MacGregor, 2009; Tonn,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(Kareiva</w:t>
      </w:r>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terrestial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 xml:space="preserve">(SDG 10) between rich and poor nations and individuals. Quality Education (SDG 4) is important as a key leverage point to stimulate the generation and adoption of new technologies to improve energy (SDG 7) and water supplies </w:t>
      </w:r>
      <w:r w:rsidRPr="00594ADE">
        <w:rPr>
          <w:sz w:val="16"/>
        </w:rPr>
        <w:lastRenderedPageBreak/>
        <w:t>(6) which can enhance agricultural production. Such linkages are convincingly examined and demonstrated in the recent film “The Boy Who Harnessed the Wind” (2019), based on a factual story of water shortages in Malawi in the mid 2000s.</w:t>
      </w:r>
      <w:r>
        <w:rPr>
          <w:sz w:val="16"/>
        </w:rPr>
        <w:t xml:space="preserve"> </w:t>
      </w:r>
      <w:r w:rsidRPr="00594ADE">
        <w:rPr>
          <w:sz w:val="16"/>
        </w:rPr>
        <w:t xml:space="preserve">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049C61F4" w14:textId="77777777" w:rsidR="00814D99" w:rsidRPr="00AE4834" w:rsidRDefault="00814D99" w:rsidP="00814D99">
      <w:pPr>
        <w:rPr>
          <w:u w:val="single"/>
        </w:rPr>
      </w:pPr>
    </w:p>
    <w:p w14:paraId="7E6691BF" w14:textId="77777777" w:rsidR="00814D99" w:rsidRDefault="00814D99" w:rsidP="00814D99"/>
    <w:p w14:paraId="3FF250DC" w14:textId="77777777" w:rsidR="00814D99" w:rsidRDefault="00814D99" w:rsidP="00814D99"/>
    <w:p w14:paraId="4E14E728" w14:textId="77777777" w:rsidR="00814D99" w:rsidRDefault="00814D99" w:rsidP="00814D99">
      <w:pPr>
        <w:pStyle w:val="Heading3"/>
      </w:pPr>
      <w:r>
        <w:lastRenderedPageBreak/>
        <w:t>Solvency</w:t>
      </w:r>
    </w:p>
    <w:p w14:paraId="12F4BE34" w14:textId="77777777" w:rsidR="00814D99" w:rsidRDefault="00814D99" w:rsidP="00814D99">
      <w:pPr>
        <w:pStyle w:val="Heading4"/>
      </w:pPr>
      <w:r>
        <w:t xml:space="preserve">Plan text: A just government ought to recognize an unconditional right of teachers to strike. </w:t>
      </w:r>
    </w:p>
    <w:p w14:paraId="52318E1B" w14:textId="77777777" w:rsidR="00814D99" w:rsidRDefault="00814D99" w:rsidP="00814D99"/>
    <w:p w14:paraId="52258B02" w14:textId="77777777" w:rsidR="00814D99" w:rsidRDefault="00814D99" w:rsidP="00814D99">
      <w:pPr>
        <w:pStyle w:val="Heading4"/>
      </w:pPr>
      <w:r>
        <w:t xml:space="preserve">Definition of </w:t>
      </w:r>
      <w:r w:rsidRPr="0026026A">
        <w:rPr>
          <w:u w:val="single"/>
        </w:rPr>
        <w:t>unconditional right to strike</w:t>
      </w:r>
      <w:r>
        <w:t>:</w:t>
      </w:r>
    </w:p>
    <w:p w14:paraId="0552A678" w14:textId="77777777" w:rsidR="00814D99" w:rsidRDefault="00814D99" w:rsidP="00814D99">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6" w:history="1">
        <w:r w:rsidRPr="00540FF3">
          <w:rPr>
            <w:rStyle w:val="Hyperlink"/>
          </w:rPr>
          <w:t>https://play.google.com/store/books/details?id=7o1tA__v4xwC&amp;rdid=book-7o1tA__v4xwC&amp;rdot=1</w:t>
        </w:r>
      </w:hyperlink>
      <w:r>
        <w:t>] Justin</w:t>
      </w:r>
    </w:p>
    <w:p w14:paraId="4EC8FBCC" w14:textId="77777777" w:rsidR="00814D99" w:rsidRPr="0026026A" w:rsidRDefault="00814D99" w:rsidP="00814D99">
      <w:r>
        <w:t>**Edited for gendered language</w:t>
      </w:r>
    </w:p>
    <w:p w14:paraId="0F708F6A" w14:textId="77777777" w:rsidR="00814D99" w:rsidRDefault="00814D99" w:rsidP="00814D99">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6C3A81DD" w14:textId="77777777" w:rsidR="00814D99" w:rsidRDefault="00814D99" w:rsidP="00814D99">
      <w:pPr>
        <w:rPr>
          <w:u w:val="single"/>
        </w:rPr>
      </w:pPr>
    </w:p>
    <w:p w14:paraId="1B94E982" w14:textId="77777777" w:rsidR="00814D99" w:rsidRPr="00C23242" w:rsidRDefault="00814D99" w:rsidP="00814D99">
      <w:pPr>
        <w:pStyle w:val="Heading4"/>
      </w:pPr>
      <w:r>
        <w:t>Amendment is normal means</w:t>
      </w:r>
    </w:p>
    <w:p w14:paraId="3ACEDB32" w14:textId="77777777" w:rsidR="00814D99" w:rsidRPr="00C23242" w:rsidRDefault="00814D99" w:rsidP="00814D99">
      <w:r w:rsidRPr="00C23242">
        <w:rPr>
          <w:rStyle w:val="Style13ptBold"/>
        </w:rPr>
        <w:t>Brudney 20</w:t>
      </w:r>
      <w:r>
        <w:t xml:space="preserve"> </w:t>
      </w:r>
      <w:r w:rsidRPr="00C23242">
        <w:t>Brudney, J. J. (2020). The Right to Strike is Recognised as Customary International Law. </w:t>
      </w:r>
      <w:r w:rsidRPr="00C23242">
        <w:rPr>
          <w:i/>
          <w:iCs/>
        </w:rPr>
        <w:t>Yale Law</w:t>
      </w:r>
      <w:r w:rsidRPr="00C23242">
        <w:t>, 10–11. https://doi.org/10.5040/9781509933587.ch-011</w:t>
      </w:r>
      <w:r>
        <w:t>/SJKS</w:t>
      </w:r>
    </w:p>
    <w:p w14:paraId="2CBBE522" w14:textId="77777777" w:rsidR="00814D99" w:rsidRPr="00C23242" w:rsidRDefault="00814D99" w:rsidP="00814D99">
      <w:pPr>
        <w:rPr>
          <w:sz w:val="16"/>
        </w:rPr>
      </w:pPr>
      <w:r w:rsidRPr="00683D68">
        <w:rPr>
          <w:rStyle w:val="Emphasis"/>
          <w:highlight w:val="green"/>
        </w:rPr>
        <w:t>Recognition of the right to strike</w:t>
      </w:r>
      <w:r w:rsidRPr="00C23242">
        <w:rPr>
          <w:rStyle w:val="Emphasis"/>
        </w:rPr>
        <w:t xml:space="preserve"> as fundamental by two key ILO supervisory bodies </w:t>
      </w:r>
      <w:r w:rsidRPr="00683D68">
        <w:rPr>
          <w:rStyle w:val="Emphasis"/>
          <w:highlight w:val="green"/>
        </w:rPr>
        <w:t>is reinforced by affirmation of the right within</w:t>
      </w:r>
      <w:r w:rsidRPr="00C23242">
        <w:rPr>
          <w:rStyle w:val="Emphasis"/>
        </w:rPr>
        <w:t xml:space="preserve"> a broad framework of international covenants, transnational conventions and judicial decisions, and </w:t>
      </w:r>
      <w:r w:rsidRPr="00683D68">
        <w:rPr>
          <w:rStyle w:val="Emphasis"/>
          <w:highlight w:val="green"/>
        </w:rPr>
        <w:t>national constitutions</w:t>
      </w:r>
      <w:r w:rsidRPr="00C23242">
        <w:rPr>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3F520645" w14:textId="77777777" w:rsidR="00814D99" w:rsidRDefault="00814D99" w:rsidP="00814D99">
      <w:pPr>
        <w:rPr>
          <w:u w:val="single"/>
        </w:rPr>
      </w:pPr>
    </w:p>
    <w:p w14:paraId="48C75264" w14:textId="77777777" w:rsidR="00814D99" w:rsidRDefault="00814D99" w:rsidP="00814D99">
      <w:pPr>
        <w:pStyle w:val="Heading3"/>
      </w:pPr>
      <w:r>
        <w:lastRenderedPageBreak/>
        <w:t>Framing</w:t>
      </w:r>
    </w:p>
    <w:p w14:paraId="21B0B18D" w14:textId="77777777" w:rsidR="00814D99" w:rsidRPr="00192D33" w:rsidRDefault="00814D99" w:rsidP="00814D99">
      <w:pPr>
        <w:pStyle w:val="Heading4"/>
      </w:pPr>
      <w:r>
        <w:t>The standard is maximizing expected well-being, or hedonistic act utilitarianism.</w:t>
      </w:r>
    </w:p>
    <w:p w14:paraId="1298454B" w14:textId="77777777" w:rsidR="00814D99" w:rsidRPr="00A3034A" w:rsidRDefault="00814D99" w:rsidP="00814D99">
      <w:pPr>
        <w:pStyle w:val="Heading4"/>
        <w:rPr>
          <w:bCs w:val="0"/>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14:paraId="76A70444" w14:textId="77777777" w:rsidR="00814D99" w:rsidRPr="00192D33" w:rsidRDefault="00814D99" w:rsidP="00814D99">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7"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005BA37C" w14:textId="77777777" w:rsidR="00814D99" w:rsidRPr="00A3034A" w:rsidRDefault="00814D99" w:rsidP="00814D99">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569B8C69" w14:textId="77777777" w:rsidR="00814D99" w:rsidRPr="00A3034A" w:rsidRDefault="00814D99" w:rsidP="00814D99">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2866731C" w14:textId="77777777" w:rsidR="00814D99" w:rsidRPr="00A3034A" w:rsidRDefault="00814D99" w:rsidP="00814D99">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w:t>
      </w:r>
      <w:r w:rsidRPr="00A3034A">
        <w:rPr>
          <w:rFonts w:asciiTheme="minorHAnsi" w:hAnsiTheme="minorHAnsi" w:cstheme="minorHAnsi"/>
          <w:sz w:val="16"/>
        </w:rPr>
        <w:lastRenderedPageBreak/>
        <w:t xml:space="preserve">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7D5ACEA9" w14:textId="77777777" w:rsidR="00814D99" w:rsidRPr="00A3034A" w:rsidRDefault="00814D99" w:rsidP="00814D99">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1FB73344" w14:textId="77777777" w:rsidR="00814D99" w:rsidRPr="00A3034A" w:rsidRDefault="00814D99" w:rsidP="00814D99">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52367392" w14:textId="77777777" w:rsidR="00814D99" w:rsidRPr="00A3034A" w:rsidRDefault="00814D99" w:rsidP="00814D99">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DFC86E7" w14:textId="77777777" w:rsidR="00814D99" w:rsidRPr="00A3034A" w:rsidRDefault="00814D99" w:rsidP="00814D99">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2BCFFDBF" w14:textId="77777777" w:rsidR="00814D99" w:rsidRPr="00A3034A" w:rsidRDefault="00814D99" w:rsidP="00814D99">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65465A35" w14:textId="77777777" w:rsidR="00814D99" w:rsidRPr="00A3034A" w:rsidRDefault="00814D99" w:rsidP="00814D99">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6FF8A94" w14:textId="77777777" w:rsidR="00814D99" w:rsidRPr="00A3034A" w:rsidRDefault="00814D99" w:rsidP="00814D99">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24743C1D" w14:textId="77777777" w:rsidR="00814D99" w:rsidRPr="00A3034A" w:rsidRDefault="00814D99" w:rsidP="00814D99">
      <w:pPr>
        <w:rPr>
          <w:rFonts w:asciiTheme="minorHAnsi" w:hAnsiTheme="minorHAnsi" w:cstheme="minorHAnsi"/>
          <w:sz w:val="16"/>
        </w:rPr>
      </w:pPr>
      <w:r w:rsidRPr="00A3034A">
        <w:rPr>
          <w:rFonts w:asciiTheme="minorHAnsi" w:hAnsiTheme="minorHAnsi" w:cstheme="minorHAnsi"/>
          <w:sz w:val="16"/>
        </w:rPr>
        <w:lastRenderedPageBreak/>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1A32F10A" w14:textId="77777777" w:rsidR="00814D99" w:rsidRPr="00A3034A" w:rsidRDefault="00814D99" w:rsidP="00814D99">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accumbens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2F55D191" w14:textId="77777777" w:rsidR="00814D99" w:rsidRPr="00A3034A" w:rsidRDefault="00814D99" w:rsidP="00814D99">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0A5585B7" w14:textId="77777777" w:rsidR="00814D99" w:rsidRPr="00A3034A" w:rsidRDefault="00814D99" w:rsidP="00814D99">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0DF76F63" w14:textId="77777777" w:rsidR="00814D99" w:rsidRPr="00A3034A" w:rsidRDefault="00814D99" w:rsidP="00814D99">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6878DB64" w14:textId="77777777" w:rsidR="00814D99" w:rsidRPr="00A3034A" w:rsidRDefault="00814D99" w:rsidP="00814D99">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7F856E88" w14:textId="77777777" w:rsidR="00814D99" w:rsidRPr="00A3034A" w:rsidRDefault="00814D99" w:rsidP="00814D99">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3CEE4421" w14:textId="77777777" w:rsidR="00814D99" w:rsidRPr="00A3034A" w:rsidRDefault="00814D99" w:rsidP="00814D99">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1BB86F0C" w14:textId="77777777" w:rsidR="00814D99" w:rsidRPr="00A3034A" w:rsidRDefault="00814D99" w:rsidP="00814D99">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w:t>
      </w:r>
      <w:r w:rsidRPr="00A3034A">
        <w:rPr>
          <w:rFonts w:asciiTheme="minorHAnsi" w:hAnsiTheme="minorHAnsi" w:cstheme="minorHAnsi"/>
          <w:sz w:val="16"/>
        </w:rPr>
        <w:lastRenderedPageBreak/>
        <w:t xml:space="preserve">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0D88D6A9" w14:textId="77777777" w:rsidR="00814D99" w:rsidRPr="00A3034A" w:rsidRDefault="00814D99" w:rsidP="00814D99">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559FC6D1" w14:textId="77777777" w:rsidR="00814D99" w:rsidRPr="00A3034A" w:rsidRDefault="00814D99" w:rsidP="00814D99">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D9B2D52" w14:textId="77777777" w:rsidR="00814D99" w:rsidRPr="00A3034A" w:rsidRDefault="00814D99" w:rsidP="00814D99">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7526841E" w14:textId="77777777" w:rsidR="00814D99" w:rsidRDefault="00814D99" w:rsidP="00814D99">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DD8BE46" w14:textId="77777777" w:rsidR="00FB617C" w:rsidRDefault="00814D99" w:rsidP="00814D99">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0BCC8B1B" w14:textId="77777777" w:rsidR="00FB617C" w:rsidRPr="00EC75BB" w:rsidRDefault="00FB617C" w:rsidP="00FB617C">
      <w:pPr>
        <w:pStyle w:val="Heading4"/>
        <w:rPr>
          <w:rFonts w:cs="Calibri"/>
        </w:rPr>
      </w:pPr>
      <w:r>
        <w:rPr>
          <w:rFonts w:cs="Calibri"/>
        </w:rPr>
        <w:t xml:space="preserve">3] </w:t>
      </w:r>
      <w:r w:rsidR="00814D99">
        <w:rPr>
          <w:rFonts w:cs="Calibri"/>
        </w:rPr>
        <w:t xml:space="preserve"> </w:t>
      </w:r>
      <w:r w:rsidRPr="00EC75BB">
        <w:rPr>
          <w:rFonts w:cs="Calibri"/>
        </w:rPr>
        <w:t>Death is the worst evil</w:t>
      </w:r>
    </w:p>
    <w:p w14:paraId="410131EC" w14:textId="77777777" w:rsidR="00FB617C" w:rsidRPr="00EC75BB" w:rsidRDefault="00FB617C" w:rsidP="00FB617C">
      <w:pPr>
        <w:rPr>
          <w:rFonts w:cs="Calibri"/>
        </w:rPr>
      </w:pPr>
      <w:r w:rsidRPr="00EC75BB">
        <w:rPr>
          <w:rStyle w:val="Style13ptBold"/>
          <w:rFonts w:cs="Calibri"/>
        </w:rPr>
        <w:t xml:space="preserve">Paterson 03 </w:t>
      </w:r>
      <w:r w:rsidRPr="00EC75BB">
        <w:rPr>
          <w:rFonts w:cs="Calibri"/>
        </w:rPr>
        <w:t xml:space="preserve">– Department of Philosophy, Providence College, Rhode Island. (Craig, “A Life Not Worth Living?”, Studies in Christian Ethics, </w:t>
      </w:r>
      <w:hyperlink r:id="rId18" w:history="1">
        <w:r w:rsidRPr="00EC75BB">
          <w:rPr>
            <w:rStyle w:val="Hyperlink"/>
            <w:rFonts w:cs="Calibri"/>
          </w:rPr>
          <w:t>http://sce.sagepub.com</w:t>
        </w:r>
      </w:hyperlink>
      <w:r w:rsidRPr="00EC75BB">
        <w:rPr>
          <w:rFonts w:cs="Calibri"/>
        </w:rPr>
        <w:t>)</w:t>
      </w:r>
    </w:p>
    <w:p w14:paraId="61A7714D" w14:textId="35D7C992" w:rsidR="00814D99" w:rsidRPr="00FB617C" w:rsidRDefault="00FB617C" w:rsidP="00FB617C">
      <w:pPr>
        <w:rPr>
          <w:rFonts w:cs="Calibri"/>
          <w:szCs w:val="16"/>
        </w:rPr>
      </w:pPr>
      <w:r w:rsidRPr="00EC75BB">
        <w:rPr>
          <w:rFonts w:cs="Calibri"/>
          <w:szCs w:val="16"/>
        </w:rPr>
        <w:lastRenderedPageBreak/>
        <w:t xml:space="preserve">Contrary to those accounts, I would argue that it is </w:t>
      </w:r>
      <w:r w:rsidRPr="00EC75BB">
        <w:rPr>
          <w:rStyle w:val="StyleUnderline"/>
          <w:rFonts w:cs="Calibri"/>
          <w:highlight w:val="green"/>
        </w:rPr>
        <w:t>death</w:t>
      </w:r>
      <w:r w:rsidRPr="00EC75BB">
        <w:rPr>
          <w:rStyle w:val="StyleUnderline"/>
          <w:rFonts w:cs="Calibri"/>
        </w:rPr>
        <w:t xml:space="preserve"> </w:t>
      </w:r>
      <w:r w:rsidRPr="00EC75BB">
        <w:rPr>
          <w:rFonts w:cs="Calibri"/>
          <w:szCs w:val="16"/>
        </w:rPr>
        <w:t xml:space="preserve">per se that </w:t>
      </w:r>
      <w:r w:rsidRPr="00EC75BB">
        <w:rPr>
          <w:rStyle w:val="StyleUnderline"/>
          <w:rFonts w:cs="Calibri"/>
        </w:rPr>
        <w:t xml:space="preserve">is </w:t>
      </w:r>
      <w:r w:rsidRPr="00EC75BB">
        <w:rPr>
          <w:rFonts w:cs="Calibri"/>
          <w:szCs w:val="16"/>
        </w:rPr>
        <w:t xml:space="preserve">really </w:t>
      </w:r>
      <w:r w:rsidRPr="00EC75BB">
        <w:rPr>
          <w:rStyle w:val="StyleUnderline"/>
          <w:rFonts w:cs="Calibri"/>
        </w:rPr>
        <w:t xml:space="preserve">the objective evil </w:t>
      </w:r>
      <w:r w:rsidRPr="00EC75BB">
        <w:rPr>
          <w:rFonts w:cs="Calibri"/>
          <w:szCs w:val="16"/>
        </w:rPr>
        <w:t>for us,</w:t>
      </w:r>
      <w:r w:rsidRPr="00EC75BB">
        <w:rPr>
          <w:rStyle w:val="StyleUnderline"/>
          <w:rFonts w:cs="Calibri"/>
        </w:rPr>
        <w:t xml:space="preserve"> not because it </w:t>
      </w:r>
      <w:r w:rsidRPr="00EC75BB">
        <w:rPr>
          <w:rStyle w:val="StyleUnderline"/>
          <w:rFonts w:cs="Calibri"/>
          <w:highlight w:val="green"/>
        </w:rPr>
        <w:t>deprives us of</w:t>
      </w:r>
      <w:r w:rsidRPr="00EC75BB">
        <w:rPr>
          <w:rStyle w:val="StyleUnderline"/>
          <w:rFonts w:cs="Calibri"/>
        </w:rPr>
        <w:t xml:space="preserve"> a </w:t>
      </w:r>
      <w:r w:rsidRPr="00EC75BB">
        <w:rPr>
          <w:rFonts w:cs="Calibri"/>
          <w:szCs w:val="16"/>
        </w:rPr>
        <w:t xml:space="preserve">prospective </w:t>
      </w:r>
      <w:r w:rsidRPr="00EC75BB">
        <w:rPr>
          <w:rStyle w:val="StyleUnderline"/>
          <w:rFonts w:cs="Calibri"/>
          <w:highlight w:val="green"/>
        </w:rPr>
        <w:t>future</w:t>
      </w:r>
      <w:r w:rsidRPr="00EC75BB">
        <w:rPr>
          <w:rStyle w:val="StyleUnderline"/>
          <w:rFonts w:cs="Calibri"/>
        </w:rPr>
        <w:t xml:space="preserve"> of overall </w:t>
      </w:r>
      <w:r w:rsidRPr="00EC75BB">
        <w:rPr>
          <w:rStyle w:val="StyleUnderline"/>
          <w:rFonts w:cs="Calibri"/>
          <w:highlight w:val="green"/>
        </w:rPr>
        <w:t>good</w:t>
      </w:r>
      <w:r w:rsidRPr="00EC75BB">
        <w:rPr>
          <w:rFonts w:cs="Calibri"/>
          <w:szCs w:val="16"/>
        </w:rPr>
        <w:t xml:space="preserve"> judged better than the alter- native of non-being. </w:t>
      </w:r>
      <w:r w:rsidRPr="00EC75BB">
        <w:rPr>
          <w:rStyle w:val="StyleUnderline"/>
          <w:rFonts w:cs="Calibri"/>
        </w:rPr>
        <w:t xml:space="preserve">It cannot be about harm to a former person who has ceased to exist, for no person actually suffers from the sub-sequent non-participation. Rather, death in itself is </w:t>
      </w:r>
      <w:r w:rsidRPr="00EC75BB">
        <w:rPr>
          <w:rFonts w:cs="Calibri"/>
          <w:szCs w:val="16"/>
        </w:rPr>
        <w:t xml:space="preserve">an </w:t>
      </w:r>
      <w:r w:rsidRPr="00EC75BB">
        <w:rPr>
          <w:rStyle w:val="StyleUnderline"/>
          <w:rFonts w:cs="Calibri"/>
        </w:rPr>
        <w:t xml:space="preserve">evil </w:t>
      </w:r>
      <w:r w:rsidRPr="00EC75BB">
        <w:rPr>
          <w:rFonts w:cs="Calibri"/>
          <w:szCs w:val="16"/>
        </w:rPr>
        <w:t xml:space="preserve">to us </w:t>
      </w:r>
      <w:r w:rsidRPr="00EC75BB">
        <w:rPr>
          <w:rStyle w:val="StyleUnderline"/>
          <w:rFonts w:cs="Calibri"/>
        </w:rPr>
        <w:t xml:space="preserve">because </w:t>
      </w:r>
      <w:r w:rsidRPr="00EC75BB">
        <w:rPr>
          <w:rStyle w:val="StyleUnderline"/>
          <w:rFonts w:cs="Calibri"/>
          <w:highlight w:val="green"/>
        </w:rPr>
        <w:t xml:space="preserve">it ontologically destroys the </w:t>
      </w:r>
      <w:r w:rsidRPr="00EC75BB">
        <w:rPr>
          <w:rStyle w:val="StyleUnderline"/>
          <w:rFonts w:cs="Calibri"/>
        </w:rPr>
        <w:t xml:space="preserve">current existent </w:t>
      </w:r>
      <w:r w:rsidRPr="00EC75BB">
        <w:rPr>
          <w:rStyle w:val="StyleUnderline"/>
          <w:rFonts w:cs="Calibri"/>
          <w:highlight w:val="green"/>
        </w:rPr>
        <w:t xml:space="preserve">subject </w:t>
      </w:r>
      <w:r w:rsidRPr="00EC75BB">
        <w:rPr>
          <w:rStyle w:val="StyleUnderline"/>
          <w:rFonts w:cs="Calibri"/>
        </w:rPr>
        <w:t xml:space="preserve">— it is the ultimate </w:t>
      </w:r>
      <w:r w:rsidRPr="00EC75BB">
        <w:rPr>
          <w:rFonts w:cs="Calibri"/>
          <w:szCs w:val="16"/>
        </w:rPr>
        <w:t xml:space="preserve">in </w:t>
      </w:r>
      <w:r w:rsidRPr="00EC75BB">
        <w:rPr>
          <w:rStyle w:val="StyleUnderline"/>
          <w:rFonts w:cs="Calibri"/>
        </w:rPr>
        <w:t>metaphysical lightening strike</w:t>
      </w:r>
      <w:r w:rsidRPr="00EC75BB">
        <w:rPr>
          <w:rFonts w:cs="Calibri"/>
          <w:szCs w:val="16"/>
        </w:rPr>
        <w:t xml:space="preserve">s.80 The evil of death is truly an ontological evil borne by the person who already exists, </w:t>
      </w:r>
      <w:r w:rsidRPr="00EC75BB">
        <w:rPr>
          <w:rStyle w:val="StyleUnderline"/>
          <w:rFonts w:cs="Calibri"/>
          <w:highlight w:val="green"/>
        </w:rPr>
        <w:t xml:space="preserve">independently of calculations about better or worse possible lives. </w:t>
      </w:r>
      <w:r w:rsidRPr="00EC75BB">
        <w:rPr>
          <w:rFonts w:cs="Calibri"/>
          <w:szCs w:val="16"/>
        </w:rPr>
        <w:t xml:space="preserve">Such an evil need not be consciously experienced in order to be an evil for the kind of being a human person is. </w:t>
      </w:r>
      <w:r w:rsidRPr="00EC75BB">
        <w:rPr>
          <w:rStyle w:val="StyleUnderline"/>
          <w:rFonts w:cs="Calibri"/>
          <w:highlight w:val="green"/>
        </w:rPr>
        <w:t xml:space="preserve">Death is </w:t>
      </w:r>
      <w:r w:rsidRPr="00EC75BB">
        <w:rPr>
          <w:rFonts w:cs="Calibri"/>
          <w:szCs w:val="16"/>
        </w:rPr>
        <w:t xml:space="preserve">an evil because of the change in kind it brings about, a change that is </w:t>
      </w:r>
      <w:r w:rsidRPr="00EC75BB">
        <w:rPr>
          <w:rStyle w:val="StyleUnderline"/>
          <w:rFonts w:cs="Calibri"/>
          <w:highlight w:val="green"/>
        </w:rPr>
        <w:t>destructive of the type of entity that we</w:t>
      </w:r>
      <w:r w:rsidRPr="00EC75BB">
        <w:rPr>
          <w:rStyle w:val="StyleUnderline"/>
          <w:rFonts w:cs="Calibri"/>
        </w:rPr>
        <w:t xml:space="preserve"> </w:t>
      </w:r>
      <w:r w:rsidRPr="00EC75BB">
        <w:rPr>
          <w:rFonts w:cs="Calibri"/>
          <w:szCs w:val="16"/>
        </w:rPr>
        <w:t xml:space="preserve">essentially </w:t>
      </w:r>
      <w:r w:rsidRPr="00EC75BB">
        <w:rPr>
          <w:rStyle w:val="StyleUnderline"/>
          <w:rFonts w:cs="Calibri"/>
          <w:highlight w:val="green"/>
        </w:rPr>
        <w:t>are</w:t>
      </w:r>
      <w:r w:rsidRPr="00EC75BB">
        <w:rPr>
          <w:rStyle w:val="StyleUnderline"/>
          <w:rFonts w:cs="Calibri"/>
        </w:rPr>
        <w:t xml:space="preserve">. </w:t>
      </w:r>
      <w:r w:rsidRPr="00EC75BB">
        <w:rPr>
          <w:rFonts w:cs="Calibri"/>
          <w:szCs w:val="16"/>
        </w:rPr>
        <w:t xml:space="preserve">Anything, whether caused naturally or caused by human intervention (intentional or unintentional) that drastically interferes in the process of maintaining the person in existence is an objective evil for the person. </w:t>
      </w:r>
      <w:r w:rsidRPr="00EC75BB">
        <w:rPr>
          <w:rStyle w:val="StyleUnderline"/>
          <w:rFonts w:cs="Calibri"/>
        </w:rPr>
        <w:t xml:space="preserve">What is crucially at stake here, </w:t>
      </w:r>
      <w:r w:rsidRPr="00EC75BB">
        <w:rPr>
          <w:rFonts w:cs="Calibri"/>
          <w:szCs w:val="16"/>
        </w:rPr>
        <w:t xml:space="preserve">and is dialectically supportive of the self-evidency of the basic good of human life, </w:t>
      </w:r>
      <w:r w:rsidRPr="00EC75BB">
        <w:rPr>
          <w:rStyle w:val="StyleUnderline"/>
          <w:rFonts w:cs="Calibri"/>
        </w:rPr>
        <w:t xml:space="preserve">is that death is a radical interference with the current life process </w:t>
      </w:r>
      <w:r w:rsidRPr="00EC75BB">
        <w:rPr>
          <w:rFonts w:cs="Calibri"/>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 d human actions, it is justifiable to state that</w:t>
      </w:r>
      <w:r w:rsidRPr="00EC75BB">
        <w:rPr>
          <w:rStyle w:val="StyleUnderline"/>
          <w:rFonts w:cs="Calibri"/>
        </w:rPr>
        <w:t xml:space="preserve"> </w:t>
      </w:r>
      <w:r w:rsidRPr="00EC75BB">
        <w:rPr>
          <w:rStyle w:val="StyleUnderline"/>
          <w:rFonts w:cs="Calibri"/>
          <w:highlight w:val="green"/>
        </w:rPr>
        <w:t xml:space="preserve">any </w:t>
      </w:r>
      <w:r w:rsidRPr="00EC75BB">
        <w:rPr>
          <w:rFonts w:cs="Calibri"/>
          <w:szCs w:val="16"/>
        </w:rPr>
        <w:t>intentional</w:t>
      </w:r>
      <w:r w:rsidRPr="00EC75BB">
        <w:rPr>
          <w:rStyle w:val="StyleUnderline"/>
          <w:rFonts w:cs="Calibri"/>
        </w:rPr>
        <w:t xml:space="preserve"> </w:t>
      </w:r>
      <w:r w:rsidRPr="00EC75BB">
        <w:rPr>
          <w:rStyle w:val="StyleUnderline"/>
          <w:rFonts w:cs="Calibri"/>
          <w:highlight w:val="green"/>
        </w:rPr>
        <w:t xml:space="preserve">rejection of </w:t>
      </w:r>
      <w:r w:rsidRPr="00EC75BB">
        <w:rPr>
          <w:rFonts w:cs="Calibri"/>
          <w:szCs w:val="16"/>
        </w:rPr>
        <w:t>human</w:t>
      </w:r>
      <w:r w:rsidRPr="00EC75BB">
        <w:rPr>
          <w:rStyle w:val="StyleUnderline"/>
          <w:rFonts w:cs="Calibri"/>
        </w:rPr>
        <w:t xml:space="preserve"> </w:t>
      </w:r>
      <w:r w:rsidRPr="00EC75BB">
        <w:rPr>
          <w:rStyle w:val="StyleUnderline"/>
          <w:rFonts w:cs="Calibri"/>
          <w:highlight w:val="green"/>
        </w:rPr>
        <w:t xml:space="preserve">life </w:t>
      </w:r>
      <w:r w:rsidRPr="00EC75BB">
        <w:rPr>
          <w:rFonts w:cs="Calibri"/>
          <w:szCs w:val="16"/>
        </w:rPr>
        <w:t>itself</w:t>
      </w:r>
      <w:r w:rsidRPr="00EC75BB">
        <w:rPr>
          <w:rStyle w:val="StyleUnderline"/>
          <w:rFonts w:cs="Calibri"/>
        </w:rPr>
        <w:t xml:space="preserve"> </w:t>
      </w:r>
      <w:r w:rsidRPr="00EC75BB">
        <w:rPr>
          <w:rStyle w:val="StyleUnderline"/>
          <w:rFonts w:cs="Calibri"/>
          <w:highlight w:val="green"/>
        </w:rPr>
        <w:t xml:space="preserve">cannot </w:t>
      </w:r>
      <w:r w:rsidRPr="00EC75BB">
        <w:rPr>
          <w:rFonts w:cs="Calibri"/>
          <w:szCs w:val="16"/>
        </w:rPr>
        <w:t>therefore</w:t>
      </w:r>
      <w:r w:rsidRPr="00EC75BB">
        <w:rPr>
          <w:rStyle w:val="StyleUnderline"/>
          <w:rFonts w:cs="Calibri"/>
        </w:rPr>
        <w:t xml:space="preserve"> </w:t>
      </w:r>
      <w:r w:rsidRPr="00EC75BB">
        <w:rPr>
          <w:rStyle w:val="StyleUnderline"/>
          <w:rFonts w:cs="Calibri"/>
          <w:highlight w:val="green"/>
        </w:rPr>
        <w:t>be warranted since it is an expression of an ultimate disvalue for the subject</w:t>
      </w:r>
      <w:r w:rsidRPr="00EC75BB">
        <w:rPr>
          <w:rFonts w:cs="Calibri"/>
          <w:szCs w:val="16"/>
        </w:rPr>
        <w:t>, namely,</w:t>
      </w:r>
      <w:r w:rsidRPr="00EC75BB">
        <w:rPr>
          <w:rStyle w:val="StyleUnderline"/>
          <w:rFonts w:cs="Calibri"/>
        </w:rPr>
        <w:t xml:space="preserve"> the destruction of the present person</w:t>
      </w:r>
      <w:r w:rsidRPr="00EC75BB">
        <w:rPr>
          <w:rFonts w:cs="Calibri"/>
          <w:szCs w:val="16"/>
        </w:rPr>
        <w:t>;</w:t>
      </w:r>
      <w:r w:rsidRPr="00EC75BB">
        <w:rPr>
          <w:rStyle w:val="StyleUnderline"/>
          <w:rFonts w:cs="Calibri"/>
        </w:rPr>
        <w:t xml:space="preserve"> a radical ontological good that we cannot begin to weigh </w:t>
      </w:r>
      <w:r w:rsidRPr="00EC75BB">
        <w:rPr>
          <w:rFonts w:cs="Calibri"/>
          <w:szCs w:val="16"/>
        </w:rPr>
        <w:t>objectively</w:t>
      </w:r>
      <w:r w:rsidRPr="00EC75BB">
        <w:rPr>
          <w:rStyle w:val="StyleUnderline"/>
          <w:rFonts w:cs="Calibri"/>
        </w:rPr>
        <w:t xml:space="preserve"> against the travails of life </w:t>
      </w:r>
      <w:r w:rsidRPr="00EC75BB">
        <w:rPr>
          <w:rFonts w:cs="Calibri"/>
          <w:szCs w:val="16"/>
        </w:rPr>
        <w:t xml:space="preserve">in a rational manner. To deal with the sources of disvalue (pain, suffering, etc.) we should not seek to irrationally destroy the person, the very source and condition of all human possibility.82 </w:t>
      </w:r>
    </w:p>
    <w:p w14:paraId="6FB2814B" w14:textId="35712701" w:rsidR="00814D99" w:rsidRPr="00EC75BB" w:rsidRDefault="00FB617C" w:rsidP="00814D99">
      <w:pPr>
        <w:pStyle w:val="Heading4"/>
        <w:rPr>
          <w:rFonts w:cs="Calibri"/>
        </w:rPr>
      </w:pPr>
      <w:r>
        <w:rPr>
          <w:rFonts w:cs="Calibri"/>
        </w:rPr>
        <w:t>4</w:t>
      </w:r>
      <w:r w:rsidR="00814D99">
        <w:rPr>
          <w:rFonts w:cs="Calibri"/>
        </w:rPr>
        <w:t xml:space="preserve">] </w:t>
      </w:r>
      <w:r w:rsidR="00814D99" w:rsidRPr="00EC75BB">
        <w:rPr>
          <w:rFonts w:cs="Calibri"/>
        </w:rPr>
        <w:t xml:space="preserve">Extinction is a distinct phenomenon that requires prior consideration </w:t>
      </w:r>
    </w:p>
    <w:p w14:paraId="2E1710C9" w14:textId="77777777" w:rsidR="00814D99" w:rsidRPr="00EC75BB" w:rsidRDefault="00814D99" w:rsidP="00814D99">
      <w:pPr>
        <w:rPr>
          <w:rFonts w:cs="Calibri"/>
        </w:rPr>
      </w:pPr>
      <w:r w:rsidRPr="00EC75BB">
        <w:rPr>
          <w:rFonts w:cs="Calibri"/>
          <w:b/>
          <w:bCs/>
          <w:sz w:val="26"/>
        </w:rPr>
        <w:t>Burke et al 16</w:t>
      </w:r>
      <w:r w:rsidRPr="00EC75BB">
        <w:rPr>
          <w:rFonts w:cs="Calibri"/>
        </w:rPr>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45EBB048" w14:textId="77777777" w:rsidR="00814D99" w:rsidRPr="00EC75BB" w:rsidRDefault="00814D99" w:rsidP="00814D99">
      <w:pPr>
        <w:rPr>
          <w:rFonts w:cs="Calibri"/>
          <w:sz w:val="26"/>
          <w:szCs w:val="26"/>
          <w:u w:val="single"/>
        </w:rPr>
      </w:pPr>
      <w:r w:rsidRPr="00EC75BB">
        <w:rPr>
          <w:rFonts w:cs="Calibri"/>
          <w:szCs w:val="26"/>
        </w:rPr>
        <w:t xml:space="preserve">8. </w:t>
      </w:r>
      <w:r w:rsidRPr="00EC75BB">
        <w:rPr>
          <w:rFonts w:cs="Calibri"/>
          <w:sz w:val="26"/>
          <w:szCs w:val="26"/>
          <w:u w:val="single"/>
        </w:rPr>
        <w:t>Global ethics must respond to mass extinction</w:t>
      </w:r>
      <w:r w:rsidRPr="00EC75BB">
        <w:rPr>
          <w:rFonts w:cs="Calibri"/>
          <w:szCs w:val="26"/>
        </w:rPr>
        <w:t xml:space="preserve">. In late 2014, the Worldwide Fund for Nature reported a startling statistic: according to their global study, 52% of species had gone extinct between 1970 and 2010.60 This is not news: </w:t>
      </w:r>
      <w:r w:rsidRPr="00EC75BB">
        <w:rPr>
          <w:rFonts w:cs="Calibri"/>
          <w:sz w:val="26"/>
          <w:szCs w:val="26"/>
          <w:u w:val="single"/>
        </w:rPr>
        <w:t>for three decades, conservation biologists have been warning of a ‘sixth mass extinction’, which, by definition, could eliminate more than three quarters of currently existing life forms in just a few centuries</w:t>
      </w:r>
      <w:r w:rsidRPr="00EC75BB">
        <w:rPr>
          <w:rFonts w:cs="Calibri"/>
          <w:szCs w:val="26"/>
        </w:rPr>
        <w:t xml:space="preserve">.61 In other words, </w:t>
      </w:r>
      <w:r w:rsidRPr="00EC75BB">
        <w:rPr>
          <w:rFonts w:cs="Calibri"/>
          <w:sz w:val="26"/>
          <w:szCs w:val="26"/>
          <w:u w:val="single"/>
        </w:rPr>
        <w:t xml:space="preserve">it could threaten the practical possibility of the survival of earthly life. </w:t>
      </w:r>
      <w:r w:rsidRPr="00EC75BB">
        <w:rPr>
          <w:rFonts w:cs="Calibri"/>
          <w:sz w:val="26"/>
          <w:szCs w:val="26"/>
          <w:highlight w:val="green"/>
          <w:u w:val="single"/>
        </w:rPr>
        <w:t>Mass extinction</w:t>
      </w:r>
      <w:r w:rsidRPr="00EC75BB">
        <w:rPr>
          <w:rFonts w:cs="Calibri"/>
          <w:sz w:val="26"/>
          <w:szCs w:val="26"/>
          <w:u w:val="single"/>
        </w:rPr>
        <w:t xml:space="preserve"> is not simply extinction (or death) writ large</w:t>
      </w:r>
      <w:r w:rsidRPr="00EC75BB">
        <w:rPr>
          <w:rFonts w:cs="Calibri"/>
          <w:szCs w:val="26"/>
        </w:rPr>
        <w:t xml:space="preserve">: </w:t>
      </w:r>
      <w:r w:rsidRPr="00EC75BB">
        <w:rPr>
          <w:rFonts w:cs="Calibri"/>
          <w:b/>
          <w:iCs/>
          <w:sz w:val="26"/>
          <w:szCs w:val="26"/>
          <w:u w:val="single"/>
          <w:bdr w:val="single" w:sz="8" w:space="0" w:color="auto"/>
        </w:rPr>
        <w:t xml:space="preserve">it </w:t>
      </w:r>
      <w:r w:rsidRPr="00EC75BB">
        <w:rPr>
          <w:rFonts w:cs="Calibri"/>
          <w:b/>
          <w:iCs/>
          <w:sz w:val="26"/>
          <w:szCs w:val="26"/>
          <w:highlight w:val="green"/>
          <w:u w:val="single"/>
          <w:bdr w:val="single" w:sz="8" w:space="0" w:color="auto"/>
        </w:rPr>
        <w:t>is a qualitatively different</w:t>
      </w:r>
      <w:r w:rsidRPr="00EC75BB">
        <w:rPr>
          <w:rFonts w:cs="Calibri"/>
          <w:b/>
          <w:iCs/>
          <w:sz w:val="26"/>
          <w:szCs w:val="26"/>
          <w:u w:val="single"/>
          <w:bdr w:val="single" w:sz="8" w:space="0" w:color="auto"/>
        </w:rPr>
        <w:t xml:space="preserve"> </w:t>
      </w:r>
      <w:r w:rsidRPr="00EC75BB">
        <w:rPr>
          <w:rFonts w:cs="Calibri"/>
          <w:b/>
          <w:iCs/>
          <w:sz w:val="26"/>
          <w:szCs w:val="26"/>
          <w:highlight w:val="green"/>
          <w:u w:val="single"/>
          <w:bdr w:val="single" w:sz="8" w:space="0" w:color="auto"/>
        </w:rPr>
        <w:t>phenomena that demands its own ethical categories</w:t>
      </w:r>
      <w:r w:rsidRPr="00EC75BB">
        <w:rPr>
          <w:rFonts w:cs="Calibri"/>
          <w:b/>
          <w:iCs/>
          <w:sz w:val="26"/>
          <w:szCs w:val="26"/>
          <w:u w:val="single"/>
          <w:bdr w:val="single" w:sz="8" w:space="0" w:color="auto"/>
        </w:rPr>
        <w:t>.</w:t>
      </w:r>
      <w:r w:rsidRPr="00EC75BB">
        <w:rPr>
          <w:rFonts w:cs="Calibri"/>
          <w:szCs w:val="26"/>
        </w:rPr>
        <w:t xml:space="preserve"> </w:t>
      </w:r>
      <w:r w:rsidRPr="00EC75BB">
        <w:rPr>
          <w:rFonts w:cs="Calibri"/>
          <w:sz w:val="26"/>
          <w:szCs w:val="26"/>
          <w:u w:val="single"/>
        </w:rPr>
        <w:t>It cannot be grasped by aggregating species extinctions,</w:t>
      </w:r>
      <w:r w:rsidRPr="00EC75BB">
        <w:rPr>
          <w:rFonts w:cs="Calibri"/>
          <w:szCs w:val="26"/>
        </w:rPr>
        <w:t xml:space="preserve"> let alone the deaths of individual organisms. </w:t>
      </w:r>
      <w:r w:rsidRPr="00EC75BB">
        <w:rPr>
          <w:rFonts w:cs="Calibri"/>
          <w:sz w:val="26"/>
          <w:szCs w:val="26"/>
          <w:highlight w:val="green"/>
          <w:u w:val="single"/>
        </w:rPr>
        <w:t>Not only does it erase</w:t>
      </w:r>
      <w:r w:rsidRPr="00EC75BB">
        <w:rPr>
          <w:rFonts w:cs="Calibri"/>
          <w:sz w:val="26"/>
          <w:szCs w:val="26"/>
          <w:u w:val="single"/>
        </w:rPr>
        <w:t xml:space="preserve"> diverse, irreplaceable </w:t>
      </w:r>
      <w:r w:rsidRPr="00EC75BB">
        <w:rPr>
          <w:rFonts w:cs="Calibri"/>
          <w:sz w:val="26"/>
          <w:szCs w:val="26"/>
          <w:highlight w:val="green"/>
          <w:u w:val="single"/>
        </w:rPr>
        <w:t>life</w:t>
      </w:r>
      <w:r w:rsidRPr="00EC75BB">
        <w:rPr>
          <w:rFonts w:cs="Calibri"/>
          <w:sz w:val="26"/>
          <w:szCs w:val="26"/>
          <w:u w:val="single"/>
        </w:rPr>
        <w:t xml:space="preserve"> forms</w:t>
      </w:r>
      <w:r w:rsidRPr="00EC75BB">
        <w:rPr>
          <w:rFonts w:cs="Calibri"/>
          <w:szCs w:val="26"/>
        </w:rPr>
        <w:t xml:space="preserve">, </w:t>
      </w:r>
      <w:r w:rsidRPr="00EC75BB">
        <w:rPr>
          <w:rFonts w:cs="Calibri"/>
          <w:sz w:val="26"/>
          <w:szCs w:val="26"/>
          <w:highlight w:val="green"/>
          <w:u w:val="single"/>
        </w:rPr>
        <w:t>their</w:t>
      </w:r>
      <w:r w:rsidRPr="00EC75BB">
        <w:rPr>
          <w:rFonts w:cs="Calibri"/>
          <w:sz w:val="26"/>
          <w:szCs w:val="26"/>
          <w:u w:val="single"/>
        </w:rPr>
        <w:t xml:space="preserve"> </w:t>
      </w:r>
      <w:r w:rsidRPr="00EC75BB">
        <w:rPr>
          <w:rFonts w:cs="Calibri"/>
          <w:b/>
          <w:iCs/>
          <w:sz w:val="26"/>
          <w:szCs w:val="26"/>
          <w:u w:val="single"/>
          <w:bdr w:val="single" w:sz="8" w:space="0" w:color="auto"/>
        </w:rPr>
        <w:t xml:space="preserve">unique </w:t>
      </w:r>
      <w:r w:rsidRPr="00EC75BB">
        <w:rPr>
          <w:rFonts w:cs="Calibri"/>
          <w:b/>
          <w:iCs/>
          <w:sz w:val="26"/>
          <w:szCs w:val="26"/>
          <w:highlight w:val="green"/>
          <w:u w:val="single"/>
          <w:bdr w:val="single" w:sz="8" w:space="0" w:color="auto"/>
        </w:rPr>
        <w:t>histories</w:t>
      </w:r>
      <w:r w:rsidRPr="00EC75BB">
        <w:rPr>
          <w:rFonts w:cs="Calibri"/>
          <w:sz w:val="26"/>
          <w:szCs w:val="26"/>
          <w:highlight w:val="green"/>
          <w:u w:val="single"/>
        </w:rPr>
        <w:t xml:space="preserve"> and</w:t>
      </w:r>
      <w:r w:rsidRPr="00EC75BB">
        <w:rPr>
          <w:rFonts w:cs="Calibri"/>
          <w:sz w:val="26"/>
          <w:szCs w:val="26"/>
          <w:u w:val="single"/>
        </w:rPr>
        <w:t xml:space="preserve"> </w:t>
      </w:r>
      <w:r w:rsidRPr="00EC75BB">
        <w:rPr>
          <w:rFonts w:cs="Calibri"/>
          <w:b/>
          <w:iCs/>
          <w:sz w:val="26"/>
          <w:szCs w:val="26"/>
          <w:u w:val="single"/>
          <w:bdr w:val="single" w:sz="8" w:space="0" w:color="auto"/>
        </w:rPr>
        <w:t xml:space="preserve">open-ended </w:t>
      </w:r>
      <w:r w:rsidRPr="00EC75BB">
        <w:rPr>
          <w:rFonts w:cs="Calibri"/>
          <w:b/>
          <w:iCs/>
          <w:sz w:val="26"/>
          <w:szCs w:val="26"/>
          <w:highlight w:val="green"/>
          <w:u w:val="single"/>
          <w:bdr w:val="single" w:sz="8" w:space="0" w:color="auto"/>
        </w:rPr>
        <w:t>possibilities</w:t>
      </w:r>
      <w:r w:rsidRPr="00EC75BB">
        <w:rPr>
          <w:rFonts w:cs="Calibri"/>
          <w:sz w:val="26"/>
          <w:szCs w:val="26"/>
          <w:highlight w:val="green"/>
          <w:u w:val="single"/>
        </w:rPr>
        <w:t xml:space="preserve">, but it </w:t>
      </w:r>
      <w:r w:rsidRPr="00EC75BB">
        <w:rPr>
          <w:rFonts w:cs="Calibri"/>
          <w:b/>
          <w:iCs/>
          <w:sz w:val="26"/>
          <w:szCs w:val="26"/>
          <w:highlight w:val="green"/>
          <w:u w:val="single"/>
          <w:bdr w:val="single" w:sz="8" w:space="0" w:color="auto"/>
        </w:rPr>
        <w:t>threatens the ontological conditions of</w:t>
      </w:r>
      <w:r w:rsidRPr="00EC75BB">
        <w:rPr>
          <w:rFonts w:cs="Calibri"/>
          <w:b/>
          <w:iCs/>
          <w:sz w:val="26"/>
          <w:szCs w:val="26"/>
          <w:u w:val="single"/>
          <w:bdr w:val="single" w:sz="8" w:space="0" w:color="auto"/>
        </w:rPr>
        <w:t xml:space="preserve"> Earthly </w:t>
      </w:r>
      <w:r w:rsidRPr="00EC75BB">
        <w:rPr>
          <w:rFonts w:cs="Calibri"/>
          <w:b/>
          <w:iCs/>
          <w:sz w:val="26"/>
          <w:szCs w:val="26"/>
          <w:highlight w:val="green"/>
          <w:u w:val="single"/>
          <w:bdr w:val="single" w:sz="8" w:space="0" w:color="auto"/>
        </w:rPr>
        <w:t>life</w:t>
      </w:r>
      <w:r w:rsidRPr="00EC75BB">
        <w:rPr>
          <w:rFonts w:cs="Calibri"/>
          <w:sz w:val="26"/>
          <w:szCs w:val="26"/>
          <w:u w:val="single"/>
        </w:rPr>
        <w:t>.</w:t>
      </w:r>
    </w:p>
    <w:p w14:paraId="7DD69C02" w14:textId="77777777" w:rsidR="00814D99" w:rsidRPr="00EC75BB" w:rsidRDefault="00814D99" w:rsidP="00814D99">
      <w:pPr>
        <w:rPr>
          <w:rFonts w:cs="Calibri"/>
          <w:sz w:val="26"/>
          <w:szCs w:val="26"/>
          <w:u w:val="single"/>
        </w:rPr>
      </w:pPr>
      <w:r w:rsidRPr="00EC75BB">
        <w:rPr>
          <w:rFonts w:cs="Calibri"/>
          <w:szCs w:val="26"/>
        </w:rPr>
        <w:lastRenderedPageBreak/>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EC75BB">
        <w:rPr>
          <w:rFonts w:cs="Calibri"/>
          <w:sz w:val="26"/>
          <w:szCs w:val="26"/>
          <w:u w:val="single"/>
        </w:rPr>
        <w:t>Cold-War era concepts such as ‘nuclear winter’ and ‘omnicide’ gesture towards harms massive in their scale and moral horror</w:t>
      </w:r>
      <w:r w:rsidRPr="00EC75BB">
        <w:rPr>
          <w:rFonts w:cs="Calibri"/>
          <w:szCs w:val="26"/>
        </w:rPr>
        <w:t xml:space="preserve">. However, </w:t>
      </w:r>
      <w:r w:rsidRPr="00EC75BB">
        <w:rPr>
          <w:rFonts w:cs="Calibri"/>
          <w:sz w:val="26"/>
          <w:szCs w:val="26"/>
          <w:u w:val="single"/>
        </w:rPr>
        <w:t xml:space="preserve">they are asymptotic: </w:t>
      </w:r>
      <w:r w:rsidRPr="00EC75BB">
        <w:rPr>
          <w:rFonts w:cs="Calibri"/>
          <w:sz w:val="26"/>
          <w:szCs w:val="26"/>
          <w:highlight w:val="green"/>
          <w:u w:val="single"/>
        </w:rPr>
        <w:t>they imagine</w:t>
      </w:r>
      <w:r w:rsidRPr="00EC75BB">
        <w:rPr>
          <w:rFonts w:cs="Calibri"/>
          <w:sz w:val="26"/>
          <w:szCs w:val="26"/>
          <w:u w:val="single"/>
        </w:rPr>
        <w:t xml:space="preserve"> nightmares of </w:t>
      </w:r>
      <w:r w:rsidRPr="00EC75BB">
        <w:rPr>
          <w:rFonts w:cs="Calibri"/>
          <w:sz w:val="26"/>
          <w:szCs w:val="26"/>
          <w:highlight w:val="green"/>
          <w:u w:val="single"/>
        </w:rPr>
        <w:t>a</w:t>
      </w:r>
      <w:r w:rsidRPr="00EC75BB">
        <w:rPr>
          <w:rFonts w:cs="Calibri"/>
          <w:sz w:val="26"/>
          <w:szCs w:val="26"/>
          <w:u w:val="single"/>
        </w:rPr>
        <w:t xml:space="preserve"> severely </w:t>
      </w:r>
      <w:r w:rsidRPr="00EC75BB">
        <w:rPr>
          <w:rFonts w:cs="Calibri"/>
          <w:sz w:val="26"/>
          <w:szCs w:val="26"/>
          <w:highlight w:val="green"/>
          <w:u w:val="single"/>
        </w:rPr>
        <w:t>denuded planet</w:t>
      </w:r>
      <w:r w:rsidRPr="00EC75BB">
        <w:rPr>
          <w:rFonts w:cs="Calibri"/>
          <w:sz w:val="26"/>
          <w:szCs w:val="26"/>
          <w:u w:val="single"/>
        </w:rPr>
        <w:t xml:space="preserve">, yet they do </w:t>
      </w:r>
      <w:r w:rsidRPr="00EC75BB">
        <w:rPr>
          <w:rFonts w:cs="Calibri"/>
          <w:sz w:val="26"/>
          <w:szCs w:val="26"/>
          <w:highlight w:val="green"/>
          <w:u w:val="single"/>
        </w:rPr>
        <w:t>not</w:t>
      </w:r>
      <w:r w:rsidRPr="00EC75BB">
        <w:rPr>
          <w:rFonts w:cs="Calibri"/>
          <w:sz w:val="26"/>
          <w:szCs w:val="26"/>
          <w:u w:val="single"/>
        </w:rPr>
        <w:t xml:space="preserve"> contemplate </w:t>
      </w:r>
      <w:r w:rsidRPr="00EC75BB">
        <w:rPr>
          <w:rFonts w:cs="Calibri"/>
          <w:sz w:val="26"/>
          <w:szCs w:val="26"/>
          <w:highlight w:val="green"/>
          <w:u w:val="single"/>
        </w:rPr>
        <w:t xml:space="preserve">the </w:t>
      </w:r>
      <w:r w:rsidRPr="00EC75BB">
        <w:rPr>
          <w:rFonts w:cs="Calibri"/>
          <w:b/>
          <w:iCs/>
          <w:sz w:val="26"/>
          <w:szCs w:val="26"/>
          <w:highlight w:val="green"/>
          <w:u w:val="single"/>
          <w:bdr w:val="single" w:sz="8" w:space="0" w:color="auto"/>
        </w:rPr>
        <w:t>comprehensive negation</w:t>
      </w:r>
      <w:r w:rsidRPr="00EC75BB">
        <w:rPr>
          <w:rFonts w:cs="Calibri"/>
          <w:sz w:val="26"/>
          <w:szCs w:val="26"/>
          <w:u w:val="single"/>
        </w:rPr>
        <w:t xml:space="preserve"> that a </w:t>
      </w:r>
      <w:r w:rsidRPr="00EC75BB">
        <w:rPr>
          <w:rFonts w:cs="Calibri"/>
          <w:sz w:val="26"/>
          <w:szCs w:val="26"/>
          <w:highlight w:val="green"/>
          <w:u w:val="single"/>
        </w:rPr>
        <w:t>mass extinction</w:t>
      </w:r>
      <w:r w:rsidRPr="00EC75BB">
        <w:rPr>
          <w:rFonts w:cs="Calibri"/>
          <w:sz w:val="26"/>
          <w:szCs w:val="26"/>
          <w:u w:val="single"/>
        </w:rPr>
        <w:t xml:space="preserve"> event </w:t>
      </w:r>
      <w:r w:rsidRPr="00EC75BB">
        <w:rPr>
          <w:rFonts w:cs="Calibri"/>
          <w:sz w:val="26"/>
          <w:szCs w:val="26"/>
          <w:highlight w:val="green"/>
          <w:u w:val="single"/>
        </w:rPr>
        <w:t>entails</w:t>
      </w:r>
      <w:r w:rsidRPr="00EC75BB">
        <w:rPr>
          <w:rFonts w:cs="Calibri"/>
          <w:sz w:val="26"/>
          <w:szCs w:val="26"/>
          <w:u w:val="single"/>
        </w:rPr>
        <w:t>.</w:t>
      </w:r>
      <w:r w:rsidRPr="00EC75BB">
        <w:rPr>
          <w:rFonts w:cs="Calibri"/>
          <w:szCs w:val="26"/>
        </w:rPr>
        <w:t xml:space="preserve"> In contemporary IR discourses, where it appears at all, extinction is treated as a problem of scientific management and biopolitical control aimed at securing existing human lifestyles.63 Once again, </w:t>
      </w:r>
      <w:r w:rsidRPr="00EC75BB">
        <w:rPr>
          <w:rFonts w:cs="Calibri"/>
          <w:sz w:val="26"/>
          <w:szCs w:val="26"/>
          <w:highlight w:val="green"/>
          <w:u w:val="single"/>
        </w:rPr>
        <w:t>this</w:t>
      </w:r>
      <w:r w:rsidRPr="00EC75BB">
        <w:rPr>
          <w:rFonts w:cs="Calibri"/>
          <w:sz w:val="26"/>
          <w:szCs w:val="26"/>
          <w:u w:val="single"/>
        </w:rPr>
        <w:t xml:space="preserve"> approach </w:t>
      </w:r>
      <w:r w:rsidRPr="00EC75BB">
        <w:rPr>
          <w:rFonts w:cs="Calibri"/>
          <w:sz w:val="26"/>
          <w:szCs w:val="26"/>
          <w:highlight w:val="green"/>
          <w:u w:val="single"/>
        </w:rPr>
        <w:t>fails to recognise the reality</w:t>
      </w:r>
      <w:r w:rsidRPr="00EC75BB">
        <w:rPr>
          <w:rFonts w:cs="Calibri"/>
          <w:sz w:val="26"/>
          <w:szCs w:val="26"/>
          <w:u w:val="single"/>
        </w:rPr>
        <w:t xml:space="preserve"> of extinction, </w:t>
      </w:r>
      <w:r w:rsidRPr="00EC75BB">
        <w:rPr>
          <w:rFonts w:cs="Calibri"/>
          <w:sz w:val="26"/>
          <w:szCs w:val="26"/>
          <w:highlight w:val="green"/>
          <w:u w:val="single"/>
        </w:rPr>
        <w:t xml:space="preserve">which is a </w:t>
      </w:r>
      <w:r w:rsidRPr="00EC75BB">
        <w:rPr>
          <w:rFonts w:cs="Calibri"/>
          <w:b/>
          <w:iCs/>
          <w:sz w:val="26"/>
          <w:szCs w:val="26"/>
          <w:highlight w:val="green"/>
          <w:u w:val="single"/>
          <w:bdr w:val="single" w:sz="8" w:space="0" w:color="auto"/>
        </w:rPr>
        <w:t>matter of being and nonbeing</w:t>
      </w:r>
      <w:r w:rsidRPr="00EC75BB">
        <w:rPr>
          <w:rFonts w:cs="Calibri"/>
          <w:sz w:val="26"/>
          <w:szCs w:val="26"/>
          <w:highlight w:val="green"/>
          <w:u w:val="single"/>
        </w:rPr>
        <w:t>, not one of life and death</w:t>
      </w:r>
      <w:r w:rsidRPr="00EC75BB">
        <w:rPr>
          <w:rFonts w:cs="Calibri"/>
          <w:sz w:val="26"/>
          <w:szCs w:val="26"/>
          <w:u w:val="single"/>
        </w:rPr>
        <w:t xml:space="preserve"> processes.</w:t>
      </w:r>
    </w:p>
    <w:p w14:paraId="2D2C0179" w14:textId="77777777" w:rsidR="00814D99" w:rsidRPr="00EC75BB" w:rsidRDefault="00814D99" w:rsidP="00814D99">
      <w:pPr>
        <w:rPr>
          <w:rFonts w:cs="Calibri"/>
        </w:rPr>
      </w:pPr>
      <w:r w:rsidRPr="00EC75BB">
        <w:rPr>
          <w:rFonts w:cs="Calibri"/>
          <w:u w:val="single"/>
        </w:rPr>
        <w:t>Confronting the enormity of a possible mass extinction event requires a total overhaul of human perceptions of what is at stake in the disruption of the conditions of Earthly life. The question of what is ‘lost’ in extinction has</w:t>
      </w:r>
      <w:r w:rsidRPr="00EC75BB">
        <w:rPr>
          <w:rFonts w:cs="Calibri"/>
        </w:rPr>
        <w:t xml:space="preserve">, since the inception of the concept of ‘conservation’, </w:t>
      </w:r>
      <w:r w:rsidRPr="00EC75BB">
        <w:rPr>
          <w:rFonts w:cs="Calibri"/>
          <w:u w:val="single"/>
        </w:rPr>
        <w:t>been addressed in terms of financial cost</w:t>
      </w:r>
      <w:r w:rsidRPr="00EC75BB">
        <w:rPr>
          <w:rFonts w:cs="Calibri"/>
        </w:rPr>
        <w:t xml:space="preserve"> and economic liabilities.64 Beyond reducing life to forms to capital, currencies and financial instruments, the dominant neoliberal political economy of conservation imposes a homogenising, Western secular worldview on a planetary phenomenon. </w:t>
      </w:r>
      <w:r w:rsidRPr="00EC75BB">
        <w:rPr>
          <w:rFonts w:cs="Calibri"/>
          <w:u w:val="single"/>
        </w:rPr>
        <w:t xml:space="preserve">Yet the </w:t>
      </w:r>
      <w:r w:rsidRPr="00EC75BB">
        <w:rPr>
          <w:rFonts w:cs="Calibri"/>
          <w:b/>
          <w:iCs/>
          <w:u w:val="single"/>
          <w:bdr w:val="single" w:sz="8" w:space="0" w:color="auto"/>
        </w:rPr>
        <w:t>enormity, complexity, and scale</w:t>
      </w:r>
      <w:r w:rsidRPr="00EC75BB">
        <w:rPr>
          <w:rFonts w:cs="Calibri"/>
          <w:u w:val="single"/>
        </w:rPr>
        <w:t xml:space="preserve"> of mass extinction is so huge that humans need to </w:t>
      </w:r>
      <w:r w:rsidRPr="00EC75BB">
        <w:rPr>
          <w:rFonts w:cs="Calibri"/>
          <w:b/>
          <w:iCs/>
          <w:u w:val="single"/>
          <w:bdr w:val="single" w:sz="8" w:space="0" w:color="auto"/>
        </w:rPr>
        <w:t>draw on every possible resource in order to find ways of responding</w:t>
      </w:r>
      <w:r w:rsidRPr="00EC75BB">
        <w:rPr>
          <w:rFonts w:cs="Calibri"/>
          <w:u w:val="single"/>
        </w:rPr>
        <w:t>.</w:t>
      </w:r>
      <w:r w:rsidRPr="00EC75BB">
        <w:rPr>
          <w:rFonts w:cs="Calibri"/>
        </w:rPr>
        <w:t xml:space="preserve"> This means that they need to mobilise multiple worldviews and lifeways – including those emerging from indigenous and marginalised cosmologies. Above all, </w:t>
      </w:r>
      <w:r w:rsidRPr="00EC75BB">
        <w:rPr>
          <w:rFonts w:cs="Calibri"/>
          <w:u w:val="single"/>
        </w:rPr>
        <w:t xml:space="preserve">it is crucial and urgent to realise that extinction is a </w:t>
      </w:r>
      <w:r w:rsidRPr="00EC75BB">
        <w:rPr>
          <w:rFonts w:cs="Calibri"/>
          <w:b/>
          <w:iCs/>
          <w:u w:val="single"/>
          <w:bdr w:val="single" w:sz="8" w:space="0" w:color="auto"/>
        </w:rPr>
        <w:t>matter of global ethics</w:t>
      </w:r>
      <w:r w:rsidRPr="00EC75BB">
        <w:rPr>
          <w:rFonts w:cs="Calibri"/>
        </w:rPr>
        <w:t xml:space="preserve">. </w:t>
      </w:r>
      <w:r w:rsidRPr="00EC75BB">
        <w:rPr>
          <w:rFonts w:cs="Calibri"/>
          <w:u w:val="single"/>
        </w:rPr>
        <w:t>It is not simply an issue of management or security, or even of particular visions of the good life</w:t>
      </w:r>
      <w:r w:rsidRPr="00EC75BB">
        <w:rPr>
          <w:rFonts w:cs="Calibri"/>
        </w:rPr>
        <w:t xml:space="preserve">. </w:t>
      </w:r>
      <w:r w:rsidRPr="00EC75BB">
        <w:rPr>
          <w:rFonts w:cs="Calibri"/>
          <w:u w:val="single"/>
        </w:rPr>
        <w:t>Instead, it is about staking a claim as to the goodness of life itself. If it does not fit within the existing parameters of global ethics, then it is these boundaries that need to change</w:t>
      </w:r>
      <w:r w:rsidRPr="00EC75BB">
        <w:rPr>
          <w:rFonts w:cs="Calibri"/>
        </w:rPr>
        <w:t>.</w:t>
      </w:r>
    </w:p>
    <w:p w14:paraId="0C414578" w14:textId="77777777" w:rsidR="00814D99" w:rsidRPr="00EC75BB" w:rsidRDefault="00814D99" w:rsidP="00814D99">
      <w:pPr>
        <w:rPr>
          <w:rFonts w:cs="Calibri"/>
          <w:szCs w:val="16"/>
        </w:rPr>
      </w:pPr>
      <w:r w:rsidRPr="00EC75BB">
        <w:rPr>
          <w:rFonts w:cs="Calibri"/>
          <w:szCs w:val="16"/>
        </w:rPr>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3F12BD26" w14:textId="77777777" w:rsidR="00814D99" w:rsidRPr="00EC75BB" w:rsidRDefault="00814D99" w:rsidP="00814D99">
      <w:pPr>
        <w:rPr>
          <w:rFonts w:cs="Calibri"/>
          <w:u w:val="single"/>
        </w:rPr>
      </w:pPr>
      <w:r w:rsidRPr="00EC75BB">
        <w:rPr>
          <w:rFonts w:cs="Calibri"/>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EC75BB">
        <w:rPr>
          <w:rFonts w:cs="Calibri"/>
          <w:u w:val="single"/>
        </w:rPr>
        <w:t>we can and should reframe it as authors like Karen Barad</w:t>
      </w:r>
      <w:r w:rsidRPr="00EC75BB">
        <w:rPr>
          <w:rFonts w:cs="Calibri"/>
        </w:rPr>
        <w:t xml:space="preserve">67 and Donna Haraway68 have done. To them and many others, </w:t>
      </w:r>
      <w:r w:rsidRPr="00EC75BB">
        <w:rPr>
          <w:rFonts w:cs="Calibri"/>
          <w:u w:val="single"/>
        </w:rPr>
        <w:t>‘entanglement’ is a radical, indeed fundamental condition of being-with,</w:t>
      </w:r>
      <w:r w:rsidRPr="00EC75BB">
        <w:rPr>
          <w:rFonts w:cs="Calibri"/>
        </w:rPr>
        <w:t xml:space="preserve"> or, as Jean-Luc Nancy puts it, ‘being singular plural’.69 </w:t>
      </w:r>
      <w:r w:rsidRPr="00EC75BB">
        <w:rPr>
          <w:rFonts w:cs="Calibri"/>
          <w:u w:val="single"/>
        </w:rPr>
        <w:t xml:space="preserve">This </w:t>
      </w:r>
      <w:r w:rsidRPr="00EC75BB">
        <w:rPr>
          <w:rFonts w:cs="Calibri"/>
          <w:u w:val="single"/>
        </w:rPr>
        <w:lastRenderedPageBreak/>
        <w:t xml:space="preserve">means that no being is truly autonomous or separate, whether at the scale of international politics or of quantum physics. </w:t>
      </w:r>
      <w:r w:rsidRPr="00EC75BB">
        <w:rPr>
          <w:rFonts w:cs="Calibri"/>
        </w:rPr>
        <w:t xml:space="preserve">World itself is singular plural: what humans tend to refer to as ‘the’ world is actually a multiplicity of worlds at various scales that intersect, overlap, conflict, emerge as they surge across the Earth. </w:t>
      </w:r>
      <w:r w:rsidRPr="00EC75BB">
        <w:rPr>
          <w:rFonts w:cs="Calibri"/>
          <w:u w:val="single"/>
        </w:rPr>
        <w:t>World emerges from the poetics of existence, the collision of energy and matter, the tumult of agencies, the fusion and diffusion of bonds.</w:t>
      </w:r>
    </w:p>
    <w:p w14:paraId="4CEF2941" w14:textId="325CB76A" w:rsidR="00814D99" w:rsidRDefault="00814D99" w:rsidP="00814D99">
      <w:pPr>
        <w:rPr>
          <w:rFonts w:cs="Calibri"/>
          <w:b/>
          <w:iCs/>
          <w:sz w:val="26"/>
          <w:szCs w:val="26"/>
          <w:u w:val="single"/>
          <w:bdr w:val="single" w:sz="8" w:space="0" w:color="auto"/>
        </w:rPr>
      </w:pPr>
      <w:r w:rsidRPr="00EC75BB">
        <w:rPr>
          <w:rFonts w:cs="Calibri"/>
          <w:sz w:val="26"/>
          <w:szCs w:val="26"/>
          <w:highlight w:val="green"/>
          <w:u w:val="single"/>
        </w:rPr>
        <w:t>Worlds erupt from</w:t>
      </w:r>
      <w:r w:rsidRPr="00EC75BB">
        <w:rPr>
          <w:rFonts w:cs="Calibri"/>
          <w:sz w:val="26"/>
          <w:szCs w:val="26"/>
          <w:u w:val="single"/>
        </w:rPr>
        <w:t xml:space="preserve">, and consist in, </w:t>
      </w:r>
      <w:r w:rsidRPr="00EC75BB">
        <w:rPr>
          <w:rFonts w:cs="Calibri"/>
          <w:sz w:val="26"/>
          <w:szCs w:val="26"/>
          <w:highlight w:val="green"/>
          <w:u w:val="single"/>
        </w:rPr>
        <w:t xml:space="preserve">the intersection of </w:t>
      </w:r>
      <w:r w:rsidRPr="00EC75BB">
        <w:rPr>
          <w:rFonts w:cs="Calibri"/>
          <w:b/>
          <w:iCs/>
          <w:sz w:val="26"/>
          <w:szCs w:val="26"/>
          <w:highlight w:val="green"/>
          <w:u w:val="single"/>
          <w:bdr w:val="single" w:sz="8" w:space="0" w:color="auto"/>
        </w:rPr>
        <w:t>diverse forms of being</w:t>
      </w:r>
      <w:r w:rsidRPr="00EC75BB">
        <w:rPr>
          <w:rFonts w:cs="Calibri"/>
          <w:szCs w:val="26"/>
        </w:rPr>
        <w:t xml:space="preserve"> – material and intangible, organic and inorganic, ‘living’ and ‘nonliving’. </w:t>
      </w:r>
      <w:r w:rsidRPr="00EC75BB">
        <w:rPr>
          <w:rFonts w:cs="Calibri"/>
          <w:sz w:val="26"/>
          <w:szCs w:val="26"/>
          <w:u w:val="single"/>
        </w:rPr>
        <w:t xml:space="preserve">Because of the tumultuousness of the Earth with which </w:t>
      </w:r>
      <w:r w:rsidRPr="00EC75BB">
        <w:rPr>
          <w:rFonts w:cs="Calibri"/>
          <w:sz w:val="26"/>
          <w:szCs w:val="26"/>
          <w:highlight w:val="green"/>
          <w:u w:val="single"/>
        </w:rPr>
        <w:t>they are entangled</w:t>
      </w:r>
      <w:r w:rsidRPr="00EC75BB">
        <w:rPr>
          <w:rFonts w:cs="Calibri"/>
          <w:sz w:val="26"/>
          <w:szCs w:val="26"/>
          <w:u w:val="single"/>
        </w:rPr>
        <w:t>,</w:t>
      </w:r>
      <w:r w:rsidRPr="00EC75BB">
        <w:rPr>
          <w:rFonts w:cs="Calibri"/>
          <w:szCs w:val="26"/>
        </w:rPr>
        <w:t xml:space="preserve"> ‘</w:t>
      </w:r>
      <w:r w:rsidRPr="00EC75BB">
        <w:rPr>
          <w:rFonts w:cs="Calibri"/>
          <w:b/>
          <w:iCs/>
          <w:sz w:val="26"/>
          <w:szCs w:val="26"/>
          <w:u w:val="single"/>
          <w:bdr w:val="single" w:sz="8" w:space="0" w:color="auto"/>
        </w:rPr>
        <w:t xml:space="preserve">worlds’ are </w:t>
      </w:r>
      <w:r w:rsidRPr="00EC75BB">
        <w:rPr>
          <w:rFonts w:cs="Calibri"/>
          <w:b/>
          <w:iCs/>
          <w:sz w:val="26"/>
          <w:szCs w:val="26"/>
          <w:highlight w:val="green"/>
          <w:u w:val="single"/>
          <w:bdr w:val="single" w:sz="8" w:space="0" w:color="auto"/>
        </w:rPr>
        <w:t>not static,</w:t>
      </w:r>
      <w:r w:rsidRPr="00EC75BB">
        <w:rPr>
          <w:rFonts w:cs="Calibri"/>
          <w:b/>
          <w:iCs/>
          <w:sz w:val="26"/>
          <w:szCs w:val="26"/>
          <w:u w:val="single"/>
          <w:bdr w:val="single" w:sz="8" w:space="0" w:color="auto"/>
        </w:rPr>
        <w:t xml:space="preserve"> rigid </w:t>
      </w:r>
      <w:r w:rsidRPr="00EC75BB">
        <w:rPr>
          <w:rFonts w:cs="Calibri"/>
          <w:b/>
          <w:iCs/>
          <w:sz w:val="26"/>
          <w:szCs w:val="26"/>
          <w:highlight w:val="green"/>
          <w:u w:val="single"/>
          <w:bdr w:val="single" w:sz="8" w:space="0" w:color="auto"/>
        </w:rPr>
        <w:t>or permanent. They are permeable and fluid</w:t>
      </w:r>
      <w:r w:rsidRPr="00EC75BB">
        <w:rPr>
          <w:rFonts w:cs="Calibri"/>
          <w:szCs w:val="26"/>
        </w:rPr>
        <w:t xml:space="preserve">. </w:t>
      </w:r>
      <w:r w:rsidRPr="00EC75BB">
        <w:rPr>
          <w:rFonts w:cs="Calibri"/>
          <w:sz w:val="26"/>
          <w:szCs w:val="26"/>
          <w:u w:val="single"/>
        </w:rPr>
        <w:t xml:space="preserve">They can be </w:t>
      </w:r>
      <w:r w:rsidRPr="00EC75BB">
        <w:rPr>
          <w:rFonts w:cs="Calibri"/>
          <w:b/>
          <w:iCs/>
          <w:sz w:val="26"/>
          <w:szCs w:val="26"/>
          <w:u w:val="single"/>
          <w:bdr w:val="single" w:sz="8" w:space="0" w:color="auto"/>
        </w:rPr>
        <w:t>created</w:t>
      </w:r>
      <w:r w:rsidRPr="00EC75BB">
        <w:rPr>
          <w:rFonts w:cs="Calibri"/>
          <w:sz w:val="26"/>
          <w:szCs w:val="26"/>
          <w:u w:val="single"/>
        </w:rPr>
        <w:t xml:space="preserve">, </w:t>
      </w:r>
      <w:r w:rsidRPr="00EC75BB">
        <w:rPr>
          <w:rFonts w:cs="Calibri"/>
          <w:b/>
          <w:iCs/>
          <w:sz w:val="26"/>
          <w:szCs w:val="26"/>
          <w:u w:val="single"/>
          <w:bdr w:val="single" w:sz="8" w:space="0" w:color="auto"/>
        </w:rPr>
        <w:t>modified</w:t>
      </w:r>
      <w:r w:rsidRPr="00EC75BB">
        <w:rPr>
          <w:rFonts w:cs="Calibri"/>
          <w:szCs w:val="26"/>
        </w:rPr>
        <w:t xml:space="preserve"> </w:t>
      </w:r>
      <w:r w:rsidRPr="00EC75BB">
        <w:rPr>
          <w:rFonts w:cs="Calibri"/>
          <w:sz w:val="26"/>
          <w:szCs w:val="26"/>
          <w:u w:val="single"/>
        </w:rPr>
        <w:t xml:space="preserve">– and, of course, destroyed. </w:t>
      </w:r>
      <w:r w:rsidRPr="00EC75BB">
        <w:rPr>
          <w:rFonts w:cs="Calibri"/>
          <w:sz w:val="26"/>
          <w:szCs w:val="26"/>
          <w:highlight w:val="green"/>
          <w:u w:val="single"/>
        </w:rPr>
        <w:t>Concepts of violence</w:t>
      </w:r>
      <w:r w:rsidRPr="00EC75BB">
        <w:rPr>
          <w:rFonts w:cs="Calibri"/>
          <w:sz w:val="26"/>
          <w:szCs w:val="26"/>
          <w:u w:val="single"/>
        </w:rPr>
        <w:t xml:space="preserve">, harm and (in)security </w:t>
      </w:r>
      <w:r w:rsidRPr="00EC75BB">
        <w:rPr>
          <w:rFonts w:cs="Calibri"/>
          <w:sz w:val="26"/>
          <w:szCs w:val="26"/>
          <w:highlight w:val="green"/>
          <w:u w:val="single"/>
        </w:rPr>
        <w:t>that focus only on humans ignore</w:t>
      </w:r>
      <w:r w:rsidRPr="00EC75BB">
        <w:rPr>
          <w:rFonts w:cs="Calibri"/>
          <w:sz w:val="26"/>
          <w:szCs w:val="26"/>
          <w:u w:val="single"/>
        </w:rPr>
        <w:t xml:space="preserve"> at their peril </w:t>
      </w:r>
      <w:r w:rsidRPr="00EC75BB">
        <w:rPr>
          <w:rFonts w:cs="Calibri"/>
          <w:sz w:val="26"/>
          <w:szCs w:val="26"/>
          <w:highlight w:val="green"/>
          <w:u w:val="single"/>
        </w:rPr>
        <w:t>the destruction</w:t>
      </w:r>
      <w:r w:rsidRPr="00EC75BB">
        <w:rPr>
          <w:rFonts w:cs="Calibri"/>
          <w:sz w:val="26"/>
          <w:szCs w:val="26"/>
          <w:u w:val="single"/>
        </w:rPr>
        <w:t xml:space="preserve"> and severance of worlds,</w:t>
      </w:r>
      <w:r w:rsidRPr="00EC75BB">
        <w:rPr>
          <w:rFonts w:cs="Calibri"/>
          <w:szCs w:val="26"/>
        </w:rPr>
        <w:t xml:space="preserve">70 </w:t>
      </w:r>
      <w:r w:rsidRPr="00EC75BB">
        <w:rPr>
          <w:rFonts w:cs="Calibri"/>
          <w:b/>
          <w:iCs/>
          <w:sz w:val="26"/>
          <w:szCs w:val="26"/>
          <w:highlight w:val="green"/>
          <w:u w:val="single"/>
          <w:bdr w:val="single" w:sz="8" w:space="0" w:color="auto"/>
        </w:rPr>
        <w:t>which undermines the conditions of plurality that enables life</w:t>
      </w:r>
      <w:r w:rsidRPr="00EC75BB">
        <w:rPr>
          <w:rFonts w:cs="Calibri"/>
          <w:b/>
          <w:iCs/>
          <w:sz w:val="26"/>
          <w:szCs w:val="26"/>
          <w:u w:val="single"/>
          <w:bdr w:val="single" w:sz="8" w:space="0" w:color="auto"/>
        </w:rPr>
        <w:t xml:space="preserve"> on Earth </w:t>
      </w:r>
      <w:r w:rsidRPr="00EC75BB">
        <w:rPr>
          <w:rFonts w:cs="Calibri"/>
          <w:b/>
          <w:iCs/>
          <w:sz w:val="26"/>
          <w:szCs w:val="26"/>
          <w:highlight w:val="green"/>
          <w:u w:val="single"/>
          <w:bdr w:val="single" w:sz="8" w:space="0" w:color="auto"/>
        </w:rPr>
        <w:t>to thrive</w:t>
      </w:r>
      <w:r w:rsidRPr="00EC75BB">
        <w:rPr>
          <w:rFonts w:cs="Calibri"/>
          <w:b/>
          <w:iCs/>
          <w:sz w:val="26"/>
          <w:szCs w:val="26"/>
          <w:u w:val="single"/>
          <w:bdr w:val="single" w:sz="8" w:space="0" w:color="auto"/>
        </w:rPr>
        <w:t>.</w:t>
      </w:r>
    </w:p>
    <w:p w14:paraId="65C1D7E2" w14:textId="7B0B8130" w:rsidR="00FB617C" w:rsidRPr="009C42D4" w:rsidRDefault="00FB617C" w:rsidP="00FB617C">
      <w:pPr>
        <w:pStyle w:val="Heading4"/>
        <w:rPr>
          <w:rFonts w:cs="Calibri"/>
        </w:rPr>
      </w:pPr>
      <w:r>
        <w:rPr>
          <w:rFonts w:cs="Calibri"/>
        </w:rPr>
        <w:t xml:space="preserve">5] </w:t>
      </w:r>
      <w:r w:rsidRPr="009C42D4">
        <w:rPr>
          <w:rFonts w:cs="Calibri"/>
        </w:rPr>
        <w:t>The causal order of action is irrelevant which implies that there is no intent-foresight distinction</w:t>
      </w:r>
    </w:p>
    <w:p w14:paraId="5883F81B" w14:textId="77777777" w:rsidR="00FB617C" w:rsidRPr="009C42D4" w:rsidRDefault="00FB617C" w:rsidP="00FB617C">
      <w:pPr>
        <w:rPr>
          <w:rFonts w:cs="Calibri"/>
        </w:rPr>
      </w:pPr>
      <w:r w:rsidRPr="009C42D4">
        <w:rPr>
          <w:rStyle w:val="StyleUnderline"/>
          <w:rFonts w:cs="Calibri"/>
          <w:bCs/>
        </w:rPr>
        <w:t>Enoch 11</w:t>
      </w:r>
      <w:r w:rsidRPr="009C42D4">
        <w:rPr>
          <w:rFonts w:cs="Calibri"/>
        </w:rPr>
        <w:t xml:space="preserve"> [(David, Philosophy Professor at Hebrew University) “Intending, Foreseeing, and the State,” Legal Theory, 13 (2007), 1–31 published by Cambridge University Press, 9-13-2007] TDI</w:t>
      </w:r>
    </w:p>
    <w:p w14:paraId="59D1F913" w14:textId="77777777" w:rsidR="00FB617C" w:rsidRPr="009C42D4" w:rsidRDefault="00FB617C" w:rsidP="00FB617C">
      <w:pPr>
        <w:rPr>
          <w:rFonts w:cs="Calibri"/>
        </w:rPr>
      </w:pPr>
      <w:r w:rsidRPr="009C42D4">
        <w:rPr>
          <w:rFonts w:cs="Calibri"/>
        </w:rPr>
        <w:t>B. The Moral Insignificance of the Causal Order</w:t>
      </w:r>
    </w:p>
    <w:p w14:paraId="674D42DD" w14:textId="77777777" w:rsidR="00FB617C" w:rsidRPr="009C42D4" w:rsidRDefault="00FB617C" w:rsidP="00FB617C">
      <w:pPr>
        <w:rPr>
          <w:rFonts w:cs="Calibri"/>
        </w:rPr>
      </w:pPr>
      <w:r w:rsidRPr="009C42D4">
        <w:rPr>
          <w:rStyle w:val="StyleUnderline"/>
          <w:rFonts w:cs="Calibri"/>
        </w:rPr>
        <w:t xml:space="preserve">One way of understanding the intending-foreseeing distinction is, remember, as the </w:t>
      </w:r>
      <w:r w:rsidRPr="009C42D4">
        <w:rPr>
          <w:rStyle w:val="StyleUnderline"/>
          <w:rFonts w:cs="Calibri"/>
          <w:highlight w:val="green"/>
        </w:rPr>
        <w:t>distinction between two kinds of causal structure</w:t>
      </w:r>
      <w:r w:rsidRPr="009C42D4">
        <w:rPr>
          <w:rStyle w:val="StyleUnderline"/>
          <w:rFonts w:cs="Calibri"/>
        </w:rPr>
        <w:t>: In Transplant, the death of the one is on the causal way to the saving of the five. Not so in Trolley, where the death of the one is on a different causal route, causally after the means (diverting the trolley) that saves the five.</w:t>
      </w:r>
      <w:r w:rsidRPr="009C42D4">
        <w:rPr>
          <w:rFonts w:cs="Calibri"/>
        </w:rPr>
        <w:t xml:space="preserve"> But when thinking not so much about particular cases and our pretheoretical reactions to them but directly about the distinction based on the causal order, it is hard not to doubt the moral significance of this distinction. Why think that the causal order has such far-reaching moral implications? </w:t>
      </w:r>
      <w:r w:rsidRPr="009C42D4">
        <w:rPr>
          <w:rStyle w:val="StyleUnderline"/>
          <w:rFonts w:cs="Calibri"/>
        </w:rPr>
        <w:t xml:space="preserve">Upon reflection, </w:t>
      </w:r>
      <w:r w:rsidRPr="009C42D4">
        <w:rPr>
          <w:rStyle w:val="StyleUnderline"/>
          <w:rFonts w:cs="Calibri"/>
          <w:highlight w:val="green"/>
        </w:rPr>
        <w:t>causal order facts seem of the wrong kind to have intrinsic moral weight</w:t>
      </w:r>
      <w:r w:rsidRPr="009C42D4">
        <w:rPr>
          <w:rStyle w:val="StyleUnderline"/>
          <w:rFonts w:cs="Calibri"/>
        </w:rPr>
        <w:t>. Facts about the well-being of people, for instance, seem to be of the right kind to make a moral difference.</w:t>
      </w:r>
      <w:r w:rsidRPr="009C42D4">
        <w:rPr>
          <w:rFonts w:cs="Calibri"/>
        </w:rPr>
        <w:t xml:space="preserve"> Facts about people’s choices also seem reasonably good candidates to make a moral difference. And facts about some causal relations may also be of the right kind to make a moral difference—for instance, facts such as which action causes which effects on well-being. </w:t>
      </w:r>
      <w:r w:rsidRPr="009C42D4">
        <w:rPr>
          <w:rStyle w:val="StyleUnderline"/>
          <w:rFonts w:cs="Calibri"/>
        </w:rPr>
        <w:t>But facts about causal order—what is causally on the way to what—look simply (intrinsically) morally weightless.</w:t>
      </w:r>
      <w:r w:rsidRPr="009C42D4">
        <w:rPr>
          <w:rFonts w:cs="Calibri"/>
        </w:rPr>
        <w:t>11</w:t>
      </w:r>
    </w:p>
    <w:p w14:paraId="1A0B06E2" w14:textId="77777777" w:rsidR="00FB617C" w:rsidRPr="009C42D4" w:rsidRDefault="00FB617C" w:rsidP="00FB617C">
      <w:pPr>
        <w:rPr>
          <w:rFonts w:cs="Calibri"/>
        </w:rPr>
      </w:pPr>
      <w:r w:rsidRPr="009C42D4">
        <w:rPr>
          <w:rStyle w:val="StyleUnderline"/>
          <w:rFonts w:cs="Calibri"/>
        </w:rPr>
        <w:t xml:space="preserve">To see this more clearly, </w:t>
      </w:r>
      <w:r w:rsidRPr="009C42D4">
        <w:rPr>
          <w:rStyle w:val="StyleUnderline"/>
          <w:rFonts w:cs="Calibri"/>
          <w:highlight w:val="green"/>
        </w:rPr>
        <w:t>think about a moral agent deliberating about a possible future action</w:t>
      </w:r>
      <w:r w:rsidRPr="009C42D4">
        <w:rPr>
          <w:rStyle w:val="StyleUnderline"/>
          <w:rFonts w:cs="Calibri"/>
        </w:rPr>
        <w:t xml:space="preserve"> of hers—whether or not to act in a certain way. We give this agent some relevant information to help her make the morally right decision, and she can ask for more information if she thinks she needs it. If she then asks for further information regarding the effects of the relevant action (or inaction) on the well-being of some person, her question seems appropriate. If she asks for further information regarding, say, the distribution of hair on the head of one of the affected persons, her question is not appropriate</w:t>
      </w:r>
      <w:r w:rsidRPr="009C42D4">
        <w:rPr>
          <w:rFonts w:cs="Calibri"/>
        </w:rPr>
        <w:t xml:space="preserve"> (at least absent some story explaining why it is that the distribution of hair on that person’s head is morally relevant). </w:t>
      </w:r>
      <w:r w:rsidRPr="009C42D4">
        <w:rPr>
          <w:rStyle w:val="StyleUnderline"/>
          <w:rFonts w:cs="Calibri"/>
        </w:rPr>
        <w:t>Thinking about this agent gives us a kind of a test—I will call it “</w:t>
      </w:r>
      <w:r w:rsidRPr="009C42D4">
        <w:rPr>
          <w:rStyle w:val="StyleUnderline"/>
          <w:rFonts w:cs="Calibri"/>
          <w:highlight w:val="green"/>
        </w:rPr>
        <w:t>the appropriate-question test</w:t>
      </w:r>
      <w:r w:rsidRPr="009C42D4">
        <w:rPr>
          <w:rStyle w:val="StyleUnderline"/>
          <w:rFonts w:cs="Calibri"/>
        </w:rPr>
        <w:t>”—for the (intrinsic) moral relevance of a given consideration. And it is a test that focuses on the perspective that is morally most important—the first-person perspective of the deliberating agent.</w:t>
      </w:r>
      <w:r w:rsidRPr="009C42D4">
        <w:rPr>
          <w:rFonts w:cs="Calibri"/>
        </w:rPr>
        <w:t xml:space="preserve">12 </w:t>
      </w:r>
      <w:r w:rsidRPr="009C42D4">
        <w:rPr>
          <w:rFonts w:cs="Calibri"/>
        </w:rPr>
        <w:lastRenderedPageBreak/>
        <w:t xml:space="preserve">Let us apply this test, then, in order to check whether causal order is morally significant. </w:t>
      </w:r>
      <w:r w:rsidRPr="009C42D4">
        <w:rPr>
          <w:rStyle w:val="StyleUnderline"/>
          <w:rFonts w:cs="Calibri"/>
        </w:rPr>
        <w:t xml:space="preserve">Think, then, of our agent, deliberating whether to press the button in front of her. </w:t>
      </w:r>
      <w:r w:rsidRPr="009C42D4">
        <w:rPr>
          <w:rStyle w:val="StyleUnderline"/>
          <w:rFonts w:cs="Calibri"/>
          <w:highlight w:val="green"/>
        </w:rPr>
        <w:t>We give her information about the states of affairs that will obtain</w:t>
      </w:r>
      <w:r w:rsidRPr="009C42D4">
        <w:rPr>
          <w:rFonts w:cs="Calibri"/>
        </w:rPr>
        <w:t xml:space="preserve"> if she does—and if she does not—press it. We tell her, for instance, that if she presses the button, certain good effects and also certain bad effects will follow (and that they will not follow if she does not press the button), and we describe these effects in detail. </w:t>
      </w:r>
      <w:r w:rsidRPr="009C42D4">
        <w:rPr>
          <w:rStyle w:val="StyleUnderline"/>
          <w:rFonts w:cs="Calibri"/>
        </w:rPr>
        <w:t>She then proceeds to ask whether the bad effect is on the causal way to the good effect. Is her question appropriate?</w:t>
      </w:r>
      <w:r w:rsidRPr="009C42D4">
        <w:rPr>
          <w:rFonts w:cs="Calibri"/>
        </w:rPr>
        <w:t xml:space="preserve"> Is it more like the question about further effects on people’s well-being or more like the question about the distribution of hairs on someone’s head? </w:t>
      </w:r>
      <w:r w:rsidRPr="009C42D4">
        <w:rPr>
          <w:rStyle w:val="StyleUnderline"/>
          <w:rFonts w:cs="Calibri"/>
        </w:rPr>
        <w:t>To my ears, her question sounds weird, surprising, indicative of rather disturbing facts about her moral character.</w:t>
      </w:r>
      <w:r w:rsidRPr="009C42D4">
        <w:rPr>
          <w:rFonts w:cs="Calibri"/>
        </w:rPr>
        <w:t xml:space="preserve">13 Given a full description of the relevant consequences, and without some further (for instance, instrumental) story explaining how the exact causal structure is morally significant, the causal order seems (to me) simply morally irrelevant. </w:t>
      </w:r>
      <w:r w:rsidRPr="009C42D4">
        <w:rPr>
          <w:rStyle w:val="StyleUnderline"/>
          <w:rFonts w:cs="Calibri"/>
        </w:rPr>
        <w:t>If you agree with me that the question about the causal order is inappropriate, you have strong reason to suspect that causal order in general, and in particular the distinction between means and side effects, is simply (intrinsically) morally irrelevant.</w:t>
      </w:r>
      <w:r w:rsidRPr="009C42D4">
        <w:rPr>
          <w:rFonts w:cs="Calibri"/>
        </w:rPr>
        <w:t>14</w:t>
      </w:r>
    </w:p>
    <w:p w14:paraId="3413C37A" w14:textId="77777777" w:rsidR="00FB617C" w:rsidRPr="009C42D4" w:rsidRDefault="00FB617C" w:rsidP="00FB617C">
      <w:pPr>
        <w:rPr>
          <w:rStyle w:val="StyleUnderline"/>
          <w:rFonts w:cs="Calibri"/>
        </w:rPr>
      </w:pPr>
      <w:r w:rsidRPr="009C42D4">
        <w:rPr>
          <w:rFonts w:cs="Calibri"/>
        </w:rPr>
        <w:t xml:space="preserve">Let me emphasize here—in case you are not yet convinced—that what is at issue is not any old way in which the causal structure may be normatively relevant. What is at issue—and what the appropriate-question test is supposed to help us with finding out—is whether the causal structure is Q4 intrinsically morally relevant, whether, in other ways, it is morally relevant regardless of its relations to other factors. </w:t>
      </w:r>
      <w:r w:rsidRPr="009C42D4">
        <w:rPr>
          <w:rStyle w:val="StyleUnderline"/>
          <w:rFonts w:cs="Calibri"/>
        </w:rPr>
        <w:t xml:space="preserve">So it will be no reply to the line of thought in the previous paragraphs to show that, say, causal-structure facts are correlated with other facts, themselves normatively significant, and can thus serve as reasonably good proxies for them. </w:t>
      </w:r>
      <w:r w:rsidRPr="009C42D4">
        <w:rPr>
          <w:rStyle w:val="StyleUnderline"/>
          <w:rFonts w:cs="Calibri"/>
          <w:highlight w:val="green"/>
        </w:rPr>
        <w:t xml:space="preserve">The question is, </w:t>
      </w:r>
      <w:r w:rsidRPr="009C42D4">
        <w:rPr>
          <w:rStyle w:val="StyleUnderline"/>
          <w:rFonts w:cs="Calibri"/>
        </w:rPr>
        <w:t>rather, whether—holding all other things equal—</w:t>
      </w:r>
      <w:r w:rsidRPr="009C42D4">
        <w:rPr>
          <w:rStyle w:val="StyleUnderline"/>
          <w:rFonts w:cs="Calibri"/>
          <w:highlight w:val="green"/>
        </w:rPr>
        <w:t>the causal structure itself makes a moral difference</w:t>
      </w:r>
      <w:r w:rsidRPr="009C42D4">
        <w:rPr>
          <w:rStyle w:val="StyleUnderline"/>
          <w:rFonts w:cs="Calibri"/>
        </w:rPr>
        <w:t>. And here the answer that seems to me overwhelmingly plausible is that it does not.</w:t>
      </w:r>
    </w:p>
    <w:p w14:paraId="753EDBB6" w14:textId="77777777" w:rsidR="00FB617C" w:rsidRPr="009C42D4" w:rsidRDefault="00FB617C" w:rsidP="00FB617C">
      <w:pPr>
        <w:rPr>
          <w:rFonts w:cs="Calibri"/>
        </w:rPr>
      </w:pPr>
      <w:r w:rsidRPr="009C42D4">
        <w:rPr>
          <w:rFonts w:cs="Calibri"/>
        </w:rPr>
        <w:t>It may be objected that the appropriate-question test, as many other intuition pumps, is too sensitive to the way the case is described, or in this case to the way the relevant question is formulated. Thus, if the question is put in the terms I have been using—“Will the bad effects be on the causal way to the good effects?”—perhaps the question sounds inappropriate. But if the question is put differently—say, “Will I be using the harmed person merely as a means?”—the question sounds perfectly appropriate. Does this show that the appropriate-question test is misguided (because too easily manipulable), or indeed that I have been applying it tendentiously?15 It will come as no surprise that I think the answer is “no.” True, proponents of the moral significance of the intending-foreseeing distinction (in either of its meanings) often use such Kantian locutions (“using merely as a means”) as ways of making this claim plausible. Thus it is often said that by diverting the trolley, we will not be using someone merely as a means (in Trolley, at least, for it is not at all clear this is the case in Loop), whereas in Transplant we will be using the person whose organs we take merely as a means. Or perhaps it can be said that in Transplant we would be appropriating someone’s body against their will, which we would not be doing in Trolley.16</w:t>
      </w:r>
    </w:p>
    <w:p w14:paraId="077FBE65" w14:textId="77777777" w:rsidR="00FB617C" w:rsidRPr="009C42D4" w:rsidRDefault="00FB617C" w:rsidP="00FB617C">
      <w:pPr>
        <w:rPr>
          <w:rFonts w:cs="Calibri"/>
        </w:rPr>
      </w:pPr>
      <w:r w:rsidRPr="009C42D4">
        <w:rPr>
          <w:rFonts w:cs="Calibri"/>
        </w:rPr>
        <w:t xml:space="preserve">But such ways of describing the case—though plausible-sounding—do not help, for two reasons. First, proponents of such ways of talking have to fill in the details in a plausible way, and it is notoriously hard to say what treating someone merely as a means exactly comes to, why exactly it matters morally, and why it applies to Transplant but not to Trolley (and the analogous point applies, it seems to me, to appropriation as well).17 Such ways of talking, then, are best seen not as a solution to our problem, but rather as more elegant names for the problem itself. Second, and perhaps more relevant in the context of the appropriate-question test, such ways of talking are normatively loaded, and so formulating the </w:t>
      </w:r>
      <w:r w:rsidRPr="009C42D4">
        <w:rPr>
          <w:rFonts w:cs="Calibri"/>
        </w:rPr>
        <w:lastRenderedPageBreak/>
        <w:t>relevant question in such terms illegitimately biases the appropriate-question test. In order to test for intrinsic moral significance, the question has to be put in the normatively thinnest possible terms. Only if the question—thus put—seems appropriate is the relevant factor intrinsically morally relevant.</w:t>
      </w:r>
    </w:p>
    <w:p w14:paraId="4AB7E41C" w14:textId="77777777" w:rsidR="00FB617C" w:rsidRPr="009C42D4" w:rsidRDefault="00FB617C" w:rsidP="00FB617C">
      <w:pPr>
        <w:rPr>
          <w:rFonts w:cs="Calibri"/>
        </w:rPr>
      </w:pPr>
      <w:r w:rsidRPr="009C42D4">
        <w:rPr>
          <w:rFonts w:cs="Calibri"/>
        </w:rPr>
        <w:t>Suppose, for instance, that we want to know whether the fact that an act will constitute a killing is intrinsically morally significant and that we plan to find out by employing the appropriate-question test. The way to formulate the question, then, is: “But will it be a killing?” Formulating the question as “But will it be a murder?” is cheating, of course, because “murder” is such a normatively loaded word that its appearance in the question corrupts the appropriate-question test. Similarly, then, the right question to put in our context is not “But will I be appropriating another person?” (for “appropriating a person” is a highly normatively loaded expression) or “But will I be using her merely as a means?” (for “using merely as a means” is—at least among moral philosophers—a highly normatively loaded expression), but rather something like “But will the harm I cause her be on the causal route to the good I cause him?” If you—like myself—are unwilling to answer this question in the positive, you must not hide behind tendentious, normatively loaded alternative descriptions of the case and should instead conclude that causal-structure facts are without intrinsic moral weight.</w:t>
      </w:r>
    </w:p>
    <w:p w14:paraId="0BB6E197" w14:textId="77777777" w:rsidR="00FB617C" w:rsidRPr="009C42D4" w:rsidRDefault="00FB617C" w:rsidP="00FB617C">
      <w:pPr>
        <w:rPr>
          <w:rFonts w:cs="Calibri"/>
        </w:rPr>
      </w:pPr>
      <w:r w:rsidRPr="009C42D4">
        <w:rPr>
          <w:rFonts w:cs="Calibri"/>
        </w:rPr>
        <w:t>Of course, as with all controversies regarding whether something is intrinsically morally significant, it is hard to construct sophisticated arguments one way or another—pretty much the best that can be done is to get misunderstandings out of our way, focus as clearly as we can on the precise question in front of us, and give the most plausible answer. And people may differ about what it is, of course. But it is in this spirit that I offer the appropriate-question test—when the misunderstandings above are removed and we focus clearly on the question of intrinsic moral significance, the claim that causal structures are significant in this way seems (to me) just too much to believe.</w:t>
      </w:r>
    </w:p>
    <w:p w14:paraId="01F9020D" w14:textId="77777777" w:rsidR="00FB617C" w:rsidRPr="009C42D4" w:rsidRDefault="00FB617C" w:rsidP="00FB617C">
      <w:pPr>
        <w:rPr>
          <w:rFonts w:cs="Calibri"/>
        </w:rPr>
      </w:pPr>
      <w:r w:rsidRPr="009C42D4">
        <w:rPr>
          <w:rFonts w:cs="Calibri"/>
        </w:rPr>
        <w:t>Consider one last objection to the employment of the appropriate question test as a way of showing that causal structures are intrinsically insignificant.18 Suppose our agent, having been presented with all the information about her possible actions’ effect on people’s well-being and the like, proceeds to ask: “But wait a minute, am I in Transplant or in Trolley?” Is this question not appropriate?</w:t>
      </w:r>
    </w:p>
    <w:p w14:paraId="3A7C6237" w14:textId="0827A4EE" w:rsidR="00FB617C" w:rsidRPr="00ED6FA3" w:rsidRDefault="00FB617C" w:rsidP="00FB617C">
      <w:pPr>
        <w:rPr>
          <w:rFonts w:cs="Calibri"/>
        </w:rPr>
      </w:pPr>
      <w:r w:rsidRPr="009C42D4">
        <w:rPr>
          <w:rFonts w:cs="Calibri"/>
        </w:rPr>
        <w:t xml:space="preserve">It certainly sounds appropriate, but this is so, I want to suggest, simply because Trolley and Transplant are intuitively so different from each other. And of course, we knew that all along. </w:t>
      </w:r>
      <w:r w:rsidRPr="009C42D4">
        <w:rPr>
          <w:rStyle w:val="StyleUnderline"/>
          <w:rFonts w:cs="Calibri"/>
          <w:highlight w:val="green"/>
        </w:rPr>
        <w:t>The objections to the moral relevanc</w:t>
      </w:r>
      <w:r w:rsidRPr="009C42D4">
        <w:rPr>
          <w:rStyle w:val="StyleUnderline"/>
          <w:rFonts w:cs="Calibri"/>
        </w:rPr>
        <w:t xml:space="preserve">e of the intending-foreseeing distinction </w:t>
      </w:r>
      <w:r w:rsidRPr="009C42D4">
        <w:rPr>
          <w:rStyle w:val="StyleUnderline"/>
          <w:rFonts w:cs="Calibri"/>
          <w:highlight w:val="green"/>
        </w:rPr>
        <w:t>do not deny</w:t>
      </w:r>
      <w:r w:rsidRPr="009C42D4">
        <w:rPr>
          <w:rStyle w:val="StyleUnderline"/>
          <w:rFonts w:cs="Calibri"/>
        </w:rPr>
        <w:t xml:space="preserve">, of course, the </w:t>
      </w:r>
      <w:r w:rsidRPr="009C42D4">
        <w:rPr>
          <w:rStyle w:val="StyleUnderline"/>
          <w:rFonts w:cs="Calibri"/>
          <w:highlight w:val="green"/>
        </w:rPr>
        <w:t>commonsensical appeal of the distinction</w:t>
      </w:r>
      <w:r w:rsidRPr="009C42D4">
        <w:rPr>
          <w:rStyle w:val="StyleUnderline"/>
          <w:rFonts w:cs="Calibri"/>
        </w:rPr>
        <w:t xml:space="preserve">. Rather, </w:t>
      </w:r>
      <w:r w:rsidRPr="009C42D4">
        <w:rPr>
          <w:rStyle w:val="StyleUnderline"/>
          <w:rFonts w:cs="Calibri"/>
          <w:highlight w:val="green"/>
        </w:rPr>
        <w:t>they</w:t>
      </w:r>
      <w:r w:rsidRPr="009C42D4">
        <w:rPr>
          <w:rStyle w:val="StyleUnderline"/>
          <w:rFonts w:cs="Calibri"/>
        </w:rPr>
        <w:t xml:space="preserve"> are arguments for why we may </w:t>
      </w:r>
      <w:r w:rsidRPr="009C42D4">
        <w:rPr>
          <w:rStyle w:val="StyleUnderline"/>
          <w:rFonts w:cs="Calibri"/>
          <w:highlight w:val="green"/>
        </w:rPr>
        <w:t>need to revise the judgments</w:t>
      </w:r>
      <w:r w:rsidRPr="009C42D4">
        <w:rPr>
          <w:rStyle w:val="StyleUnderline"/>
          <w:rFonts w:cs="Calibri"/>
        </w:rPr>
        <w:t xml:space="preserve"> that seem to us so intuitive, because they do not seem to us defensible on reflection. Here as elsewhere, what we want from a moral theory is not just a reasonably good fit with our pretheoretical intuitive judgments. Rather, we want the theory to be good as a theory, </w:t>
      </w:r>
      <w:r w:rsidRPr="009C42D4">
        <w:rPr>
          <w:rStyle w:val="StyleUnderline"/>
          <w:rFonts w:cs="Calibri"/>
          <w:highlight w:val="green"/>
        </w:rPr>
        <w:t xml:space="preserve">to score </w:t>
      </w:r>
      <w:r w:rsidRPr="009C42D4">
        <w:rPr>
          <w:rStyle w:val="StyleUnderline"/>
          <w:rFonts w:cs="Calibri"/>
        </w:rPr>
        <w:t xml:space="preserve">reasonably </w:t>
      </w:r>
      <w:r w:rsidRPr="009C42D4">
        <w:rPr>
          <w:rStyle w:val="StyleUnderline"/>
          <w:rFonts w:cs="Calibri"/>
          <w:highlight w:val="green"/>
        </w:rPr>
        <w:t>high on the list of theoretical virtues</w:t>
      </w:r>
      <w:r w:rsidRPr="009C42D4">
        <w:rPr>
          <w:rStyle w:val="StyleUnderline"/>
          <w:rFonts w:cs="Calibri"/>
        </w:rPr>
        <w:t>. In order to do that it must, for instance, offer something by way of unity, coherence, explanatory power, and elegance, it must not be ad hoc, it must focus on factors that upon reflection seem to make a moral difference, and so on. What the discussion above shows is that a moral theory that makes use of the intending-foreseeing distinction (understood causally) fails this further test, and this even if it does fit many of our pretheoretical specific moral judgments.</w:t>
      </w:r>
      <w:r w:rsidRPr="009C42D4">
        <w:rPr>
          <w:rFonts w:cs="Calibri"/>
        </w:rPr>
        <w:t xml:space="preserve"> Just noting again that these judgments do seem intuitive carries at this stage of the debate little weight.</w:t>
      </w:r>
    </w:p>
    <w:sectPr w:rsidR="00FB617C" w:rsidRPr="00ED6F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Droid Sans Fallback">
    <w:panose1 w:val="020B0604020202020204"/>
    <w:charset w:val="00"/>
    <w:family w:val="roman"/>
    <w:notTrueType/>
    <w:pitch w:val="default"/>
  </w:font>
  <w:font w:name="Lohit Hindi">
    <w:altName w:val="Yu Gothic"/>
    <w:panose1 w:val="020B0604020202020204"/>
    <w:charset w:val="80"/>
    <w:family w:val="auto"/>
    <w:pitch w:val="variable"/>
  </w:font>
  <w:font w:name="Copperplate Gothic Bold">
    <w:panose1 w:val="020E0705020206020404"/>
    <w:charset w:val="4D"/>
    <w:family w:val="swiss"/>
    <w:pitch w:val="variable"/>
    <w:sig w:usb0="00000003" w:usb1="00000000" w:usb2="00000000" w:usb3="00000000" w:csb0="00000001" w:csb1="00000000"/>
  </w:font>
  <w:font w:name="Minion Pro">
    <w:altName w:val="Cambria"/>
    <w:panose1 w:val="020B0604020202020204"/>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panose1 w:val="020B0300000000000000"/>
    <w:charset w:val="4E"/>
    <w:family w:val="auto"/>
    <w:pitch w:val="variable"/>
    <w:sig w:usb0="E00002FF" w:usb1="7AC7FFFF" w:usb2="00000012" w:usb3="00000000" w:csb0="0002000D"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20B0604020202020204"/>
    <w:charset w:val="4D"/>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Baskerville">
    <w:panose1 w:val="02020502070401020303"/>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notTrueType/>
    <w:pitch w:val="variable"/>
    <w:sig w:usb0="80000A67" w:usb1="00000000" w:usb2="00000000" w:usb3="00000000" w:csb0="000001F7" w:csb1="00000000"/>
  </w:font>
  <w:font w:name="Times New Roman Bold">
    <w:altName w:val="Times New Roman"/>
    <w:panose1 w:val="020B0604020202020204"/>
    <w:charset w:val="00"/>
    <w:family w:val="auto"/>
    <w:pitch w:val="variable"/>
    <w:sig w:usb0="E0002AFF" w:usb1="C0007841" w:usb2="00000009" w:usb3="00000000" w:csb0="000001FF"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pitch w:val="variable"/>
    <w:sig w:usb0="00000287" w:usb1="00000000" w:usb2="00000000" w:usb3="00000000" w:csb0="0000009F" w:csb1="00000000"/>
  </w:font>
  <w:font w:name="Showcard Gothic">
    <w:panose1 w:val="020B0604020202020204"/>
    <w:charset w:val="4D"/>
    <w:family w:val="decorative"/>
    <w:pitch w:val="variable"/>
    <w:sig w:usb0="00000003" w:usb1="00000000" w:usb2="00000000" w:usb3="00000000" w:csb0="00000001" w:csb1="00000000"/>
  </w:font>
  <w:font w:name="Meridien-Italic">
    <w:altName w:val="Cambria"/>
    <w:panose1 w:val="020B0604020202020204"/>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Adobe Garamond Pro">
    <w:altName w:val="Times New Roman"/>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Palatino">
    <w:panose1 w:val="00000000000000000000"/>
    <w:charset w:val="4D"/>
    <w:family w:val="auto"/>
    <w:notTrueType/>
    <w:pitch w:val="variable"/>
    <w:sig w:usb0="A00002FF" w:usb1="7800205A" w:usb2="14600000" w:usb3="00000000" w:csb0="00000193" w:csb1="00000000"/>
  </w:font>
  <w:font w:name="Scala">
    <w:altName w:val="Calibri"/>
    <w:panose1 w:val="020B0604020202020204"/>
    <w:charset w:val="00"/>
    <w:family w:val="roman"/>
    <w:notTrueType/>
    <w:pitch w:val="default"/>
    <w:sig w:usb0="00000003" w:usb1="00000000" w:usb2="00000000" w:usb3="00000000" w:csb0="00000001" w:csb1="00000000"/>
  </w:font>
  <w:font w:name="Arial Rounded MT Bold">
    <w:panose1 w:val="020F0704030504030204"/>
    <w:charset w:val="4D"/>
    <w:family w:val="swiss"/>
    <w:pitch w:val="variable"/>
    <w:sig w:usb0="00000003" w:usb1="00000000" w:usb2="00000000" w:usb3="00000000" w:csb0="00000001" w:csb1="00000000"/>
  </w:font>
  <w:font w:name="Times-Italic">
    <w:altName w:val="Times New Roman"/>
    <w:panose1 w:val="00000500000000090000"/>
    <w:charset w:val="4D"/>
    <w:family w:val="roman"/>
    <w:notTrueType/>
    <w:pitch w:val="default"/>
    <w:sig w:usb0="00000003" w:usb1="00000000" w:usb2="00000000" w:usb3="00000000" w:csb0="00000001" w:csb1="00000000"/>
  </w:font>
  <w:font w:name="Times-Roman">
    <w:altName w:val="Times New Roman"/>
    <w:panose1 w:val="00000500000000020000"/>
    <w:charset w:val="4D"/>
    <w:family w:val="roman"/>
    <w:pitch w:val="default"/>
    <w:sig w:usb0="03000000" w:usb1="00000000" w:usb2="00000000" w:usb3="00000000" w:csb0="00000001" w:csb1="00000000"/>
  </w:font>
  <w:font w:name="StarSymbol">
    <w:altName w:val="ヒラギノ角ゴ Pro W3"/>
    <w:panose1 w:val="020B0604020202020204"/>
    <w:charset w:val="02"/>
    <w:family w:val="auto"/>
    <w:pitch w:val="default"/>
  </w:font>
  <w:font w:name="AKDPE C+ Utopia">
    <w:altName w:val="Cambria"/>
    <w:panose1 w:val="020B0604020202020204"/>
    <w:charset w:val="00"/>
    <w:family w:val="roman"/>
    <w:notTrueType/>
    <w:pitch w:val="default"/>
    <w:sig w:usb0="00000003" w:usb1="00000000" w:usb2="00000000" w:usb3="00000000" w:csb0="00000001" w:csb1="00000000"/>
  </w:font>
  <w:font w:name="Frutiger 45 Light">
    <w:altName w:val="Times New Roman"/>
    <w:panose1 w:val="020B0604020202020204"/>
    <w:charset w:val="00"/>
    <w:family w:val="swiss"/>
    <w:notTrueType/>
    <w:pitch w:val="default"/>
    <w:sig w:usb0="03000003" w:usb1="00000000" w:usb2="00000000" w:usb3="00000000" w:csb0="00000001" w:csb1="00000000"/>
  </w:font>
  <w:font w:name="Arial Bold">
    <w:altName w:val="Arial"/>
    <w:panose1 w:val="020B0604020202020204"/>
    <w:charset w:val="00"/>
    <w:family w:val="auto"/>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B5551"/>
    <w:multiLevelType w:val="hybridMultilevel"/>
    <w:tmpl w:val="67A6CA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82385F"/>
    <w:multiLevelType w:val="hybridMultilevel"/>
    <w:tmpl w:val="6C42A9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9141DF"/>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F815D9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6A654D"/>
    <w:multiLevelType w:val="hybridMultilevel"/>
    <w:tmpl w:val="1382C9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0A102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C64A67"/>
    <w:multiLevelType w:val="hybridMultilevel"/>
    <w:tmpl w:val="B14ADFE0"/>
    <w:lvl w:ilvl="0" w:tplc="5756E9E6">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7F6465"/>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0D2F22"/>
    <w:multiLevelType w:val="hybridMultilevel"/>
    <w:tmpl w:val="32764F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0F7CA0"/>
    <w:multiLevelType w:val="multilevel"/>
    <w:tmpl w:val="ABFC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467B2761"/>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7C4D91"/>
    <w:multiLevelType w:val="hybridMultilevel"/>
    <w:tmpl w:val="CCC670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087883"/>
    <w:multiLevelType w:val="hybridMultilevel"/>
    <w:tmpl w:val="2A4C3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FA175A"/>
    <w:multiLevelType w:val="multilevel"/>
    <w:tmpl w:val="2C8C4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E790782"/>
    <w:multiLevelType w:val="multilevel"/>
    <w:tmpl w:val="8BC2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3DC3F37"/>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E557DB3"/>
    <w:multiLevelType w:val="hybridMultilevel"/>
    <w:tmpl w:val="9110A8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827397"/>
    <w:multiLevelType w:val="hybridMultilevel"/>
    <w:tmpl w:val="444EB7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1"/>
  </w:num>
  <w:num w:numId="13">
    <w:abstractNumId w:val="30"/>
  </w:num>
  <w:num w:numId="14">
    <w:abstractNumId w:val="18"/>
  </w:num>
  <w:num w:numId="15">
    <w:abstractNumId w:val="16"/>
  </w:num>
  <w:num w:numId="16">
    <w:abstractNumId w:val="13"/>
  </w:num>
  <w:num w:numId="17">
    <w:abstractNumId w:val="24"/>
  </w:num>
  <w:num w:numId="18">
    <w:abstractNumId w:val="35"/>
  </w:num>
  <w:num w:numId="19">
    <w:abstractNumId w:val="28"/>
  </w:num>
  <w:num w:numId="20">
    <w:abstractNumId w:val="19"/>
  </w:num>
  <w:num w:numId="21">
    <w:abstractNumId w:val="20"/>
  </w:num>
  <w:num w:numId="22">
    <w:abstractNumId w:val="14"/>
  </w:num>
  <w:num w:numId="23">
    <w:abstractNumId w:val="21"/>
  </w:num>
  <w:num w:numId="24">
    <w:abstractNumId w:val="33"/>
  </w:num>
  <w:num w:numId="25">
    <w:abstractNumId w:val="17"/>
  </w:num>
  <w:num w:numId="26">
    <w:abstractNumId w:val="25"/>
  </w:num>
  <w:num w:numId="27">
    <w:abstractNumId w:val="29"/>
  </w:num>
  <w:num w:numId="28">
    <w:abstractNumId w:val="12"/>
  </w:num>
  <w:num w:numId="29">
    <w:abstractNumId w:val="22"/>
  </w:num>
  <w:num w:numId="30">
    <w:abstractNumId w:val="23"/>
  </w:num>
  <w:num w:numId="31">
    <w:abstractNumId w:val="26"/>
  </w:num>
  <w:num w:numId="32">
    <w:abstractNumId w:val="15"/>
  </w:num>
  <w:num w:numId="33">
    <w:abstractNumId w:val="34"/>
  </w:num>
  <w:num w:numId="34">
    <w:abstractNumId w:val="27"/>
  </w:num>
  <w:num w:numId="35">
    <w:abstractNumId w:val="11"/>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14D99"/>
    <w:rsid w:val="000029E3"/>
    <w:rsid w:val="000029E8"/>
    <w:rsid w:val="00004225"/>
    <w:rsid w:val="000066CA"/>
    <w:rsid w:val="00007264"/>
    <w:rsid w:val="000076A9"/>
    <w:rsid w:val="00011067"/>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0AD6"/>
    <w:rsid w:val="002343FE"/>
    <w:rsid w:val="00235F7B"/>
    <w:rsid w:val="002502CF"/>
    <w:rsid w:val="0025372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1FD9"/>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4D99"/>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8C1"/>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767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42C4"/>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5559"/>
    <w:rsid w:val="00E47013"/>
    <w:rsid w:val="00E541F9"/>
    <w:rsid w:val="00E57B79"/>
    <w:rsid w:val="00E63419"/>
    <w:rsid w:val="00E64496"/>
    <w:rsid w:val="00E72115"/>
    <w:rsid w:val="00E771BA"/>
    <w:rsid w:val="00E811C7"/>
    <w:rsid w:val="00E8322E"/>
    <w:rsid w:val="00E903E0"/>
    <w:rsid w:val="00EA1115"/>
    <w:rsid w:val="00EA39EB"/>
    <w:rsid w:val="00EA58CE"/>
    <w:rsid w:val="00EB33FF"/>
    <w:rsid w:val="00EB3D1A"/>
    <w:rsid w:val="00EC2759"/>
    <w:rsid w:val="00EC7106"/>
    <w:rsid w:val="00ED0120"/>
    <w:rsid w:val="00ED3BBA"/>
    <w:rsid w:val="00ED4E12"/>
    <w:rsid w:val="00ED6FA3"/>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617C"/>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DC76DF"/>
  <w14:defaultImageDpi w14:val="300"/>
  <w15:docId w15:val="{C5108E4E-8D84-7E4B-880B-1ED621F6D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5372F"/>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uiPriority w:val="9"/>
    <w:qFormat/>
    <w:rsid w:val="002537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25372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25372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
    <w:unhideWhenUsed/>
    <w:qFormat/>
    <w:rsid w:val="0025372F"/>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nhideWhenUsed/>
    <w:qFormat/>
    <w:rsid w:val="00814D99"/>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aliases w:val="Title (no index)"/>
    <w:basedOn w:val="Heading3"/>
    <w:next w:val="Normal"/>
    <w:link w:val="Heading6Char"/>
    <w:unhideWhenUsed/>
    <w:qFormat/>
    <w:rsid w:val="00814D99"/>
    <w:pPr>
      <w:pageBreakBefore w:val="0"/>
      <w:spacing w:before="200" w:line="240" w:lineRule="auto"/>
      <w:jc w:val="left"/>
      <w:outlineLvl w:val="5"/>
    </w:pPr>
    <w:rPr>
      <w:rFonts w:asciiTheme="majorHAnsi" w:hAnsiTheme="majorHAnsi"/>
      <w:b w:val="0"/>
      <w:bCs w:val="0"/>
      <w:i/>
      <w:iCs/>
      <w:color w:val="243F60" w:themeColor="accent1" w:themeShade="7F"/>
      <w:sz w:val="22"/>
      <w:szCs w:val="22"/>
      <w:u w:val="none"/>
    </w:rPr>
  </w:style>
  <w:style w:type="paragraph" w:styleId="Heading7">
    <w:name w:val="heading 7"/>
    <w:basedOn w:val="Normal"/>
    <w:next w:val="Normal"/>
    <w:link w:val="Heading7Char"/>
    <w:unhideWhenUsed/>
    <w:qFormat/>
    <w:rsid w:val="00814D99"/>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814D99"/>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814D99"/>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2537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372F"/>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uiPriority w:val="9"/>
    <w:rsid w:val="0025372F"/>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25372F"/>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25372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25372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5372F"/>
    <w:rPr>
      <w:b/>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1"/>
    <w:qFormat/>
    <w:rsid w:val="0025372F"/>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25372F"/>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25372F"/>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25372F"/>
    <w:rPr>
      <w:color w:val="auto"/>
      <w:u w:val="none"/>
    </w:rPr>
  </w:style>
  <w:style w:type="paragraph" w:styleId="DocumentMap">
    <w:name w:val="Document Map"/>
    <w:basedOn w:val="Normal"/>
    <w:link w:val="DocumentMapChar"/>
    <w:uiPriority w:val="99"/>
    <w:unhideWhenUsed/>
    <w:rsid w:val="0025372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25372F"/>
    <w:rPr>
      <w:rFonts w:ascii="Lucida Grande" w:hAnsi="Lucida Grande" w:cs="Lucida Grande"/>
    </w:rPr>
  </w:style>
  <w:style w:type="character" w:customStyle="1" w:styleId="Heading5Char">
    <w:name w:val="Heading 5 Char"/>
    <w:aliases w:val="Blocks Char"/>
    <w:basedOn w:val="DefaultParagraphFont"/>
    <w:link w:val="Heading5"/>
    <w:rsid w:val="00814D99"/>
    <w:rPr>
      <w:rFonts w:asciiTheme="majorHAnsi" w:eastAsiaTheme="majorEastAsia" w:hAnsiTheme="majorHAnsi" w:cstheme="majorBidi"/>
      <w:color w:val="243F60" w:themeColor="accent1" w:themeShade="7F"/>
      <w:sz w:val="22"/>
    </w:rPr>
  </w:style>
  <w:style w:type="character" w:customStyle="1" w:styleId="Heading6Char">
    <w:name w:val="Heading 6 Char"/>
    <w:aliases w:val="Title (no index) Char"/>
    <w:basedOn w:val="DefaultParagraphFont"/>
    <w:link w:val="Heading6"/>
    <w:rsid w:val="00814D99"/>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rsid w:val="00814D99"/>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rsid w:val="00814D9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814D99"/>
    <w:rPr>
      <w:rFonts w:asciiTheme="majorHAnsi" w:eastAsiaTheme="majorEastAsia" w:hAnsiTheme="majorHAnsi" w:cstheme="majorBidi"/>
      <w:i/>
      <w:iCs/>
      <w:color w:val="404040" w:themeColor="text1" w:themeTint="BF"/>
      <w:sz w:val="20"/>
      <w:szCs w:val="20"/>
    </w:rPr>
  </w:style>
  <w:style w:type="paragraph" w:customStyle="1" w:styleId="textbold">
    <w:name w:val="text bold"/>
    <w:basedOn w:val="Normal"/>
    <w:link w:val="Emphasis"/>
    <w:uiPriority w:val="20"/>
    <w:qFormat/>
    <w:rsid w:val="00814D99"/>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814D9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rsid w:val="00814D99"/>
    <w:rPr>
      <w:u w:val="single"/>
    </w:rPr>
  </w:style>
  <w:style w:type="paragraph" w:styleId="Title">
    <w:name w:val="Title"/>
    <w:aliases w:val="title,UNDERLINE,Cites and Cards,Bold Underlined,Block Heading,Read This,Non Read Text,Debate Normal"/>
    <w:basedOn w:val="Normal"/>
    <w:link w:val="TitleChar"/>
    <w:uiPriority w:val="6"/>
    <w:qFormat/>
    <w:rsid w:val="00814D99"/>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
    <w:qFormat/>
    <w:rsid w:val="00814D99"/>
    <w:rPr>
      <w:rFonts w:asciiTheme="majorHAnsi" w:eastAsiaTheme="majorEastAsia" w:hAnsiTheme="majorHAnsi" w:cstheme="majorBidi"/>
      <w:spacing w:val="-10"/>
      <w:kern w:val="28"/>
      <w:sz w:val="56"/>
      <w:szCs w:val="5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814D99"/>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99"/>
    <w:qFormat/>
    <w:rsid w:val="00814D99"/>
    <w:pPr>
      <w:ind w:left="720"/>
      <w:contextualSpacing/>
    </w:pPr>
  </w:style>
  <w:style w:type="character" w:styleId="Strong">
    <w:name w:val="Strong"/>
    <w:aliases w:val="8 pt font,Citation Char Char1 Char Char Char Char Char,Cut,Small 1,Read Char Char Char,Citation Char Char Char1,Read Char Char1"/>
    <w:basedOn w:val="DefaultParagraphFont"/>
    <w:uiPriority w:val="22"/>
    <w:qFormat/>
    <w:rsid w:val="00814D99"/>
    <w:rPr>
      <w:b/>
      <w:bCs/>
    </w:rPr>
  </w:style>
  <w:style w:type="paragraph" w:customStyle="1" w:styleId="gntarbp">
    <w:name w:val="gnt_ar_b_p"/>
    <w:basedOn w:val="Normal"/>
    <w:rsid w:val="00814D99"/>
    <w:pPr>
      <w:spacing w:before="100" w:beforeAutospacing="1" w:after="100" w:afterAutospacing="1" w:line="240" w:lineRule="auto"/>
    </w:pPr>
    <w:rPr>
      <w:rFonts w:ascii="Times New Roman" w:eastAsia="Times New Roman" w:hAnsi="Times New Roman" w:cs="Times New Roman"/>
      <w:sz w:val="24"/>
    </w:rPr>
  </w:style>
  <w:style w:type="character" w:customStyle="1" w:styleId="UnresolvedMention1">
    <w:name w:val="Unresolved Mention1"/>
    <w:basedOn w:val="DefaultParagraphFont"/>
    <w:uiPriority w:val="99"/>
    <w:unhideWhenUsed/>
    <w:rsid w:val="00814D99"/>
    <w:rPr>
      <w:color w:val="605E5C"/>
      <w:shd w:val="clear" w:color="auto" w:fill="E1DFDD"/>
    </w:rPr>
  </w:style>
  <w:style w:type="paragraph" w:customStyle="1" w:styleId="UnderlinePara">
    <w:name w:val="Underline Para"/>
    <w:basedOn w:val="Normal"/>
    <w:uiPriority w:val="6"/>
    <w:qFormat/>
    <w:rsid w:val="00814D99"/>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814D99"/>
    <w:rPr>
      <w:b/>
      <w:u w:val="single"/>
    </w:rPr>
  </w:style>
  <w:style w:type="character" w:customStyle="1" w:styleId="Minimize">
    <w:name w:val="Minimize"/>
    <w:uiPriority w:val="1"/>
    <w:qFormat/>
    <w:rsid w:val="00814D99"/>
    <w:rPr>
      <w:rFonts w:asciiTheme="minorHAnsi" w:hAnsiTheme="minorHAnsi"/>
      <w:sz w:val="16"/>
    </w:rPr>
  </w:style>
  <w:style w:type="paragraph" w:customStyle="1" w:styleId="Underline2">
    <w:name w:val="Underline2"/>
    <w:basedOn w:val="Normal"/>
    <w:link w:val="Underline2Char"/>
    <w:autoRedefine/>
    <w:uiPriority w:val="4"/>
    <w:qFormat/>
    <w:rsid w:val="00814D99"/>
    <w:rPr>
      <w:b/>
      <w:u w:val="single"/>
    </w:rPr>
  </w:style>
  <w:style w:type="character" w:customStyle="1" w:styleId="Underline2Char">
    <w:name w:val="Underline2 Char"/>
    <w:basedOn w:val="DefaultParagraphFont"/>
    <w:link w:val="Underline2"/>
    <w:uiPriority w:val="4"/>
    <w:rsid w:val="00814D99"/>
    <w:rPr>
      <w:rFonts w:ascii="Calibri" w:hAnsi="Calibri"/>
      <w:b/>
      <w:sz w:val="22"/>
      <w:u w:val="single"/>
    </w:rPr>
  </w:style>
  <w:style w:type="character" w:customStyle="1" w:styleId="BoldUnderline0">
    <w:name w:val="BoldUnderline"/>
    <w:basedOn w:val="DefaultParagraphFont"/>
    <w:uiPriority w:val="1"/>
    <w:qFormat/>
    <w:rsid w:val="00814D99"/>
    <w:rPr>
      <w:rFonts w:ascii="Arial" w:hAnsi="Arial"/>
      <w:b/>
      <w:sz w:val="20"/>
      <w:u w:val="single"/>
    </w:rPr>
  </w:style>
  <w:style w:type="character" w:styleId="FootnoteReference">
    <w:name w:val="footnote reference"/>
    <w:aliases w:val="FN Ref,footnote reference,fr,o,FR,(NECG) Footnote Reference"/>
    <w:basedOn w:val="DefaultParagraphFont"/>
    <w:unhideWhenUsed/>
    <w:qFormat/>
    <w:rsid w:val="00814D99"/>
    <w:rPr>
      <w:vertAlign w:val="superscript"/>
    </w:rPr>
  </w:style>
  <w:style w:type="paragraph" w:styleId="FootnoteText">
    <w:name w:val="footnote text"/>
    <w:basedOn w:val="Normal"/>
    <w:link w:val="FootnoteTextChar"/>
    <w:unhideWhenUsed/>
    <w:qFormat/>
    <w:rsid w:val="00814D99"/>
    <w:pPr>
      <w:spacing w:line="256" w:lineRule="auto"/>
    </w:pPr>
    <w:rPr>
      <w:sz w:val="20"/>
      <w:szCs w:val="20"/>
    </w:rPr>
  </w:style>
  <w:style w:type="character" w:customStyle="1" w:styleId="FootnoteTextChar">
    <w:name w:val="Footnote Text Char"/>
    <w:basedOn w:val="DefaultParagraphFont"/>
    <w:link w:val="FootnoteText"/>
    <w:rsid w:val="00814D99"/>
    <w:rPr>
      <w:rFonts w:ascii="Calibri" w:hAnsi="Calibri"/>
      <w:sz w:val="20"/>
      <w:szCs w:val="20"/>
    </w:rPr>
  </w:style>
  <w:style w:type="paragraph" w:customStyle="1" w:styleId="clay-paragraph">
    <w:name w:val="clay-paragraph"/>
    <w:basedOn w:val="Normal"/>
    <w:rsid w:val="00814D99"/>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814D99"/>
  </w:style>
  <w:style w:type="character" w:customStyle="1" w:styleId="gmail-styleunderline">
    <w:name w:val="gmail-styleunderline"/>
    <w:basedOn w:val="DefaultParagraphFont"/>
    <w:rsid w:val="00814D99"/>
  </w:style>
  <w:style w:type="paragraph" w:customStyle="1" w:styleId="css-182kmce">
    <w:name w:val="css-182kmce"/>
    <w:basedOn w:val="Normal"/>
    <w:rsid w:val="00814D99"/>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814D99"/>
  </w:style>
  <w:style w:type="paragraph" w:customStyle="1" w:styleId="pullquote-paragraph">
    <w:name w:val="pullquote-paragraph"/>
    <w:basedOn w:val="Normal"/>
    <w:rsid w:val="00814D99"/>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814D99"/>
    <w:rPr>
      <w:i/>
      <w:iCs/>
    </w:rPr>
  </w:style>
  <w:style w:type="paragraph" w:customStyle="1" w:styleId="font--body">
    <w:name w:val="font--body"/>
    <w:basedOn w:val="Normal"/>
    <w:uiPriority w:val="99"/>
    <w:rsid w:val="00814D99"/>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814D99"/>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814D99"/>
  </w:style>
  <w:style w:type="paragraph" w:customStyle="1" w:styleId="endmarkenabled">
    <w:name w:val="endmarkenabled"/>
    <w:basedOn w:val="Normal"/>
    <w:rsid w:val="00814D99"/>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814D99"/>
  </w:style>
  <w:style w:type="paragraph" w:customStyle="1" w:styleId="css-exrw3m">
    <w:name w:val="css-exrw3m"/>
    <w:basedOn w:val="Normal"/>
    <w:uiPriority w:val="99"/>
    <w:rsid w:val="00814D99"/>
    <w:pPr>
      <w:spacing w:before="100" w:beforeAutospacing="1" w:after="100" w:afterAutospacing="1" w:line="240" w:lineRule="auto"/>
    </w:pPr>
    <w:rPr>
      <w:rFonts w:eastAsia="Times New Roman"/>
    </w:rPr>
  </w:style>
  <w:style w:type="character" w:customStyle="1" w:styleId="css-8l6xbc">
    <w:name w:val="css-8l6xbc"/>
    <w:basedOn w:val="DefaultParagraphFont"/>
    <w:rsid w:val="00814D99"/>
  </w:style>
  <w:style w:type="paragraph" w:customStyle="1" w:styleId="t-body-text">
    <w:name w:val="t-body-text"/>
    <w:basedOn w:val="Normal"/>
    <w:uiPriority w:val="99"/>
    <w:rsid w:val="00814D99"/>
    <w:pPr>
      <w:spacing w:before="100" w:beforeAutospacing="1" w:after="100" w:afterAutospacing="1" w:line="240" w:lineRule="auto"/>
    </w:pPr>
    <w:rPr>
      <w:rFonts w:eastAsia="Times New Roman"/>
    </w:rPr>
  </w:style>
  <w:style w:type="paragraph" w:styleId="BalloonText">
    <w:name w:val="Balloon Text"/>
    <w:basedOn w:val="Normal"/>
    <w:link w:val="BalloonTextChar"/>
    <w:uiPriority w:val="99"/>
    <w:unhideWhenUsed/>
    <w:rsid w:val="00814D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814D99"/>
    <w:rPr>
      <w:rFonts w:ascii="Segoe UI" w:hAnsi="Segoe UI" w:cs="Segoe UI"/>
      <w:sz w:val="18"/>
      <w:szCs w:val="18"/>
    </w:rPr>
  </w:style>
  <w:style w:type="character" w:customStyle="1" w:styleId="caps">
    <w:name w:val="caps"/>
    <w:basedOn w:val="DefaultParagraphFont"/>
    <w:rsid w:val="00814D99"/>
  </w:style>
  <w:style w:type="paragraph" w:customStyle="1" w:styleId="c-user-cardbio">
    <w:name w:val="c-user-card__bio"/>
    <w:basedOn w:val="Normal"/>
    <w:uiPriority w:val="99"/>
    <w:rsid w:val="00814D99"/>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814D99"/>
    <w:pPr>
      <w:spacing w:before="100" w:beforeAutospacing="1" w:after="100" w:afterAutospacing="1" w:line="240" w:lineRule="auto"/>
    </w:pPr>
    <w:rPr>
      <w:rFonts w:eastAsia="Times New Roman"/>
    </w:rPr>
  </w:style>
  <w:style w:type="character" w:customStyle="1" w:styleId="3oh-">
    <w:name w:val="_3oh-"/>
    <w:basedOn w:val="DefaultParagraphFont"/>
    <w:rsid w:val="00814D99"/>
  </w:style>
  <w:style w:type="paragraph" w:customStyle="1" w:styleId="normal1">
    <w:name w:val="normal1"/>
    <w:basedOn w:val="Normal"/>
    <w:rsid w:val="00814D99"/>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814D99"/>
  </w:style>
  <w:style w:type="character" w:customStyle="1" w:styleId="c-messagelistunreaddividerlabel">
    <w:name w:val="c-message_list__unread_divider__label"/>
    <w:basedOn w:val="DefaultParagraphFont"/>
    <w:rsid w:val="00814D99"/>
  </w:style>
  <w:style w:type="character" w:customStyle="1" w:styleId="c-messagesender">
    <w:name w:val="c-message__sender"/>
    <w:basedOn w:val="DefaultParagraphFont"/>
    <w:rsid w:val="00814D99"/>
  </w:style>
  <w:style w:type="character" w:customStyle="1" w:styleId="c-reactioncount">
    <w:name w:val="c-reaction__count"/>
    <w:basedOn w:val="DefaultParagraphFont"/>
    <w:rsid w:val="00814D99"/>
  </w:style>
  <w:style w:type="paragraph" w:customStyle="1" w:styleId="Analytic">
    <w:name w:val="Analytic"/>
    <w:basedOn w:val="Normal"/>
    <w:link w:val="AnalyticChar"/>
    <w:autoRedefine/>
    <w:uiPriority w:val="4"/>
    <w:qFormat/>
    <w:rsid w:val="00814D99"/>
    <w:rPr>
      <w:color w:val="1F497D" w:themeColor="text2"/>
    </w:rPr>
  </w:style>
  <w:style w:type="character" w:customStyle="1" w:styleId="AnalyticChar">
    <w:name w:val="Analytic Char"/>
    <w:basedOn w:val="DefaultParagraphFont"/>
    <w:link w:val="Analytic"/>
    <w:uiPriority w:val="4"/>
    <w:rsid w:val="00814D99"/>
    <w:rPr>
      <w:rFonts w:ascii="Calibri" w:hAnsi="Calibri"/>
      <w:color w:val="1F497D" w:themeColor="text2"/>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814D99"/>
    <w:rPr>
      <w:rFonts w:eastAsiaTheme="minorHAnsi"/>
      <w:b/>
      <w:sz w:val="22"/>
      <w:szCs w:val="22"/>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814D99"/>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814D99"/>
    <w:rPr>
      <w:rFonts w:ascii="Calibri" w:hAnsi="Calibri"/>
      <w:sz w:val="22"/>
    </w:rPr>
  </w:style>
  <w:style w:type="paragraph" w:styleId="Footer">
    <w:name w:val="footer"/>
    <w:basedOn w:val="Normal"/>
    <w:link w:val="FooterChar"/>
    <w:uiPriority w:val="99"/>
    <w:unhideWhenUsed/>
    <w:rsid w:val="00814D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4D99"/>
    <w:rPr>
      <w:rFonts w:ascii="Calibri" w:hAnsi="Calibri"/>
      <w:sz w:val="22"/>
    </w:rPr>
  </w:style>
  <w:style w:type="paragraph" w:customStyle="1" w:styleId="Emphasis1">
    <w:name w:val="Emphasis1"/>
    <w:basedOn w:val="Normal"/>
    <w:autoRedefine/>
    <w:uiPriority w:val="7"/>
    <w:qFormat/>
    <w:rsid w:val="00814D99"/>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z-TopofFormChar">
    <w:name w:val="z-Top of Form Char"/>
    <w:basedOn w:val="DefaultParagraphFont"/>
    <w:link w:val="z-TopofForm"/>
    <w:uiPriority w:val="99"/>
    <w:rsid w:val="00814D99"/>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814D9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814D99"/>
    <w:rPr>
      <w:rFonts w:ascii="Arial" w:hAnsi="Arial" w:cs="Arial"/>
      <w:vanish/>
      <w:sz w:val="16"/>
      <w:szCs w:val="16"/>
    </w:rPr>
  </w:style>
  <w:style w:type="character" w:customStyle="1" w:styleId="z-BottomofFormChar">
    <w:name w:val="z-Bottom of Form Char"/>
    <w:basedOn w:val="DefaultParagraphFont"/>
    <w:link w:val="z-BottomofForm"/>
    <w:uiPriority w:val="99"/>
    <w:rsid w:val="00814D9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814D9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814D99"/>
    <w:rPr>
      <w:rFonts w:ascii="Arial" w:hAnsi="Arial" w:cs="Arial"/>
      <w:vanish/>
      <w:sz w:val="16"/>
      <w:szCs w:val="16"/>
    </w:rPr>
  </w:style>
  <w:style w:type="paragraph" w:customStyle="1" w:styleId="Emphasize">
    <w:name w:val="Emphasize"/>
    <w:basedOn w:val="Normal"/>
    <w:uiPriority w:val="7"/>
    <w:qFormat/>
    <w:rsid w:val="00814D9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814D99"/>
  </w:style>
  <w:style w:type="character" w:customStyle="1" w:styleId="UnderlineBold">
    <w:name w:val="Underline + Bold"/>
    <w:uiPriority w:val="1"/>
    <w:qFormat/>
    <w:rsid w:val="00814D99"/>
    <w:rPr>
      <w:b/>
      <w:sz w:val="20"/>
      <w:u w:val="single"/>
    </w:rPr>
  </w:style>
  <w:style w:type="paragraph" w:customStyle="1" w:styleId="8MIn">
    <w:name w:val="8 MIn"/>
    <w:basedOn w:val="Normal"/>
    <w:link w:val="8MInChar"/>
    <w:uiPriority w:val="4"/>
    <w:qFormat/>
    <w:rsid w:val="00814D99"/>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814D99"/>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814D99"/>
  </w:style>
  <w:style w:type="character" w:customStyle="1" w:styleId="c-messagekittext">
    <w:name w:val="c-message_kit__text"/>
    <w:basedOn w:val="DefaultParagraphFont"/>
    <w:rsid w:val="00814D99"/>
  </w:style>
  <w:style w:type="character" w:customStyle="1" w:styleId="cardChar">
    <w:name w:val="card Char"/>
    <w:aliases w:val="Bold Cite Char Char,Speed Cite Char"/>
    <w:basedOn w:val="DefaultParagraphFont"/>
    <w:rsid w:val="00814D99"/>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814D99"/>
    <w:rPr>
      <w:color w:val="605E5C"/>
      <w:shd w:val="clear" w:color="auto" w:fill="E1DFDD"/>
    </w:rPr>
  </w:style>
  <w:style w:type="character" w:customStyle="1" w:styleId="expertise">
    <w:name w:val="expertise"/>
    <w:basedOn w:val="DefaultParagraphFont"/>
    <w:rsid w:val="00814D99"/>
  </w:style>
  <w:style w:type="character" w:customStyle="1" w:styleId="education">
    <w:name w:val="education"/>
    <w:basedOn w:val="DefaultParagraphFont"/>
    <w:rsid w:val="00814D99"/>
  </w:style>
  <w:style w:type="character" w:customStyle="1" w:styleId="rollover-people">
    <w:name w:val="rollover-people"/>
    <w:basedOn w:val="DefaultParagraphFont"/>
    <w:rsid w:val="00814D99"/>
  </w:style>
  <w:style w:type="character" w:customStyle="1" w:styleId="UnresolvedMention2">
    <w:name w:val="Unresolved Mention2"/>
    <w:basedOn w:val="DefaultParagraphFont"/>
    <w:uiPriority w:val="99"/>
    <w:unhideWhenUsed/>
    <w:rsid w:val="00814D99"/>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Intense Emphasis11111,9.5 pt,Italic,Intense Emphasis5,Heading 3 Char1 Char Char Ch,S"/>
    <w:basedOn w:val="DefaultParagraphFont"/>
    <w:uiPriority w:val="6"/>
    <w:qFormat/>
    <w:rsid w:val="00814D99"/>
    <w:rPr>
      <w:b/>
      <w:bCs w:val="0"/>
      <w:sz w:val="26"/>
      <w:u w:val="single"/>
    </w:rPr>
  </w:style>
  <w:style w:type="character" w:customStyle="1" w:styleId="UnresolvedMention3">
    <w:name w:val="Unresolved Mention3"/>
    <w:basedOn w:val="DefaultParagraphFont"/>
    <w:uiPriority w:val="99"/>
    <w:rsid w:val="00814D99"/>
    <w:rPr>
      <w:color w:val="605E5C"/>
      <w:shd w:val="clear" w:color="auto" w:fill="E1DFDD"/>
    </w:rPr>
  </w:style>
  <w:style w:type="paragraph" w:customStyle="1" w:styleId="Body">
    <w:name w:val="Body"/>
    <w:link w:val="BodyChar"/>
    <w:autoRedefine/>
    <w:uiPriority w:val="99"/>
    <w:qFormat/>
    <w:rsid w:val="00814D99"/>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uiPriority w:val="99"/>
    <w:rsid w:val="00814D99"/>
    <w:rPr>
      <w:rFonts w:ascii="Calibri" w:eastAsiaTheme="majorEastAsia" w:hAnsi="Calibri" w:cstheme="majorBidi"/>
      <w:iCs/>
      <w:color w:val="000000" w:themeColor="text1"/>
      <w:sz w:val="8"/>
      <w:szCs w:val="22"/>
    </w:rPr>
  </w:style>
  <w:style w:type="character" w:customStyle="1" w:styleId="url">
    <w:name w:val="url"/>
    <w:basedOn w:val="DefaultParagraphFont"/>
    <w:rsid w:val="00814D99"/>
  </w:style>
  <w:style w:type="character" w:customStyle="1" w:styleId="ellip">
    <w:name w:val="ellip"/>
    <w:basedOn w:val="DefaultParagraphFont"/>
    <w:rsid w:val="00814D99"/>
  </w:style>
  <w:style w:type="character" w:customStyle="1" w:styleId="nowrap">
    <w:name w:val="nowrap"/>
    <w:basedOn w:val="DefaultParagraphFont"/>
    <w:rsid w:val="00814D99"/>
  </w:style>
  <w:style w:type="paragraph" w:customStyle="1" w:styleId="msonormal0">
    <w:name w:val="msonormal"/>
    <w:basedOn w:val="Normal"/>
    <w:qFormat/>
    <w:rsid w:val="00814D99"/>
    <w:pPr>
      <w:spacing w:before="100" w:beforeAutospacing="1" w:after="100" w:afterAutospacing="1" w:line="256" w:lineRule="auto"/>
    </w:pPr>
  </w:style>
  <w:style w:type="paragraph" w:styleId="Revision">
    <w:name w:val="Revision"/>
    <w:uiPriority w:val="99"/>
    <w:semiHidden/>
    <w:rsid w:val="00814D99"/>
    <w:rPr>
      <w:rFonts w:ascii="Calibri" w:hAnsi="Calibri" w:cs="Arial"/>
      <w:sz w:val="22"/>
    </w:rPr>
  </w:style>
  <w:style w:type="paragraph" w:customStyle="1" w:styleId="Tag2">
    <w:name w:val="Tag2"/>
    <w:basedOn w:val="Normal"/>
    <w:qFormat/>
    <w:rsid w:val="00814D99"/>
    <w:pPr>
      <w:spacing w:line="256" w:lineRule="auto"/>
    </w:pPr>
    <w:rPr>
      <w:b/>
    </w:rPr>
  </w:style>
  <w:style w:type="paragraph" w:customStyle="1" w:styleId="megaarticlebodyfirst-p2htdt">
    <w:name w:val="megaarticlebody_first-p_2htdt"/>
    <w:basedOn w:val="Normal"/>
    <w:uiPriority w:val="99"/>
    <w:semiHidden/>
    <w:rsid w:val="00814D99"/>
    <w:pPr>
      <w:spacing w:before="100" w:beforeAutospacing="1" w:after="100" w:afterAutospacing="1" w:line="256" w:lineRule="auto"/>
    </w:pPr>
  </w:style>
  <w:style w:type="paragraph" w:customStyle="1" w:styleId="p1">
    <w:name w:val="p1"/>
    <w:basedOn w:val="Normal"/>
    <w:uiPriority w:val="99"/>
    <w:qFormat/>
    <w:rsid w:val="00814D99"/>
    <w:pPr>
      <w:spacing w:line="256" w:lineRule="auto"/>
    </w:pPr>
    <w:rPr>
      <w:sz w:val="20"/>
      <w:szCs w:val="20"/>
    </w:rPr>
  </w:style>
  <w:style w:type="character" w:customStyle="1" w:styleId="underlinedChar">
    <w:name w:val="underlined Char"/>
    <w:link w:val="underlined"/>
    <w:locked/>
    <w:rsid w:val="00814D99"/>
    <w:rPr>
      <w:rFonts w:ascii="Times New Roman" w:eastAsia="Malgun Gothic" w:hAnsi="Times New Roman" w:cs="Times New Roman"/>
      <w:u w:val="single"/>
    </w:rPr>
  </w:style>
  <w:style w:type="paragraph" w:customStyle="1" w:styleId="underlined">
    <w:name w:val="underlined"/>
    <w:next w:val="Normal"/>
    <w:link w:val="underlinedChar"/>
    <w:autoRedefine/>
    <w:qFormat/>
    <w:rsid w:val="00814D99"/>
    <w:pPr>
      <w:contextualSpacing/>
    </w:pPr>
    <w:rPr>
      <w:rFonts w:ascii="Times New Roman" w:eastAsia="Malgun Gothic" w:hAnsi="Times New Roman" w:cs="Times New Roman"/>
      <w:u w:val="single"/>
    </w:rPr>
  </w:style>
  <w:style w:type="paragraph" w:customStyle="1" w:styleId="Shrink6">
    <w:name w:val="Shrink 6"/>
    <w:basedOn w:val="Normal"/>
    <w:qFormat/>
    <w:rsid w:val="00814D99"/>
    <w:pPr>
      <w:spacing w:line="256" w:lineRule="auto"/>
    </w:pPr>
    <w:rPr>
      <w:rFonts w:ascii="Georgia" w:eastAsia="Calibri" w:hAnsi="Georgia"/>
      <w:sz w:val="12"/>
    </w:rPr>
  </w:style>
  <w:style w:type="paragraph" w:customStyle="1" w:styleId="Scrunched">
    <w:name w:val="Scrunched"/>
    <w:basedOn w:val="Normal"/>
    <w:next w:val="Normal"/>
    <w:uiPriority w:val="99"/>
    <w:qFormat/>
    <w:rsid w:val="00814D99"/>
    <w:pPr>
      <w:spacing w:line="256" w:lineRule="auto"/>
    </w:pPr>
  </w:style>
  <w:style w:type="character" w:styleId="EndnoteReference">
    <w:name w:val="endnote reference"/>
    <w:basedOn w:val="DefaultParagraphFont"/>
    <w:unhideWhenUsed/>
    <w:rsid w:val="00814D99"/>
    <w:rPr>
      <w:vertAlign w:val="superscript"/>
    </w:rPr>
  </w:style>
  <w:style w:type="character" w:customStyle="1" w:styleId="Emph">
    <w:name w:val="Emph"/>
    <w:basedOn w:val="DefaultParagraphFont"/>
    <w:uiPriority w:val="1"/>
    <w:qFormat/>
    <w:rsid w:val="00814D99"/>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814D99"/>
    <w:rPr>
      <w:u w:val="single"/>
    </w:rPr>
  </w:style>
  <w:style w:type="character" w:customStyle="1" w:styleId="BoldUnderlineChar">
    <w:name w:val="Bold Underline Char"/>
    <w:basedOn w:val="DefaultParagraphFont"/>
    <w:rsid w:val="00814D99"/>
    <w:rPr>
      <w:rFonts w:ascii="Arial" w:hAnsi="Arial" w:cs="Arial" w:hint="default"/>
      <w:b/>
      <w:bCs w:val="0"/>
      <w:u w:val="single"/>
    </w:rPr>
  </w:style>
  <w:style w:type="character" w:customStyle="1" w:styleId="ReadCard">
    <w:name w:val="ReadCard"/>
    <w:uiPriority w:val="1"/>
    <w:qFormat/>
    <w:rsid w:val="00814D99"/>
    <w:rPr>
      <w:rFonts w:ascii="Times New Roman" w:hAnsi="Times New Roman" w:cs="Times New Roman" w:hint="default"/>
      <w:b/>
      <w:bCs w:val="0"/>
      <w:sz w:val="24"/>
      <w:u w:val="single"/>
    </w:rPr>
  </w:style>
  <w:style w:type="paragraph" w:customStyle="1" w:styleId="CiteSpacing">
    <w:name w:val="Cite Spacing"/>
    <w:basedOn w:val="Normal"/>
    <w:uiPriority w:val="4"/>
    <w:qFormat/>
    <w:rsid w:val="00814D99"/>
    <w:pPr>
      <w:spacing w:before="60" w:after="60"/>
    </w:pPr>
  </w:style>
  <w:style w:type="character" w:customStyle="1" w:styleId="FooterChar1">
    <w:name w:val="Footer Char1"/>
    <w:basedOn w:val="DefaultParagraphFont"/>
    <w:uiPriority w:val="99"/>
    <w:semiHidden/>
    <w:rsid w:val="00814D99"/>
    <w:rPr>
      <w:rFonts w:ascii="Calibri" w:eastAsiaTheme="minorHAnsi" w:hAnsi="Calibri" w:cs="Calibri"/>
      <w:sz w:val="16"/>
      <w:szCs w:val="22"/>
    </w:rPr>
  </w:style>
  <w:style w:type="paragraph" w:customStyle="1" w:styleId="Cards">
    <w:name w:val="Cards"/>
    <w:next w:val="Normal"/>
    <w:link w:val="CardsChar"/>
    <w:qFormat/>
    <w:rsid w:val="00814D99"/>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814D99"/>
    <w:rPr>
      <w:rFonts w:ascii="Times New Roman" w:eastAsia="Times New Roman" w:hAnsi="Times New Roman" w:cs="Times New Roman"/>
      <w:sz w:val="20"/>
    </w:rPr>
  </w:style>
  <w:style w:type="character" w:customStyle="1" w:styleId="DebateUnderline">
    <w:name w:val="Debate Underline"/>
    <w:qFormat/>
    <w:rsid w:val="00814D99"/>
    <w:rPr>
      <w:rFonts w:ascii="Times New Roman" w:hAnsi="Times New Roman"/>
      <w:sz w:val="20"/>
      <w:u w:val="thick"/>
    </w:rPr>
  </w:style>
  <w:style w:type="paragraph" w:customStyle="1" w:styleId="Nothing">
    <w:name w:val="Nothing"/>
    <w:link w:val="NothingChar"/>
    <w:qFormat/>
    <w:rsid w:val="00814D99"/>
    <w:rPr>
      <w:rFonts w:ascii="Times New Roman" w:eastAsia="Times New Roman" w:hAnsi="Times New Roman" w:cs="Times New Roman"/>
      <w:sz w:val="20"/>
    </w:rPr>
  </w:style>
  <w:style w:type="character" w:customStyle="1" w:styleId="NothingChar">
    <w:name w:val="Nothing Char"/>
    <w:link w:val="Nothing"/>
    <w:rsid w:val="00814D99"/>
    <w:rPr>
      <w:rFonts w:ascii="Times New Roman" w:eastAsia="Times New Roman" w:hAnsi="Times New Roman" w:cs="Times New Roman"/>
      <w:sz w:val="20"/>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814D99"/>
    <w:rPr>
      <w:rFonts w:ascii="Calibri" w:eastAsiaTheme="minorHAnsi" w:hAnsi="Calibri" w:cs="Calibri"/>
      <w:sz w:val="16"/>
      <w:szCs w:val="22"/>
    </w:rPr>
  </w:style>
  <w:style w:type="paragraph" w:customStyle="1" w:styleId="cardtext">
    <w:name w:val="card text"/>
    <w:basedOn w:val="Normal"/>
    <w:link w:val="cardtextChar"/>
    <w:qFormat/>
    <w:rsid w:val="00814D99"/>
    <w:pPr>
      <w:ind w:left="288" w:right="288"/>
    </w:pPr>
    <w:rPr>
      <w:rFonts w:ascii="Book Antiqua" w:hAnsi="Book Antiqua" w:cs="Lucida Grande"/>
    </w:rPr>
  </w:style>
  <w:style w:type="character" w:customStyle="1" w:styleId="cardtextChar">
    <w:name w:val="card text Char"/>
    <w:basedOn w:val="DefaultParagraphFont"/>
    <w:link w:val="cardtext"/>
    <w:rsid w:val="00814D99"/>
    <w:rPr>
      <w:rFonts w:ascii="Book Antiqua" w:hAnsi="Book Antiqua" w:cs="Lucida Grande"/>
      <w:sz w:val="22"/>
    </w:rPr>
  </w:style>
  <w:style w:type="paragraph" w:customStyle="1" w:styleId="TagText">
    <w:name w:val="TagText"/>
    <w:basedOn w:val="Normal"/>
    <w:uiPriority w:val="99"/>
    <w:qFormat/>
    <w:rsid w:val="00814D99"/>
    <w:rPr>
      <w:rFonts w:eastAsia="Calibri"/>
      <w:b/>
    </w:rPr>
  </w:style>
  <w:style w:type="paragraph" w:customStyle="1" w:styleId="UnderlineEmphasis">
    <w:name w:val="Underline + Emphasis"/>
    <w:basedOn w:val="Normal"/>
    <w:next w:val="Normal"/>
    <w:link w:val="UnderlineEmphasisChar"/>
    <w:autoRedefine/>
    <w:qFormat/>
    <w:rsid w:val="00814D99"/>
    <w:rPr>
      <w:rFonts w:eastAsia="Calibri"/>
      <w:b/>
      <w:color w:val="000000"/>
      <w:u w:val="single"/>
    </w:rPr>
  </w:style>
  <w:style w:type="character" w:customStyle="1" w:styleId="UnderlineEmphasisChar">
    <w:name w:val="Underline + Emphasis Char"/>
    <w:basedOn w:val="DefaultParagraphFont"/>
    <w:link w:val="UnderlineEmphasis"/>
    <w:rsid w:val="00814D99"/>
    <w:rPr>
      <w:rFonts w:ascii="Calibri" w:eastAsia="Calibri" w:hAnsi="Calibri"/>
      <w:b/>
      <w:color w:val="000000"/>
      <w:sz w:val="22"/>
      <w:u w:val="single"/>
    </w:rPr>
  </w:style>
  <w:style w:type="character" w:customStyle="1" w:styleId="BoldUnderlineUNDO">
    <w:name w:val="Bold.Underline.UNDO"/>
    <w:uiPriority w:val="1"/>
    <w:qFormat/>
    <w:rsid w:val="00814D99"/>
    <w:rPr>
      <w:b w:val="0"/>
    </w:rPr>
  </w:style>
  <w:style w:type="character" w:customStyle="1" w:styleId="LinedDown">
    <w:name w:val="Lined Down"/>
    <w:qFormat/>
    <w:rsid w:val="00814D99"/>
    <w:rPr>
      <w:rFonts w:ascii="Times New Roman" w:hAnsi="Times New Roman" w:cs="Times New Roman"/>
      <w:b w:val="0"/>
      <w:bCs w:val="0"/>
      <w:i w:val="0"/>
      <w:iCs w:val="0"/>
      <w:color w:val="000000"/>
      <w:sz w:val="12"/>
      <w:szCs w:val="12"/>
      <w:u w:val="none"/>
    </w:rPr>
  </w:style>
  <w:style w:type="character" w:customStyle="1" w:styleId="Carded">
    <w:name w:val="Carded"/>
    <w:qFormat/>
    <w:rsid w:val="00814D99"/>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814D99"/>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814D99"/>
    <w:rPr>
      <w:bCs/>
      <w:sz w:val="20"/>
      <w:u w:val="single"/>
    </w:rPr>
  </w:style>
  <w:style w:type="character" w:customStyle="1" w:styleId="LDAnalytics">
    <w:name w:val="LD Analytics"/>
    <w:basedOn w:val="DefaultParagraphFont"/>
    <w:autoRedefine/>
    <w:uiPriority w:val="1"/>
    <w:qFormat/>
    <w:rsid w:val="00814D99"/>
  </w:style>
  <w:style w:type="paragraph" w:customStyle="1" w:styleId="evidencetext">
    <w:name w:val="evidence text"/>
    <w:basedOn w:val="Normal"/>
    <w:next w:val="Normal"/>
    <w:link w:val="evidencetextChar1"/>
    <w:qFormat/>
    <w:rsid w:val="00814D99"/>
    <w:pPr>
      <w:ind w:left="432" w:right="432"/>
    </w:pPr>
    <w:rPr>
      <w:rFonts w:eastAsia="Times New Roman"/>
      <w:color w:val="000000"/>
    </w:rPr>
  </w:style>
  <w:style w:type="character" w:customStyle="1" w:styleId="evidencetextChar1">
    <w:name w:val="evidence text Char1"/>
    <w:basedOn w:val="DefaultParagraphFont"/>
    <w:link w:val="evidencetext"/>
    <w:rsid w:val="00814D99"/>
    <w:rPr>
      <w:rFonts w:ascii="Calibri" w:eastAsia="Times New Roman" w:hAnsi="Calibri"/>
      <w:color w:val="000000"/>
      <w:sz w:val="22"/>
    </w:rPr>
  </w:style>
  <w:style w:type="paragraph" w:styleId="Subtitle">
    <w:name w:val="Subtitle"/>
    <w:aliases w:val="Underlined card text"/>
    <w:basedOn w:val="Normal"/>
    <w:next w:val="Normal"/>
    <w:link w:val="SubtitleChar"/>
    <w:uiPriority w:val="99"/>
    <w:unhideWhenUsed/>
    <w:qFormat/>
    <w:rsid w:val="00814D99"/>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814D99"/>
    <w:rPr>
      <w:rFonts w:ascii="Calibri" w:hAnsi="Calibri"/>
      <w:color w:val="5A5A5A" w:themeColor="text1" w:themeTint="A5"/>
      <w:spacing w:val="15"/>
      <w:sz w:val="22"/>
    </w:rPr>
  </w:style>
  <w:style w:type="paragraph" w:customStyle="1" w:styleId="Citation">
    <w:name w:val="Citation"/>
    <w:basedOn w:val="Normal"/>
    <w:autoRedefine/>
    <w:uiPriority w:val="1"/>
    <w:qFormat/>
    <w:rsid w:val="00814D99"/>
    <w:rPr>
      <w:rFonts w:eastAsia="Times New Roman" w:cs="Garamond"/>
      <w:bCs/>
      <w:u w:val="single"/>
    </w:rPr>
  </w:style>
  <w:style w:type="paragraph" w:styleId="BodyText">
    <w:name w:val="Body Text"/>
    <w:aliases w:val="BT"/>
    <w:basedOn w:val="Normal"/>
    <w:link w:val="BodyTextChar"/>
    <w:uiPriority w:val="99"/>
    <w:unhideWhenUsed/>
    <w:qFormat/>
    <w:rsid w:val="00814D99"/>
    <w:pPr>
      <w:spacing w:after="120"/>
    </w:pPr>
  </w:style>
  <w:style w:type="character" w:customStyle="1" w:styleId="BodyTextChar">
    <w:name w:val="Body Text Char"/>
    <w:aliases w:val="BT Char"/>
    <w:basedOn w:val="DefaultParagraphFont"/>
    <w:link w:val="BodyText"/>
    <w:uiPriority w:val="99"/>
    <w:rsid w:val="00814D99"/>
    <w:rPr>
      <w:rFonts w:ascii="Calibri" w:hAnsi="Calibri"/>
      <w:sz w:val="22"/>
    </w:rPr>
  </w:style>
  <w:style w:type="paragraph" w:customStyle="1" w:styleId="tiny">
    <w:name w:val="tiny"/>
    <w:next w:val="Normal"/>
    <w:link w:val="tinyChar"/>
    <w:autoRedefine/>
    <w:qFormat/>
    <w:rsid w:val="00814D99"/>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814D99"/>
    <w:rPr>
      <w:rFonts w:ascii="Times New Roman" w:eastAsia="Malgun Gothic" w:hAnsi="Times New Roman" w:cs="Times New Roman"/>
      <w:sz w:val="12"/>
    </w:rPr>
  </w:style>
  <w:style w:type="character" w:customStyle="1" w:styleId="LDCut">
    <w:name w:val="LD Cut"/>
    <w:basedOn w:val="DefaultParagraphFont"/>
    <w:uiPriority w:val="1"/>
    <w:qFormat/>
    <w:rsid w:val="00814D99"/>
    <w:rPr>
      <w:rFonts w:ascii="Times New Roman" w:hAnsi="Times New Roman"/>
      <w:b w:val="0"/>
      <w:color w:val="auto"/>
      <w:sz w:val="12"/>
    </w:rPr>
  </w:style>
  <w:style w:type="character" w:customStyle="1" w:styleId="LDUnderline">
    <w:name w:val="LD Underline"/>
    <w:basedOn w:val="DefaultParagraphFont"/>
    <w:uiPriority w:val="1"/>
    <w:qFormat/>
    <w:rsid w:val="00814D99"/>
    <w:rPr>
      <w:rFonts w:ascii="Times New Roman" w:hAnsi="Times New Roman" w:cs="Times New Roman"/>
      <w:b/>
      <w:color w:val="auto"/>
      <w:sz w:val="24"/>
      <w:u w:val="single"/>
    </w:rPr>
  </w:style>
  <w:style w:type="character" w:customStyle="1" w:styleId="Style4Char">
    <w:name w:val="Style4 Char"/>
    <w:link w:val="Style4"/>
    <w:rsid w:val="00814D99"/>
    <w:rPr>
      <w:rFonts w:ascii="Arial Narrow" w:hAnsi="Arial Narrow"/>
      <w:u w:val="single"/>
    </w:rPr>
  </w:style>
  <w:style w:type="character" w:customStyle="1" w:styleId="Style1Char">
    <w:name w:val="Style1 Char"/>
    <w:locked/>
    <w:rsid w:val="00814D99"/>
    <w:rPr>
      <w:rFonts w:ascii="Times New Roman" w:eastAsia="SimSun" w:hAnsi="Times New Roman"/>
      <w:szCs w:val="24"/>
      <w:u w:val="single"/>
      <w:lang w:eastAsia="zh-CN"/>
    </w:rPr>
  </w:style>
  <w:style w:type="character" w:customStyle="1" w:styleId="Style11pt">
    <w:name w:val="Style 11 pt"/>
    <w:basedOn w:val="DefaultParagraphFont"/>
    <w:rsid w:val="00814D99"/>
    <w:rPr>
      <w:sz w:val="20"/>
    </w:rPr>
  </w:style>
  <w:style w:type="character" w:customStyle="1" w:styleId="DebateHighlighted">
    <w:name w:val="Debate Highlighted"/>
    <w:qFormat/>
    <w:rsid w:val="00814D99"/>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814D99"/>
    <w:pPr>
      <w:widowControl w:val="0"/>
    </w:pPr>
    <w:rPr>
      <w:rFonts w:ascii="Times New Roman" w:eastAsia="Times New Roman" w:hAnsi="Times New Roman" w:cs="Times New Roman"/>
      <w:sz w:val="20"/>
    </w:rPr>
  </w:style>
  <w:style w:type="character" w:customStyle="1" w:styleId="Author-Date">
    <w:name w:val="Author-Date"/>
    <w:qFormat/>
    <w:rsid w:val="00814D99"/>
    <w:rPr>
      <w:b/>
      <w:sz w:val="24"/>
    </w:rPr>
  </w:style>
  <w:style w:type="character" w:customStyle="1" w:styleId="regtext">
    <w:name w:val="regtext"/>
    <w:uiPriority w:val="99"/>
    <w:rsid w:val="00814D99"/>
  </w:style>
  <w:style w:type="character" w:customStyle="1" w:styleId="Dottedunderline">
    <w:name w:val="Dotted underline"/>
    <w:rsid w:val="00814D99"/>
    <w:rPr>
      <w:u w:val="dotted"/>
    </w:rPr>
  </w:style>
  <w:style w:type="character" w:customStyle="1" w:styleId="slug-pub-date">
    <w:name w:val="slug-pub-date"/>
    <w:rsid w:val="00814D99"/>
  </w:style>
  <w:style w:type="character" w:customStyle="1" w:styleId="slug-vol">
    <w:name w:val="slug-vol"/>
    <w:rsid w:val="00814D99"/>
  </w:style>
  <w:style w:type="character" w:customStyle="1" w:styleId="slug-issue">
    <w:name w:val="slug-issue"/>
    <w:rsid w:val="00814D99"/>
  </w:style>
  <w:style w:type="character" w:customStyle="1" w:styleId="slug-pages">
    <w:name w:val="slug-pages"/>
    <w:rsid w:val="00814D99"/>
  </w:style>
  <w:style w:type="character" w:customStyle="1" w:styleId="DDIUnderline">
    <w:name w:val="DDI Underline"/>
    <w:qFormat/>
    <w:rsid w:val="00814D99"/>
    <w:rPr>
      <w:sz w:val="20"/>
      <w:u w:val="thick"/>
    </w:rPr>
  </w:style>
  <w:style w:type="character" w:customStyle="1" w:styleId="CardsChar1">
    <w:name w:val="Cards Char1"/>
    <w:locked/>
    <w:rsid w:val="00814D99"/>
    <w:rPr>
      <w:rFonts w:ascii="Times New Roman" w:eastAsia="Times New Roman" w:hAnsi="Times New Roman" w:cs="Times New Roman"/>
    </w:rPr>
  </w:style>
  <w:style w:type="character" w:customStyle="1" w:styleId="DocumentMapChar1">
    <w:name w:val="Document Map Char1"/>
    <w:basedOn w:val="DefaultParagraphFont"/>
    <w:uiPriority w:val="99"/>
    <w:rsid w:val="00814D99"/>
    <w:rPr>
      <w:rFonts w:ascii="Segoe UI" w:hAnsi="Segoe UI" w:cs="Segoe UI"/>
      <w:sz w:val="16"/>
      <w:szCs w:val="16"/>
    </w:rPr>
  </w:style>
  <w:style w:type="character" w:customStyle="1" w:styleId="CardTextChar0">
    <w:name w:val="Card Text Char"/>
    <w:locked/>
    <w:rsid w:val="00814D99"/>
    <w:rPr>
      <w:rFonts w:ascii="Georgia" w:hAnsi="Georgia"/>
      <w:sz w:val="18"/>
      <w:u w:val="single"/>
    </w:rPr>
  </w:style>
  <w:style w:type="character" w:customStyle="1" w:styleId="normaltextrun">
    <w:name w:val="normaltextrun"/>
    <w:basedOn w:val="DefaultParagraphFont"/>
    <w:rsid w:val="00814D99"/>
  </w:style>
  <w:style w:type="character" w:customStyle="1" w:styleId="eop">
    <w:name w:val="eop"/>
    <w:basedOn w:val="DefaultParagraphFont"/>
    <w:rsid w:val="00814D99"/>
  </w:style>
  <w:style w:type="character" w:customStyle="1" w:styleId="spellingerror">
    <w:name w:val="spellingerror"/>
    <w:basedOn w:val="DefaultParagraphFont"/>
    <w:rsid w:val="00814D99"/>
  </w:style>
  <w:style w:type="paragraph" w:customStyle="1" w:styleId="m-2839544472620372085msonospacing">
    <w:name w:val="m_-2839544472620372085msonospacing"/>
    <w:basedOn w:val="Normal"/>
    <w:uiPriority w:val="99"/>
    <w:rsid w:val="00814D99"/>
    <w:pPr>
      <w:spacing w:before="100" w:beforeAutospacing="1" w:after="100" w:afterAutospacing="1"/>
    </w:pPr>
  </w:style>
  <w:style w:type="paragraph" w:customStyle="1" w:styleId="franklin-light1">
    <w:name w:val="franklin-light1"/>
    <w:basedOn w:val="Normal"/>
    <w:uiPriority w:val="99"/>
    <w:rsid w:val="00814D99"/>
    <w:pPr>
      <w:spacing w:before="100" w:beforeAutospacing="1" w:after="100" w:afterAutospacing="1"/>
    </w:pPr>
  </w:style>
  <w:style w:type="character" w:customStyle="1" w:styleId="powa-tease">
    <w:name w:val="powa-tease"/>
    <w:basedOn w:val="DefaultParagraphFont"/>
    <w:rsid w:val="00814D99"/>
  </w:style>
  <w:style w:type="character" w:customStyle="1" w:styleId="powa-byline">
    <w:name w:val="powa-byline"/>
    <w:basedOn w:val="DefaultParagraphFont"/>
    <w:rsid w:val="00814D99"/>
  </w:style>
  <w:style w:type="character" w:customStyle="1" w:styleId="apple-style-span">
    <w:name w:val="apple-style-span"/>
    <w:basedOn w:val="DefaultParagraphFont"/>
    <w:rsid w:val="00814D99"/>
    <w:rPr>
      <w:rFonts w:cs="Times New Roman"/>
    </w:rPr>
  </w:style>
  <w:style w:type="paragraph" w:customStyle="1" w:styleId="noindent">
    <w:name w:val="noindent"/>
    <w:basedOn w:val="Normal"/>
    <w:uiPriority w:val="99"/>
    <w:qFormat/>
    <w:rsid w:val="00814D99"/>
    <w:pPr>
      <w:spacing w:before="100" w:beforeAutospacing="1" w:after="100" w:afterAutospacing="1"/>
    </w:pPr>
    <w:rPr>
      <w:rFonts w:eastAsia="Times New Roman"/>
    </w:rPr>
  </w:style>
  <w:style w:type="character" w:customStyle="1" w:styleId="st">
    <w:name w:val="st"/>
    <w:rsid w:val="00814D99"/>
  </w:style>
  <w:style w:type="character" w:customStyle="1" w:styleId="highlight2">
    <w:name w:val="highlight2"/>
    <w:basedOn w:val="DefaultParagraphFont"/>
    <w:rsid w:val="00814D99"/>
    <w:rPr>
      <w:rFonts w:ascii="Arial" w:hAnsi="Arial"/>
      <w:b/>
      <w:sz w:val="19"/>
      <w:u w:val="thick"/>
      <w:bdr w:val="none" w:sz="0" w:space="0" w:color="auto"/>
      <w:shd w:val="clear" w:color="auto" w:fill="auto"/>
    </w:rPr>
  </w:style>
  <w:style w:type="character" w:customStyle="1" w:styleId="Emphasis2">
    <w:name w:val="Emphasis2"/>
    <w:basedOn w:val="DefaultParagraphFont"/>
    <w:rsid w:val="00814D99"/>
    <w:rPr>
      <w:rFonts w:ascii="Franklin Gothic Heavy" w:hAnsi="Franklin Gothic Heavy" w:hint="default"/>
      <w:iCs/>
      <w:u w:val="single"/>
    </w:rPr>
  </w:style>
  <w:style w:type="character" w:customStyle="1" w:styleId="EmphasizeThis">
    <w:name w:val="EmphasizeThis"/>
    <w:rsid w:val="00814D99"/>
    <w:rPr>
      <w:rFonts w:ascii="Georgia" w:hAnsi="Georgia" w:hint="default"/>
      <w:b/>
      <w:bCs w:val="0"/>
      <w:iCs/>
      <w:sz w:val="24"/>
      <w:u w:val="thick"/>
    </w:rPr>
  </w:style>
  <w:style w:type="character" w:customStyle="1" w:styleId="Style3Char">
    <w:name w:val="Style3 Char"/>
    <w:link w:val="Style3"/>
    <w:rsid w:val="00814D99"/>
    <w:rPr>
      <w:rFonts w:ascii="Arial Narrow" w:hAnsi="Arial Narrow"/>
      <w:b/>
    </w:rPr>
  </w:style>
  <w:style w:type="character" w:styleId="CommentReference">
    <w:name w:val="annotation reference"/>
    <w:basedOn w:val="DefaultParagraphFont"/>
    <w:uiPriority w:val="99"/>
    <w:unhideWhenUsed/>
    <w:rsid w:val="00814D99"/>
    <w:rPr>
      <w:sz w:val="16"/>
      <w:szCs w:val="16"/>
    </w:rPr>
  </w:style>
  <w:style w:type="paragraph" w:styleId="CommentText">
    <w:name w:val="annotation text"/>
    <w:basedOn w:val="Normal"/>
    <w:link w:val="CommentTextChar"/>
    <w:uiPriority w:val="99"/>
    <w:unhideWhenUsed/>
    <w:rsid w:val="00814D99"/>
    <w:rPr>
      <w:sz w:val="20"/>
      <w:szCs w:val="20"/>
    </w:rPr>
  </w:style>
  <w:style w:type="character" w:customStyle="1" w:styleId="CommentTextChar">
    <w:name w:val="Comment Text Char"/>
    <w:basedOn w:val="DefaultParagraphFont"/>
    <w:link w:val="CommentText"/>
    <w:uiPriority w:val="99"/>
    <w:rsid w:val="00814D99"/>
    <w:rPr>
      <w:rFonts w:ascii="Calibri" w:hAnsi="Calibri"/>
      <w:sz w:val="20"/>
      <w:szCs w:val="20"/>
    </w:rPr>
  </w:style>
  <w:style w:type="character" w:customStyle="1" w:styleId="balancedheadline">
    <w:name w:val="balancedheadline"/>
    <w:basedOn w:val="DefaultParagraphFont"/>
    <w:rsid w:val="00814D99"/>
  </w:style>
  <w:style w:type="paragraph" w:customStyle="1" w:styleId="analytic0">
    <w:name w:val="analytic"/>
    <w:basedOn w:val="Analytic"/>
    <w:link w:val="analyticChar0"/>
    <w:autoRedefine/>
    <w:uiPriority w:val="4"/>
    <w:qFormat/>
    <w:rsid w:val="00814D99"/>
    <w:rPr>
      <w:i/>
      <w:color w:val="2D72B1"/>
    </w:rPr>
  </w:style>
  <w:style w:type="character" w:customStyle="1" w:styleId="analyticChar0">
    <w:name w:val="analytic Char"/>
    <w:basedOn w:val="DefaultParagraphFont"/>
    <w:link w:val="analytic0"/>
    <w:uiPriority w:val="4"/>
    <w:rsid w:val="00814D99"/>
    <w:rPr>
      <w:rFonts w:ascii="Calibri" w:hAnsi="Calibri"/>
      <w:i/>
      <w:color w:val="2D72B1"/>
      <w:sz w:val="22"/>
    </w:rPr>
  </w:style>
  <w:style w:type="paragraph" w:customStyle="1" w:styleId="ColorfulList-Accent11">
    <w:name w:val="Colorful List - Accent 11"/>
    <w:basedOn w:val="Normal"/>
    <w:uiPriority w:val="34"/>
    <w:qFormat/>
    <w:rsid w:val="00814D99"/>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814D99"/>
    <w:rPr>
      <w:color w:val="605E5C"/>
      <w:shd w:val="clear" w:color="auto" w:fill="E1DFDD"/>
    </w:rPr>
  </w:style>
  <w:style w:type="character" w:customStyle="1" w:styleId="m-4339160018974791352style13ptbold">
    <w:name w:val="m_-4339160018974791352style13ptbold"/>
    <w:basedOn w:val="DefaultParagraphFont"/>
    <w:rsid w:val="00814D99"/>
  </w:style>
  <w:style w:type="character" w:customStyle="1" w:styleId="m-4339160018974791352styleunderline">
    <w:name w:val="m_-4339160018974791352styleunderline"/>
    <w:basedOn w:val="DefaultParagraphFont"/>
    <w:rsid w:val="00814D99"/>
  </w:style>
  <w:style w:type="character" w:customStyle="1" w:styleId="m8622195508348221850gmail-msohyperlink">
    <w:name w:val="m_8622195508348221850gmail-msohyperlink"/>
    <w:basedOn w:val="DefaultParagraphFont"/>
    <w:rsid w:val="00814D99"/>
  </w:style>
  <w:style w:type="character" w:customStyle="1" w:styleId="UnresolvedMention4">
    <w:name w:val="Unresolved Mention4"/>
    <w:basedOn w:val="DefaultParagraphFont"/>
    <w:uiPriority w:val="99"/>
    <w:semiHidden/>
    <w:unhideWhenUsed/>
    <w:rsid w:val="00814D99"/>
    <w:rPr>
      <w:color w:val="605E5C"/>
      <w:shd w:val="clear" w:color="auto" w:fill="E1DFDD"/>
    </w:rPr>
  </w:style>
  <w:style w:type="character" w:customStyle="1" w:styleId="longbio">
    <w:name w:val="long_bio"/>
    <w:basedOn w:val="DefaultParagraphFont"/>
    <w:rsid w:val="00814D99"/>
  </w:style>
  <w:style w:type="paragraph" w:customStyle="1" w:styleId="css-1ygdjhk">
    <w:name w:val="css-1ygdjhk"/>
    <w:basedOn w:val="Normal"/>
    <w:uiPriority w:val="99"/>
    <w:rsid w:val="00814D99"/>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814D99"/>
    <w:rPr>
      <w:color w:val="605E5C"/>
      <w:shd w:val="clear" w:color="auto" w:fill="E1DFDD"/>
    </w:rPr>
  </w:style>
  <w:style w:type="table" w:styleId="TableGrid">
    <w:name w:val="Table Grid"/>
    <w:basedOn w:val="TableNormal"/>
    <w:rsid w:val="00814D9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814D99"/>
    <w:rPr>
      <w:color w:val="605E5C"/>
      <w:shd w:val="clear" w:color="auto" w:fill="E1DFDD"/>
    </w:rPr>
  </w:style>
  <w:style w:type="character" w:customStyle="1" w:styleId="UnresolvedMention7">
    <w:name w:val="Unresolved Mention7"/>
    <w:basedOn w:val="DefaultParagraphFont"/>
    <w:uiPriority w:val="99"/>
    <w:semiHidden/>
    <w:unhideWhenUsed/>
    <w:rsid w:val="00814D99"/>
    <w:rPr>
      <w:color w:val="605E5C"/>
      <w:shd w:val="clear" w:color="auto" w:fill="E1DFDD"/>
    </w:rPr>
  </w:style>
  <w:style w:type="character" w:customStyle="1" w:styleId="UnresolvedMention8">
    <w:name w:val="Unresolved Mention8"/>
    <w:basedOn w:val="DefaultParagraphFont"/>
    <w:uiPriority w:val="99"/>
    <w:semiHidden/>
    <w:unhideWhenUsed/>
    <w:rsid w:val="00814D99"/>
    <w:rPr>
      <w:color w:val="605E5C"/>
      <w:shd w:val="clear" w:color="auto" w:fill="E1DFDD"/>
    </w:rPr>
  </w:style>
  <w:style w:type="paragraph" w:customStyle="1" w:styleId="CardText2">
    <w:name w:val="Card Text 2"/>
    <w:basedOn w:val="Normal"/>
    <w:link w:val="CardText2Char"/>
    <w:qFormat/>
    <w:rsid w:val="00814D99"/>
    <w:rPr>
      <w:rFonts w:eastAsia="Calibri"/>
      <w:b/>
      <w:color w:val="000000"/>
      <w:u w:val="single"/>
      <w:lang w:val="x-none" w:eastAsia="x-none"/>
    </w:rPr>
  </w:style>
  <w:style w:type="character" w:customStyle="1" w:styleId="CardText2Char">
    <w:name w:val="Card Text 2 Char"/>
    <w:link w:val="CardText2"/>
    <w:rsid w:val="00814D99"/>
    <w:rPr>
      <w:rFonts w:ascii="Calibri" w:eastAsia="Calibri" w:hAnsi="Calibri"/>
      <w:b/>
      <w:color w:val="000000"/>
      <w:sz w:val="22"/>
      <w:u w:val="single"/>
      <w:lang w:val="x-none" w:eastAsia="x-none"/>
    </w:rPr>
  </w:style>
  <w:style w:type="character" w:customStyle="1" w:styleId="m4841727538114946087gmail-styleunderline">
    <w:name w:val="m_4841727538114946087gmail-styleunderline"/>
    <w:basedOn w:val="DefaultParagraphFont"/>
    <w:rsid w:val="00814D99"/>
  </w:style>
  <w:style w:type="character" w:customStyle="1" w:styleId="UnresolvedMention9">
    <w:name w:val="Unresolved Mention9"/>
    <w:basedOn w:val="DefaultParagraphFont"/>
    <w:uiPriority w:val="99"/>
    <w:semiHidden/>
    <w:unhideWhenUsed/>
    <w:rsid w:val="00814D99"/>
    <w:rPr>
      <w:color w:val="605E5C"/>
      <w:shd w:val="clear" w:color="auto" w:fill="E1DFDD"/>
    </w:rPr>
  </w:style>
  <w:style w:type="character" w:customStyle="1" w:styleId="UnresolvedMention100">
    <w:name w:val="Unresolved Mention100"/>
    <w:basedOn w:val="DefaultParagraphFont"/>
    <w:uiPriority w:val="99"/>
    <w:semiHidden/>
    <w:unhideWhenUsed/>
    <w:rsid w:val="00814D99"/>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814D99"/>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814D99"/>
    <w:rPr>
      <w:color w:val="605E5C"/>
      <w:shd w:val="clear" w:color="auto" w:fill="E1DFDD"/>
    </w:rPr>
  </w:style>
  <w:style w:type="paragraph" w:customStyle="1" w:styleId="flashline">
    <w:name w:val="flashline"/>
    <w:basedOn w:val="Normal"/>
    <w:uiPriority w:val="99"/>
    <w:rsid w:val="00814D99"/>
    <w:pPr>
      <w:spacing w:before="100" w:beforeAutospacing="1" w:after="100" w:afterAutospacing="1"/>
    </w:pPr>
    <w:rPr>
      <w:rFonts w:eastAsia="Times New Roman"/>
    </w:rPr>
  </w:style>
  <w:style w:type="paragraph" w:customStyle="1" w:styleId="lbexhangwithmargin">
    <w:name w:val="lbexhangwithmargin"/>
    <w:basedOn w:val="Normal"/>
    <w:uiPriority w:val="99"/>
    <w:rsid w:val="00814D99"/>
    <w:pPr>
      <w:spacing w:before="100" w:beforeAutospacing="1" w:after="100" w:afterAutospacing="1"/>
    </w:pPr>
    <w:rPr>
      <w:rFonts w:eastAsia="Times New Roman"/>
    </w:rPr>
  </w:style>
  <w:style w:type="character" w:customStyle="1" w:styleId="lbexsectionlevelolc">
    <w:name w:val="lbexsectionlevelolc"/>
    <w:basedOn w:val="DefaultParagraphFont"/>
    <w:rsid w:val="00814D99"/>
  </w:style>
  <w:style w:type="character" w:customStyle="1" w:styleId="lbexallcap">
    <w:name w:val="lbexallcap"/>
    <w:basedOn w:val="DefaultParagraphFont"/>
    <w:rsid w:val="00814D99"/>
  </w:style>
  <w:style w:type="paragraph" w:customStyle="1" w:styleId="lbexindent">
    <w:name w:val="lbexindent"/>
    <w:basedOn w:val="Normal"/>
    <w:uiPriority w:val="99"/>
    <w:rsid w:val="00814D99"/>
    <w:pPr>
      <w:spacing w:before="100" w:beforeAutospacing="1" w:after="100" w:afterAutospacing="1"/>
    </w:pPr>
    <w:rPr>
      <w:rFonts w:eastAsia="Times New Roman"/>
    </w:rPr>
  </w:style>
  <w:style w:type="paragraph" w:customStyle="1" w:styleId="lbexindentparagraph">
    <w:name w:val="lbexindentparagraph"/>
    <w:basedOn w:val="Normal"/>
    <w:uiPriority w:val="99"/>
    <w:rsid w:val="00814D99"/>
    <w:pPr>
      <w:spacing w:before="100" w:beforeAutospacing="1" w:after="100" w:afterAutospacing="1"/>
    </w:pPr>
    <w:rPr>
      <w:rFonts w:eastAsia="Times New Roman"/>
    </w:rPr>
  </w:style>
  <w:style w:type="paragraph" w:customStyle="1" w:styleId="zn-bodyparagraph">
    <w:name w:val="zn-body__paragraph"/>
    <w:basedOn w:val="Normal"/>
    <w:uiPriority w:val="99"/>
    <w:rsid w:val="00814D99"/>
    <w:pPr>
      <w:spacing w:before="100" w:beforeAutospacing="1" w:after="100" w:afterAutospacing="1"/>
    </w:pPr>
    <w:rPr>
      <w:rFonts w:eastAsia="Times New Roman"/>
    </w:rPr>
  </w:style>
  <w:style w:type="character" w:customStyle="1" w:styleId="c-messagebody">
    <w:name w:val="c-message__body"/>
    <w:basedOn w:val="DefaultParagraphFont"/>
    <w:rsid w:val="00814D99"/>
  </w:style>
  <w:style w:type="character" w:customStyle="1" w:styleId="m7735155540857680774gmail-style13ptbold">
    <w:name w:val="m_7735155540857680774gmail-style13ptbold"/>
    <w:basedOn w:val="DefaultParagraphFont"/>
    <w:rsid w:val="00814D99"/>
  </w:style>
  <w:style w:type="character" w:customStyle="1" w:styleId="style65">
    <w:name w:val="style65"/>
    <w:basedOn w:val="DefaultParagraphFont"/>
    <w:rsid w:val="00814D99"/>
  </w:style>
  <w:style w:type="character" w:customStyle="1" w:styleId="bodytext0">
    <w:name w:val="body_text"/>
    <w:basedOn w:val="DefaultParagraphFont"/>
    <w:rsid w:val="00814D99"/>
  </w:style>
  <w:style w:type="character" w:customStyle="1" w:styleId="bio">
    <w:name w:val="bio"/>
    <w:basedOn w:val="DefaultParagraphFont"/>
    <w:rsid w:val="00814D99"/>
  </w:style>
  <w:style w:type="paragraph" w:customStyle="1" w:styleId="cites0">
    <w:name w:val="cites"/>
    <w:next w:val="Normal"/>
    <w:autoRedefine/>
    <w:qFormat/>
    <w:rsid w:val="00814D99"/>
    <w:pPr>
      <w:contextualSpacing/>
    </w:pPr>
    <w:rPr>
      <w:rFonts w:eastAsia="SimSun"/>
      <w:b/>
      <w:sz w:val="22"/>
      <w:szCs w:val="22"/>
      <w:lang w:eastAsia="zh-CN"/>
    </w:rPr>
  </w:style>
  <w:style w:type="character" w:customStyle="1" w:styleId="5yl5">
    <w:name w:val="_5yl5"/>
    <w:basedOn w:val="DefaultParagraphFont"/>
    <w:rsid w:val="00814D99"/>
  </w:style>
  <w:style w:type="character" w:customStyle="1" w:styleId="text">
    <w:name w:val="text"/>
    <w:basedOn w:val="DefaultParagraphFont"/>
    <w:rsid w:val="00814D99"/>
  </w:style>
  <w:style w:type="paragraph" w:customStyle="1" w:styleId="generic-articlebody">
    <w:name w:val="generic-article__body"/>
    <w:basedOn w:val="Normal"/>
    <w:uiPriority w:val="99"/>
    <w:rsid w:val="00814D99"/>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814D99"/>
    <w:pPr>
      <w:spacing w:line="240" w:lineRule="auto"/>
    </w:pPr>
    <w:rPr>
      <w:b/>
      <w:bCs/>
    </w:rPr>
  </w:style>
  <w:style w:type="character" w:customStyle="1" w:styleId="CommentSubjectChar">
    <w:name w:val="Comment Subject Char"/>
    <w:basedOn w:val="CommentTextChar"/>
    <w:link w:val="CommentSubject"/>
    <w:rsid w:val="00814D99"/>
    <w:rPr>
      <w:rFonts w:ascii="Calibri" w:hAnsi="Calibri"/>
      <w:b/>
      <w:bCs/>
      <w:sz w:val="20"/>
      <w:szCs w:val="20"/>
    </w:rPr>
  </w:style>
  <w:style w:type="character" w:customStyle="1" w:styleId="UnresolvedMention12">
    <w:name w:val="Unresolved Mention12"/>
    <w:basedOn w:val="DefaultParagraphFont"/>
    <w:uiPriority w:val="99"/>
    <w:rsid w:val="00814D99"/>
    <w:rPr>
      <w:color w:val="605E5C"/>
      <w:shd w:val="clear" w:color="auto" w:fill="E1DFDD"/>
    </w:rPr>
  </w:style>
  <w:style w:type="paragraph" w:customStyle="1" w:styleId="CardNotUnderlined">
    <w:name w:val="Card Not Underlined"/>
    <w:basedOn w:val="Normal"/>
    <w:link w:val="CardNotUnderlinedChar1"/>
    <w:autoRedefine/>
    <w:qFormat/>
    <w:rsid w:val="00814D99"/>
    <w:rPr>
      <w:rFonts w:eastAsia="Times New Roman"/>
      <w:sz w:val="12"/>
      <w:szCs w:val="20"/>
    </w:rPr>
  </w:style>
  <w:style w:type="character" w:customStyle="1" w:styleId="UnresolvedMention13">
    <w:name w:val="Unresolved Mention13"/>
    <w:basedOn w:val="DefaultParagraphFont"/>
    <w:uiPriority w:val="99"/>
    <w:rsid w:val="00814D99"/>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814D99"/>
    <w:rPr>
      <w:rFonts w:ascii="Times New Roman" w:eastAsia="Times New Roman" w:hAnsi="Times New Roman" w:cs="Times New Roman"/>
    </w:rPr>
  </w:style>
  <w:style w:type="character" w:customStyle="1" w:styleId="blast">
    <w:name w:val="blast"/>
    <w:basedOn w:val="DefaultParagraphFont"/>
    <w:rsid w:val="00814D99"/>
  </w:style>
  <w:style w:type="paragraph" w:customStyle="1" w:styleId="paragraph">
    <w:name w:val="paragraph"/>
    <w:basedOn w:val="Normal"/>
    <w:uiPriority w:val="99"/>
    <w:qFormat/>
    <w:rsid w:val="00814D99"/>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814D99"/>
  </w:style>
  <w:style w:type="character" w:customStyle="1" w:styleId="UnresolvedMention14">
    <w:name w:val="Unresolved Mention14"/>
    <w:basedOn w:val="DefaultParagraphFont"/>
    <w:uiPriority w:val="99"/>
    <w:rsid w:val="00814D99"/>
    <w:rPr>
      <w:color w:val="605E5C"/>
      <w:shd w:val="clear" w:color="auto" w:fill="E1DFDD"/>
    </w:rPr>
  </w:style>
  <w:style w:type="character" w:customStyle="1" w:styleId="ata-controlscomplain-btn">
    <w:name w:val="ata-controls__complain-btn"/>
    <w:basedOn w:val="DefaultParagraphFont"/>
    <w:rsid w:val="00814D99"/>
  </w:style>
  <w:style w:type="character" w:customStyle="1" w:styleId="u-tcgraydarker">
    <w:name w:val="u-tcgraydarker"/>
    <w:basedOn w:val="DefaultParagraphFont"/>
    <w:rsid w:val="00814D99"/>
  </w:style>
  <w:style w:type="paragraph" w:customStyle="1" w:styleId="stcontent-block">
    <w:name w:val="st__content-block"/>
    <w:basedOn w:val="Normal"/>
    <w:rsid w:val="00814D99"/>
    <w:pPr>
      <w:spacing w:before="100" w:beforeAutospacing="1" w:after="100" w:afterAutospacing="1"/>
    </w:pPr>
  </w:style>
  <w:style w:type="character" w:customStyle="1" w:styleId="drop">
    <w:name w:val="drop"/>
    <w:basedOn w:val="DefaultParagraphFont"/>
    <w:rsid w:val="00814D99"/>
  </w:style>
  <w:style w:type="paragraph" w:customStyle="1" w:styleId="pullquote">
    <w:name w:val="pullquote"/>
    <w:basedOn w:val="Normal"/>
    <w:rsid w:val="00814D99"/>
    <w:pPr>
      <w:spacing w:before="100" w:beforeAutospacing="1" w:after="100" w:afterAutospacing="1"/>
    </w:pPr>
  </w:style>
  <w:style w:type="paragraph" w:customStyle="1" w:styleId="TableParagraph">
    <w:name w:val="Table Paragraph"/>
    <w:basedOn w:val="Normal"/>
    <w:uiPriority w:val="1"/>
    <w:qFormat/>
    <w:rsid w:val="00814D99"/>
    <w:pPr>
      <w:widowControl w:val="0"/>
      <w:autoSpaceDE w:val="0"/>
      <w:autoSpaceDN w:val="0"/>
      <w:adjustRightInd w:val="0"/>
    </w:pPr>
  </w:style>
  <w:style w:type="paragraph" w:customStyle="1" w:styleId="p">
    <w:name w:val="p"/>
    <w:basedOn w:val="Normal"/>
    <w:qFormat/>
    <w:rsid w:val="00814D99"/>
    <w:pPr>
      <w:spacing w:before="100" w:beforeAutospacing="1" w:after="100" w:afterAutospacing="1"/>
    </w:pPr>
  </w:style>
  <w:style w:type="character" w:customStyle="1" w:styleId="figpopup-sensitive-area">
    <w:name w:val="figpopup-sensitive-area"/>
    <w:basedOn w:val="DefaultParagraphFont"/>
    <w:rsid w:val="00814D99"/>
  </w:style>
  <w:style w:type="paragraph" w:customStyle="1" w:styleId="css-qckjh9">
    <w:name w:val="css-qckjh9"/>
    <w:basedOn w:val="Normal"/>
    <w:rsid w:val="00814D99"/>
    <w:pPr>
      <w:spacing w:before="100" w:beforeAutospacing="1" w:after="100" w:afterAutospacing="1" w:line="240" w:lineRule="auto"/>
    </w:pPr>
    <w:rPr>
      <w:rFonts w:eastAsia="Times New Roman"/>
      <w:sz w:val="24"/>
    </w:rPr>
  </w:style>
  <w:style w:type="paragraph" w:customStyle="1" w:styleId="css-158dogj">
    <w:name w:val="css-158dogj"/>
    <w:basedOn w:val="Normal"/>
    <w:rsid w:val="00814D99"/>
    <w:pPr>
      <w:spacing w:before="100" w:beforeAutospacing="1" w:after="100" w:afterAutospacing="1" w:line="240" w:lineRule="auto"/>
    </w:pPr>
    <w:rPr>
      <w:rFonts w:eastAsia="Times New Roman"/>
      <w:sz w:val="24"/>
    </w:rPr>
  </w:style>
  <w:style w:type="character" w:customStyle="1" w:styleId="num">
    <w:name w:val="num"/>
    <w:basedOn w:val="DefaultParagraphFont"/>
    <w:rsid w:val="00814D99"/>
  </w:style>
  <w:style w:type="character" w:customStyle="1" w:styleId="letter">
    <w:name w:val="letter"/>
    <w:basedOn w:val="DefaultParagraphFont"/>
    <w:rsid w:val="00814D99"/>
  </w:style>
  <w:style w:type="character" w:customStyle="1" w:styleId="dttext">
    <w:name w:val="dttext"/>
    <w:basedOn w:val="DefaultParagraphFont"/>
    <w:rsid w:val="00814D99"/>
  </w:style>
  <w:style w:type="character" w:customStyle="1" w:styleId="sdsense">
    <w:name w:val="sdsense"/>
    <w:basedOn w:val="DefaultParagraphFont"/>
    <w:rsid w:val="00814D99"/>
  </w:style>
  <w:style w:type="character" w:customStyle="1" w:styleId="sd">
    <w:name w:val="sd"/>
    <w:basedOn w:val="DefaultParagraphFont"/>
    <w:rsid w:val="00814D99"/>
  </w:style>
  <w:style w:type="paragraph" w:customStyle="1" w:styleId="flfc">
    <w:name w:val="flfc"/>
    <w:basedOn w:val="Normal"/>
    <w:uiPriority w:val="99"/>
    <w:rsid w:val="00814D99"/>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814D99"/>
  </w:style>
  <w:style w:type="paragraph" w:customStyle="1" w:styleId="story-body-text">
    <w:name w:val="story-body-text"/>
    <w:basedOn w:val="Normal"/>
    <w:uiPriority w:val="99"/>
    <w:qFormat/>
    <w:rsid w:val="00814D99"/>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814D99"/>
  </w:style>
  <w:style w:type="paragraph" w:customStyle="1" w:styleId="CardText1">
    <w:name w:val="Card Text 1"/>
    <w:link w:val="CardText1Char"/>
    <w:qFormat/>
    <w:rsid w:val="00814D99"/>
    <w:rPr>
      <w:rFonts w:ascii="Arial Narrow" w:eastAsia="Times New Roman" w:hAnsi="Arial Narrow" w:cs="Times New Roman"/>
      <w:color w:val="000000"/>
      <w:sz w:val="22"/>
      <w:szCs w:val="22"/>
      <w:u w:val="single"/>
    </w:rPr>
  </w:style>
  <w:style w:type="character" w:customStyle="1" w:styleId="CardText1Char">
    <w:name w:val="Card Text 1 Char"/>
    <w:basedOn w:val="DefaultParagraphFont"/>
    <w:link w:val="CardText1"/>
    <w:rsid w:val="00814D99"/>
    <w:rPr>
      <w:rFonts w:ascii="Arial Narrow" w:eastAsia="Times New Roman" w:hAnsi="Arial Narrow" w:cs="Times New Roman"/>
      <w:color w:val="000000"/>
      <w:sz w:val="22"/>
      <w:szCs w:val="22"/>
      <w:u w:val="single"/>
    </w:rPr>
  </w:style>
  <w:style w:type="paragraph" w:customStyle="1" w:styleId="Analytics">
    <w:name w:val="Analytics"/>
    <w:basedOn w:val="Analytic2"/>
    <w:link w:val="AnalyticsChar"/>
    <w:uiPriority w:val="4"/>
    <w:qFormat/>
    <w:rsid w:val="00814D99"/>
  </w:style>
  <w:style w:type="paragraph" w:customStyle="1" w:styleId="Analytic2">
    <w:name w:val="Analytic2"/>
    <w:basedOn w:val="Heading4"/>
    <w:link w:val="Analytic2Char"/>
    <w:uiPriority w:val="4"/>
    <w:rsid w:val="00814D99"/>
    <w:pPr>
      <w:spacing w:before="200" w:line="240" w:lineRule="auto"/>
    </w:pPr>
    <w:rPr>
      <w:bCs w:val="0"/>
      <w:iCs/>
      <w:color w:val="365F91" w:themeColor="accent1" w:themeShade="BF"/>
      <w:sz w:val="28"/>
      <w:szCs w:val="28"/>
    </w:rPr>
  </w:style>
  <w:style w:type="character" w:customStyle="1" w:styleId="Analytic2Char">
    <w:name w:val="Analytic2 Char"/>
    <w:basedOn w:val="DefaultParagraphFont"/>
    <w:link w:val="Analytic2"/>
    <w:uiPriority w:val="4"/>
    <w:rsid w:val="00814D99"/>
    <w:rPr>
      <w:rFonts w:ascii="Calibri" w:eastAsiaTheme="majorEastAsia" w:hAnsi="Calibri" w:cstheme="majorBidi"/>
      <w:b/>
      <w:iCs/>
      <w:color w:val="365F91" w:themeColor="accent1" w:themeShade="BF"/>
      <w:sz w:val="28"/>
      <w:szCs w:val="28"/>
    </w:rPr>
  </w:style>
  <w:style w:type="character" w:customStyle="1" w:styleId="AnalyticsChar">
    <w:name w:val="Analytics Char"/>
    <w:basedOn w:val="DefaultParagraphFont"/>
    <w:link w:val="Analytics"/>
    <w:uiPriority w:val="4"/>
    <w:rsid w:val="00814D99"/>
    <w:rPr>
      <w:rFonts w:ascii="Calibri" w:eastAsiaTheme="majorEastAsia" w:hAnsi="Calibri" w:cstheme="majorBidi"/>
      <w:b/>
      <w:iCs/>
      <w:color w:val="365F91" w:themeColor="accent1" w:themeShade="BF"/>
      <w:sz w:val="28"/>
      <w:szCs w:val="28"/>
    </w:rPr>
  </w:style>
  <w:style w:type="paragraph" w:customStyle="1" w:styleId="AnalyticsPip">
    <w:name w:val="AnalyticsPip"/>
    <w:basedOn w:val="Analytic2"/>
    <w:link w:val="AnalyticsPipChar"/>
    <w:uiPriority w:val="4"/>
    <w:rsid w:val="00814D99"/>
  </w:style>
  <w:style w:type="character" w:customStyle="1" w:styleId="AnalyticsPipChar">
    <w:name w:val="AnalyticsPip Char"/>
    <w:basedOn w:val="DefaultParagraphFont"/>
    <w:link w:val="AnalyticsPip"/>
    <w:uiPriority w:val="4"/>
    <w:rsid w:val="00814D99"/>
    <w:rPr>
      <w:rFonts w:ascii="Calibri" w:eastAsiaTheme="majorEastAsia" w:hAnsi="Calibri" w:cstheme="majorBidi"/>
      <w:b/>
      <w:iCs/>
      <w:color w:val="365F91" w:themeColor="accent1" w:themeShade="BF"/>
      <w:sz w:val="28"/>
      <w:szCs w:val="28"/>
    </w:rPr>
  </w:style>
  <w:style w:type="paragraph" w:customStyle="1" w:styleId="AnalyticsGBN">
    <w:name w:val="AnalyticsGBN"/>
    <w:basedOn w:val="Analytic2"/>
    <w:link w:val="AnalyticsGBNChar"/>
    <w:uiPriority w:val="4"/>
    <w:qFormat/>
    <w:rsid w:val="00814D99"/>
  </w:style>
  <w:style w:type="character" w:customStyle="1" w:styleId="AnalyticsGBNChar">
    <w:name w:val="AnalyticsGBN Char"/>
    <w:basedOn w:val="DefaultParagraphFont"/>
    <w:link w:val="AnalyticsGBN"/>
    <w:uiPriority w:val="4"/>
    <w:rsid w:val="00814D99"/>
    <w:rPr>
      <w:rFonts w:ascii="Calibri" w:eastAsiaTheme="majorEastAsia" w:hAnsi="Calibri" w:cstheme="majorBidi"/>
      <w:b/>
      <w:iCs/>
      <w:color w:val="365F91" w:themeColor="accent1" w:themeShade="BF"/>
      <w:sz w:val="28"/>
      <w:szCs w:val="28"/>
    </w:rPr>
  </w:style>
  <w:style w:type="paragraph" w:styleId="Quote">
    <w:name w:val="Quote"/>
    <w:basedOn w:val="Normal"/>
    <w:next w:val="Normal"/>
    <w:link w:val="QuoteChar"/>
    <w:uiPriority w:val="29"/>
    <w:unhideWhenUsed/>
    <w:qFormat/>
    <w:rsid w:val="00814D99"/>
    <w:pPr>
      <w:spacing w:after="0" w:line="240" w:lineRule="auto"/>
    </w:pPr>
    <w:rPr>
      <w:i/>
      <w:iCs/>
      <w:color w:val="000000" w:themeColor="text1"/>
    </w:rPr>
  </w:style>
  <w:style w:type="character" w:customStyle="1" w:styleId="QuoteChar">
    <w:name w:val="Quote Char"/>
    <w:basedOn w:val="DefaultParagraphFont"/>
    <w:link w:val="Quote"/>
    <w:uiPriority w:val="29"/>
    <w:rsid w:val="00814D99"/>
    <w:rPr>
      <w:rFonts w:ascii="Calibri" w:hAnsi="Calibri"/>
      <w:i/>
      <w:iCs/>
      <w:color w:val="000000" w:themeColor="text1"/>
      <w:sz w:val="22"/>
    </w:rPr>
  </w:style>
  <w:style w:type="paragraph" w:styleId="TOCHeading">
    <w:name w:val="TOC Heading"/>
    <w:basedOn w:val="Heading1"/>
    <w:next w:val="Normal"/>
    <w:uiPriority w:val="39"/>
    <w:unhideWhenUsed/>
    <w:qFormat/>
    <w:rsid w:val="00814D99"/>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365F91" w:themeColor="accent1" w:themeShade="BF"/>
      <w:sz w:val="28"/>
      <w:szCs w:val="28"/>
    </w:rPr>
  </w:style>
  <w:style w:type="character" w:customStyle="1" w:styleId="ref-lnk">
    <w:name w:val="ref-lnk"/>
    <w:basedOn w:val="DefaultParagraphFont"/>
    <w:rsid w:val="00814D99"/>
  </w:style>
  <w:style w:type="character" w:customStyle="1" w:styleId="ref-overlay">
    <w:name w:val="ref-overlay"/>
    <w:basedOn w:val="DefaultParagraphFont"/>
    <w:rsid w:val="00814D99"/>
  </w:style>
  <w:style w:type="character" w:customStyle="1" w:styleId="ref-fn-p">
    <w:name w:val="ref-fn-p"/>
    <w:basedOn w:val="DefaultParagraphFont"/>
    <w:rsid w:val="00814D99"/>
  </w:style>
  <w:style w:type="character" w:customStyle="1" w:styleId="opinion-articlebody">
    <w:name w:val="opinion-article__body"/>
    <w:basedOn w:val="DefaultParagraphFont"/>
    <w:rsid w:val="00814D99"/>
  </w:style>
  <w:style w:type="paragraph" w:customStyle="1" w:styleId="opinion-articlebody1">
    <w:name w:val="opinion-article__body1"/>
    <w:basedOn w:val="Normal"/>
    <w:rsid w:val="00814D99"/>
    <w:pPr>
      <w:spacing w:before="100" w:beforeAutospacing="1" w:after="100" w:afterAutospacing="1" w:line="240" w:lineRule="auto"/>
    </w:pPr>
    <w:rPr>
      <w:rFonts w:eastAsia="Times New Roman"/>
      <w:sz w:val="24"/>
    </w:rPr>
  </w:style>
  <w:style w:type="paragraph" w:customStyle="1" w:styleId="para">
    <w:name w:val="para"/>
    <w:basedOn w:val="Normal"/>
    <w:qFormat/>
    <w:rsid w:val="00814D99"/>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814D99"/>
  </w:style>
  <w:style w:type="character" w:customStyle="1" w:styleId="journaltitle">
    <w:name w:val="journaltitle"/>
    <w:basedOn w:val="DefaultParagraphFont"/>
    <w:rsid w:val="00814D99"/>
  </w:style>
  <w:style w:type="character" w:customStyle="1" w:styleId="hit">
    <w:name w:val="hit"/>
    <w:basedOn w:val="DefaultParagraphFont"/>
    <w:rsid w:val="00814D99"/>
  </w:style>
  <w:style w:type="paragraph" w:customStyle="1" w:styleId="wp-caption-text">
    <w:name w:val="wp-caption-text"/>
    <w:basedOn w:val="Normal"/>
    <w:qFormat/>
    <w:rsid w:val="00814D99"/>
    <w:pPr>
      <w:spacing w:before="100" w:beforeAutospacing="1" w:after="100" w:afterAutospacing="1" w:line="240" w:lineRule="auto"/>
    </w:pPr>
    <w:rPr>
      <w:rFonts w:eastAsia="Times New Roman"/>
      <w:sz w:val="24"/>
    </w:rPr>
  </w:style>
  <w:style w:type="paragraph" w:customStyle="1" w:styleId="css-utmy9y">
    <w:name w:val="css-utmy9y"/>
    <w:basedOn w:val="Normal"/>
    <w:rsid w:val="00814D99"/>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814D99"/>
    <w:rPr>
      <w:sz w:val="20"/>
      <w:u w:val="single"/>
    </w:rPr>
  </w:style>
  <w:style w:type="character" w:customStyle="1" w:styleId="Style11ptBoldUnderlineBorderSinglesolidlineAuto">
    <w:name w:val="Style 11 pt Bold Underline Border: : (Single solid line Auto  ..."/>
    <w:basedOn w:val="DefaultParagraphFont"/>
    <w:rsid w:val="00814D99"/>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814D99"/>
  </w:style>
  <w:style w:type="paragraph" w:customStyle="1" w:styleId="Small">
    <w:name w:val="Small"/>
    <w:basedOn w:val="Normal"/>
    <w:next w:val="Normal"/>
    <w:uiPriority w:val="99"/>
    <w:qFormat/>
    <w:rsid w:val="00814D99"/>
    <w:pPr>
      <w:jc w:val="both"/>
    </w:pPr>
    <w:rPr>
      <w:rFonts w:ascii="Arial" w:eastAsia="Calibri" w:hAnsi="Arial" w:cs="Arial"/>
    </w:rPr>
  </w:style>
  <w:style w:type="character" w:customStyle="1" w:styleId="Footnote">
    <w:name w:val="Footnote_"/>
    <w:basedOn w:val="DefaultParagraphFont"/>
    <w:link w:val="Footnote0"/>
    <w:rsid w:val="00814D99"/>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814D99"/>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814D99"/>
    <w:rPr>
      <w:rFonts w:ascii="Arial Narrow" w:hAnsi="Arial Narrow"/>
      <w:b/>
      <w:color w:val="000000"/>
      <w:sz w:val="26"/>
    </w:rPr>
  </w:style>
  <w:style w:type="paragraph" w:customStyle="1" w:styleId="CardTagandCite">
    <w:name w:val="Card Tag and Cite"/>
    <w:basedOn w:val="Normal"/>
    <w:next w:val="Normal"/>
    <w:link w:val="CardTagandCiteChar"/>
    <w:qFormat/>
    <w:rsid w:val="00814D99"/>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814D99"/>
    <w:rPr>
      <w:b/>
      <w:bCs/>
    </w:rPr>
  </w:style>
  <w:style w:type="paragraph" w:customStyle="1" w:styleId="Cite2">
    <w:name w:val="Cite 2"/>
    <w:basedOn w:val="Normal"/>
    <w:qFormat/>
    <w:rsid w:val="00814D99"/>
    <w:pPr>
      <w:spacing w:after="0" w:line="240" w:lineRule="auto"/>
    </w:pPr>
    <w:rPr>
      <w:rFonts w:ascii="Arial" w:eastAsia="Calibri" w:hAnsi="Arial" w:cs="Arial"/>
      <w:b/>
      <w:sz w:val="24"/>
      <w:u w:val="single"/>
    </w:rPr>
  </w:style>
  <w:style w:type="character" w:customStyle="1" w:styleId="aqj">
    <w:name w:val="aqj"/>
    <w:basedOn w:val="DefaultParagraphFont"/>
    <w:rsid w:val="00814D99"/>
  </w:style>
  <w:style w:type="paragraph" w:customStyle="1" w:styleId="StyleJustified">
    <w:name w:val="Style Justified"/>
    <w:basedOn w:val="Normal"/>
    <w:qFormat/>
    <w:rsid w:val="00814D99"/>
    <w:pPr>
      <w:spacing w:after="0" w:line="240" w:lineRule="auto"/>
    </w:pPr>
    <w:rPr>
      <w:rFonts w:eastAsia="Times New Roman"/>
      <w:szCs w:val="20"/>
    </w:rPr>
  </w:style>
  <w:style w:type="paragraph" w:customStyle="1" w:styleId="AuthorDate">
    <w:name w:val="AuthorDate"/>
    <w:next w:val="Normal"/>
    <w:link w:val="AuthorDateChar"/>
    <w:qFormat/>
    <w:rsid w:val="00814D99"/>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814D99"/>
    <w:rPr>
      <w:rFonts w:ascii="Times New Roman" w:eastAsia="Calibri" w:hAnsi="Times New Roman" w:cs="Times New Roman"/>
      <w:b/>
      <w:szCs w:val="20"/>
      <w:u w:val="single"/>
    </w:rPr>
  </w:style>
  <w:style w:type="character" w:customStyle="1" w:styleId="maintext">
    <w:name w:val="maintext"/>
    <w:basedOn w:val="DefaultParagraphFont"/>
    <w:rsid w:val="00814D99"/>
  </w:style>
  <w:style w:type="paragraph" w:customStyle="1" w:styleId="Stylecardtext8pt">
    <w:name w:val="Style card text + 8 pt"/>
    <w:basedOn w:val="Normal"/>
    <w:qFormat/>
    <w:rsid w:val="00814D99"/>
    <w:pPr>
      <w:spacing w:after="0" w:line="240" w:lineRule="auto"/>
      <w:ind w:right="288"/>
    </w:pPr>
  </w:style>
  <w:style w:type="character" w:customStyle="1" w:styleId="NotBold10Final">
    <w:name w:val="NotBold10Final"/>
    <w:uiPriority w:val="1"/>
    <w:qFormat/>
    <w:rsid w:val="00814D99"/>
    <w:rPr>
      <w:rFonts w:ascii="Times New Roman" w:hAnsi="Times New Roman"/>
      <w:b w:val="0"/>
      <w:i w:val="0"/>
      <w:sz w:val="20"/>
    </w:rPr>
  </w:style>
  <w:style w:type="character" w:customStyle="1" w:styleId="Bold12">
    <w:name w:val="Bold12"/>
    <w:uiPriority w:val="1"/>
    <w:qFormat/>
    <w:rsid w:val="00814D99"/>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814D99"/>
    <w:pPr>
      <w:spacing w:after="0" w:line="240" w:lineRule="auto"/>
      <w:ind w:left="288" w:right="288"/>
    </w:pPr>
    <w:rPr>
      <w:rFonts w:eastAsia="Times New Roman"/>
      <w:sz w:val="20"/>
      <w:szCs w:val="20"/>
    </w:rPr>
  </w:style>
  <w:style w:type="character" w:customStyle="1" w:styleId="CardtextChar1">
    <w:name w:val="Card text Char"/>
    <w:link w:val="Cardtext0"/>
    <w:locked/>
    <w:rsid w:val="00814D99"/>
    <w:rPr>
      <w:rFonts w:ascii="Arial Narrow" w:hAnsi="Arial Narrow"/>
      <w:u w:val="single"/>
    </w:rPr>
  </w:style>
  <w:style w:type="paragraph" w:customStyle="1" w:styleId="Cardtext0">
    <w:name w:val="Card text"/>
    <w:link w:val="CardtextChar1"/>
    <w:qFormat/>
    <w:rsid w:val="00814D99"/>
    <w:pPr>
      <w:widowControl w:val="0"/>
      <w:autoSpaceDE w:val="0"/>
      <w:autoSpaceDN w:val="0"/>
      <w:adjustRightInd w:val="0"/>
    </w:pPr>
    <w:rPr>
      <w:rFonts w:ascii="Arial Narrow" w:hAnsi="Arial Narrow"/>
      <w:u w:val="single"/>
    </w:rPr>
  </w:style>
  <w:style w:type="paragraph" w:styleId="Date">
    <w:name w:val="Date"/>
    <w:aliases w:val="date"/>
    <w:basedOn w:val="Normal"/>
    <w:next w:val="Normal"/>
    <w:link w:val="DateChar"/>
    <w:uiPriority w:val="99"/>
    <w:qFormat/>
    <w:rsid w:val="00814D99"/>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814D99"/>
    <w:rPr>
      <w:rFonts w:ascii="Calibri" w:eastAsia="Times New Roman" w:hAnsi="Calibri"/>
      <w:lang w:val="x-none" w:eastAsia="ar-SA"/>
    </w:rPr>
  </w:style>
  <w:style w:type="paragraph" w:customStyle="1" w:styleId="Default">
    <w:name w:val="Default"/>
    <w:qFormat/>
    <w:rsid w:val="00814D99"/>
    <w:pPr>
      <w:autoSpaceDE w:val="0"/>
      <w:autoSpaceDN w:val="0"/>
      <w:adjustRightInd w:val="0"/>
    </w:pPr>
    <w:rPr>
      <w:rFonts w:ascii="Times New Roman" w:eastAsiaTheme="minorHAnsi" w:hAnsi="Times New Roman" w:cs="Times New Roman"/>
      <w:color w:val="000000"/>
    </w:rPr>
  </w:style>
  <w:style w:type="paragraph" w:styleId="TOC1">
    <w:name w:val="toc 1"/>
    <w:aliases w:val="Index Basic"/>
    <w:basedOn w:val="Normal"/>
    <w:next w:val="Normal"/>
    <w:autoRedefine/>
    <w:uiPriority w:val="39"/>
    <w:unhideWhenUsed/>
    <w:qFormat/>
    <w:rsid w:val="00814D99"/>
    <w:pPr>
      <w:spacing w:after="0" w:line="240" w:lineRule="auto"/>
    </w:pPr>
    <w:rPr>
      <w:rFonts w:eastAsia="Calibri"/>
    </w:rPr>
  </w:style>
  <w:style w:type="paragraph" w:customStyle="1" w:styleId="newpage">
    <w:name w:val="new page"/>
    <w:basedOn w:val="Heading4"/>
    <w:rsid w:val="00814D99"/>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814D99"/>
    <w:pPr>
      <w:spacing w:after="0" w:line="240" w:lineRule="auto"/>
    </w:pPr>
    <w:rPr>
      <w:rFonts w:eastAsia="Times"/>
      <w:sz w:val="18"/>
      <w:szCs w:val="20"/>
    </w:rPr>
  </w:style>
  <w:style w:type="character" w:customStyle="1" w:styleId="textexposedshow">
    <w:name w:val="text_exposed_show"/>
    <w:basedOn w:val="DefaultParagraphFont"/>
    <w:rsid w:val="00814D99"/>
  </w:style>
  <w:style w:type="paragraph" w:customStyle="1" w:styleId="Heading">
    <w:name w:val="Heading"/>
    <w:basedOn w:val="Normal"/>
    <w:next w:val="BodyText"/>
    <w:rsid w:val="00814D99"/>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814D99"/>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814D99"/>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814D99"/>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814D99"/>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val="0"/>
      <w:caps/>
      <w:kern w:val="1"/>
      <w:sz w:val="24"/>
      <w:u w:val="single"/>
      <w:lang w:eastAsia="zh-CN" w:bidi="hi-IN"/>
    </w:rPr>
  </w:style>
  <w:style w:type="paragraph" w:customStyle="1" w:styleId="double">
    <w:name w:val="double"/>
    <w:basedOn w:val="Normal"/>
    <w:rsid w:val="00814D99"/>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814D99"/>
    <w:rPr>
      <w:rFonts w:ascii="Arial" w:hAnsi="Arial"/>
      <w:b/>
      <w:sz w:val="24"/>
    </w:rPr>
  </w:style>
  <w:style w:type="character" w:customStyle="1" w:styleId="Style11ptBlackUnderline">
    <w:name w:val="Style 11 pt Black Underline"/>
    <w:rsid w:val="00814D99"/>
    <w:rPr>
      <w:color w:val="000000"/>
      <w:sz w:val="20"/>
      <w:u w:val="single"/>
    </w:rPr>
  </w:style>
  <w:style w:type="character" w:customStyle="1" w:styleId="Style11ptBlack">
    <w:name w:val="Style 11 pt Black"/>
    <w:rsid w:val="00814D99"/>
    <w:rPr>
      <w:color w:val="000000"/>
      <w:sz w:val="20"/>
    </w:rPr>
  </w:style>
  <w:style w:type="paragraph" w:customStyle="1" w:styleId="CardsHighlighted">
    <w:name w:val="Cards Highlighted"/>
    <w:basedOn w:val="Normal"/>
    <w:link w:val="CardsHighlightedChar"/>
    <w:autoRedefine/>
    <w:qFormat/>
    <w:rsid w:val="00814D99"/>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814D99"/>
    <w:rPr>
      <w:rFonts w:ascii="Calibri" w:eastAsia="Calibri" w:hAnsi="Calibri"/>
      <w:u w:val="single"/>
      <w:shd w:val="clear" w:color="auto" w:fill="00FFFF"/>
    </w:rPr>
  </w:style>
  <w:style w:type="character" w:customStyle="1" w:styleId="CitesChar">
    <w:name w:val="Cites Char"/>
    <w:basedOn w:val="DefaultParagraphFont"/>
    <w:link w:val="Cites"/>
    <w:rsid w:val="00814D99"/>
    <w:rPr>
      <w:rFonts w:ascii="Times New Roman" w:eastAsia="Times New Roman" w:hAnsi="Times New Roman" w:cs="Times New Roman"/>
      <w:sz w:val="20"/>
    </w:rPr>
  </w:style>
  <w:style w:type="paragraph" w:customStyle="1" w:styleId="analytics0">
    <w:name w:val="analytics"/>
    <w:basedOn w:val="Normal"/>
    <w:link w:val="analyticsChar0"/>
    <w:uiPriority w:val="4"/>
    <w:rsid w:val="00814D99"/>
    <w:pPr>
      <w:spacing w:after="0" w:line="240" w:lineRule="auto"/>
    </w:pPr>
    <w:rPr>
      <w:b/>
      <w:color w:val="C00000"/>
    </w:rPr>
  </w:style>
  <w:style w:type="character" w:customStyle="1" w:styleId="analyticsChar0">
    <w:name w:val="analytics Char"/>
    <w:basedOn w:val="DefaultParagraphFont"/>
    <w:link w:val="analytics0"/>
    <w:uiPriority w:val="4"/>
    <w:rsid w:val="00814D99"/>
    <w:rPr>
      <w:rFonts w:ascii="Calibri" w:hAnsi="Calibri"/>
      <w:b/>
      <w:color w:val="C00000"/>
      <w:sz w:val="22"/>
    </w:rPr>
  </w:style>
  <w:style w:type="character" w:customStyle="1" w:styleId="swauthor">
    <w:name w:val="sw_author"/>
    <w:rsid w:val="00814D99"/>
  </w:style>
  <w:style w:type="character" w:customStyle="1" w:styleId="Mention1">
    <w:name w:val="Mention1"/>
    <w:basedOn w:val="DefaultParagraphFont"/>
    <w:uiPriority w:val="99"/>
    <w:semiHidden/>
    <w:unhideWhenUsed/>
    <w:rsid w:val="00814D99"/>
    <w:rPr>
      <w:color w:val="2B579A"/>
      <w:shd w:val="clear" w:color="auto" w:fill="E6E6E6"/>
    </w:rPr>
  </w:style>
  <w:style w:type="paragraph" w:customStyle="1" w:styleId="citenon-bold">
    <w:name w:val="cite non-bold"/>
    <w:basedOn w:val="Normal"/>
    <w:link w:val="citenon-boldChar"/>
    <w:qFormat/>
    <w:rsid w:val="00814D99"/>
    <w:pPr>
      <w:spacing w:after="0" w:line="240" w:lineRule="auto"/>
    </w:pPr>
    <w:rPr>
      <w:rFonts w:eastAsia="Calibri"/>
      <w:sz w:val="20"/>
      <w:szCs w:val="20"/>
      <w:lang w:val="x-none" w:eastAsia="x-none"/>
    </w:rPr>
  </w:style>
  <w:style w:type="character" w:customStyle="1" w:styleId="citenon-boldChar">
    <w:name w:val="cite non-bold Char"/>
    <w:link w:val="citenon-bold"/>
    <w:rsid w:val="00814D99"/>
    <w:rPr>
      <w:rFonts w:ascii="Calibri" w:eastAsia="Calibri" w:hAnsi="Calibri"/>
      <w:sz w:val="20"/>
      <w:szCs w:val="20"/>
      <w:lang w:val="x-none" w:eastAsia="x-none"/>
    </w:rPr>
  </w:style>
  <w:style w:type="paragraph" w:customStyle="1" w:styleId="HotRoute">
    <w:name w:val="Hot Route!"/>
    <w:basedOn w:val="Normal"/>
    <w:link w:val="HotRouteChar"/>
    <w:qFormat/>
    <w:rsid w:val="00814D99"/>
    <w:pPr>
      <w:spacing w:after="0" w:line="240" w:lineRule="auto"/>
      <w:ind w:left="144"/>
    </w:pPr>
    <w:rPr>
      <w:rFonts w:eastAsia="Calibri"/>
      <w:color w:val="000000"/>
    </w:rPr>
  </w:style>
  <w:style w:type="character" w:customStyle="1" w:styleId="HotRouteChar">
    <w:name w:val="Hot Route! Char"/>
    <w:link w:val="HotRoute"/>
    <w:rsid w:val="00814D99"/>
    <w:rPr>
      <w:rFonts w:ascii="Calibri" w:eastAsia="Calibri" w:hAnsi="Calibri"/>
      <w:color w:val="000000"/>
      <w:sz w:val="22"/>
    </w:rPr>
  </w:style>
  <w:style w:type="paragraph" w:customStyle="1" w:styleId="CardIndented">
    <w:name w:val="Card (Indented)"/>
    <w:basedOn w:val="Normal"/>
    <w:link w:val="CardIndentedChar"/>
    <w:qFormat/>
    <w:rsid w:val="00814D99"/>
    <w:pPr>
      <w:spacing w:after="0" w:line="240" w:lineRule="auto"/>
      <w:ind w:left="288"/>
    </w:pPr>
  </w:style>
  <w:style w:type="paragraph" w:customStyle="1" w:styleId="PhoTag">
    <w:name w:val="PhoTag"/>
    <w:basedOn w:val="Normal"/>
    <w:next w:val="Normal"/>
    <w:autoRedefine/>
    <w:qFormat/>
    <w:rsid w:val="00814D99"/>
    <w:pPr>
      <w:spacing w:after="0" w:line="240" w:lineRule="auto"/>
    </w:pPr>
    <w:rPr>
      <w:b/>
    </w:rPr>
  </w:style>
  <w:style w:type="character" w:customStyle="1" w:styleId="BoldUnderlineChar0">
    <w:name w:val="BoldUnderline Char"/>
    <w:uiPriority w:val="99"/>
    <w:rsid w:val="00814D99"/>
    <w:rPr>
      <w:rFonts w:ascii="Times New Roman" w:eastAsia="Times New Roman" w:hAnsi="Times New Roman" w:cs="Times New Roman"/>
      <w:b/>
      <w:sz w:val="20"/>
      <w:u w:val="single"/>
    </w:rPr>
  </w:style>
  <w:style w:type="character" w:customStyle="1" w:styleId="wikiexternallink">
    <w:name w:val="wikiexternallink"/>
    <w:basedOn w:val="DefaultParagraphFont"/>
    <w:rsid w:val="00814D99"/>
  </w:style>
  <w:style w:type="character" w:customStyle="1" w:styleId="wikigeneratedlinkcontent">
    <w:name w:val="wikigeneratedlinkcontent"/>
    <w:basedOn w:val="DefaultParagraphFont"/>
    <w:rsid w:val="00814D99"/>
  </w:style>
  <w:style w:type="character" w:customStyle="1" w:styleId="boldunderlineChar1">
    <w:name w:val="bold underline Char"/>
    <w:basedOn w:val="DefaultParagraphFont"/>
    <w:rsid w:val="00814D99"/>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814D99"/>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814D99"/>
    <w:pPr>
      <w:spacing w:after="0" w:line="240" w:lineRule="auto"/>
      <w:jc w:val="both"/>
    </w:pPr>
    <w:rPr>
      <w:rFonts w:eastAsia="Calibri"/>
      <w:sz w:val="20"/>
      <w:szCs w:val="26"/>
    </w:rPr>
  </w:style>
  <w:style w:type="character" w:customStyle="1" w:styleId="Author">
    <w:name w:val="Author"/>
    <w:aliases w:val="Style Date"/>
    <w:basedOn w:val="DefaultParagraphFont"/>
    <w:qFormat/>
    <w:rsid w:val="00814D99"/>
    <w:rPr>
      <w:sz w:val="24"/>
    </w:rPr>
  </w:style>
  <w:style w:type="character" w:customStyle="1" w:styleId="box">
    <w:name w:val="box"/>
    <w:basedOn w:val="DefaultParagraphFont"/>
    <w:rsid w:val="00814D99"/>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814D99"/>
    <w:pPr>
      <w:spacing w:after="0" w:line="240" w:lineRule="auto"/>
    </w:pPr>
    <w:rPr>
      <w:rFonts w:eastAsia="Times New Roman"/>
      <w:szCs w:val="20"/>
    </w:rPr>
  </w:style>
  <w:style w:type="character" w:customStyle="1" w:styleId="ReallySmallChar">
    <w:name w:val="Really Small Char"/>
    <w:basedOn w:val="DefaultParagraphFont"/>
    <w:link w:val="ReallySmall"/>
    <w:rsid w:val="00814D99"/>
    <w:rPr>
      <w:rFonts w:ascii="Calibri" w:eastAsia="Times New Roman" w:hAnsi="Calibri"/>
      <w:sz w:val="22"/>
      <w:szCs w:val="20"/>
    </w:rPr>
  </w:style>
  <w:style w:type="paragraph" w:customStyle="1" w:styleId="PageHeaderLine1">
    <w:name w:val="PageHeaderLine1"/>
    <w:basedOn w:val="Normal"/>
    <w:qFormat/>
    <w:rsid w:val="00814D99"/>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814D99"/>
    <w:pPr>
      <w:tabs>
        <w:tab w:val="right" w:pos="10800"/>
      </w:tabs>
      <w:spacing w:after="0" w:line="480" w:lineRule="auto"/>
    </w:pPr>
    <w:rPr>
      <w:b/>
    </w:rPr>
  </w:style>
  <w:style w:type="paragraph" w:styleId="TOC4">
    <w:name w:val="toc 4"/>
    <w:basedOn w:val="Normal"/>
    <w:next w:val="Normal"/>
    <w:autoRedefine/>
    <w:unhideWhenUsed/>
    <w:rsid w:val="00814D99"/>
    <w:pPr>
      <w:spacing w:before="240" w:after="0" w:line="240" w:lineRule="auto"/>
    </w:pPr>
    <w:rPr>
      <w:b/>
      <w:u w:val="single"/>
    </w:rPr>
  </w:style>
  <w:style w:type="paragraph" w:customStyle="1" w:styleId="BlockTitle2">
    <w:name w:val="Block Title2"/>
    <w:basedOn w:val="Normal"/>
    <w:next w:val="Normal"/>
    <w:link w:val="BlockTitle2Char"/>
    <w:qFormat/>
    <w:rsid w:val="00814D99"/>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814D99"/>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val="0"/>
      <w:color w:val="000000"/>
      <w:kern w:val="32"/>
      <w:sz w:val="32"/>
      <w:u w:val="single"/>
    </w:rPr>
  </w:style>
  <w:style w:type="paragraph" w:styleId="TOC2">
    <w:name w:val="toc 2"/>
    <w:basedOn w:val="Normal"/>
    <w:next w:val="Normal"/>
    <w:autoRedefine/>
    <w:uiPriority w:val="39"/>
    <w:rsid w:val="00814D99"/>
    <w:pPr>
      <w:spacing w:after="0" w:line="240" w:lineRule="auto"/>
      <w:ind w:left="200"/>
    </w:pPr>
    <w:rPr>
      <w:rFonts w:eastAsia="Calibri"/>
      <w:color w:val="000000"/>
    </w:rPr>
  </w:style>
  <w:style w:type="paragraph" w:styleId="TOC3">
    <w:name w:val="toc 3"/>
    <w:basedOn w:val="Normal"/>
    <w:next w:val="Normal"/>
    <w:autoRedefine/>
    <w:rsid w:val="00814D99"/>
    <w:pPr>
      <w:spacing w:after="0" w:line="240" w:lineRule="auto"/>
      <w:ind w:left="400"/>
    </w:pPr>
    <w:rPr>
      <w:rFonts w:eastAsia="Calibri"/>
      <w:color w:val="000000"/>
    </w:rPr>
  </w:style>
  <w:style w:type="paragraph" w:styleId="TOC5">
    <w:name w:val="toc 5"/>
    <w:basedOn w:val="Normal"/>
    <w:next w:val="Normal"/>
    <w:autoRedefine/>
    <w:rsid w:val="00814D99"/>
    <w:pPr>
      <w:spacing w:after="0" w:line="240" w:lineRule="auto"/>
      <w:ind w:left="800"/>
    </w:pPr>
    <w:rPr>
      <w:rFonts w:eastAsia="Calibri"/>
      <w:color w:val="000000"/>
    </w:rPr>
  </w:style>
  <w:style w:type="paragraph" w:styleId="TOC6">
    <w:name w:val="toc 6"/>
    <w:basedOn w:val="Normal"/>
    <w:next w:val="Normal"/>
    <w:autoRedefine/>
    <w:rsid w:val="00814D99"/>
    <w:pPr>
      <w:spacing w:after="0" w:line="240" w:lineRule="auto"/>
      <w:ind w:left="1000"/>
    </w:pPr>
    <w:rPr>
      <w:rFonts w:eastAsia="Calibri"/>
      <w:color w:val="000000"/>
    </w:rPr>
  </w:style>
  <w:style w:type="paragraph" w:styleId="TOC7">
    <w:name w:val="toc 7"/>
    <w:basedOn w:val="Normal"/>
    <w:next w:val="Normal"/>
    <w:autoRedefine/>
    <w:rsid w:val="00814D99"/>
    <w:pPr>
      <w:spacing w:after="0" w:line="240" w:lineRule="auto"/>
      <w:ind w:left="1200"/>
    </w:pPr>
    <w:rPr>
      <w:rFonts w:eastAsia="Calibri"/>
      <w:color w:val="000000"/>
    </w:rPr>
  </w:style>
  <w:style w:type="paragraph" w:styleId="TOC8">
    <w:name w:val="toc 8"/>
    <w:basedOn w:val="Normal"/>
    <w:next w:val="Normal"/>
    <w:autoRedefine/>
    <w:rsid w:val="00814D99"/>
    <w:pPr>
      <w:spacing w:after="0" w:line="240" w:lineRule="auto"/>
      <w:ind w:left="1400"/>
    </w:pPr>
    <w:rPr>
      <w:rFonts w:eastAsia="Calibri"/>
      <w:color w:val="000000"/>
    </w:rPr>
  </w:style>
  <w:style w:type="paragraph" w:styleId="TOC9">
    <w:name w:val="toc 9"/>
    <w:basedOn w:val="Normal"/>
    <w:next w:val="Normal"/>
    <w:autoRedefine/>
    <w:rsid w:val="00814D99"/>
    <w:pPr>
      <w:spacing w:after="0" w:line="240" w:lineRule="auto"/>
      <w:ind w:left="1600"/>
    </w:pPr>
    <w:rPr>
      <w:rFonts w:eastAsia="Calibri"/>
      <w:color w:val="000000"/>
    </w:rPr>
  </w:style>
  <w:style w:type="paragraph" w:customStyle="1" w:styleId="TxBrp1">
    <w:name w:val="TxBr_p1"/>
    <w:basedOn w:val="Normal"/>
    <w:qFormat/>
    <w:rsid w:val="00814D99"/>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814D99"/>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814D99"/>
    <w:pPr>
      <w:spacing w:before="240" w:after="240" w:line="240" w:lineRule="auto"/>
      <w:jc w:val="center"/>
      <w:outlineLvl w:val="0"/>
    </w:pPr>
    <w:rPr>
      <w:rFonts w:eastAsia="Calibri"/>
      <w:b/>
      <w:bCs/>
      <w:color w:val="000000"/>
      <w:sz w:val="32"/>
      <w:u w:val="single"/>
    </w:rPr>
  </w:style>
  <w:style w:type="character" w:customStyle="1" w:styleId="Style8pt">
    <w:name w:val="Style 8 pt"/>
    <w:rsid w:val="00814D99"/>
    <w:rPr>
      <w:rFonts w:ascii="Times New Roman" w:hAnsi="Times New Roman"/>
      <w:sz w:val="16"/>
      <w:u w:val="none"/>
    </w:rPr>
  </w:style>
  <w:style w:type="paragraph" w:customStyle="1" w:styleId="cards0">
    <w:name w:val="cards"/>
    <w:basedOn w:val="Normal"/>
    <w:qFormat/>
    <w:rsid w:val="00814D99"/>
    <w:pPr>
      <w:spacing w:after="0" w:line="240" w:lineRule="auto"/>
    </w:pPr>
    <w:rPr>
      <w:rFonts w:eastAsia="Calibri"/>
      <w:color w:val="000000"/>
    </w:rPr>
  </w:style>
  <w:style w:type="character" w:customStyle="1" w:styleId="7TimesNewRoman">
    <w:name w:val="7 Times New Roman"/>
    <w:rsid w:val="00814D99"/>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814D99"/>
    <w:pPr>
      <w:spacing w:after="0" w:line="240" w:lineRule="auto"/>
    </w:pPr>
    <w:rPr>
      <w:rFonts w:eastAsia="Calibri"/>
      <w:color w:val="000000"/>
    </w:rPr>
  </w:style>
  <w:style w:type="character" w:customStyle="1" w:styleId="Heading4CiteChar">
    <w:name w:val="Heading 4 Cite Char"/>
    <w:link w:val="Heading4Cite"/>
    <w:rsid w:val="00814D99"/>
    <w:rPr>
      <w:rFonts w:ascii="Calibri" w:eastAsia="Calibri" w:hAnsi="Calibri"/>
      <w:color w:val="000000"/>
      <w:sz w:val="22"/>
    </w:rPr>
  </w:style>
  <w:style w:type="character" w:customStyle="1" w:styleId="BoldUnderlineCharChar">
    <w:name w:val="BoldUnderline Char Char"/>
    <w:rsid w:val="00814D99"/>
    <w:rPr>
      <w:rFonts w:ascii="Calibri" w:hAnsi="Calibri"/>
      <w:b/>
      <w:szCs w:val="24"/>
      <w:u w:val="single"/>
      <w:lang w:val="en-US" w:eastAsia="en-US" w:bidi="ar-SA"/>
    </w:rPr>
  </w:style>
  <w:style w:type="paragraph" w:customStyle="1" w:styleId="Underlining">
    <w:name w:val="Underlining"/>
    <w:basedOn w:val="Normal"/>
    <w:link w:val="UnderliningChar"/>
    <w:qFormat/>
    <w:rsid w:val="00814D99"/>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814D99"/>
    <w:rPr>
      <w:rFonts w:ascii="Arial Narrow" w:eastAsia="Calibri" w:hAnsi="Arial Narrow"/>
      <w:color w:val="000000"/>
      <w:sz w:val="22"/>
      <w:u w:val="single"/>
    </w:rPr>
  </w:style>
  <w:style w:type="character" w:customStyle="1" w:styleId="UnderlinedCharChar">
    <w:name w:val="Underlined Char Char"/>
    <w:rsid w:val="00814D99"/>
    <w:rPr>
      <w:szCs w:val="28"/>
      <w:u w:val="single"/>
      <w:lang w:val="en-US" w:eastAsia="en-US" w:bidi="ar-SA"/>
    </w:rPr>
  </w:style>
  <w:style w:type="paragraph" w:customStyle="1" w:styleId="Microtext">
    <w:name w:val="Microtext"/>
    <w:basedOn w:val="Normal"/>
    <w:next w:val="Normal"/>
    <w:link w:val="MicrotextChar"/>
    <w:qFormat/>
    <w:rsid w:val="00814D99"/>
    <w:pPr>
      <w:spacing w:after="0" w:line="240" w:lineRule="auto"/>
    </w:pPr>
    <w:rPr>
      <w:rFonts w:eastAsia="Calibri"/>
      <w:color w:val="000000"/>
      <w:sz w:val="12"/>
    </w:rPr>
  </w:style>
  <w:style w:type="character" w:customStyle="1" w:styleId="MicrotextChar">
    <w:name w:val="Microtext Char"/>
    <w:link w:val="Microtext"/>
    <w:rsid w:val="00814D99"/>
    <w:rPr>
      <w:rFonts w:ascii="Calibri" w:eastAsia="Calibri" w:hAnsi="Calibri"/>
      <w:color w:val="000000"/>
      <w:sz w:val="12"/>
    </w:rPr>
  </w:style>
  <w:style w:type="paragraph" w:customStyle="1" w:styleId="PageTitle">
    <w:name w:val="Page Title"/>
    <w:basedOn w:val="Normal"/>
    <w:next w:val="Normal"/>
    <w:qFormat/>
    <w:rsid w:val="00814D99"/>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814D99"/>
    <w:rPr>
      <w:sz w:val="20"/>
      <w:u w:val="single"/>
    </w:rPr>
  </w:style>
  <w:style w:type="character" w:customStyle="1" w:styleId="StyleTimesNewRoman9pt">
    <w:name w:val="Style Times New Roman 9 pt"/>
    <w:rsid w:val="00814D99"/>
    <w:rPr>
      <w:sz w:val="20"/>
    </w:rPr>
  </w:style>
  <w:style w:type="character" w:customStyle="1" w:styleId="Style9ptItalicUnderline">
    <w:name w:val="Style 9 pt Italic Underline"/>
    <w:rsid w:val="00814D99"/>
    <w:rPr>
      <w:i/>
      <w:iCs/>
      <w:sz w:val="20"/>
      <w:u w:val="single"/>
    </w:rPr>
  </w:style>
  <w:style w:type="paragraph" w:customStyle="1" w:styleId="Style4">
    <w:name w:val="Style4"/>
    <w:basedOn w:val="Normal"/>
    <w:link w:val="Style4Char"/>
    <w:qFormat/>
    <w:rsid w:val="00814D99"/>
    <w:pPr>
      <w:numPr>
        <w:numId w:val="22"/>
      </w:numPr>
      <w:tabs>
        <w:tab w:val="clear" w:pos="360"/>
      </w:tabs>
      <w:spacing w:after="0" w:line="240" w:lineRule="auto"/>
      <w:ind w:left="0" w:firstLine="0"/>
    </w:pPr>
    <w:rPr>
      <w:rFonts w:ascii="Arial Narrow" w:hAnsi="Arial Narrow"/>
      <w:sz w:val="24"/>
      <w:u w:val="single"/>
    </w:rPr>
  </w:style>
  <w:style w:type="paragraph" w:customStyle="1" w:styleId="StyleStyle49pt">
    <w:name w:val="Style Style4 + 9 pt"/>
    <w:basedOn w:val="Style4"/>
    <w:link w:val="StyleStyle49ptChar"/>
    <w:qFormat/>
    <w:rsid w:val="00814D99"/>
  </w:style>
  <w:style w:type="character" w:customStyle="1" w:styleId="StyleStyle49ptChar">
    <w:name w:val="Style Style4 + 9 pt Char"/>
    <w:link w:val="StyleStyle49pt"/>
    <w:rsid w:val="00814D99"/>
    <w:rPr>
      <w:rFonts w:ascii="Arial Narrow" w:hAnsi="Arial Narrow"/>
      <w:u w:val="single"/>
    </w:rPr>
  </w:style>
  <w:style w:type="paragraph" w:customStyle="1" w:styleId="StyleStyle49ptBold">
    <w:name w:val="Style Style4 + 9 pt Bold"/>
    <w:basedOn w:val="Style4"/>
    <w:link w:val="StyleStyle49ptBoldChar"/>
    <w:qFormat/>
    <w:rsid w:val="00814D99"/>
    <w:rPr>
      <w:b/>
      <w:bCs/>
    </w:rPr>
  </w:style>
  <w:style w:type="character" w:customStyle="1" w:styleId="StyleStyle49ptBoldChar">
    <w:name w:val="Style Style4 + 9 pt Bold Char"/>
    <w:link w:val="StyleStyle49ptBold"/>
    <w:rsid w:val="00814D99"/>
    <w:rPr>
      <w:rFonts w:ascii="Arial Narrow" w:hAnsi="Arial Narrow"/>
      <w:b/>
      <w:bCs/>
      <w:u w:val="single"/>
    </w:rPr>
  </w:style>
  <w:style w:type="character" w:customStyle="1" w:styleId="Style9ptBoldUnderline">
    <w:name w:val="Style 9 pt Bold Underline"/>
    <w:rsid w:val="00814D99"/>
    <w:rPr>
      <w:b/>
      <w:bCs/>
      <w:sz w:val="20"/>
      <w:u w:val="single"/>
    </w:rPr>
  </w:style>
  <w:style w:type="paragraph" w:customStyle="1" w:styleId="Style3">
    <w:name w:val="Style3"/>
    <w:basedOn w:val="Normal"/>
    <w:link w:val="Style3Char"/>
    <w:qFormat/>
    <w:rsid w:val="00814D99"/>
    <w:pPr>
      <w:spacing w:after="0" w:line="240" w:lineRule="auto"/>
    </w:pPr>
    <w:rPr>
      <w:rFonts w:ascii="Arial Narrow" w:hAnsi="Arial Narrow"/>
      <w:b/>
      <w:sz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814D99"/>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814D99"/>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814D99"/>
    <w:rPr>
      <w:rFonts w:ascii="Calibri" w:eastAsia="Times New Roman" w:hAnsi="Calibri" w:cs="Times New Roman"/>
      <w:b/>
      <w:bC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814D99"/>
    <w:rPr>
      <w:rFonts w:ascii="Calibri" w:eastAsia="Times New Roman" w:hAnsi="Calibri" w:cs="Times New Roman"/>
      <w:bCs/>
      <w:color w:val="000000"/>
      <w:sz w:val="16"/>
      <w:szCs w:val="28"/>
    </w:rPr>
  </w:style>
  <w:style w:type="paragraph" w:customStyle="1" w:styleId="Style1">
    <w:name w:val="Style 1"/>
    <w:uiPriority w:val="99"/>
    <w:qFormat/>
    <w:rsid w:val="00814D99"/>
    <w:pPr>
      <w:widowControl w:val="0"/>
      <w:autoSpaceDE w:val="0"/>
      <w:autoSpaceDN w:val="0"/>
      <w:adjustRightInd w:val="0"/>
    </w:pPr>
    <w:rPr>
      <w:rFonts w:ascii="Times New Roman" w:eastAsia="Times New Roman" w:hAnsi="Times New Roman" w:cs="Times New Roman"/>
      <w:sz w:val="20"/>
      <w:szCs w:val="20"/>
    </w:rPr>
  </w:style>
  <w:style w:type="character" w:customStyle="1" w:styleId="term">
    <w:name w:val="term"/>
    <w:basedOn w:val="DefaultParagraphFont"/>
    <w:rsid w:val="00814D99"/>
  </w:style>
  <w:style w:type="character" w:customStyle="1" w:styleId="Style9ptUnderline2">
    <w:name w:val="Style 9 pt Underline2"/>
    <w:rsid w:val="00814D99"/>
    <w:rPr>
      <w:sz w:val="20"/>
      <w:u w:val="single"/>
    </w:rPr>
  </w:style>
  <w:style w:type="paragraph" w:customStyle="1" w:styleId="StyleUnderline9pt2">
    <w:name w:val="Style Underline + 9 pt2"/>
    <w:basedOn w:val="Normal"/>
    <w:link w:val="StyleUnderline9pt2Char"/>
    <w:rsid w:val="00814D99"/>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814D99"/>
    <w:rPr>
      <w:rFonts w:ascii="Calibri" w:eastAsia="Times New Roman" w:hAnsi="Calibri"/>
      <w:color w:val="000000"/>
      <w:sz w:val="20"/>
      <w:szCs w:val="20"/>
      <w:u w:val="single"/>
    </w:rPr>
  </w:style>
  <w:style w:type="character" w:customStyle="1" w:styleId="CharChar11">
    <w:name w:val="Char Char11"/>
    <w:rsid w:val="00814D99"/>
    <w:rPr>
      <w:rFonts w:cs="Arial"/>
      <w:bCs/>
      <w:szCs w:val="26"/>
      <w:u w:val="single"/>
      <w:lang w:val="en-US" w:eastAsia="en-US" w:bidi="ar-SA"/>
    </w:rPr>
  </w:style>
  <w:style w:type="paragraph" w:customStyle="1" w:styleId="cardCharCharChar">
    <w:name w:val="card Char Char Char"/>
    <w:basedOn w:val="Normal"/>
    <w:link w:val="cardCharCharCharChar"/>
    <w:rsid w:val="00814D99"/>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814D99"/>
    <w:rPr>
      <w:rFonts w:ascii="Calibri" w:eastAsia="Times New Roman" w:hAnsi="Calibri"/>
      <w:color w:val="000000"/>
      <w:sz w:val="20"/>
      <w:szCs w:val="20"/>
    </w:rPr>
  </w:style>
  <w:style w:type="paragraph" w:customStyle="1" w:styleId="TxBr5p1">
    <w:name w:val="TxBr_5p1"/>
    <w:basedOn w:val="Normal"/>
    <w:rsid w:val="00814D99"/>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814D99"/>
    <w:pPr>
      <w:spacing w:after="0" w:line="240" w:lineRule="auto"/>
      <w:ind w:left="400"/>
    </w:pPr>
    <w:rPr>
      <w:rFonts w:eastAsia="Calibri"/>
      <w:color w:val="000000"/>
    </w:rPr>
  </w:style>
  <w:style w:type="character" w:customStyle="1" w:styleId="12TimesNewRoman">
    <w:name w:val="12 Times New Roman"/>
    <w:rsid w:val="00814D99"/>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814D99"/>
    <w:pPr>
      <w:spacing w:after="0" w:line="240" w:lineRule="auto"/>
      <w:ind w:left="144"/>
    </w:pPr>
    <w:rPr>
      <w:rFonts w:eastAsia="Calibri"/>
      <w:color w:val="000000"/>
    </w:rPr>
  </w:style>
  <w:style w:type="character" w:customStyle="1" w:styleId="StyleUnderlineChar">
    <w:name w:val="Style Underline Char"/>
    <w:rsid w:val="00814D99"/>
    <w:rPr>
      <w:u w:val="single"/>
      <w:lang w:val="en-US" w:eastAsia="en-US" w:bidi="ar-SA"/>
    </w:rPr>
  </w:style>
  <w:style w:type="paragraph" w:customStyle="1" w:styleId="Smalltext">
    <w:name w:val="Small text"/>
    <w:aliases w:val="Quote1,Quote11"/>
    <w:basedOn w:val="Normal"/>
    <w:link w:val="SmalltextChar"/>
    <w:qFormat/>
    <w:rsid w:val="00814D99"/>
    <w:pPr>
      <w:spacing w:after="0" w:line="240" w:lineRule="auto"/>
    </w:pPr>
    <w:rPr>
      <w:rFonts w:eastAsia="Times New Roman"/>
      <w:color w:val="000000"/>
    </w:rPr>
  </w:style>
  <w:style w:type="character" w:customStyle="1" w:styleId="Highlightedunderline">
    <w:name w:val="Highlighted underline"/>
    <w:qFormat/>
    <w:rsid w:val="00814D99"/>
    <w:rPr>
      <w:rFonts w:ascii="Times New Roman" w:hAnsi="Times New Roman"/>
      <w:sz w:val="20"/>
      <w:u w:val="single"/>
      <w:bdr w:val="none" w:sz="0" w:space="0" w:color="auto"/>
      <w:shd w:val="clear" w:color="auto" w:fill="C0C0C0"/>
    </w:rPr>
  </w:style>
  <w:style w:type="character" w:customStyle="1" w:styleId="cardChar1">
    <w:name w:val="card Char1"/>
    <w:rsid w:val="00814D99"/>
    <w:rPr>
      <w:rFonts w:ascii="Times New Roman" w:hAnsi="Times New Roman"/>
      <w:sz w:val="22"/>
    </w:rPr>
  </w:style>
  <w:style w:type="paragraph" w:customStyle="1" w:styleId="Paste">
    <w:name w:val="Paste"/>
    <w:basedOn w:val="Normal"/>
    <w:qFormat/>
    <w:rsid w:val="00814D99"/>
    <w:pPr>
      <w:spacing w:after="0" w:line="240" w:lineRule="auto"/>
    </w:pPr>
    <w:rPr>
      <w:rFonts w:ascii="Arial Narrow" w:eastAsia="Calibri" w:hAnsi="Arial Narrow"/>
      <w:color w:val="000000"/>
      <w:szCs w:val="20"/>
    </w:rPr>
  </w:style>
  <w:style w:type="character" w:customStyle="1" w:styleId="pubdate">
    <w:name w:val="pubdate"/>
    <w:rsid w:val="00814D99"/>
  </w:style>
  <w:style w:type="character" w:customStyle="1" w:styleId="UnderlineChar1">
    <w:name w:val="Underline Char1"/>
    <w:aliases w:val="Cards + Font: 12 pt Char1"/>
    <w:rsid w:val="00814D99"/>
    <w:rPr>
      <w:rFonts w:ascii="Garamond" w:hAnsi="Garamond"/>
      <w:sz w:val="22"/>
      <w:szCs w:val="24"/>
      <w:u w:val="single"/>
      <w:lang w:val="en-US" w:eastAsia="en-US" w:bidi="ar-SA"/>
    </w:rPr>
  </w:style>
  <w:style w:type="character" w:customStyle="1" w:styleId="Box0">
    <w:name w:val="Box!"/>
    <w:rsid w:val="00814D99"/>
    <w:rPr>
      <w:rFonts w:ascii="Times New Roman" w:hAnsi="Times New Roman"/>
      <w:sz w:val="20"/>
      <w:u w:val="thick"/>
      <w:bdr w:val="single" w:sz="4" w:space="0" w:color="auto"/>
    </w:rPr>
  </w:style>
  <w:style w:type="character" w:customStyle="1" w:styleId="CharacterStyle1">
    <w:name w:val="Character Style 1"/>
    <w:rsid w:val="00814D99"/>
    <w:rPr>
      <w:sz w:val="20"/>
      <w:szCs w:val="20"/>
    </w:rPr>
  </w:style>
  <w:style w:type="character" w:customStyle="1" w:styleId="ReallyfuckingsmallChar">
    <w:name w:val="Really fucking small Char"/>
    <w:rsid w:val="00814D99"/>
    <w:rPr>
      <w:sz w:val="10"/>
      <w:szCs w:val="24"/>
      <w:lang w:val="en-US" w:eastAsia="en-US" w:bidi="ar-SA"/>
    </w:rPr>
  </w:style>
  <w:style w:type="numbering" w:customStyle="1" w:styleId="NoList1">
    <w:name w:val="No List1"/>
    <w:next w:val="NoList"/>
    <w:semiHidden/>
    <w:unhideWhenUsed/>
    <w:rsid w:val="00814D99"/>
  </w:style>
  <w:style w:type="paragraph" w:customStyle="1" w:styleId="Normaltag">
    <w:name w:val="Normal tag"/>
    <w:basedOn w:val="Normal"/>
    <w:link w:val="NormaltagChar"/>
    <w:uiPriority w:val="99"/>
    <w:qFormat/>
    <w:rsid w:val="00814D99"/>
    <w:pPr>
      <w:spacing w:after="0" w:line="240" w:lineRule="auto"/>
    </w:pPr>
    <w:rPr>
      <w:rFonts w:eastAsia="Times New Roman"/>
      <w:b/>
      <w:color w:val="000000"/>
      <w:szCs w:val="20"/>
    </w:rPr>
  </w:style>
  <w:style w:type="character" w:customStyle="1" w:styleId="SmallText-New">
    <w:name w:val="Small Text - New"/>
    <w:rsid w:val="00814D99"/>
    <w:rPr>
      <w:rFonts w:ascii="Arial Narrow" w:hAnsi="Arial Narrow"/>
      <w:sz w:val="14"/>
    </w:rPr>
  </w:style>
  <w:style w:type="character" w:customStyle="1" w:styleId="Underlined-New">
    <w:name w:val="Underlined - New"/>
    <w:rsid w:val="00814D99"/>
    <w:rPr>
      <w:rFonts w:ascii="Arial Narrow" w:hAnsi="Arial Narrow"/>
      <w:sz w:val="16"/>
      <w:u w:val="single"/>
    </w:rPr>
  </w:style>
  <w:style w:type="character" w:customStyle="1" w:styleId="NormalTextChar">
    <w:name w:val="Normal Text Char"/>
    <w:link w:val="NormalText"/>
    <w:rsid w:val="00814D99"/>
    <w:rPr>
      <w:rFonts w:ascii="Calibri" w:eastAsia="Calibri" w:hAnsi="Calibri"/>
      <w:sz w:val="20"/>
      <w:szCs w:val="26"/>
    </w:rPr>
  </w:style>
  <w:style w:type="numbering" w:customStyle="1" w:styleId="NoList2">
    <w:name w:val="No List2"/>
    <w:next w:val="NoList"/>
    <w:uiPriority w:val="99"/>
    <w:semiHidden/>
    <w:unhideWhenUsed/>
    <w:rsid w:val="00814D99"/>
  </w:style>
  <w:style w:type="numbering" w:customStyle="1" w:styleId="NoList11">
    <w:name w:val="No List11"/>
    <w:next w:val="NoList"/>
    <w:uiPriority w:val="99"/>
    <w:semiHidden/>
    <w:unhideWhenUsed/>
    <w:rsid w:val="00814D99"/>
  </w:style>
  <w:style w:type="numbering" w:customStyle="1" w:styleId="NoList3">
    <w:name w:val="No List3"/>
    <w:next w:val="NoList"/>
    <w:uiPriority w:val="99"/>
    <w:semiHidden/>
    <w:unhideWhenUsed/>
    <w:rsid w:val="00814D99"/>
  </w:style>
  <w:style w:type="numbering" w:customStyle="1" w:styleId="NoList12">
    <w:name w:val="No List12"/>
    <w:next w:val="NoList"/>
    <w:semiHidden/>
    <w:unhideWhenUsed/>
    <w:rsid w:val="00814D99"/>
  </w:style>
  <w:style w:type="numbering" w:customStyle="1" w:styleId="NoList21">
    <w:name w:val="No List21"/>
    <w:next w:val="NoList"/>
    <w:semiHidden/>
    <w:unhideWhenUsed/>
    <w:rsid w:val="00814D99"/>
  </w:style>
  <w:style w:type="numbering" w:customStyle="1" w:styleId="NoList111">
    <w:name w:val="No List111"/>
    <w:next w:val="NoList"/>
    <w:uiPriority w:val="99"/>
    <w:semiHidden/>
    <w:unhideWhenUsed/>
    <w:rsid w:val="00814D99"/>
  </w:style>
  <w:style w:type="numbering" w:customStyle="1" w:styleId="NoList211">
    <w:name w:val="No List211"/>
    <w:next w:val="NoList"/>
    <w:uiPriority w:val="99"/>
    <w:semiHidden/>
    <w:unhideWhenUsed/>
    <w:rsid w:val="00814D99"/>
  </w:style>
  <w:style w:type="numbering" w:customStyle="1" w:styleId="NoList1111">
    <w:name w:val="No List1111"/>
    <w:next w:val="NoList"/>
    <w:uiPriority w:val="99"/>
    <w:semiHidden/>
    <w:unhideWhenUsed/>
    <w:rsid w:val="00814D99"/>
  </w:style>
  <w:style w:type="numbering" w:customStyle="1" w:styleId="NoList4">
    <w:name w:val="No List4"/>
    <w:next w:val="NoList"/>
    <w:uiPriority w:val="99"/>
    <w:semiHidden/>
    <w:unhideWhenUsed/>
    <w:rsid w:val="00814D99"/>
  </w:style>
  <w:style w:type="numbering" w:customStyle="1" w:styleId="NoList5">
    <w:name w:val="No List5"/>
    <w:next w:val="NoList"/>
    <w:semiHidden/>
    <w:unhideWhenUsed/>
    <w:rsid w:val="00814D99"/>
  </w:style>
  <w:style w:type="character" w:customStyle="1" w:styleId="BoldUnderlining">
    <w:name w:val="Bold Underlining"/>
    <w:rsid w:val="00814D99"/>
    <w:rPr>
      <w:b/>
      <w:u w:val="single"/>
    </w:rPr>
  </w:style>
  <w:style w:type="character" w:customStyle="1" w:styleId="cardCharChar">
    <w:name w:val="card Char Char"/>
    <w:rsid w:val="00814D99"/>
    <w:rPr>
      <w:szCs w:val="24"/>
      <w:lang w:val="en-US" w:eastAsia="en-US" w:bidi="ar-SA"/>
    </w:rPr>
  </w:style>
  <w:style w:type="character" w:customStyle="1" w:styleId="flagicon">
    <w:name w:val="flagicon"/>
    <w:basedOn w:val="DefaultParagraphFont"/>
    <w:rsid w:val="00814D99"/>
  </w:style>
  <w:style w:type="character" w:customStyle="1" w:styleId="Style11ptUnderline2">
    <w:name w:val="Style 11 pt Underline2"/>
    <w:rsid w:val="00814D99"/>
    <w:rPr>
      <w:sz w:val="20"/>
      <w:u w:val="single"/>
    </w:rPr>
  </w:style>
  <w:style w:type="character" w:customStyle="1" w:styleId="Style11ptBoldUnderline2">
    <w:name w:val="Style 11 pt Bold Underline2"/>
    <w:rsid w:val="00814D99"/>
    <w:rPr>
      <w:b/>
      <w:bCs/>
      <w:sz w:val="20"/>
      <w:u w:val="single"/>
    </w:rPr>
  </w:style>
  <w:style w:type="character" w:customStyle="1" w:styleId="MicroChar">
    <w:name w:val="Micro Char"/>
    <w:link w:val="Micro"/>
    <w:rsid w:val="00814D99"/>
    <w:rPr>
      <w:rFonts w:ascii="Arial" w:hAnsi="Arial"/>
      <w:sz w:val="12"/>
    </w:rPr>
  </w:style>
  <w:style w:type="paragraph" w:customStyle="1" w:styleId="Micro">
    <w:name w:val="Micro"/>
    <w:basedOn w:val="Normal"/>
    <w:next w:val="Normal"/>
    <w:link w:val="MicroChar"/>
    <w:qFormat/>
    <w:rsid w:val="00814D99"/>
    <w:pPr>
      <w:spacing w:after="0" w:line="240" w:lineRule="auto"/>
    </w:pPr>
    <w:rPr>
      <w:rFonts w:ascii="Arial" w:hAnsi="Arial"/>
      <w:sz w:val="12"/>
    </w:rPr>
  </w:style>
  <w:style w:type="character" w:customStyle="1" w:styleId="Style11ptUnderline1">
    <w:name w:val="Style 11 pt Underline1"/>
    <w:rsid w:val="00814D99"/>
    <w:rPr>
      <w:sz w:val="20"/>
      <w:u w:val="single"/>
    </w:rPr>
  </w:style>
  <w:style w:type="character" w:customStyle="1" w:styleId="Style11ptBoldUnderline1">
    <w:name w:val="Style 11 pt Bold Underline1"/>
    <w:rsid w:val="00814D99"/>
    <w:rPr>
      <w:b/>
      <w:bCs/>
      <w:sz w:val="20"/>
      <w:u w:val="single"/>
    </w:rPr>
  </w:style>
  <w:style w:type="character" w:customStyle="1" w:styleId="1">
    <w:name w:val="1"/>
    <w:rsid w:val="00814D99"/>
    <w:rPr>
      <w:rFonts w:cs="Arial"/>
      <w:bCs/>
      <w:sz w:val="20"/>
      <w:u w:val="single"/>
      <w:lang w:val="en-US" w:eastAsia="en-US" w:bidi="ar-SA"/>
    </w:rPr>
  </w:style>
  <w:style w:type="character" w:customStyle="1" w:styleId="StyleStyle49ptBold3Char">
    <w:name w:val="Style Style4 + 9 pt Bold3 Char"/>
    <w:link w:val="StyleStyle49ptBold3"/>
    <w:locked/>
    <w:rsid w:val="00814D99"/>
    <w:rPr>
      <w:b/>
      <w:bCs/>
      <w:u w:val="single"/>
    </w:rPr>
  </w:style>
  <w:style w:type="paragraph" w:customStyle="1" w:styleId="StyleStyle49ptBold3">
    <w:name w:val="Style Style4 + 9 pt Bold3"/>
    <w:basedOn w:val="Normal"/>
    <w:link w:val="StyleStyle49ptBold3Char"/>
    <w:qFormat/>
    <w:rsid w:val="00814D99"/>
    <w:pPr>
      <w:spacing w:after="0" w:line="256" w:lineRule="auto"/>
    </w:pPr>
    <w:rPr>
      <w:rFonts w:asciiTheme="minorHAnsi" w:hAnsiTheme="minorHAnsi"/>
      <w:b/>
      <w:bCs/>
      <w:sz w:val="24"/>
      <w:u w:val="single"/>
    </w:rPr>
  </w:style>
  <w:style w:type="character" w:customStyle="1" w:styleId="Style9ptUnderline6">
    <w:name w:val="Style 9 pt Underline6"/>
    <w:rsid w:val="00814D99"/>
    <w:rPr>
      <w:sz w:val="20"/>
      <w:u w:val="single"/>
    </w:rPr>
  </w:style>
  <w:style w:type="paragraph" w:styleId="ListBullet">
    <w:name w:val="List Bullet"/>
    <w:basedOn w:val="Normal"/>
    <w:link w:val="ListBulletChar"/>
    <w:uiPriority w:val="99"/>
    <w:unhideWhenUsed/>
    <w:rsid w:val="00814D99"/>
    <w:pPr>
      <w:tabs>
        <w:tab w:val="num" w:pos="360"/>
      </w:tabs>
      <w:spacing w:after="0" w:line="240" w:lineRule="auto"/>
      <w:ind w:left="360" w:hanging="360"/>
      <w:contextualSpacing/>
    </w:pPr>
  </w:style>
  <w:style w:type="character" w:customStyle="1" w:styleId="CardUnderlined">
    <w:name w:val="Card Underlined"/>
    <w:rsid w:val="00814D99"/>
    <w:rPr>
      <w:rFonts w:ascii="Garamond" w:hAnsi="Garamond"/>
      <w:sz w:val="22"/>
      <w:szCs w:val="24"/>
      <w:u w:val="single"/>
      <w:lang w:val="en-US" w:eastAsia="en-US" w:bidi="ar-SA"/>
    </w:rPr>
  </w:style>
  <w:style w:type="character" w:customStyle="1" w:styleId="StyleUnderline1">
    <w:name w:val="Style Underline1"/>
    <w:rsid w:val="00814D99"/>
    <w:rPr>
      <w:u w:val="single"/>
    </w:rPr>
  </w:style>
  <w:style w:type="character" w:customStyle="1" w:styleId="A6">
    <w:name w:val="A6"/>
    <w:uiPriority w:val="99"/>
    <w:rsid w:val="00814D99"/>
    <w:rPr>
      <w:rFonts w:ascii="Minion Pro" w:hAnsi="Minion Pro" w:cs="Minion Pro" w:hint="default"/>
      <w:color w:val="211D1E"/>
      <w:sz w:val="21"/>
      <w:szCs w:val="21"/>
    </w:rPr>
  </w:style>
  <w:style w:type="character" w:customStyle="1" w:styleId="A11">
    <w:name w:val="A11"/>
    <w:uiPriority w:val="99"/>
    <w:rsid w:val="00814D99"/>
    <w:rPr>
      <w:rFonts w:ascii="Minion Pro" w:hAnsi="Minion Pro" w:cs="Minion Pro" w:hint="default"/>
      <w:color w:val="211D1E"/>
      <w:sz w:val="12"/>
      <w:szCs w:val="12"/>
    </w:rPr>
  </w:style>
  <w:style w:type="character" w:customStyle="1" w:styleId="A12">
    <w:name w:val="A12"/>
    <w:uiPriority w:val="99"/>
    <w:rsid w:val="00814D99"/>
    <w:rPr>
      <w:rFonts w:ascii="Minion Pro" w:hAnsi="Minion Pro" w:cs="Minion Pro" w:hint="default"/>
      <w:color w:val="211D1E"/>
      <w:sz w:val="22"/>
      <w:szCs w:val="22"/>
    </w:rPr>
  </w:style>
  <w:style w:type="character" w:customStyle="1" w:styleId="CardsCharChar">
    <w:name w:val="Cards Char Char"/>
    <w:rsid w:val="00814D99"/>
    <w:rPr>
      <w:szCs w:val="24"/>
      <w:lang w:val="en-US" w:eastAsia="en-US" w:bidi="ar-SA"/>
    </w:rPr>
  </w:style>
  <w:style w:type="character" w:customStyle="1" w:styleId="CitationChar1">
    <w:name w:val="Citation Char1"/>
    <w:basedOn w:val="DefaultParagraphFont"/>
    <w:rsid w:val="00814D99"/>
    <w:rPr>
      <w:rFonts w:ascii="Times New Roman" w:eastAsia="Times New Roman" w:hAnsi="Times New Roman" w:cs="Arial"/>
      <w:b/>
      <w:sz w:val="20"/>
      <w:szCs w:val="36"/>
    </w:rPr>
  </w:style>
  <w:style w:type="character" w:customStyle="1" w:styleId="bold-italic-sub-c">
    <w:name w:val="bold-italic-sub-c"/>
    <w:basedOn w:val="DefaultParagraphFont"/>
    <w:rsid w:val="00814D99"/>
  </w:style>
  <w:style w:type="character" w:customStyle="1" w:styleId="charoverride-4">
    <w:name w:val="charoverride-4"/>
    <w:basedOn w:val="DefaultParagraphFont"/>
    <w:rsid w:val="00814D99"/>
  </w:style>
  <w:style w:type="character" w:customStyle="1" w:styleId="charoverride-3">
    <w:name w:val="charoverride-3"/>
    <w:basedOn w:val="DefaultParagraphFont"/>
    <w:rsid w:val="00814D99"/>
  </w:style>
  <w:style w:type="paragraph" w:customStyle="1" w:styleId="body-text">
    <w:name w:val="body-text"/>
    <w:basedOn w:val="Normal"/>
    <w:rsid w:val="00814D99"/>
    <w:pPr>
      <w:spacing w:before="100" w:beforeAutospacing="1" w:after="100" w:afterAutospacing="1" w:line="240" w:lineRule="auto"/>
    </w:pPr>
    <w:rPr>
      <w:rFonts w:eastAsia="Times New Roman"/>
    </w:rPr>
  </w:style>
  <w:style w:type="character" w:customStyle="1" w:styleId="f">
    <w:name w:val="f"/>
    <w:rsid w:val="00814D99"/>
  </w:style>
  <w:style w:type="character" w:customStyle="1" w:styleId="BodyTextChar1">
    <w:name w:val="Body Text Char1"/>
    <w:aliases w:val="BT Char1,Very Small Text Char1"/>
    <w:basedOn w:val="DefaultParagraphFont"/>
    <w:uiPriority w:val="99"/>
    <w:rsid w:val="00814D99"/>
    <w:rPr>
      <w:rFonts w:ascii="Times New Roman" w:hAnsi="Times New Roman" w:cs="Times New Roman"/>
    </w:rPr>
  </w:style>
  <w:style w:type="character" w:customStyle="1" w:styleId="DateChar1">
    <w:name w:val="Date Char1"/>
    <w:aliases w:val="date Char1"/>
    <w:basedOn w:val="DefaultParagraphFont"/>
    <w:uiPriority w:val="99"/>
    <w:rsid w:val="00814D99"/>
    <w:rPr>
      <w:rFonts w:ascii="Georgia" w:hAnsi="Georgia"/>
    </w:rPr>
  </w:style>
  <w:style w:type="character" w:customStyle="1" w:styleId="BlockTitle2Char">
    <w:name w:val="Block Title2 Char"/>
    <w:link w:val="BlockTitle2"/>
    <w:rsid w:val="00814D99"/>
    <w:rPr>
      <w:rFonts w:ascii="Calibri" w:eastAsia="Calibri" w:hAnsi="Calibri"/>
      <w:b/>
      <w:color w:val="000000"/>
      <w:sz w:val="32"/>
      <w:u w:val="single"/>
    </w:rPr>
  </w:style>
  <w:style w:type="paragraph" w:customStyle="1" w:styleId="TagCite">
    <w:name w:val="TagCite"/>
    <w:basedOn w:val="Normal"/>
    <w:qFormat/>
    <w:rsid w:val="00814D99"/>
    <w:pPr>
      <w:spacing w:after="0" w:line="240" w:lineRule="auto"/>
    </w:pPr>
    <w:rPr>
      <w:rFonts w:eastAsia="Times New Roman"/>
      <w:b/>
    </w:rPr>
  </w:style>
  <w:style w:type="paragraph" w:customStyle="1" w:styleId="SmallNormal">
    <w:name w:val="Small Normal"/>
    <w:basedOn w:val="Normal"/>
    <w:uiPriority w:val="99"/>
    <w:qFormat/>
    <w:rsid w:val="00814D99"/>
    <w:pPr>
      <w:suppressAutoHyphens/>
      <w:spacing w:after="0" w:line="240" w:lineRule="auto"/>
      <w:contextualSpacing/>
    </w:pPr>
    <w:rPr>
      <w:rFonts w:eastAsia="Times New Roman"/>
      <w:sz w:val="18"/>
      <w:szCs w:val="18"/>
    </w:rPr>
  </w:style>
  <w:style w:type="paragraph" w:customStyle="1" w:styleId="Shrink">
    <w:name w:val="Shrink"/>
    <w:qFormat/>
    <w:rsid w:val="00814D99"/>
    <w:pPr>
      <w:ind w:left="288" w:right="288"/>
    </w:pPr>
    <w:rPr>
      <w:rFonts w:ascii="Garamond" w:eastAsia="Times New Roman" w:hAnsi="Garamond" w:cs="Times New Roman"/>
      <w:sz w:val="12"/>
      <w:szCs w:val="20"/>
    </w:rPr>
  </w:style>
  <w:style w:type="paragraph" w:customStyle="1" w:styleId="tag1">
    <w:name w:val="tag1"/>
    <w:basedOn w:val="Normal"/>
    <w:qFormat/>
    <w:rsid w:val="00814D99"/>
    <w:pPr>
      <w:spacing w:after="0" w:line="240" w:lineRule="auto"/>
    </w:pPr>
    <w:rPr>
      <w:rFonts w:eastAsia="Times New Roman"/>
      <w:b/>
      <w:szCs w:val="20"/>
    </w:rPr>
  </w:style>
  <w:style w:type="paragraph" w:customStyle="1" w:styleId="tagcite0">
    <w:name w:val="tagcite"/>
    <w:basedOn w:val="Normal"/>
    <w:qFormat/>
    <w:rsid w:val="00814D99"/>
    <w:pPr>
      <w:spacing w:after="0" w:line="240" w:lineRule="auto"/>
    </w:pPr>
    <w:rPr>
      <w:rFonts w:eastAsia="Times New Roman"/>
      <w:b/>
    </w:rPr>
  </w:style>
  <w:style w:type="paragraph" w:customStyle="1" w:styleId="SmallFont">
    <w:name w:val="Small Font"/>
    <w:basedOn w:val="Normal"/>
    <w:qFormat/>
    <w:rsid w:val="00814D99"/>
    <w:pPr>
      <w:spacing w:after="200" w:line="240" w:lineRule="auto"/>
      <w:contextualSpacing/>
    </w:pPr>
    <w:rPr>
      <w:rFonts w:eastAsia="Calibri"/>
      <w:sz w:val="12"/>
    </w:rPr>
  </w:style>
  <w:style w:type="paragraph" w:customStyle="1" w:styleId="SmallFontCharCharChar">
    <w:name w:val="Small Font Char Char Char"/>
    <w:basedOn w:val="Normal"/>
    <w:qFormat/>
    <w:rsid w:val="00814D99"/>
    <w:pPr>
      <w:spacing w:after="0" w:line="240" w:lineRule="auto"/>
    </w:pPr>
    <w:rPr>
      <w:rFonts w:eastAsia="Times New Roman"/>
      <w:sz w:val="12"/>
    </w:rPr>
  </w:style>
  <w:style w:type="character" w:customStyle="1" w:styleId="CardNotUnderlinedChar1">
    <w:name w:val="Card Not Underlined Char1"/>
    <w:link w:val="CardNotUnderlined"/>
    <w:rsid w:val="00814D99"/>
    <w:rPr>
      <w:rFonts w:ascii="Calibri" w:eastAsia="Times New Roman" w:hAnsi="Calibri"/>
      <w:sz w:val="12"/>
      <w:szCs w:val="20"/>
    </w:rPr>
  </w:style>
  <w:style w:type="paragraph" w:customStyle="1" w:styleId="CardStyle">
    <w:name w:val="Card Style"/>
    <w:basedOn w:val="Normal"/>
    <w:link w:val="CardStyleChar"/>
    <w:qFormat/>
    <w:rsid w:val="00814D99"/>
    <w:pPr>
      <w:spacing w:after="0" w:line="240" w:lineRule="auto"/>
    </w:pPr>
    <w:rPr>
      <w:rFonts w:eastAsia="Times New Roman"/>
      <w:sz w:val="20"/>
    </w:rPr>
  </w:style>
  <w:style w:type="paragraph" w:customStyle="1" w:styleId="loose">
    <w:name w:val="loose"/>
    <w:basedOn w:val="Normal"/>
    <w:qFormat/>
    <w:rsid w:val="00814D99"/>
    <w:pPr>
      <w:spacing w:beforeLines="1" w:after="0" w:line="240" w:lineRule="auto"/>
    </w:pPr>
    <w:rPr>
      <w:rFonts w:ascii="Times" w:eastAsia="Times New Roman" w:hAnsi="Times"/>
      <w:sz w:val="20"/>
      <w:szCs w:val="20"/>
    </w:rPr>
  </w:style>
  <w:style w:type="paragraph" w:customStyle="1" w:styleId="Regular">
    <w:name w:val="Regular"/>
    <w:qFormat/>
    <w:rsid w:val="00814D99"/>
    <w:rPr>
      <w:rFonts w:ascii="Garamond" w:eastAsia="Times New Roman" w:hAnsi="Garamond" w:cs="Arial"/>
      <w:bCs/>
      <w:kern w:val="20"/>
      <w:sz w:val="20"/>
      <w:szCs w:val="32"/>
    </w:rPr>
  </w:style>
  <w:style w:type="character" w:customStyle="1" w:styleId="CharChar6">
    <w:name w:val="Char Char6"/>
    <w:rsid w:val="00814D99"/>
    <w:rPr>
      <w:rFonts w:ascii="Arial" w:hAnsi="Arial" w:cs="Arial" w:hint="default"/>
      <w:b/>
      <w:bCs/>
      <w:kern w:val="32"/>
      <w:sz w:val="28"/>
      <w:szCs w:val="32"/>
      <w:lang w:val="en-US" w:eastAsia="en-US" w:bidi="ar-SA"/>
    </w:rPr>
  </w:style>
  <w:style w:type="character" w:customStyle="1" w:styleId="standardcontent">
    <w:name w:val="standardcontent"/>
    <w:rsid w:val="00814D99"/>
  </w:style>
  <w:style w:type="character" w:customStyle="1" w:styleId="storyby">
    <w:name w:val="storyby"/>
    <w:rsid w:val="00814D99"/>
  </w:style>
  <w:style w:type="character" w:customStyle="1" w:styleId="Boxed">
    <w:name w:val="Boxed"/>
    <w:qFormat/>
    <w:rsid w:val="00814D99"/>
    <w:rPr>
      <w:rFonts w:ascii="Garamond" w:hAnsi="Garamond" w:hint="default"/>
      <w:sz w:val="20"/>
      <w:bdr w:val="single" w:sz="6" w:space="0" w:color="auto" w:frame="1"/>
    </w:rPr>
  </w:style>
  <w:style w:type="character" w:customStyle="1" w:styleId="ShrinkChar">
    <w:name w:val="Shrink Char"/>
    <w:rsid w:val="00814D99"/>
    <w:rPr>
      <w:rFonts w:ascii="Garamond" w:hAnsi="Garamond" w:hint="default"/>
      <w:sz w:val="12"/>
      <w:lang w:val="en-US" w:eastAsia="en-US" w:bidi="ar-SA"/>
    </w:rPr>
  </w:style>
  <w:style w:type="character" w:customStyle="1" w:styleId="CitesChar2">
    <w:name w:val="Cites Char2"/>
    <w:rsid w:val="00814D99"/>
    <w:rPr>
      <w:b/>
      <w:bCs/>
    </w:rPr>
  </w:style>
  <w:style w:type="character" w:customStyle="1" w:styleId="CardsFont12ptCharCharCharCharCharCharCharCharCharCharChar">
    <w:name w:val="Cards + Font: 12 pt Char Char Char Char Char Char Char Char Char Char Char"/>
    <w:aliases w:val="Cards + Font: 12 pt1,Thick Underline1"/>
    <w:rsid w:val="00814D99"/>
    <w:rPr>
      <w:sz w:val="24"/>
      <w:szCs w:val="24"/>
      <w:u w:val="thick"/>
    </w:rPr>
  </w:style>
  <w:style w:type="character" w:customStyle="1" w:styleId="CharChar3">
    <w:name w:val="Char Char3"/>
    <w:rsid w:val="00814D99"/>
    <w:rPr>
      <w:rFonts w:ascii="Arial" w:hAnsi="Arial" w:cs="Arial" w:hint="default"/>
      <w:bCs/>
      <w:szCs w:val="26"/>
      <w:u w:val="single"/>
      <w:lang w:val="en-US" w:eastAsia="en-US" w:bidi="ar-SA"/>
    </w:rPr>
  </w:style>
  <w:style w:type="character" w:customStyle="1" w:styleId="UNDERLINECharChar">
    <w:name w:val="UNDERLINE Char Char"/>
    <w:rsid w:val="00814D99"/>
    <w:rPr>
      <w:bCs/>
      <w:kern w:val="28"/>
      <w:szCs w:val="32"/>
      <w:u w:val="single"/>
    </w:rPr>
  </w:style>
  <w:style w:type="character" w:customStyle="1" w:styleId="tag1Char">
    <w:name w:val="tag1 Char"/>
    <w:rsid w:val="00814D99"/>
    <w:rPr>
      <w:b/>
      <w:bCs w:val="0"/>
      <w:sz w:val="24"/>
    </w:rPr>
  </w:style>
  <w:style w:type="character" w:customStyle="1" w:styleId="SmallFontChar">
    <w:name w:val="Small Font Char"/>
    <w:rsid w:val="00814D99"/>
    <w:rPr>
      <w:rFonts w:ascii="Arial" w:eastAsia="Calibri" w:hAnsi="Arial" w:cs="Arial" w:hint="default"/>
      <w:sz w:val="12"/>
      <w:szCs w:val="22"/>
    </w:rPr>
  </w:style>
  <w:style w:type="character" w:customStyle="1" w:styleId="CardUnderlinedChar">
    <w:name w:val="Card Underlined Char"/>
    <w:rsid w:val="00814D99"/>
    <w:rPr>
      <w:rFonts w:ascii="Tahoma" w:hAnsi="Tahoma" w:cs="Tahoma"/>
      <w:sz w:val="18"/>
      <w:u w:val="single"/>
    </w:rPr>
  </w:style>
  <w:style w:type="character" w:customStyle="1" w:styleId="SmallFontCharCharCharChar">
    <w:name w:val="Small Font Char Char Char Char"/>
    <w:rsid w:val="00814D99"/>
    <w:rPr>
      <w:rFonts w:ascii="Arial" w:hAnsi="Arial" w:cs="Arial" w:hint="default"/>
      <w:sz w:val="12"/>
      <w:szCs w:val="24"/>
    </w:rPr>
  </w:style>
  <w:style w:type="character" w:customStyle="1" w:styleId="Style2Char">
    <w:name w:val="Style2 Char"/>
    <w:link w:val="Style2"/>
    <w:rsid w:val="00814D99"/>
    <w:rPr>
      <w:rFonts w:ascii="Times New Roman" w:hAnsi="Times New Roman" w:cs="Times New Roman"/>
      <w:sz w:val="16"/>
      <w:szCs w:val="16"/>
    </w:rPr>
  </w:style>
  <w:style w:type="paragraph" w:customStyle="1" w:styleId="Style2">
    <w:name w:val="Style2"/>
    <w:basedOn w:val="Normal"/>
    <w:link w:val="Style2Char"/>
    <w:qFormat/>
    <w:rsid w:val="00814D99"/>
    <w:pPr>
      <w:spacing w:after="0" w:line="240" w:lineRule="auto"/>
    </w:pPr>
    <w:rPr>
      <w:rFonts w:ascii="Times New Roman" w:hAnsi="Times New Roman" w:cs="Times New Roman"/>
      <w:sz w:val="16"/>
      <w:szCs w:val="16"/>
    </w:rPr>
  </w:style>
  <w:style w:type="character" w:customStyle="1" w:styleId="TagCiteChar">
    <w:name w:val="TagCite Char"/>
    <w:rsid w:val="00814D99"/>
    <w:rPr>
      <w:rFonts w:ascii="Garamond" w:hAnsi="Garamond" w:hint="default"/>
      <w:b/>
      <w:bCs w:val="0"/>
      <w:sz w:val="24"/>
      <w:szCs w:val="24"/>
    </w:rPr>
  </w:style>
  <w:style w:type="character" w:customStyle="1" w:styleId="CharChar4">
    <w:name w:val="Char Char4"/>
    <w:rsid w:val="00814D99"/>
    <w:rPr>
      <w:b/>
      <w:bCs/>
      <w:sz w:val="28"/>
      <w:szCs w:val="28"/>
    </w:rPr>
  </w:style>
  <w:style w:type="character" w:customStyle="1" w:styleId="Text0">
    <w:name w:val="Text"/>
    <w:qFormat/>
    <w:rsid w:val="00814D99"/>
    <w:rPr>
      <w:rFonts w:ascii="Times New Roman" w:hAnsi="Times New Roman" w:cs="Times New Roman" w:hint="default"/>
      <w:sz w:val="20"/>
    </w:rPr>
  </w:style>
  <w:style w:type="character" w:customStyle="1" w:styleId="CharChar5">
    <w:name w:val="Char Char5"/>
    <w:rsid w:val="00814D99"/>
    <w:rPr>
      <w:rFonts w:ascii="Arial" w:hAnsi="Arial" w:cs="Arial" w:hint="default"/>
      <w:b/>
      <w:bCs/>
      <w:sz w:val="26"/>
      <w:szCs w:val="26"/>
    </w:rPr>
  </w:style>
  <w:style w:type="character" w:customStyle="1" w:styleId="heading2char2charchar1">
    <w:name w:val="heading2char2charchar1"/>
    <w:rsid w:val="00814D99"/>
  </w:style>
  <w:style w:type="character" w:customStyle="1" w:styleId="charchar60">
    <w:name w:val="charchar6"/>
    <w:rsid w:val="00814D99"/>
  </w:style>
  <w:style w:type="character" w:customStyle="1" w:styleId="yshortcuts">
    <w:name w:val="yshortcuts"/>
    <w:rsid w:val="00814D99"/>
  </w:style>
  <w:style w:type="character" w:customStyle="1" w:styleId="term1">
    <w:name w:val="term1"/>
    <w:rsid w:val="00814D99"/>
    <w:rPr>
      <w:b/>
      <w:bCs/>
    </w:rPr>
  </w:style>
  <w:style w:type="character" w:customStyle="1" w:styleId="verdana">
    <w:name w:val="verdana"/>
    <w:rsid w:val="00814D99"/>
  </w:style>
  <w:style w:type="character" w:customStyle="1" w:styleId="searchtermbold">
    <w:name w:val="searchtermbold"/>
    <w:rsid w:val="00814D99"/>
  </w:style>
  <w:style w:type="character" w:customStyle="1" w:styleId="ssl0">
    <w:name w:val="ss_l0"/>
    <w:rsid w:val="00814D99"/>
  </w:style>
  <w:style w:type="character" w:customStyle="1" w:styleId="vitstoryheadline">
    <w:name w:val="vitstoryheadline"/>
    <w:rsid w:val="00814D99"/>
  </w:style>
  <w:style w:type="character" w:customStyle="1" w:styleId="bps-topic-ident">
    <w:name w:val="bps-topic-ident"/>
    <w:rsid w:val="00814D99"/>
  </w:style>
  <w:style w:type="character" w:customStyle="1" w:styleId="byline">
    <w:name w:val="byline"/>
    <w:rsid w:val="00814D99"/>
  </w:style>
  <w:style w:type="character" w:customStyle="1" w:styleId="TextUnderlineChar">
    <w:name w:val="Text Underline Char"/>
    <w:rsid w:val="00814D99"/>
    <w:rPr>
      <w:rFonts w:ascii="Garamond" w:hAnsi="Garamond" w:cs="Arial" w:hint="default"/>
      <w:bCs/>
      <w:kern w:val="20"/>
      <w:szCs w:val="32"/>
      <w:u w:val="single"/>
      <w:lang w:val="en-US" w:eastAsia="en-US" w:bidi="ar-SA"/>
    </w:rPr>
  </w:style>
  <w:style w:type="character" w:customStyle="1" w:styleId="RegularChar">
    <w:name w:val="Regular Char"/>
    <w:rsid w:val="00814D99"/>
    <w:rPr>
      <w:rFonts w:ascii="Garamond" w:hAnsi="Garamond" w:cs="Arial" w:hint="default"/>
      <w:bCs/>
      <w:kern w:val="20"/>
      <w:szCs w:val="32"/>
      <w:lang w:val="en-US" w:eastAsia="en-US" w:bidi="ar-SA"/>
    </w:rPr>
  </w:style>
  <w:style w:type="character" w:customStyle="1" w:styleId="BoldunderlineChar2">
    <w:name w:val="Bold underline Char"/>
    <w:rsid w:val="00814D99"/>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814D99"/>
    <w:rPr>
      <w:u w:val="single"/>
    </w:rPr>
  </w:style>
  <w:style w:type="paragraph" w:customStyle="1" w:styleId="Boldunderline1">
    <w:name w:val="Bold underline"/>
    <w:basedOn w:val="TextUnderline"/>
    <w:qFormat/>
    <w:rsid w:val="00814D99"/>
    <w:rPr>
      <w:b/>
    </w:rPr>
  </w:style>
  <w:style w:type="paragraph" w:customStyle="1" w:styleId="FullText">
    <w:name w:val="Full Text"/>
    <w:basedOn w:val="Normal"/>
    <w:uiPriority w:val="99"/>
    <w:qFormat/>
    <w:rsid w:val="00814D99"/>
    <w:pPr>
      <w:spacing w:after="0" w:line="240" w:lineRule="auto"/>
    </w:pPr>
    <w:rPr>
      <w:rFonts w:ascii="Arial Narrow" w:eastAsia="Times New Roman" w:hAnsi="Arial Narrow"/>
    </w:rPr>
  </w:style>
  <w:style w:type="character" w:customStyle="1" w:styleId="UnderlinedCard">
    <w:name w:val="Underlined Card"/>
    <w:rsid w:val="00814D99"/>
    <w:rPr>
      <w:rFonts w:ascii="Arial Narrow" w:hAnsi="Arial Narrow"/>
      <w:sz w:val="22"/>
      <w:u w:val="single"/>
    </w:rPr>
  </w:style>
  <w:style w:type="paragraph" w:customStyle="1" w:styleId="TagLine">
    <w:name w:val="Tag Line"/>
    <w:basedOn w:val="Normal"/>
    <w:next w:val="FullText"/>
    <w:uiPriority w:val="99"/>
    <w:qFormat/>
    <w:rsid w:val="00814D99"/>
    <w:pPr>
      <w:spacing w:after="0" w:line="240" w:lineRule="auto"/>
    </w:pPr>
    <w:rPr>
      <w:rFonts w:ascii="Arial Narrow" w:eastAsia="Times New Roman" w:hAnsi="Arial Narrow"/>
      <w:b/>
      <w:sz w:val="28"/>
    </w:rPr>
  </w:style>
  <w:style w:type="character" w:customStyle="1" w:styleId="SourceBold">
    <w:name w:val="Source Bold"/>
    <w:rsid w:val="00814D99"/>
    <w:rPr>
      <w:rFonts w:ascii="Arial Narrow" w:hAnsi="Arial Narrow"/>
      <w:b/>
      <w:sz w:val="24"/>
      <w:u w:val="none"/>
    </w:rPr>
  </w:style>
  <w:style w:type="paragraph" w:customStyle="1" w:styleId="FreeForm">
    <w:name w:val="Free Form"/>
    <w:qFormat/>
    <w:rsid w:val="00814D99"/>
    <w:rPr>
      <w:rFonts w:ascii="Times New Roman" w:eastAsia="ヒラギノ角ゴ Pro W3" w:hAnsi="Times New Roman" w:cs="Times New Roman"/>
      <w:color w:val="000000"/>
      <w:szCs w:val="20"/>
    </w:rPr>
  </w:style>
  <w:style w:type="character" w:customStyle="1" w:styleId="Hyperlink1">
    <w:name w:val="Hyperlink1"/>
    <w:rsid w:val="00814D99"/>
    <w:rPr>
      <w:color w:val="002FF6"/>
      <w:sz w:val="24"/>
      <w:u w:val="single"/>
    </w:rPr>
  </w:style>
  <w:style w:type="character" w:customStyle="1" w:styleId="CardsFont12pt0">
    <w:name w:val="Cards + Font 12pt"/>
    <w:rsid w:val="00814D99"/>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814D99"/>
    <w:rPr>
      <w:rFonts w:cs="Calibri"/>
      <w:b/>
      <w:u w:val="single"/>
    </w:rPr>
  </w:style>
  <w:style w:type="paragraph" w:customStyle="1" w:styleId="AuthorDate0">
    <w:name w:val="Author/Date"/>
    <w:basedOn w:val="Normal"/>
    <w:link w:val="AuthorDateChar0"/>
    <w:qFormat/>
    <w:rsid w:val="00814D99"/>
    <w:pPr>
      <w:spacing w:after="0" w:line="240" w:lineRule="auto"/>
    </w:pPr>
    <w:rPr>
      <w:rFonts w:asciiTheme="minorHAnsi" w:hAnsiTheme="minorHAnsi" w:cs="Calibri"/>
      <w:b/>
      <w:sz w:val="24"/>
      <w:u w:val="single"/>
    </w:rPr>
  </w:style>
  <w:style w:type="character" w:customStyle="1" w:styleId="HilightChar">
    <w:name w:val="Hilight Char"/>
    <w:rsid w:val="00814D99"/>
    <w:rPr>
      <w:rFonts w:eastAsia="Calibri"/>
      <w:b/>
      <w:noProof w:val="0"/>
      <w:sz w:val="22"/>
      <w:szCs w:val="22"/>
      <w:u w:val="single"/>
      <w:lang w:val="en-US" w:eastAsia="ar-SA" w:bidi="ar-SA"/>
    </w:rPr>
  </w:style>
  <w:style w:type="paragraph" w:customStyle="1" w:styleId="TagCite1">
    <w:name w:val="Tag &amp; Cite"/>
    <w:basedOn w:val="Normal"/>
    <w:link w:val="TagCiteChar0"/>
    <w:qFormat/>
    <w:rsid w:val="00814D99"/>
    <w:pPr>
      <w:spacing w:after="0" w:line="240" w:lineRule="auto"/>
      <w:jc w:val="both"/>
    </w:pPr>
    <w:rPr>
      <w:rFonts w:ascii="Arial Narrow" w:eastAsia="Times New Roman" w:hAnsi="Arial Narrow"/>
      <w:b/>
    </w:rPr>
  </w:style>
  <w:style w:type="character" w:customStyle="1" w:styleId="TagCiteChar0">
    <w:name w:val="Tag &amp; Cite Char"/>
    <w:link w:val="TagCite1"/>
    <w:rsid w:val="00814D99"/>
    <w:rPr>
      <w:rFonts w:ascii="Arial Narrow" w:eastAsia="Times New Roman" w:hAnsi="Arial Narrow"/>
      <w:b/>
      <w:sz w:val="22"/>
    </w:rPr>
  </w:style>
  <w:style w:type="paragraph" w:customStyle="1" w:styleId="HighlightedText">
    <w:name w:val="Highlighted Text"/>
    <w:basedOn w:val="Normal"/>
    <w:link w:val="HighlightedTextChar"/>
    <w:qFormat/>
    <w:rsid w:val="00814D99"/>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814D99"/>
    <w:rPr>
      <w:rFonts w:ascii="Arial Narrow" w:eastAsia="Times New Roman" w:hAnsi="Arial Narrow"/>
      <w:sz w:val="22"/>
      <w:u w:val="thick"/>
    </w:rPr>
  </w:style>
  <w:style w:type="character" w:customStyle="1" w:styleId="StyleUnderlineCharChar">
    <w:name w:val="Style Underline Char Char"/>
    <w:rsid w:val="00814D99"/>
    <w:rPr>
      <w:rFonts w:ascii="Times New Roman" w:eastAsia="Times New Roman" w:hAnsi="Times New Roman" w:cs="Times New Roman"/>
      <w:sz w:val="20"/>
      <w:szCs w:val="20"/>
      <w:u w:val="single"/>
    </w:rPr>
  </w:style>
  <w:style w:type="character" w:customStyle="1" w:styleId="c1">
    <w:name w:val="c1"/>
    <w:rsid w:val="00814D99"/>
  </w:style>
  <w:style w:type="paragraph" w:customStyle="1" w:styleId="TagStyle">
    <w:name w:val="Tag Style"/>
    <w:basedOn w:val="Normal"/>
    <w:qFormat/>
    <w:rsid w:val="00814D99"/>
    <w:pPr>
      <w:spacing w:after="0" w:line="240" w:lineRule="auto"/>
    </w:pPr>
    <w:rPr>
      <w:rFonts w:eastAsia="Times New Roman"/>
      <w:b/>
    </w:rPr>
  </w:style>
  <w:style w:type="character" w:customStyle="1" w:styleId="author0">
    <w:name w:val="author"/>
    <w:rsid w:val="00814D99"/>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814D99"/>
    <w:pPr>
      <w:keepNext w:val="0"/>
      <w:keepLines w:val="0"/>
      <w:pageBreakBefore w:val="0"/>
      <w:spacing w:before="480" w:line="240" w:lineRule="auto"/>
      <w:jc w:val="left"/>
    </w:pPr>
    <w:rPr>
      <w:rFonts w:ascii="Arial Narrow" w:eastAsia="Calibri" w:hAnsi="Arial Narrow" w:cs="Times New Roman"/>
      <w:bCs w:val="0"/>
      <w:sz w:val="20"/>
      <w:u w:val="none"/>
    </w:rPr>
  </w:style>
  <w:style w:type="character" w:customStyle="1" w:styleId="blue">
    <w:name w:val="blue"/>
    <w:basedOn w:val="DefaultParagraphFont"/>
    <w:rsid w:val="00814D99"/>
  </w:style>
  <w:style w:type="character" w:customStyle="1" w:styleId="AuthorYear">
    <w:name w:val="AuthorYear"/>
    <w:uiPriority w:val="1"/>
    <w:qFormat/>
    <w:rsid w:val="00814D99"/>
    <w:rPr>
      <w:rFonts w:ascii="Georgia" w:hAnsi="Georgia"/>
      <w:b/>
      <w:sz w:val="24"/>
    </w:rPr>
  </w:style>
  <w:style w:type="character" w:customStyle="1" w:styleId="Highlight">
    <w:name w:val="Highlight"/>
    <w:uiPriority w:val="1"/>
    <w:qFormat/>
    <w:rsid w:val="00814D99"/>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814D99"/>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814D99"/>
    <w:rPr>
      <w:rFonts w:ascii="Arial Narrow" w:hAnsi="Arial Narrow"/>
      <w:sz w:val="12"/>
    </w:rPr>
  </w:style>
  <w:style w:type="paragraph" w:customStyle="1" w:styleId="MicroText0">
    <w:name w:val="MicroText"/>
    <w:basedOn w:val="Normal"/>
    <w:next w:val="Normal"/>
    <w:link w:val="MicroTextChar0"/>
    <w:qFormat/>
    <w:rsid w:val="00814D99"/>
    <w:pPr>
      <w:spacing w:after="0" w:line="240" w:lineRule="auto"/>
    </w:pPr>
    <w:rPr>
      <w:rFonts w:ascii="Arial Narrow" w:hAnsi="Arial Narrow"/>
      <w:sz w:val="12"/>
    </w:rPr>
  </w:style>
  <w:style w:type="character" w:customStyle="1" w:styleId="reduce2">
    <w:name w:val="reduce2"/>
    <w:basedOn w:val="DefaultParagraphFont"/>
    <w:rsid w:val="00814D99"/>
    <w:rPr>
      <w:rFonts w:ascii="Arial" w:hAnsi="Arial" w:cs="Arial" w:hint="default"/>
      <w:color w:val="000000"/>
      <w:sz w:val="12"/>
      <w:szCs w:val="22"/>
    </w:rPr>
  </w:style>
  <w:style w:type="character" w:customStyle="1" w:styleId="Emphasis20">
    <w:name w:val="Emphasis 2"/>
    <w:basedOn w:val="Emphasis"/>
    <w:uiPriority w:val="1"/>
    <w:qFormat/>
    <w:rsid w:val="00814D99"/>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814D99"/>
    <w:rPr>
      <w:rFonts w:ascii="Calibri" w:eastAsia="Calibri" w:hAnsi="Calibri"/>
      <w:sz w:val="15"/>
    </w:rPr>
  </w:style>
  <w:style w:type="paragraph" w:customStyle="1" w:styleId="UnreadText">
    <w:name w:val="Unread Text"/>
    <w:basedOn w:val="Normal"/>
    <w:link w:val="UnreadTextChar"/>
    <w:autoRedefine/>
    <w:qFormat/>
    <w:rsid w:val="00814D99"/>
    <w:pPr>
      <w:spacing w:after="0" w:line="256" w:lineRule="auto"/>
    </w:pPr>
    <w:rPr>
      <w:rFonts w:eastAsia="Calibri"/>
      <w:sz w:val="15"/>
    </w:rPr>
  </w:style>
  <w:style w:type="character" w:customStyle="1" w:styleId="CircledChar">
    <w:name w:val="Circled Char"/>
    <w:link w:val="Circled"/>
    <w:locked/>
    <w:rsid w:val="00814D99"/>
    <w:rPr>
      <w:rFonts w:ascii="Calibri" w:eastAsia="Calibri" w:hAnsi="Calibri"/>
      <w:b/>
      <w:szCs w:val="20"/>
      <w:u w:val="thick"/>
    </w:rPr>
  </w:style>
  <w:style w:type="paragraph" w:customStyle="1" w:styleId="Circled">
    <w:name w:val="Circled"/>
    <w:basedOn w:val="Normal"/>
    <w:link w:val="CircledChar"/>
    <w:qFormat/>
    <w:rsid w:val="00814D99"/>
    <w:pPr>
      <w:spacing w:after="0" w:line="256" w:lineRule="auto"/>
    </w:pPr>
    <w:rPr>
      <w:rFonts w:eastAsia="Calibri"/>
      <w:b/>
      <w:sz w:val="24"/>
      <w:szCs w:val="20"/>
      <w:u w:val="thick"/>
    </w:rPr>
  </w:style>
  <w:style w:type="character" w:customStyle="1" w:styleId="StyleCardTextUnderline3Char">
    <w:name w:val="Style Card Text + Underline3 Char"/>
    <w:link w:val="StyleCardTextUnderline3"/>
    <w:locked/>
    <w:rsid w:val="00814D99"/>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814D99"/>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814D99"/>
    <w:rPr>
      <w:b/>
      <w:bCs w:val="0"/>
      <w:u w:val="thick"/>
      <w:lang w:val="en-US" w:eastAsia="en-US" w:bidi="ar-SA"/>
    </w:rPr>
  </w:style>
  <w:style w:type="paragraph" w:customStyle="1" w:styleId="Tagtemplate">
    <w:name w:val="Tagtemplate"/>
    <w:basedOn w:val="Normal"/>
    <w:link w:val="TagtemplateChar"/>
    <w:autoRedefine/>
    <w:qFormat/>
    <w:rsid w:val="00814D99"/>
    <w:pPr>
      <w:keepNext/>
      <w:keepLines/>
      <w:spacing w:after="0" w:line="240" w:lineRule="auto"/>
    </w:pPr>
    <w:rPr>
      <w:b/>
    </w:rPr>
  </w:style>
  <w:style w:type="character" w:customStyle="1" w:styleId="TagtemplateChar">
    <w:name w:val="Tagtemplate Char"/>
    <w:link w:val="Tagtemplate"/>
    <w:rsid w:val="00814D99"/>
    <w:rPr>
      <w:rFonts w:ascii="Calibri" w:hAnsi="Calibri"/>
      <w:b/>
      <w:sz w:val="22"/>
    </w:rPr>
  </w:style>
  <w:style w:type="character" w:customStyle="1" w:styleId="citation0">
    <w:name w:val="citation"/>
    <w:rsid w:val="00814D99"/>
  </w:style>
  <w:style w:type="character" w:customStyle="1" w:styleId="Underline0">
    <w:name w:val="*Underline*"/>
    <w:rsid w:val="00814D99"/>
    <w:rPr>
      <w:rFonts w:ascii="Times New Roman" w:hAnsi="Times New Roman"/>
      <w:b/>
      <w:sz w:val="24"/>
      <w:u w:val="single"/>
    </w:rPr>
  </w:style>
  <w:style w:type="paragraph" w:customStyle="1" w:styleId="TxBr33p1">
    <w:name w:val="TxBr_33p1"/>
    <w:basedOn w:val="Normal"/>
    <w:uiPriority w:val="99"/>
    <w:qFormat/>
    <w:rsid w:val="00814D99"/>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814D99"/>
    <w:rPr>
      <w:b/>
      <w:bCs w:val="0"/>
      <w:sz w:val="24"/>
      <w:u w:val="thick"/>
    </w:rPr>
  </w:style>
  <w:style w:type="paragraph" w:customStyle="1" w:styleId="StyleStyle411pt">
    <w:name w:val="Style Style4 + 11 pt"/>
    <w:basedOn w:val="Normal"/>
    <w:link w:val="StyleStyle411ptChar"/>
    <w:qFormat/>
    <w:rsid w:val="00814D99"/>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814D99"/>
    <w:rPr>
      <w:rFonts w:ascii="Calibri" w:eastAsia="Times New Roman" w:hAnsi="Calibri"/>
      <w:sz w:val="22"/>
      <w:u w:val="single"/>
    </w:rPr>
  </w:style>
  <w:style w:type="paragraph" w:customStyle="1" w:styleId="StyleStyle411ptBold">
    <w:name w:val="Style Style4 + 11 pt Bold"/>
    <w:basedOn w:val="Normal"/>
    <w:link w:val="StyleStyle411ptBoldChar"/>
    <w:qFormat/>
    <w:rsid w:val="00814D99"/>
    <w:pPr>
      <w:spacing w:after="0" w:line="240" w:lineRule="auto"/>
    </w:pPr>
    <w:rPr>
      <w:rFonts w:eastAsia="Times New Roman"/>
      <w:b/>
      <w:bCs/>
      <w:u w:val="single"/>
    </w:rPr>
  </w:style>
  <w:style w:type="character" w:customStyle="1" w:styleId="StyleStyle411ptBoldChar">
    <w:name w:val="Style Style4 + 11 pt Bold Char"/>
    <w:link w:val="StyleStyle411ptBold"/>
    <w:rsid w:val="00814D99"/>
    <w:rPr>
      <w:rFonts w:ascii="Calibri" w:eastAsia="Times New Roman" w:hAnsi="Calibri"/>
      <w:b/>
      <w:bCs/>
      <w:sz w:val="22"/>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814D99"/>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814D99"/>
    <w:rPr>
      <w:rFonts w:ascii="Calibri" w:eastAsia="Times New Roman" w:hAnsi="Calibri"/>
      <w:b/>
      <w:bCs/>
      <w:sz w:val="22"/>
      <w:u w:val="single"/>
      <w:bdr w:val="single" w:sz="4" w:space="0" w:color="auto"/>
    </w:rPr>
  </w:style>
  <w:style w:type="character" w:customStyle="1" w:styleId="UnderlineChar2">
    <w:name w:val="Underline Char2"/>
    <w:rsid w:val="00814D99"/>
    <w:rPr>
      <w:rFonts w:ascii="Trebuchet MS" w:hAnsi="Trebuchet MS"/>
      <w:u w:val="thick"/>
      <w:lang w:val="en-US" w:eastAsia="zh-CN" w:bidi="ar-SA"/>
    </w:rPr>
  </w:style>
  <w:style w:type="character" w:customStyle="1" w:styleId="Style1Char1">
    <w:name w:val="Style1 Char1"/>
    <w:rsid w:val="00814D99"/>
    <w:rPr>
      <w:rFonts w:ascii="Book Antiqua" w:hAnsi="Book Antiqua"/>
      <w:sz w:val="16"/>
      <w:szCs w:val="16"/>
      <w:lang w:val="en-US" w:eastAsia="en-US" w:bidi="ar-SA"/>
    </w:rPr>
  </w:style>
  <w:style w:type="character" w:customStyle="1" w:styleId="NothingChar1">
    <w:name w:val="Nothing Char1"/>
    <w:rsid w:val="00814D99"/>
    <w:rPr>
      <w:rFonts w:ascii="Times New Roman" w:eastAsia="Calibri" w:hAnsi="Times New Roman" w:cs="Times New Roman"/>
      <w:sz w:val="24"/>
      <w:szCs w:val="20"/>
    </w:rPr>
  </w:style>
  <w:style w:type="character" w:customStyle="1" w:styleId="Style2Char1">
    <w:name w:val="Style2 Char1"/>
    <w:rsid w:val="00814D99"/>
    <w:rPr>
      <w:rFonts w:ascii="Book Antiqua" w:hAnsi="Book Antiqua"/>
      <w:szCs w:val="24"/>
      <w:u w:val="thick"/>
      <w:lang w:val="en-US" w:eastAsia="en-US" w:bidi="ar-SA"/>
    </w:rPr>
  </w:style>
  <w:style w:type="character" w:customStyle="1" w:styleId="NormalUnderlineChar">
    <w:name w:val="Normal Underline Char"/>
    <w:rsid w:val="00814D99"/>
    <w:rPr>
      <w:szCs w:val="24"/>
      <w:u w:val="single"/>
    </w:rPr>
  </w:style>
  <w:style w:type="paragraph" w:customStyle="1" w:styleId="Stylecites10ptNotBold">
    <w:name w:val="Style cites + 10 pt Not Bold"/>
    <w:basedOn w:val="Normal"/>
    <w:uiPriority w:val="99"/>
    <w:qFormat/>
    <w:rsid w:val="00814D99"/>
    <w:pPr>
      <w:spacing w:after="0" w:line="240" w:lineRule="auto"/>
    </w:pPr>
    <w:rPr>
      <w:rFonts w:eastAsia="SimSun"/>
      <w:lang w:eastAsia="zh-CN"/>
    </w:rPr>
  </w:style>
  <w:style w:type="character" w:customStyle="1" w:styleId="heading3char0">
    <w:name w:val="heading3char"/>
    <w:rsid w:val="00814D99"/>
  </w:style>
  <w:style w:type="paragraph" w:customStyle="1" w:styleId="BlockHeadings">
    <w:name w:val="Block Headings"/>
    <w:basedOn w:val="Normal"/>
    <w:link w:val="BlockHeadingsChar"/>
    <w:qFormat/>
    <w:rsid w:val="00814D99"/>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814D99"/>
    <w:rPr>
      <w:rFonts w:ascii="Calibri" w:eastAsia="Times New Roman" w:hAnsi="Calibri"/>
      <w:b/>
      <w:sz w:val="22"/>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814D99"/>
    <w:rPr>
      <w:rFonts w:ascii="Times New Roman" w:eastAsia="Times New Roman" w:hAnsi="Times New Roman" w:cs="Times New Roman"/>
      <w:b/>
      <w:sz w:val="24"/>
      <w:szCs w:val="20"/>
    </w:rPr>
  </w:style>
  <w:style w:type="paragraph" w:styleId="PlainText">
    <w:name w:val="Plain Text"/>
    <w:basedOn w:val="Normal"/>
    <w:link w:val="PlainTextChar"/>
    <w:rsid w:val="00814D99"/>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814D99"/>
    <w:rPr>
      <w:rFonts w:ascii="Courier New" w:eastAsia="Calibri" w:hAnsi="Courier New"/>
      <w:sz w:val="22"/>
      <w:szCs w:val="20"/>
    </w:rPr>
  </w:style>
  <w:style w:type="character" w:customStyle="1" w:styleId="Heading51">
    <w:name w:val="Heading 51"/>
    <w:aliases w:val="Heading 5 Char Char Char"/>
    <w:rsid w:val="00814D99"/>
    <w:rPr>
      <w:b/>
      <w:bCs/>
      <w:iCs/>
      <w:szCs w:val="26"/>
      <w:lang w:val="en-US" w:eastAsia="en-US" w:bidi="ar-SA"/>
    </w:rPr>
  </w:style>
  <w:style w:type="paragraph" w:styleId="BodyText2">
    <w:name w:val="Body Text 2"/>
    <w:basedOn w:val="Normal"/>
    <w:link w:val="BodyText2Char"/>
    <w:rsid w:val="00814D99"/>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814D99"/>
    <w:rPr>
      <w:rFonts w:ascii="Calibri" w:eastAsia="Times New Roman" w:hAnsi="Calibri"/>
      <w:b/>
      <w:sz w:val="22"/>
      <w:szCs w:val="20"/>
    </w:rPr>
  </w:style>
  <w:style w:type="character" w:customStyle="1" w:styleId="comments-post">
    <w:name w:val="comments-post"/>
    <w:rsid w:val="00814D99"/>
  </w:style>
  <w:style w:type="paragraph" w:customStyle="1" w:styleId="boldcite">
    <w:name w:val="bold cite"/>
    <w:basedOn w:val="Normal"/>
    <w:link w:val="boldciteChar4"/>
    <w:qFormat/>
    <w:rsid w:val="00814D99"/>
    <w:pPr>
      <w:spacing w:after="0" w:line="240" w:lineRule="auto"/>
    </w:pPr>
    <w:rPr>
      <w:rFonts w:eastAsia="Calibri"/>
      <w:b/>
      <w:color w:val="000000"/>
      <w:sz w:val="28"/>
      <w:u w:val="thick" w:color="000000"/>
    </w:rPr>
  </w:style>
  <w:style w:type="character" w:customStyle="1" w:styleId="boldciteChar4">
    <w:name w:val="bold cite Char4"/>
    <w:link w:val="boldcite"/>
    <w:locked/>
    <w:rsid w:val="00814D99"/>
    <w:rPr>
      <w:rFonts w:ascii="Calibri" w:eastAsia="Calibri" w:hAnsi="Calibri"/>
      <w:b/>
      <w:color w:val="000000"/>
      <w:sz w:val="28"/>
      <w:u w:val="thick" w:color="000000"/>
    </w:rPr>
  </w:style>
  <w:style w:type="character" w:customStyle="1" w:styleId="underlinecardChar">
    <w:name w:val="underline card Char"/>
    <w:rsid w:val="00814D99"/>
    <w:rPr>
      <w:rFonts w:ascii="Arial" w:hAnsi="Arial"/>
      <w:sz w:val="18"/>
      <w:szCs w:val="24"/>
      <w:u w:val="single"/>
      <w:lang w:val="en-US" w:eastAsia="en-US" w:bidi="ar-SA"/>
    </w:rPr>
  </w:style>
  <w:style w:type="paragraph" w:customStyle="1" w:styleId="Normal10">
    <w:name w:val="Normal1"/>
    <w:basedOn w:val="Normal"/>
    <w:qFormat/>
    <w:rsid w:val="00814D99"/>
    <w:pPr>
      <w:spacing w:after="0" w:line="240" w:lineRule="auto"/>
    </w:pPr>
    <w:rPr>
      <w:rFonts w:eastAsia="Calibri"/>
    </w:rPr>
  </w:style>
  <w:style w:type="paragraph" w:customStyle="1" w:styleId="Irrelevant6font">
    <w:name w:val="Irrelevant (6 font)"/>
    <w:basedOn w:val="Normal"/>
    <w:link w:val="Irrelevant6fontChar"/>
    <w:qFormat/>
    <w:rsid w:val="00814D99"/>
    <w:pPr>
      <w:spacing w:after="0" w:line="240" w:lineRule="auto"/>
      <w:ind w:left="547" w:right="648"/>
      <w:jc w:val="both"/>
    </w:pPr>
    <w:rPr>
      <w:rFonts w:eastAsia="Calibri"/>
      <w:sz w:val="12"/>
      <w:szCs w:val="12"/>
    </w:rPr>
  </w:style>
  <w:style w:type="character" w:customStyle="1" w:styleId="Irrelevant5fontChar">
    <w:name w:val="Irrelevant (5 font) Char"/>
    <w:rsid w:val="00814D99"/>
    <w:rPr>
      <w:sz w:val="10"/>
      <w:szCs w:val="10"/>
      <w:lang w:val="en-US" w:eastAsia="en-US" w:bidi="ar-SA"/>
    </w:rPr>
  </w:style>
  <w:style w:type="character" w:customStyle="1" w:styleId="TagsCharCharChar">
    <w:name w:val="Tags Char Char Char"/>
    <w:rsid w:val="00814D99"/>
    <w:rPr>
      <w:b/>
      <w:lang w:val="en-US" w:eastAsia="en-US" w:bidi="ar-SA"/>
    </w:rPr>
  </w:style>
  <w:style w:type="character" w:customStyle="1" w:styleId="CitesChar1">
    <w:name w:val="Cites Char1"/>
    <w:rsid w:val="00814D99"/>
    <w:rPr>
      <w:b/>
      <w:bCs/>
      <w:lang w:val="en-US" w:eastAsia="en-US" w:bidi="ar-SA"/>
    </w:rPr>
  </w:style>
  <w:style w:type="paragraph" w:customStyle="1" w:styleId="CardsFont6pt">
    <w:name w:val="Cards + Font: 6 pt"/>
    <w:basedOn w:val="Cards"/>
    <w:link w:val="CardsFont6ptChar1"/>
    <w:autoRedefine/>
    <w:qFormat/>
    <w:rsid w:val="00814D99"/>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814D99"/>
    <w:rPr>
      <w:rFonts w:ascii="Georgia" w:eastAsia="Times New Roman" w:hAnsi="Georgia"/>
      <w:sz w:val="12"/>
    </w:rPr>
  </w:style>
  <w:style w:type="character" w:customStyle="1" w:styleId="Hyperlink13">
    <w:name w:val="Hyperlink13"/>
    <w:rsid w:val="00814D99"/>
    <w:rPr>
      <w:b w:val="0"/>
      <w:bCs w:val="0"/>
      <w:strike w:val="0"/>
      <w:dstrike w:val="0"/>
      <w:color w:val="008000"/>
      <w:sz w:val="20"/>
      <w:szCs w:val="20"/>
      <w:u w:val="none"/>
      <w:effect w:val="none"/>
    </w:rPr>
  </w:style>
  <w:style w:type="character" w:customStyle="1" w:styleId="standardcontent1">
    <w:name w:val="standardcontent1"/>
    <w:rsid w:val="00814D99"/>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814D99"/>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814D99"/>
    <w:rPr>
      <w:rFonts w:ascii="Calibri" w:eastAsia="Calibri" w:hAnsi="Calibri"/>
      <w:sz w:val="22"/>
      <w:szCs w:val="20"/>
    </w:rPr>
  </w:style>
  <w:style w:type="character" w:customStyle="1" w:styleId="Hyperlink4">
    <w:name w:val="Hyperlink4"/>
    <w:rsid w:val="00814D99"/>
    <w:rPr>
      <w:color w:val="000066"/>
      <w:u w:val="single"/>
    </w:rPr>
  </w:style>
  <w:style w:type="paragraph" w:customStyle="1" w:styleId="rddateline">
    <w:name w:val="rddateline"/>
    <w:basedOn w:val="Normal"/>
    <w:uiPriority w:val="99"/>
    <w:qFormat/>
    <w:rsid w:val="00814D99"/>
    <w:pPr>
      <w:spacing w:after="0" w:line="240" w:lineRule="auto"/>
    </w:pPr>
    <w:rPr>
      <w:rFonts w:eastAsia="Calibri"/>
      <w:szCs w:val="20"/>
    </w:rPr>
  </w:style>
  <w:style w:type="paragraph" w:customStyle="1" w:styleId="rdheadline">
    <w:name w:val="rdheadline"/>
    <w:basedOn w:val="Normal"/>
    <w:uiPriority w:val="99"/>
    <w:qFormat/>
    <w:rsid w:val="00814D99"/>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814D99"/>
    <w:pPr>
      <w:spacing w:after="100" w:afterAutospacing="1" w:line="240" w:lineRule="auto"/>
    </w:pPr>
    <w:rPr>
      <w:rFonts w:ascii="Verdana" w:eastAsia="Calibri" w:hAnsi="Verdana"/>
      <w:szCs w:val="20"/>
    </w:rPr>
  </w:style>
  <w:style w:type="character" w:customStyle="1" w:styleId="rddeckline1">
    <w:name w:val="rddeckline1"/>
    <w:rsid w:val="00814D99"/>
    <w:rPr>
      <w:rFonts w:ascii="Verdana" w:hAnsi="Verdana" w:hint="default"/>
      <w:b/>
      <w:bCs/>
      <w:sz w:val="22"/>
      <w:szCs w:val="22"/>
    </w:rPr>
  </w:style>
  <w:style w:type="character" w:customStyle="1" w:styleId="link-external">
    <w:name w:val="link-external"/>
    <w:rsid w:val="00814D99"/>
  </w:style>
  <w:style w:type="character" w:customStyle="1" w:styleId="contact1">
    <w:name w:val="contact1"/>
    <w:rsid w:val="00814D99"/>
    <w:rPr>
      <w:rFonts w:ascii="Tahoma" w:hAnsi="Tahoma" w:cs="Tahoma" w:hint="default"/>
      <w:color w:val="999999"/>
      <w:sz w:val="20"/>
      <w:szCs w:val="20"/>
    </w:rPr>
  </w:style>
  <w:style w:type="character" w:customStyle="1" w:styleId="credits1">
    <w:name w:val="credits1"/>
    <w:rsid w:val="00814D99"/>
    <w:rPr>
      <w:rFonts w:ascii="Tahoma" w:hAnsi="Tahoma" w:cs="Tahoma" w:hint="default"/>
      <w:color w:val="999999"/>
      <w:sz w:val="16"/>
      <w:szCs w:val="16"/>
    </w:rPr>
  </w:style>
  <w:style w:type="paragraph" w:customStyle="1" w:styleId="Heading20">
    <w:name w:val="Heading2"/>
    <w:basedOn w:val="Normal"/>
    <w:link w:val="Heading2Char0"/>
    <w:qFormat/>
    <w:rsid w:val="00814D99"/>
    <w:pPr>
      <w:spacing w:after="0" w:line="240" w:lineRule="auto"/>
      <w:jc w:val="center"/>
    </w:pPr>
    <w:rPr>
      <w:rFonts w:eastAsia="Times New Roman"/>
      <w:b/>
      <w:caps/>
    </w:rPr>
  </w:style>
  <w:style w:type="character" w:customStyle="1" w:styleId="Heading2Char0">
    <w:name w:val="Heading2 Char"/>
    <w:link w:val="Heading20"/>
    <w:rsid w:val="00814D99"/>
    <w:rPr>
      <w:rFonts w:ascii="Calibri" w:eastAsia="Times New Roman" w:hAnsi="Calibri"/>
      <w:b/>
      <w:caps/>
      <w:sz w:val="22"/>
    </w:rPr>
  </w:style>
  <w:style w:type="paragraph" w:customStyle="1" w:styleId="Header2">
    <w:name w:val="Header2"/>
    <w:basedOn w:val="Heading20"/>
    <w:link w:val="Header2Char"/>
    <w:qFormat/>
    <w:rsid w:val="00814D99"/>
  </w:style>
  <w:style w:type="character" w:customStyle="1" w:styleId="Header2Char">
    <w:name w:val="Header2 Char"/>
    <w:link w:val="Header2"/>
    <w:rsid w:val="00814D99"/>
    <w:rPr>
      <w:rFonts w:ascii="Calibri" w:eastAsia="Times New Roman" w:hAnsi="Calibri"/>
      <w:b/>
      <w:caps/>
      <w:sz w:val="22"/>
    </w:rPr>
  </w:style>
  <w:style w:type="paragraph" w:customStyle="1" w:styleId="Underlinedcard0">
    <w:name w:val="Underlined card"/>
    <w:basedOn w:val="Normal"/>
    <w:link w:val="UnderlinedcardChar"/>
    <w:autoRedefine/>
    <w:qFormat/>
    <w:rsid w:val="00814D99"/>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814D99"/>
    <w:rPr>
      <w:rFonts w:ascii="Calibri" w:eastAsia="Times New Roman" w:hAnsi="Calibri"/>
      <w:sz w:val="22"/>
      <w:u w:val="thick"/>
    </w:rPr>
  </w:style>
  <w:style w:type="paragraph" w:styleId="HTMLPreformatted">
    <w:name w:val="HTML Preformatted"/>
    <w:basedOn w:val="Normal"/>
    <w:link w:val="HTMLPreformattedChar"/>
    <w:rsid w:val="00814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814D99"/>
    <w:rPr>
      <w:rFonts w:ascii="Arial Unicode MS" w:eastAsia="Arial Unicode MS" w:hAnsi="Arial Unicode MS" w:cs="Arial Unicode MS"/>
      <w:sz w:val="22"/>
      <w:szCs w:val="20"/>
    </w:rPr>
  </w:style>
  <w:style w:type="paragraph" w:customStyle="1" w:styleId="StyleHeading212pt">
    <w:name w:val="Style Heading2 + 12 pt"/>
    <w:basedOn w:val="Heading20"/>
    <w:link w:val="StyleHeading212ptChar"/>
    <w:qFormat/>
    <w:rsid w:val="00814D99"/>
    <w:rPr>
      <w:bCs/>
    </w:rPr>
  </w:style>
  <w:style w:type="character" w:customStyle="1" w:styleId="StyleHeading212ptChar">
    <w:name w:val="Style Heading2 + 12 pt Char"/>
    <w:link w:val="StyleHeading212pt"/>
    <w:rsid w:val="00814D99"/>
    <w:rPr>
      <w:rFonts w:ascii="Calibri" w:eastAsia="Times New Roman" w:hAnsi="Calibri"/>
      <w:b/>
      <w:bCs/>
      <w:caps/>
      <w:sz w:val="22"/>
    </w:rPr>
  </w:style>
  <w:style w:type="paragraph" w:customStyle="1" w:styleId="Heading212pt">
    <w:name w:val="Heading2 + 12 pt"/>
    <w:basedOn w:val="StyleHeading212pt"/>
    <w:link w:val="Heading212ptChar"/>
    <w:qFormat/>
    <w:rsid w:val="00814D99"/>
  </w:style>
  <w:style w:type="character" w:customStyle="1" w:styleId="Heading212ptChar">
    <w:name w:val="Heading2 + 12 pt Char"/>
    <w:link w:val="Heading212pt"/>
    <w:rsid w:val="00814D99"/>
    <w:rPr>
      <w:rFonts w:ascii="Calibri" w:eastAsia="Times New Roman" w:hAnsi="Calibri"/>
      <w:b/>
      <w:bCs/>
      <w:caps/>
      <w:sz w:val="22"/>
    </w:rPr>
  </w:style>
  <w:style w:type="character" w:customStyle="1" w:styleId="underline20">
    <w:name w:val="underline2"/>
    <w:rsid w:val="00814D99"/>
    <w:rPr>
      <w:u w:val="single"/>
    </w:rPr>
  </w:style>
  <w:style w:type="character" w:customStyle="1" w:styleId="CardsFont12ptCharCharCharChar">
    <w:name w:val="Cards + Font: 12 pt Char Char Char Char"/>
    <w:rsid w:val="00814D99"/>
    <w:rPr>
      <w:sz w:val="24"/>
      <w:szCs w:val="24"/>
      <w:u w:val="thick"/>
      <w:lang w:val="en-US" w:eastAsia="en-US" w:bidi="ar-SA"/>
    </w:rPr>
  </w:style>
  <w:style w:type="character" w:customStyle="1" w:styleId="UnderlinedCardChar0">
    <w:name w:val="Underlined Card Char"/>
    <w:rsid w:val="00814D99"/>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814D99"/>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val="0"/>
      <w:sz w:val="20"/>
    </w:rPr>
  </w:style>
  <w:style w:type="paragraph" w:customStyle="1" w:styleId="StyleStyleHeading110pt10pt">
    <w:name w:val="Style Style Heading 1 + 10 pt + 10 pt"/>
    <w:basedOn w:val="StyleHeading110pt"/>
    <w:uiPriority w:val="99"/>
    <w:qFormat/>
    <w:rsid w:val="00814D99"/>
  </w:style>
  <w:style w:type="paragraph" w:customStyle="1" w:styleId="StyleUnderliningTimesNewRomanBoldNounderlineKernat16">
    <w:name w:val="Style Underlining + Times New Roman Bold No underline Kern at 16..."/>
    <w:basedOn w:val="Normal"/>
    <w:uiPriority w:val="99"/>
    <w:qFormat/>
    <w:rsid w:val="00814D99"/>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814D99"/>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814D99"/>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814D99"/>
    <w:rPr>
      <w:sz w:val="32"/>
      <w:szCs w:val="32"/>
      <w:u w:val="single"/>
    </w:rPr>
  </w:style>
  <w:style w:type="character" w:customStyle="1" w:styleId="StyleBoldText12pt10ptNotBoldKernat16pt">
    <w:name w:val="Style Bold Text 12 pt + 10 pt Not Bold Kern at 16 pt"/>
    <w:rsid w:val="00814D99"/>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814D99"/>
  </w:style>
  <w:style w:type="paragraph" w:customStyle="1" w:styleId="highlightcardtext">
    <w:name w:val="highlight card text"/>
    <w:basedOn w:val="evidencetext"/>
    <w:uiPriority w:val="99"/>
    <w:qFormat/>
    <w:rsid w:val="00814D99"/>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814D99"/>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814D99"/>
    <w:pPr>
      <w:spacing w:after="0" w:line="240" w:lineRule="auto"/>
    </w:pPr>
    <w:rPr>
      <w:rFonts w:eastAsia="Calibri"/>
      <w:bCs/>
      <w:color w:val="000000"/>
    </w:rPr>
  </w:style>
  <w:style w:type="character" w:customStyle="1" w:styleId="BodyText3Char">
    <w:name w:val="Body Text 3 Char"/>
    <w:basedOn w:val="DefaultParagraphFont"/>
    <w:link w:val="BodyText3"/>
    <w:rsid w:val="00814D99"/>
    <w:rPr>
      <w:rFonts w:ascii="Calibri" w:eastAsia="Calibri" w:hAnsi="Calibri"/>
      <w:bCs/>
      <w:color w:val="000000"/>
      <w:sz w:val="22"/>
    </w:rPr>
  </w:style>
  <w:style w:type="paragraph" w:customStyle="1" w:styleId="underlinecard">
    <w:name w:val="underline card"/>
    <w:basedOn w:val="Normal"/>
    <w:uiPriority w:val="99"/>
    <w:qFormat/>
    <w:rsid w:val="00814D99"/>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814D99"/>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814D99"/>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814D99"/>
    <w:rPr>
      <w:rFonts w:eastAsia="Times New Roman"/>
      <w:sz w:val="12"/>
      <w:szCs w:val="24"/>
    </w:rPr>
  </w:style>
  <w:style w:type="character" w:customStyle="1" w:styleId="CardsFont6ptCharChar">
    <w:name w:val="Cards + Font: 6 pt Char Char"/>
    <w:link w:val="CardsFont6ptChar"/>
    <w:rsid w:val="00814D99"/>
    <w:rPr>
      <w:rFonts w:ascii="Calibri" w:eastAsia="Times New Roman" w:hAnsi="Calibri"/>
      <w:sz w:val="12"/>
    </w:rPr>
  </w:style>
  <w:style w:type="paragraph" w:customStyle="1" w:styleId="CitesCharChar">
    <w:name w:val="Cites Char Char"/>
    <w:basedOn w:val="Normal"/>
    <w:link w:val="CitesCharCharChar"/>
    <w:qFormat/>
    <w:rsid w:val="00814D99"/>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814D99"/>
    <w:rPr>
      <w:rFonts w:ascii="Calibri" w:eastAsia="Times New Roman" w:hAnsi="Calibri"/>
      <w:b/>
      <w:bCs/>
      <w:sz w:val="22"/>
    </w:rPr>
  </w:style>
  <w:style w:type="paragraph" w:customStyle="1" w:styleId="TagsCharChar">
    <w:name w:val="Tags Char Char"/>
    <w:basedOn w:val="Normal"/>
    <w:uiPriority w:val="99"/>
    <w:qFormat/>
    <w:rsid w:val="00814D99"/>
    <w:pPr>
      <w:autoSpaceDE w:val="0"/>
      <w:autoSpaceDN w:val="0"/>
      <w:adjustRightInd w:val="0"/>
      <w:spacing w:after="0" w:line="240" w:lineRule="auto"/>
      <w:jc w:val="both"/>
      <w:outlineLvl w:val="1"/>
    </w:pPr>
    <w:rPr>
      <w:rFonts w:eastAsia="Calibri"/>
      <w:b/>
      <w:szCs w:val="20"/>
    </w:rPr>
  </w:style>
  <w:style w:type="character" w:customStyle="1" w:styleId="Char3">
    <w:name w:val="Char3"/>
    <w:rsid w:val="00814D99"/>
    <w:rPr>
      <w:rFonts w:ascii="Arial Narrow" w:eastAsia="Batang" w:hAnsi="Arial Narrow" w:cs="Arial"/>
      <w:b/>
      <w:bCs/>
      <w:iCs/>
      <w:sz w:val="24"/>
      <w:szCs w:val="28"/>
      <w:lang w:val="en-US" w:eastAsia="en-US" w:bidi="ar-SA"/>
    </w:rPr>
  </w:style>
  <w:style w:type="character" w:customStyle="1" w:styleId="UnderlinedCards">
    <w:name w:val="Underlined Cards"/>
    <w:rsid w:val="00814D99"/>
    <w:rPr>
      <w:sz w:val="24"/>
      <w:szCs w:val="24"/>
      <w:u w:val="thick"/>
      <w:lang w:val="en-US" w:eastAsia="en-US" w:bidi="ar-SA"/>
    </w:rPr>
  </w:style>
  <w:style w:type="paragraph" w:customStyle="1" w:styleId="story-body">
    <w:name w:val="story-body"/>
    <w:basedOn w:val="Normal"/>
    <w:uiPriority w:val="99"/>
    <w:qFormat/>
    <w:rsid w:val="00814D99"/>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814D99"/>
    <w:rPr>
      <w:sz w:val="24"/>
      <w:szCs w:val="24"/>
      <w:u w:val="thick"/>
      <w:lang w:val="en-US" w:eastAsia="en-US" w:bidi="ar-SA"/>
    </w:rPr>
  </w:style>
  <w:style w:type="character" w:customStyle="1" w:styleId="highlightcardtextChar">
    <w:name w:val="highlight card text Char"/>
    <w:rsid w:val="00814D99"/>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814D99"/>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814D99"/>
    <w:rPr>
      <w:rFonts w:ascii="Calibri" w:eastAsia="Times New Roman" w:hAnsi="Calibri"/>
      <w:sz w:val="18"/>
    </w:rPr>
  </w:style>
  <w:style w:type="character" w:customStyle="1" w:styleId="TagsChar4">
    <w:name w:val="Tags Char4"/>
    <w:rsid w:val="00814D99"/>
    <w:rPr>
      <w:b/>
      <w:lang w:val="en-US" w:eastAsia="en-US" w:bidi="ar-SA"/>
    </w:rPr>
  </w:style>
  <w:style w:type="character" w:customStyle="1" w:styleId="hit1">
    <w:name w:val="hit1"/>
    <w:rsid w:val="00814D99"/>
    <w:rPr>
      <w:rFonts w:ascii="Verdana" w:hAnsi="Verdana" w:hint="default"/>
      <w:b/>
      <w:bCs/>
      <w:vanish w:val="0"/>
      <w:webHidden w:val="0"/>
      <w:color w:val="CC0033"/>
      <w:sz w:val="20"/>
      <w:szCs w:val="20"/>
      <w:specVanish w:val="0"/>
    </w:rPr>
  </w:style>
  <w:style w:type="character" w:customStyle="1" w:styleId="ssl01">
    <w:name w:val="ss_l01"/>
    <w:rsid w:val="00814D99"/>
    <w:rPr>
      <w:rFonts w:ascii="Verdana" w:hAnsi="Verdana" w:hint="default"/>
      <w:color w:val="000000"/>
      <w:sz w:val="20"/>
      <w:szCs w:val="20"/>
    </w:rPr>
  </w:style>
  <w:style w:type="character" w:customStyle="1" w:styleId="tightinline1">
    <w:name w:val="tightinline1"/>
    <w:rsid w:val="00814D99"/>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814D99"/>
    <w:pPr>
      <w:spacing w:after="0" w:line="240" w:lineRule="auto"/>
      <w:ind w:left="1728" w:right="1728"/>
    </w:pPr>
    <w:rPr>
      <w:rFonts w:eastAsia="Calibri"/>
      <w:sz w:val="18"/>
    </w:rPr>
  </w:style>
  <w:style w:type="paragraph" w:customStyle="1" w:styleId="boldciteChar">
    <w:name w:val="bold cite Char"/>
    <w:basedOn w:val="Heading1"/>
    <w:uiPriority w:val="99"/>
    <w:qFormat/>
    <w:rsid w:val="00814D99"/>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val="0"/>
      <w:sz w:val="24"/>
      <w:szCs w:val="24"/>
    </w:rPr>
  </w:style>
  <w:style w:type="character" w:customStyle="1" w:styleId="NormaltagChar">
    <w:name w:val="Normal tag Char"/>
    <w:link w:val="Normaltag"/>
    <w:uiPriority w:val="99"/>
    <w:rsid w:val="00814D99"/>
    <w:rPr>
      <w:rFonts w:ascii="Calibri" w:eastAsia="Times New Roman" w:hAnsi="Calibri"/>
      <w:b/>
      <w:color w:val="000000"/>
      <w:sz w:val="22"/>
      <w:szCs w:val="20"/>
    </w:rPr>
  </w:style>
  <w:style w:type="paragraph" w:customStyle="1" w:styleId="Cardnon-underlined">
    <w:name w:val="Card non-underlined"/>
    <w:basedOn w:val="Normal"/>
    <w:uiPriority w:val="99"/>
    <w:qFormat/>
    <w:rsid w:val="00814D99"/>
    <w:pPr>
      <w:spacing w:after="0" w:line="240" w:lineRule="auto"/>
    </w:pPr>
    <w:rPr>
      <w:rFonts w:eastAsia="Calibri"/>
      <w:szCs w:val="20"/>
    </w:rPr>
  </w:style>
  <w:style w:type="paragraph" w:customStyle="1" w:styleId="CardCites">
    <w:name w:val="Card Cites"/>
    <w:basedOn w:val="Normal"/>
    <w:next w:val="Normal"/>
    <w:qFormat/>
    <w:rsid w:val="00814D99"/>
    <w:pPr>
      <w:spacing w:after="0" w:line="240" w:lineRule="auto"/>
    </w:pPr>
    <w:rPr>
      <w:rFonts w:eastAsia="Calibri"/>
      <w:b/>
    </w:rPr>
  </w:style>
  <w:style w:type="character" w:customStyle="1" w:styleId="blsp-spelling-corrected">
    <w:name w:val="blsp-spelling-corrected"/>
    <w:rsid w:val="00814D99"/>
  </w:style>
  <w:style w:type="character" w:customStyle="1" w:styleId="blsp-spelling-error">
    <w:name w:val="blsp-spelling-error"/>
    <w:rsid w:val="00814D99"/>
  </w:style>
  <w:style w:type="character" w:customStyle="1" w:styleId="sup">
    <w:name w:val="sup"/>
    <w:rsid w:val="00814D99"/>
  </w:style>
  <w:style w:type="character" w:customStyle="1" w:styleId="pgnum">
    <w:name w:val="pgnum"/>
    <w:rsid w:val="00814D99"/>
  </w:style>
  <w:style w:type="character" w:customStyle="1" w:styleId="SmallFontCharChar">
    <w:name w:val="Small Font Char Char"/>
    <w:rsid w:val="00814D99"/>
    <w:rPr>
      <w:rFonts w:ascii="Arial" w:hAnsi="Arial"/>
      <w:sz w:val="12"/>
      <w:szCs w:val="24"/>
      <w:lang w:val="en-US" w:eastAsia="en-US" w:bidi="ar-SA"/>
    </w:rPr>
  </w:style>
  <w:style w:type="paragraph" w:customStyle="1" w:styleId="textmargin">
    <w:name w:val="textmargin"/>
    <w:basedOn w:val="Normal"/>
    <w:uiPriority w:val="99"/>
    <w:qFormat/>
    <w:rsid w:val="00814D99"/>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814D99"/>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814D99"/>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814D99"/>
    <w:pPr>
      <w:spacing w:after="0" w:line="240" w:lineRule="auto"/>
    </w:pPr>
    <w:rPr>
      <w:rFonts w:ascii="Verdana" w:eastAsia="Calibri" w:hAnsi="Verdana"/>
      <w:szCs w:val="20"/>
    </w:rPr>
  </w:style>
  <w:style w:type="character" w:customStyle="1" w:styleId="BoldUnderliningChar">
    <w:name w:val="Bold Underlining Char"/>
    <w:rsid w:val="00814D99"/>
    <w:rPr>
      <w:rFonts w:ascii="Arial Narrow" w:eastAsia="Calibri" w:hAnsi="Arial Narrow" w:cs="Times New Roman"/>
      <w:b/>
      <w:sz w:val="20"/>
      <w:u w:val="single"/>
    </w:rPr>
  </w:style>
  <w:style w:type="paragraph" w:customStyle="1" w:styleId="correctindex">
    <w:name w:val="correct index"/>
    <w:basedOn w:val="Normal"/>
    <w:uiPriority w:val="99"/>
    <w:qFormat/>
    <w:rsid w:val="00814D99"/>
    <w:pPr>
      <w:spacing w:after="0" w:line="240" w:lineRule="auto"/>
    </w:pPr>
    <w:rPr>
      <w:rFonts w:ascii="Arial Narrow" w:eastAsia="Calibri" w:hAnsi="Arial Narrow"/>
      <w:color w:val="000000"/>
    </w:rPr>
  </w:style>
  <w:style w:type="paragraph" w:customStyle="1" w:styleId="bc2">
    <w:name w:val="bc_2"/>
    <w:basedOn w:val="Normal"/>
    <w:uiPriority w:val="99"/>
    <w:qFormat/>
    <w:rsid w:val="00814D99"/>
    <w:pPr>
      <w:spacing w:before="100" w:beforeAutospacing="1" w:after="100" w:afterAutospacing="1" w:line="240" w:lineRule="auto"/>
    </w:pPr>
    <w:rPr>
      <w:rFonts w:eastAsia="Calibri"/>
      <w:color w:val="000000"/>
    </w:rPr>
  </w:style>
  <w:style w:type="character" w:customStyle="1" w:styleId="bc21">
    <w:name w:val="bc_21"/>
    <w:rsid w:val="00814D99"/>
  </w:style>
  <w:style w:type="paragraph" w:customStyle="1" w:styleId="inside-copy">
    <w:name w:val="inside-copy"/>
    <w:basedOn w:val="Normal"/>
    <w:uiPriority w:val="99"/>
    <w:qFormat/>
    <w:rsid w:val="00814D99"/>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814D99"/>
    <w:pPr>
      <w:spacing w:after="0" w:line="240" w:lineRule="auto"/>
    </w:pPr>
    <w:rPr>
      <w:rFonts w:ascii="Verdana" w:eastAsia="Calibri" w:hAnsi="Verdana"/>
      <w:szCs w:val="20"/>
    </w:rPr>
  </w:style>
  <w:style w:type="paragraph" w:customStyle="1" w:styleId="quote2">
    <w:name w:val="quote2"/>
    <w:basedOn w:val="Normal"/>
    <w:uiPriority w:val="99"/>
    <w:qFormat/>
    <w:rsid w:val="00814D99"/>
    <w:pPr>
      <w:spacing w:after="0" w:line="240" w:lineRule="auto"/>
    </w:pPr>
    <w:rPr>
      <w:rFonts w:ascii="Verdana" w:eastAsia="Calibri" w:hAnsi="Verdana"/>
      <w:szCs w:val="20"/>
    </w:rPr>
  </w:style>
  <w:style w:type="character" w:customStyle="1" w:styleId="copystyle">
    <w:name w:val="copystyle"/>
    <w:rsid w:val="00814D99"/>
  </w:style>
  <w:style w:type="paragraph" w:customStyle="1" w:styleId="BlockTitle1">
    <w:name w:val="Block Title #1"/>
    <w:basedOn w:val="Heading1"/>
    <w:qFormat/>
    <w:rsid w:val="00814D99"/>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val="0"/>
      <w:color w:val="000000"/>
      <w:kern w:val="32"/>
      <w:sz w:val="24"/>
    </w:rPr>
  </w:style>
  <w:style w:type="character" w:customStyle="1" w:styleId="boldciteCharChar1">
    <w:name w:val="bold cite Char Char1"/>
    <w:rsid w:val="00814D99"/>
    <w:rPr>
      <w:rFonts w:ascii="Arial" w:hAnsi="Arial" w:cs="Arial"/>
      <w:b/>
      <w:bCs/>
      <w:kern w:val="32"/>
      <w:sz w:val="24"/>
      <w:szCs w:val="24"/>
      <w:lang w:val="en-US" w:eastAsia="en-US" w:bidi="ar-SA"/>
    </w:rPr>
  </w:style>
  <w:style w:type="character" w:customStyle="1" w:styleId="ReadUnderline">
    <w:name w:val="Read Underline"/>
    <w:rsid w:val="00814D99"/>
    <w:rPr>
      <w:rFonts w:ascii="Arial" w:hAnsi="Arial"/>
      <w:b/>
      <w:sz w:val="18"/>
      <w:u w:val="thick"/>
    </w:rPr>
  </w:style>
  <w:style w:type="character" w:customStyle="1" w:styleId="ShrinkText">
    <w:name w:val="Shrink Text"/>
    <w:rsid w:val="00814D99"/>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814D99"/>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val="0"/>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814D99"/>
    <w:rPr>
      <w:rFonts w:ascii="Century Gothic" w:eastAsia="Times New Roman" w:hAnsi="Century Gothic" w:cs="Arial"/>
      <w:spacing w:val="-20"/>
      <w:kern w:val="32"/>
      <w:sz w:val="36"/>
      <w:szCs w:val="32"/>
    </w:rPr>
  </w:style>
  <w:style w:type="paragraph" w:customStyle="1" w:styleId="story">
    <w:name w:val="story"/>
    <w:basedOn w:val="Normal"/>
    <w:uiPriority w:val="99"/>
    <w:qFormat/>
    <w:rsid w:val="00814D99"/>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814D99"/>
  </w:style>
  <w:style w:type="paragraph" w:customStyle="1" w:styleId="body-paragraph">
    <w:name w:val="body-paragraph"/>
    <w:basedOn w:val="Normal"/>
    <w:uiPriority w:val="99"/>
    <w:qFormat/>
    <w:rsid w:val="00814D99"/>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814D99"/>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814D99"/>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814D99"/>
    <w:pPr>
      <w:spacing w:after="0" w:line="240" w:lineRule="auto"/>
    </w:pPr>
    <w:rPr>
      <w:rFonts w:ascii="Arial Narrow" w:eastAsia="Times New Roman" w:hAnsi="Arial Narrow"/>
      <w:b/>
    </w:rPr>
  </w:style>
  <w:style w:type="character" w:customStyle="1" w:styleId="TagCiteChar1">
    <w:name w:val="Tag/Cite Char"/>
    <w:link w:val="TagCite2"/>
    <w:rsid w:val="00814D99"/>
    <w:rPr>
      <w:rFonts w:ascii="Arial Narrow" w:eastAsia="Times New Roman" w:hAnsi="Arial Narrow"/>
      <w:b/>
      <w:sz w:val="22"/>
    </w:rPr>
  </w:style>
  <w:style w:type="paragraph" w:customStyle="1" w:styleId="F4">
    <w:name w:val="F4"/>
    <w:basedOn w:val="Normal"/>
    <w:link w:val="F4Char"/>
    <w:qFormat/>
    <w:rsid w:val="00814D99"/>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814D99"/>
    <w:rPr>
      <w:rFonts w:ascii="Arial Narrow" w:eastAsia="Times New Roman" w:hAnsi="Arial Narrow"/>
      <w:sz w:val="22"/>
      <w:szCs w:val="20"/>
      <w:u w:val="single"/>
    </w:rPr>
  </w:style>
  <w:style w:type="paragraph" w:customStyle="1" w:styleId="StyleCARD">
    <w:name w:val="Style CARD +"/>
    <w:basedOn w:val="Normal"/>
    <w:link w:val="StyleCARDChar"/>
    <w:qFormat/>
    <w:rsid w:val="00814D99"/>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814D99"/>
    <w:rPr>
      <w:rFonts w:ascii="Arial Narrow" w:eastAsia="Times New Roman" w:hAnsi="Arial Narrow"/>
      <w:sz w:val="22"/>
      <w:szCs w:val="20"/>
    </w:rPr>
  </w:style>
  <w:style w:type="paragraph" w:customStyle="1" w:styleId="UnderlinedText">
    <w:name w:val="Underlined Text"/>
    <w:basedOn w:val="Normal"/>
    <w:autoRedefine/>
    <w:qFormat/>
    <w:rsid w:val="00814D99"/>
    <w:pPr>
      <w:spacing w:after="0" w:line="240" w:lineRule="auto"/>
    </w:pPr>
    <w:rPr>
      <w:b/>
    </w:rPr>
  </w:style>
  <w:style w:type="character" w:customStyle="1" w:styleId="noiconheadline">
    <w:name w:val="noicon_headline"/>
    <w:rsid w:val="00814D99"/>
  </w:style>
  <w:style w:type="character" w:customStyle="1" w:styleId="CommentSubjectChar1">
    <w:name w:val="Comment Subject Char1"/>
    <w:basedOn w:val="CommentTextChar"/>
    <w:uiPriority w:val="99"/>
    <w:rsid w:val="00814D99"/>
    <w:rPr>
      <w:rFonts w:ascii="Calibri" w:eastAsia="Calibri" w:hAnsi="Calibri" w:cs="Calibri"/>
      <w:b/>
      <w:bCs/>
      <w:sz w:val="16"/>
      <w:szCs w:val="20"/>
    </w:rPr>
  </w:style>
  <w:style w:type="paragraph" w:customStyle="1" w:styleId="tagCharChar">
    <w:name w:val="tag Char Char"/>
    <w:basedOn w:val="Normal"/>
    <w:link w:val="tagCharCharChar"/>
    <w:qFormat/>
    <w:rsid w:val="00814D99"/>
    <w:pPr>
      <w:spacing w:after="0" w:line="240" w:lineRule="auto"/>
    </w:pPr>
    <w:rPr>
      <w:rFonts w:eastAsia="Times New Roman"/>
      <w:b/>
      <w:szCs w:val="20"/>
    </w:rPr>
  </w:style>
  <w:style w:type="character" w:customStyle="1" w:styleId="tagCharCharChar">
    <w:name w:val="tag Char Char Char"/>
    <w:link w:val="tagCharChar"/>
    <w:rsid w:val="00814D99"/>
    <w:rPr>
      <w:rFonts w:ascii="Calibri" w:eastAsia="Times New Roman" w:hAnsi="Calibri"/>
      <w:b/>
      <w:sz w:val="22"/>
      <w:szCs w:val="20"/>
    </w:rPr>
  </w:style>
  <w:style w:type="character" w:customStyle="1" w:styleId="BlockTitleCharChar">
    <w:name w:val="Block Title Char Char"/>
    <w:rsid w:val="00814D99"/>
    <w:rPr>
      <w:rFonts w:ascii="Georgia" w:hAnsi="Georgia" w:cs="Arial"/>
      <w:b/>
      <w:bCs/>
      <w:kern w:val="32"/>
      <w:sz w:val="28"/>
      <w:szCs w:val="32"/>
      <w:lang w:val="en-US" w:eastAsia="en-US" w:bidi="ar-SA"/>
    </w:rPr>
  </w:style>
  <w:style w:type="paragraph" w:styleId="MacroText">
    <w:name w:val="macro"/>
    <w:link w:val="MacroTextChar"/>
    <w:rsid w:val="00814D99"/>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814D99"/>
    <w:rPr>
      <w:rFonts w:ascii="Courier New" w:eastAsia="Times New Roman" w:hAnsi="Courier New" w:cs="Courier New"/>
      <w:sz w:val="20"/>
      <w:szCs w:val="20"/>
    </w:rPr>
  </w:style>
  <w:style w:type="character" w:customStyle="1" w:styleId="pp1">
    <w:name w:val="pp1"/>
    <w:rsid w:val="00814D99"/>
    <w:rPr>
      <w:rFonts w:ascii="Times New Roman" w:hAnsi="Times New Roman" w:cs="Times New Roman" w:hint="default"/>
      <w:i w:val="0"/>
      <w:iCs w:val="0"/>
      <w:smallCaps w:val="0"/>
      <w:sz w:val="30"/>
      <w:szCs w:val="30"/>
    </w:rPr>
  </w:style>
  <w:style w:type="character" w:customStyle="1" w:styleId="prbodytext1">
    <w:name w:val="pr_bodytext1"/>
    <w:rsid w:val="00814D99"/>
    <w:rPr>
      <w:rFonts w:ascii="Arial" w:hAnsi="Arial" w:cs="Arial" w:hint="default"/>
      <w:sz w:val="20"/>
      <w:szCs w:val="20"/>
    </w:rPr>
  </w:style>
  <w:style w:type="character" w:customStyle="1" w:styleId="italic">
    <w:name w:val="italic"/>
    <w:rsid w:val="00814D99"/>
  </w:style>
  <w:style w:type="character" w:customStyle="1" w:styleId="marrontitulobig">
    <w:name w:val="marron_titulo_big"/>
    <w:rsid w:val="00814D99"/>
  </w:style>
  <w:style w:type="character" w:customStyle="1" w:styleId="articlehead">
    <w:name w:val="articlehead"/>
    <w:rsid w:val="00814D99"/>
  </w:style>
  <w:style w:type="character" w:customStyle="1" w:styleId="lead">
    <w:name w:val="lead"/>
    <w:rsid w:val="00814D99"/>
  </w:style>
  <w:style w:type="character" w:customStyle="1" w:styleId="manchettebig2">
    <w:name w:val="manchettebig2"/>
    <w:rsid w:val="00814D99"/>
  </w:style>
  <w:style w:type="character" w:customStyle="1" w:styleId="blue3">
    <w:name w:val="blue3"/>
    <w:rsid w:val="00814D99"/>
  </w:style>
  <w:style w:type="paragraph" w:customStyle="1" w:styleId="issuedetails">
    <w:name w:val="issue_details"/>
    <w:basedOn w:val="Normal"/>
    <w:uiPriority w:val="99"/>
    <w:qFormat/>
    <w:rsid w:val="00814D99"/>
    <w:pPr>
      <w:spacing w:before="100" w:beforeAutospacing="1" w:after="100" w:afterAutospacing="1" w:line="240" w:lineRule="auto"/>
    </w:pPr>
    <w:rPr>
      <w:rFonts w:eastAsia="Times New Roman"/>
    </w:rPr>
  </w:style>
  <w:style w:type="character" w:customStyle="1" w:styleId="over-title">
    <w:name w:val="over-title"/>
    <w:rsid w:val="00814D99"/>
  </w:style>
  <w:style w:type="character" w:customStyle="1" w:styleId="contentheader">
    <w:name w:val="contentheader"/>
    <w:rsid w:val="00814D99"/>
  </w:style>
  <w:style w:type="paragraph" w:customStyle="1" w:styleId="TxBrp2">
    <w:name w:val="TxBr_p2"/>
    <w:basedOn w:val="Normal"/>
    <w:qFormat/>
    <w:rsid w:val="00814D99"/>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814D99"/>
    <w:rPr>
      <w:rFonts w:eastAsia="SimSun"/>
      <w:szCs w:val="24"/>
      <w:lang w:val="en-US" w:eastAsia="zh-CN" w:bidi="ar-SA"/>
    </w:rPr>
  </w:style>
  <w:style w:type="character" w:customStyle="1" w:styleId="tagscharchar0">
    <w:name w:val="tagscharchar"/>
    <w:rsid w:val="00814D99"/>
  </w:style>
  <w:style w:type="paragraph" w:customStyle="1" w:styleId="cite20">
    <w:name w:val="cite2"/>
    <w:basedOn w:val="Normal"/>
    <w:uiPriority w:val="99"/>
    <w:qFormat/>
    <w:rsid w:val="00814D99"/>
    <w:pPr>
      <w:spacing w:after="0" w:line="240" w:lineRule="auto"/>
    </w:pPr>
    <w:rPr>
      <w:rFonts w:eastAsia="Times New Roman"/>
      <w:color w:val="000000"/>
      <w:szCs w:val="20"/>
    </w:rPr>
  </w:style>
  <w:style w:type="character" w:customStyle="1" w:styleId="btx">
    <w:name w:val="btx"/>
    <w:rsid w:val="00814D99"/>
  </w:style>
  <w:style w:type="character" w:customStyle="1" w:styleId="bhl">
    <w:name w:val="bhl"/>
    <w:rsid w:val="00814D99"/>
  </w:style>
  <w:style w:type="character" w:customStyle="1" w:styleId="FontStyle13">
    <w:name w:val="Font Style13"/>
    <w:uiPriority w:val="99"/>
    <w:rsid w:val="00814D99"/>
    <w:rPr>
      <w:rFonts w:ascii="Times New Roman" w:hAnsi="Times New Roman" w:cs="Times New Roman"/>
      <w:sz w:val="18"/>
      <w:szCs w:val="18"/>
    </w:rPr>
  </w:style>
  <w:style w:type="character" w:customStyle="1" w:styleId="FontStyle11">
    <w:name w:val="Font Style11"/>
    <w:uiPriority w:val="99"/>
    <w:rsid w:val="00814D99"/>
    <w:rPr>
      <w:rFonts w:ascii="Times New Roman" w:hAnsi="Times New Roman" w:cs="Times New Roman"/>
      <w:b/>
      <w:bCs/>
      <w:sz w:val="24"/>
      <w:szCs w:val="24"/>
    </w:rPr>
  </w:style>
  <w:style w:type="character" w:customStyle="1" w:styleId="FontStyle12">
    <w:name w:val="Font Style12"/>
    <w:uiPriority w:val="99"/>
    <w:rsid w:val="00814D99"/>
    <w:rPr>
      <w:rFonts w:ascii="Times New Roman" w:hAnsi="Times New Roman" w:cs="Times New Roman"/>
      <w:sz w:val="24"/>
      <w:szCs w:val="24"/>
    </w:rPr>
  </w:style>
  <w:style w:type="character" w:customStyle="1" w:styleId="FontStyle14">
    <w:name w:val="Font Style14"/>
    <w:uiPriority w:val="99"/>
    <w:rsid w:val="00814D99"/>
    <w:rPr>
      <w:rFonts w:ascii="Times New Roman" w:hAnsi="Times New Roman" w:cs="Times New Roman"/>
      <w:i/>
      <w:iCs/>
      <w:sz w:val="18"/>
      <w:szCs w:val="18"/>
    </w:rPr>
  </w:style>
  <w:style w:type="character" w:customStyle="1" w:styleId="FontStyle15">
    <w:name w:val="Font Style15"/>
    <w:uiPriority w:val="99"/>
    <w:rsid w:val="00814D99"/>
    <w:rPr>
      <w:rFonts w:ascii="Times New Roman" w:hAnsi="Times New Roman" w:cs="Times New Roman"/>
      <w:b/>
      <w:bCs/>
      <w:sz w:val="18"/>
      <w:szCs w:val="18"/>
    </w:rPr>
  </w:style>
  <w:style w:type="character" w:customStyle="1" w:styleId="FontStyle16">
    <w:name w:val="Font Style16"/>
    <w:uiPriority w:val="99"/>
    <w:rsid w:val="00814D99"/>
    <w:rPr>
      <w:rFonts w:ascii="Times New Roman" w:hAnsi="Times New Roman" w:cs="Times New Roman"/>
      <w:b/>
      <w:bCs/>
      <w:spacing w:val="-20"/>
      <w:sz w:val="16"/>
      <w:szCs w:val="16"/>
    </w:rPr>
  </w:style>
  <w:style w:type="character" w:customStyle="1" w:styleId="FontStyle17">
    <w:name w:val="Font Style17"/>
    <w:uiPriority w:val="99"/>
    <w:rsid w:val="00814D99"/>
    <w:rPr>
      <w:rFonts w:ascii="Times New Roman" w:hAnsi="Times New Roman" w:cs="Times New Roman"/>
      <w:b/>
      <w:bCs/>
      <w:sz w:val="10"/>
      <w:szCs w:val="10"/>
    </w:rPr>
  </w:style>
  <w:style w:type="character" w:customStyle="1" w:styleId="in-widget">
    <w:name w:val="in-widget"/>
    <w:rsid w:val="00814D99"/>
  </w:style>
  <w:style w:type="paragraph" w:customStyle="1" w:styleId="bodycopyindent">
    <w:name w:val="bodycopyindent"/>
    <w:basedOn w:val="Normal"/>
    <w:uiPriority w:val="99"/>
    <w:qFormat/>
    <w:rsid w:val="00814D99"/>
    <w:pPr>
      <w:spacing w:before="100" w:beforeAutospacing="1" w:after="100" w:afterAutospacing="1" w:line="240" w:lineRule="auto"/>
    </w:pPr>
    <w:rPr>
      <w:rFonts w:eastAsia="Times New Roman"/>
    </w:rPr>
  </w:style>
  <w:style w:type="character" w:customStyle="1" w:styleId="copyright">
    <w:name w:val="copyright"/>
    <w:rsid w:val="00814D99"/>
  </w:style>
  <w:style w:type="character" w:customStyle="1" w:styleId="spanstyle">
    <w:name w:val="spanstyle"/>
    <w:rsid w:val="00814D99"/>
  </w:style>
  <w:style w:type="character" w:customStyle="1" w:styleId="ssl3">
    <w:name w:val="ss_l3"/>
    <w:rsid w:val="00814D99"/>
  </w:style>
  <w:style w:type="character" w:customStyle="1" w:styleId="bold">
    <w:name w:val="bold"/>
    <w:rsid w:val="00814D99"/>
  </w:style>
  <w:style w:type="paragraph" w:customStyle="1" w:styleId="StyleUnderlineChar11pt3">
    <w:name w:val="Style Underline Char + 11 pt3"/>
    <w:link w:val="StyleUnderlineChar11pt3Char"/>
    <w:qFormat/>
    <w:rsid w:val="00814D99"/>
    <w:pPr>
      <w:spacing w:after="200" w:line="276" w:lineRule="auto"/>
    </w:pPr>
    <w:rPr>
      <w:rFonts w:ascii="Arial Narrow" w:eastAsia="Times New Roman" w:hAnsi="Arial Narrow"/>
      <w:sz w:val="22"/>
      <w:u w:val="single"/>
    </w:rPr>
  </w:style>
  <w:style w:type="character" w:customStyle="1" w:styleId="StyleUnderlineChar11pt3Char">
    <w:name w:val="Style Underline Char + 11 pt3 Char"/>
    <w:basedOn w:val="DefaultParagraphFont"/>
    <w:link w:val="StyleUnderlineChar11pt3"/>
    <w:rsid w:val="00814D99"/>
    <w:rPr>
      <w:rFonts w:ascii="Arial Narrow" w:eastAsia="Times New Roman" w:hAnsi="Arial Narrow"/>
      <w:sz w:val="22"/>
      <w:u w:val="single"/>
    </w:rPr>
  </w:style>
  <w:style w:type="paragraph" w:customStyle="1" w:styleId="StyleUnderlineChar11ptBold3">
    <w:name w:val="Style Underline Char + 11 pt Bold3"/>
    <w:link w:val="StyleUnderlineChar11ptBold3Char"/>
    <w:qFormat/>
    <w:rsid w:val="00814D99"/>
    <w:pPr>
      <w:spacing w:after="200" w:line="276" w:lineRule="auto"/>
    </w:pPr>
    <w:rPr>
      <w:rFonts w:ascii="Arial Narrow" w:eastAsia="Times New Roman" w:hAnsi="Arial Narrow"/>
      <w:b/>
      <w:bCs/>
      <w:sz w:val="22"/>
      <w:u w:val="single"/>
    </w:rPr>
  </w:style>
  <w:style w:type="character" w:customStyle="1" w:styleId="StyleUnderlineChar11ptBold3Char">
    <w:name w:val="Style Underline Char + 11 pt Bold3 Char"/>
    <w:basedOn w:val="DefaultParagraphFont"/>
    <w:link w:val="StyleUnderlineChar11ptBold3"/>
    <w:rsid w:val="00814D99"/>
    <w:rPr>
      <w:rFonts w:ascii="Arial Narrow" w:eastAsia="Times New Roman" w:hAnsi="Arial Narrow"/>
      <w:b/>
      <w:bCs/>
      <w:sz w:val="22"/>
      <w:u w:val="single"/>
    </w:rPr>
  </w:style>
  <w:style w:type="paragraph" w:customStyle="1" w:styleId="StyleUnderlineChar11pt">
    <w:name w:val="Style Underline Char + 11 pt"/>
    <w:link w:val="StyleUnderlineChar11ptChar"/>
    <w:qFormat/>
    <w:rsid w:val="00814D99"/>
    <w:pPr>
      <w:spacing w:after="200" w:line="276" w:lineRule="auto"/>
    </w:pPr>
    <w:rPr>
      <w:rFonts w:ascii="Arial Narrow" w:eastAsia="Times New Roman" w:hAnsi="Arial Narrow"/>
      <w:sz w:val="22"/>
      <w:u w:val="single"/>
    </w:rPr>
  </w:style>
  <w:style w:type="character" w:customStyle="1" w:styleId="StyleUnderlineChar11ptChar">
    <w:name w:val="Style Underline Char + 11 pt Char"/>
    <w:basedOn w:val="DefaultParagraphFont"/>
    <w:link w:val="StyleUnderlineChar11pt"/>
    <w:rsid w:val="00814D99"/>
    <w:rPr>
      <w:rFonts w:ascii="Arial Narrow" w:eastAsia="Times New Roman" w:hAnsi="Arial Narrow"/>
      <w:sz w:val="22"/>
      <w:u w:val="single"/>
    </w:rPr>
  </w:style>
  <w:style w:type="paragraph" w:customStyle="1" w:styleId="StyleUnderlineChar11ptBold">
    <w:name w:val="Style Underline Char + 11 pt Bold"/>
    <w:link w:val="StyleUnderlineChar11ptBoldChar"/>
    <w:qFormat/>
    <w:rsid w:val="00814D99"/>
    <w:pPr>
      <w:spacing w:after="200" w:line="276" w:lineRule="auto"/>
    </w:pPr>
    <w:rPr>
      <w:rFonts w:ascii="Arial Narrow" w:eastAsia="Times New Roman" w:hAnsi="Arial Narrow"/>
      <w:b/>
      <w:bCs/>
      <w:sz w:val="22"/>
      <w:u w:val="single"/>
    </w:rPr>
  </w:style>
  <w:style w:type="character" w:customStyle="1" w:styleId="StyleUnderlineChar11ptBoldChar">
    <w:name w:val="Style Underline Char + 11 pt Bold Char"/>
    <w:basedOn w:val="DefaultParagraphFont"/>
    <w:link w:val="StyleUnderlineChar11ptBold"/>
    <w:rsid w:val="00814D99"/>
    <w:rPr>
      <w:rFonts w:ascii="Arial Narrow" w:eastAsia="Times New Roman" w:hAnsi="Arial Narrow"/>
      <w:b/>
      <w:bCs/>
      <w:sz w:val="22"/>
      <w:u w:val="single"/>
    </w:rPr>
  </w:style>
  <w:style w:type="paragraph" w:customStyle="1" w:styleId="tussenkop">
    <w:name w:val="tussenkop"/>
    <w:basedOn w:val="Normal"/>
    <w:uiPriority w:val="99"/>
    <w:qFormat/>
    <w:rsid w:val="00814D99"/>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814D99"/>
    <w:pPr>
      <w:spacing w:after="0" w:line="240" w:lineRule="auto"/>
    </w:pPr>
    <w:rPr>
      <w:rFonts w:eastAsia="Times New Roman"/>
      <w:szCs w:val="20"/>
    </w:rPr>
  </w:style>
  <w:style w:type="character" w:customStyle="1" w:styleId="docnumbertitle">
    <w:name w:val="doc_number_title"/>
    <w:basedOn w:val="DefaultParagraphFont"/>
    <w:rsid w:val="00814D99"/>
  </w:style>
  <w:style w:type="character" w:customStyle="1" w:styleId="HotRouteChar0">
    <w:name w:val="Hot Route Char"/>
    <w:link w:val="HotRoute0"/>
    <w:rsid w:val="00814D99"/>
    <w:rPr>
      <w:rFonts w:ascii="Calibri" w:eastAsia="Calibri" w:hAnsi="Calibri"/>
      <w:color w:val="000000"/>
      <w:sz w:val="22"/>
    </w:rPr>
  </w:style>
  <w:style w:type="paragraph" w:customStyle="1" w:styleId="Style6">
    <w:name w:val="Style6"/>
    <w:basedOn w:val="Normal"/>
    <w:link w:val="Style6Char"/>
    <w:autoRedefine/>
    <w:qFormat/>
    <w:rsid w:val="00814D99"/>
    <w:pPr>
      <w:spacing w:after="0" w:line="240" w:lineRule="auto"/>
    </w:pPr>
    <w:rPr>
      <w:b/>
    </w:rPr>
  </w:style>
  <w:style w:type="character" w:customStyle="1" w:styleId="Style6Char">
    <w:name w:val="Style6 Char"/>
    <w:basedOn w:val="DefaultParagraphFont"/>
    <w:link w:val="Style6"/>
    <w:rsid w:val="00814D99"/>
    <w:rPr>
      <w:rFonts w:ascii="Calibri" w:hAnsi="Calibri"/>
      <w:b/>
      <w:sz w:val="22"/>
    </w:rPr>
  </w:style>
  <w:style w:type="paragraph" w:customStyle="1" w:styleId="Style11">
    <w:name w:val="Style11"/>
    <w:basedOn w:val="Normal"/>
    <w:link w:val="Style11Char"/>
    <w:qFormat/>
    <w:rsid w:val="00814D99"/>
    <w:pPr>
      <w:spacing w:after="0" w:line="240" w:lineRule="auto"/>
    </w:pPr>
    <w:rPr>
      <w:rFonts w:eastAsia="Times New Roman"/>
      <w:b/>
      <w:szCs w:val="20"/>
      <w:u w:val="thick"/>
    </w:rPr>
  </w:style>
  <w:style w:type="character" w:customStyle="1" w:styleId="Style11Char">
    <w:name w:val="Style11 Char"/>
    <w:basedOn w:val="DefaultParagraphFont"/>
    <w:link w:val="Style11"/>
    <w:rsid w:val="00814D99"/>
    <w:rPr>
      <w:rFonts w:ascii="Calibri" w:eastAsia="Times New Roman" w:hAnsi="Calibri"/>
      <w:b/>
      <w:sz w:val="22"/>
      <w:szCs w:val="20"/>
      <w:u w:val="thick"/>
    </w:rPr>
  </w:style>
  <w:style w:type="paragraph" w:customStyle="1" w:styleId="Style12">
    <w:name w:val="Style12"/>
    <w:basedOn w:val="Normal"/>
    <w:link w:val="Style12Char"/>
    <w:qFormat/>
    <w:rsid w:val="00814D99"/>
    <w:pPr>
      <w:spacing w:after="0" w:line="240" w:lineRule="auto"/>
    </w:pPr>
    <w:rPr>
      <w:rFonts w:eastAsia="Times New Roman"/>
      <w:b/>
      <w:u w:val="thick"/>
    </w:rPr>
  </w:style>
  <w:style w:type="character" w:customStyle="1" w:styleId="Style12Char">
    <w:name w:val="Style12 Char"/>
    <w:basedOn w:val="DefaultParagraphFont"/>
    <w:link w:val="Style12"/>
    <w:rsid w:val="00814D99"/>
    <w:rPr>
      <w:rFonts w:ascii="Calibri" w:eastAsia="Times New Roman" w:hAnsi="Calibri"/>
      <w:b/>
      <w:sz w:val="22"/>
      <w:u w:val="thick"/>
    </w:rPr>
  </w:style>
  <w:style w:type="character" w:customStyle="1" w:styleId="StyleUnderlineChar9pt">
    <w:name w:val="Style Underline Char + 9 pt"/>
    <w:basedOn w:val="DefaultParagraphFont"/>
    <w:rsid w:val="00814D99"/>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814D99"/>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814D99"/>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814D99"/>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814D99"/>
    <w:pPr>
      <w:spacing w:after="0" w:line="240" w:lineRule="auto"/>
    </w:pPr>
    <w:rPr>
      <w:rFonts w:ascii="Times New Roman" w:eastAsia="Times New Roman" w:hAnsi="Times New Roman" w:cs="Times New Roman"/>
      <w:sz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814D99"/>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814D99"/>
    <w:pPr>
      <w:spacing w:after="0" w:line="240" w:lineRule="auto"/>
    </w:pPr>
    <w:rPr>
      <w:rFonts w:ascii="Times New Roman" w:eastAsia="Times New Roman" w:hAnsi="Times New Roman" w:cs="Times New Roman"/>
      <w:b/>
      <w:sz w:val="24"/>
      <w:u w:val="single"/>
    </w:rPr>
  </w:style>
  <w:style w:type="character" w:customStyle="1" w:styleId="StyleStyleBoldUnderlineIntenseEmphasisUnderlineapple-style-s">
    <w:name w:val="Style Style Bold UnderlineIntense EmphasisUnderlineapple-style-s..."/>
    <w:basedOn w:val="DefaultParagraphFont"/>
    <w:rsid w:val="00814D99"/>
    <w:rPr>
      <w:b w:val="0"/>
      <w:bCs w:val="0"/>
      <w:sz w:val="22"/>
      <w:u w:val="single"/>
      <w:bdr w:val="none" w:sz="0" w:space="0" w:color="auto"/>
    </w:rPr>
  </w:style>
  <w:style w:type="character" w:customStyle="1" w:styleId="pmterms1">
    <w:name w:val="pmterms1"/>
    <w:rsid w:val="00814D99"/>
  </w:style>
  <w:style w:type="character" w:customStyle="1" w:styleId="title1">
    <w:name w:val="title1"/>
    <w:basedOn w:val="DefaultParagraphFont"/>
    <w:rsid w:val="00814D99"/>
  </w:style>
  <w:style w:type="paragraph" w:customStyle="1" w:styleId="Cardd">
    <w:name w:val="Cardd"/>
    <w:basedOn w:val="Normal"/>
    <w:uiPriority w:val="4"/>
    <w:qFormat/>
    <w:rsid w:val="00814D99"/>
    <w:pPr>
      <w:spacing w:after="0" w:line="240" w:lineRule="auto"/>
      <w:ind w:left="288" w:right="288"/>
    </w:pPr>
  </w:style>
  <w:style w:type="character" w:customStyle="1" w:styleId="2">
    <w:name w:val="2"/>
    <w:rsid w:val="00814D99"/>
    <w:rPr>
      <w:rFonts w:cs="Arial"/>
      <w:bCs/>
      <w:sz w:val="20"/>
      <w:u w:val="single"/>
      <w:lang w:val="en-US" w:eastAsia="en-US" w:bidi="ar-SA"/>
    </w:rPr>
  </w:style>
  <w:style w:type="paragraph" w:customStyle="1" w:styleId="MinimizedText">
    <w:name w:val="Minimized Text"/>
    <w:link w:val="MinimizedTextChar"/>
    <w:qFormat/>
    <w:rsid w:val="00814D99"/>
    <w:pPr>
      <w:spacing w:after="160" w:line="259" w:lineRule="auto"/>
    </w:pPr>
    <w:rPr>
      <w:rFonts w:eastAsiaTheme="minorHAnsi"/>
      <w:sz w:val="16"/>
      <w:szCs w:val="22"/>
    </w:rPr>
  </w:style>
  <w:style w:type="character" w:customStyle="1" w:styleId="MinimizedTextChar">
    <w:name w:val="Minimized Text Char"/>
    <w:link w:val="MinimizedText"/>
    <w:rsid w:val="00814D99"/>
    <w:rPr>
      <w:rFonts w:eastAsiaTheme="minorHAnsi"/>
      <w:sz w:val="16"/>
      <w:szCs w:val="22"/>
    </w:rPr>
  </w:style>
  <w:style w:type="paragraph" w:customStyle="1" w:styleId="StyleMinimizedText11pt">
    <w:name w:val="Style Minimized Text + 11 pt"/>
    <w:basedOn w:val="MinimizedText"/>
    <w:link w:val="StyleMinimizedText11ptChar"/>
    <w:qFormat/>
    <w:rsid w:val="00814D99"/>
    <w:rPr>
      <w:sz w:val="20"/>
    </w:rPr>
  </w:style>
  <w:style w:type="character" w:customStyle="1" w:styleId="StyleMinimizedText11ptChar">
    <w:name w:val="Style Minimized Text + 11 pt Char"/>
    <w:basedOn w:val="MinimizedTextChar"/>
    <w:link w:val="StyleMinimizedText11pt"/>
    <w:rsid w:val="00814D99"/>
    <w:rPr>
      <w:rFonts w:eastAsiaTheme="minorHAnsi"/>
      <w:sz w:val="20"/>
      <w:szCs w:val="22"/>
    </w:rPr>
  </w:style>
  <w:style w:type="character" w:customStyle="1" w:styleId="SubtitleChar1">
    <w:name w:val="Subtitle Char1"/>
    <w:aliases w:val="Underlined card text Char1"/>
    <w:basedOn w:val="DefaultParagraphFont"/>
    <w:rsid w:val="00814D99"/>
    <w:rPr>
      <w:rFonts w:eastAsiaTheme="minorEastAsia"/>
      <w:color w:val="5A5A5A" w:themeColor="text1" w:themeTint="A5"/>
      <w:spacing w:val="15"/>
    </w:rPr>
  </w:style>
  <w:style w:type="character" w:customStyle="1" w:styleId="Style11ptBoldUnderline">
    <w:name w:val="Style 11 pt Bold Underline"/>
    <w:rsid w:val="00814D99"/>
    <w:rPr>
      <w:b/>
      <w:bCs/>
      <w:sz w:val="20"/>
      <w:u w:val="single"/>
    </w:rPr>
  </w:style>
  <w:style w:type="character" w:customStyle="1" w:styleId="erasure">
    <w:name w:val="erasure"/>
    <w:rsid w:val="00814D99"/>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814D99"/>
    <w:rPr>
      <w:rFonts w:ascii="Georgia" w:hAnsi="Georgia" w:cs="Verdana"/>
      <w:u w:val="single"/>
    </w:rPr>
  </w:style>
  <w:style w:type="paragraph" w:customStyle="1" w:styleId="Debate-EmphasizedText-F5">
    <w:name w:val="Debate- Emphasized Text- F5"/>
    <w:basedOn w:val="Normal"/>
    <w:link w:val="Debate-EmphasizedText-F5Char"/>
    <w:qFormat/>
    <w:rsid w:val="00814D99"/>
    <w:pPr>
      <w:spacing w:after="200" w:line="240" w:lineRule="auto"/>
      <w:contextualSpacing/>
    </w:pPr>
    <w:rPr>
      <w:rFonts w:ascii="Georgia" w:hAnsi="Georgia" w:cs="Verdana"/>
      <w:sz w:val="24"/>
      <w:u w:val="single"/>
    </w:rPr>
  </w:style>
  <w:style w:type="character" w:customStyle="1" w:styleId="Debate-CardTextUnderlined-F3Char">
    <w:name w:val="Debate- Card Text Underlined- F3 Char"/>
    <w:link w:val="Debate-CardTextUnderlined-F3"/>
    <w:locked/>
    <w:rsid w:val="00814D99"/>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814D99"/>
    <w:pPr>
      <w:spacing w:after="200" w:line="240" w:lineRule="auto"/>
      <w:contextualSpacing/>
    </w:pPr>
    <w:rPr>
      <w:rFonts w:ascii="Georgia" w:hAnsi="Georgia" w:cs="Verdana"/>
      <w:sz w:val="24"/>
      <w:u w:val="single"/>
    </w:rPr>
  </w:style>
  <w:style w:type="paragraph" w:customStyle="1" w:styleId="CardT1">
    <w:name w:val="CardT1"/>
    <w:basedOn w:val="Normal"/>
    <w:link w:val="CardT1Char"/>
    <w:qFormat/>
    <w:rsid w:val="00814D99"/>
    <w:pPr>
      <w:spacing w:after="0" w:line="240" w:lineRule="auto"/>
      <w:jc w:val="both"/>
    </w:pPr>
    <w:rPr>
      <w:rFonts w:eastAsia="Calibri"/>
      <w:kern w:val="2"/>
      <w:sz w:val="14"/>
      <w:szCs w:val="14"/>
      <w:lang w:eastAsia="zh-TW"/>
    </w:rPr>
  </w:style>
  <w:style w:type="character" w:customStyle="1" w:styleId="CardT1Char">
    <w:name w:val="CardT1 Char"/>
    <w:link w:val="CardT1"/>
    <w:rsid w:val="00814D99"/>
    <w:rPr>
      <w:rFonts w:ascii="Calibri" w:eastAsia="Calibri" w:hAnsi="Calibri"/>
      <w:kern w:val="2"/>
      <w:sz w:val="14"/>
      <w:szCs w:val="14"/>
      <w:lang w:eastAsia="zh-TW"/>
    </w:rPr>
  </w:style>
  <w:style w:type="character" w:customStyle="1" w:styleId="CardCite1">
    <w:name w:val="CardCite1"/>
    <w:qFormat/>
    <w:rsid w:val="00814D99"/>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814D99"/>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814D99"/>
    <w:rPr>
      <w:rFonts w:ascii="Calibri" w:eastAsia="Times New Roman" w:hAnsi="Calibri"/>
      <w:sz w:val="22"/>
      <w:szCs w:val="20"/>
    </w:rPr>
  </w:style>
  <w:style w:type="character" w:customStyle="1" w:styleId="CardIndentedChar">
    <w:name w:val="Card (Indented) Char"/>
    <w:basedOn w:val="DefaultParagraphFont"/>
    <w:link w:val="CardIndented"/>
    <w:rsid w:val="00814D99"/>
    <w:rPr>
      <w:rFonts w:ascii="Calibri" w:hAnsi="Calibri"/>
      <w:sz w:val="22"/>
    </w:rPr>
  </w:style>
  <w:style w:type="character" w:customStyle="1" w:styleId="StyleUnderline3">
    <w:name w:val="Style Underline3"/>
    <w:basedOn w:val="DefaultParagraphFont"/>
    <w:rsid w:val="00814D99"/>
    <w:rPr>
      <w:u w:val="single"/>
    </w:rPr>
  </w:style>
  <w:style w:type="character" w:customStyle="1" w:styleId="addmd">
    <w:name w:val="addmd"/>
    <w:basedOn w:val="DefaultParagraphFont"/>
    <w:rsid w:val="00814D99"/>
  </w:style>
  <w:style w:type="character" w:customStyle="1" w:styleId="MinimizeChar">
    <w:name w:val="Minimize Char"/>
    <w:basedOn w:val="cardChar"/>
    <w:locked/>
    <w:rsid w:val="00814D99"/>
    <w:rPr>
      <w:rFonts w:ascii="Calibri" w:eastAsiaTheme="minorHAnsi" w:hAnsi="Calibri" w:cs="Calibri"/>
      <w:sz w:val="24"/>
      <w:lang w:eastAsia="en-US"/>
    </w:rPr>
  </w:style>
  <w:style w:type="character" w:customStyle="1" w:styleId="StyleUnderline4">
    <w:name w:val="Style Underline4"/>
    <w:basedOn w:val="DefaultParagraphFont"/>
    <w:rsid w:val="00814D99"/>
    <w:rPr>
      <w:u w:val="single"/>
    </w:rPr>
  </w:style>
  <w:style w:type="character" w:customStyle="1" w:styleId="Heading6Char1">
    <w:name w:val="Heading 6 Char1"/>
    <w:aliases w:val="Title (no index) Char1"/>
    <w:basedOn w:val="DefaultParagraphFont"/>
    <w:uiPriority w:val="9"/>
    <w:semiHidden/>
    <w:rsid w:val="00814D99"/>
    <w:rPr>
      <w:rFonts w:asciiTheme="majorHAnsi" w:eastAsiaTheme="majorEastAsia" w:hAnsiTheme="majorHAnsi" w:cstheme="majorBidi"/>
      <w:color w:val="243F60" w:themeColor="accent1" w:themeShade="7F"/>
      <w:sz w:val="22"/>
      <w:szCs w:val="22"/>
    </w:rPr>
  </w:style>
  <w:style w:type="character" w:customStyle="1" w:styleId="CommentTextChar1">
    <w:name w:val="Comment Text Char1"/>
    <w:basedOn w:val="DefaultParagraphFont"/>
    <w:uiPriority w:val="99"/>
    <w:rsid w:val="00814D99"/>
    <w:rPr>
      <w:rFonts w:ascii="Times New Roman" w:hAnsi="Times New Roman" w:cs="Times New Roman"/>
      <w:sz w:val="20"/>
      <w:szCs w:val="20"/>
    </w:rPr>
  </w:style>
  <w:style w:type="character" w:customStyle="1" w:styleId="HTMLPreformattedChar1">
    <w:name w:val="HTML Preformatted Char1"/>
    <w:basedOn w:val="DefaultParagraphFont"/>
    <w:uiPriority w:val="99"/>
    <w:rsid w:val="00814D99"/>
    <w:rPr>
      <w:rFonts w:ascii="Consolas" w:hAnsi="Consolas" w:cs="Consolas" w:hint="default"/>
      <w:sz w:val="20"/>
      <w:szCs w:val="20"/>
    </w:rPr>
  </w:style>
  <w:style w:type="character" w:customStyle="1" w:styleId="MacroTextChar1">
    <w:name w:val="Macro Text Char1"/>
    <w:basedOn w:val="DefaultParagraphFont"/>
    <w:semiHidden/>
    <w:rsid w:val="00814D99"/>
    <w:rPr>
      <w:rFonts w:ascii="Consolas" w:hAnsi="Consolas" w:cs="Consolas"/>
      <w:sz w:val="20"/>
      <w:szCs w:val="20"/>
    </w:rPr>
  </w:style>
  <w:style w:type="character" w:customStyle="1" w:styleId="BodyTextIndentChar1">
    <w:name w:val="Body Text Indent Char1"/>
    <w:basedOn w:val="DefaultParagraphFont"/>
    <w:uiPriority w:val="99"/>
    <w:rsid w:val="00814D99"/>
    <w:rPr>
      <w:rFonts w:ascii="Times New Roman" w:hAnsi="Times New Roman" w:cs="Times New Roman"/>
    </w:rPr>
  </w:style>
  <w:style w:type="character" w:customStyle="1" w:styleId="BodyText2Char1">
    <w:name w:val="Body Text 2 Char1"/>
    <w:basedOn w:val="DefaultParagraphFont"/>
    <w:rsid w:val="00814D99"/>
    <w:rPr>
      <w:rFonts w:ascii="Times New Roman" w:hAnsi="Times New Roman" w:cs="Times New Roman"/>
    </w:rPr>
  </w:style>
  <w:style w:type="character" w:customStyle="1" w:styleId="BodyText3Char1">
    <w:name w:val="Body Text 3 Char1"/>
    <w:basedOn w:val="DefaultParagraphFont"/>
    <w:rsid w:val="00814D99"/>
    <w:rPr>
      <w:rFonts w:ascii="Times New Roman" w:hAnsi="Times New Roman" w:cs="Times New Roman"/>
      <w:sz w:val="16"/>
      <w:szCs w:val="16"/>
    </w:rPr>
  </w:style>
  <w:style w:type="character" w:customStyle="1" w:styleId="PlainTextChar1">
    <w:name w:val="Plain Text Char1"/>
    <w:basedOn w:val="DefaultParagraphFont"/>
    <w:rsid w:val="00814D99"/>
    <w:rPr>
      <w:rFonts w:ascii="Consolas" w:hAnsi="Consolas" w:cs="Consolas"/>
      <w:sz w:val="21"/>
      <w:szCs w:val="21"/>
    </w:rPr>
  </w:style>
  <w:style w:type="paragraph" w:customStyle="1" w:styleId="Tagline0">
    <w:name w:val="Tagline"/>
    <w:basedOn w:val="Normal"/>
    <w:link w:val="TaglineChar"/>
    <w:qFormat/>
    <w:rsid w:val="00814D99"/>
    <w:pPr>
      <w:spacing w:after="0" w:line="256" w:lineRule="auto"/>
    </w:pPr>
    <w:rPr>
      <w:b/>
    </w:rPr>
  </w:style>
  <w:style w:type="character" w:customStyle="1" w:styleId="FontStyle39">
    <w:name w:val="Font Style39"/>
    <w:uiPriority w:val="99"/>
    <w:rsid w:val="00814D99"/>
    <w:rPr>
      <w:rFonts w:ascii="Constantia" w:hAnsi="Constantia" w:cs="Constantia"/>
      <w:b/>
      <w:bCs/>
      <w:sz w:val="18"/>
      <w:szCs w:val="18"/>
    </w:rPr>
  </w:style>
  <w:style w:type="character" w:customStyle="1" w:styleId="hidden">
    <w:name w:val="hidden"/>
    <w:basedOn w:val="DefaultParagraphFont"/>
    <w:rsid w:val="00814D99"/>
  </w:style>
  <w:style w:type="paragraph" w:customStyle="1" w:styleId="StyleHeading3BlockLatinBodyCalibri">
    <w:name w:val="Style Heading 3Block + (Latin) +Body (Calibri)"/>
    <w:basedOn w:val="Heading3"/>
    <w:rsid w:val="00814D99"/>
    <w:pPr>
      <w:spacing w:before="200" w:line="240" w:lineRule="auto"/>
    </w:pPr>
    <w:rPr>
      <w:bCs w:val="0"/>
    </w:rPr>
  </w:style>
  <w:style w:type="paragraph" w:customStyle="1" w:styleId="StyleHeading4Tagheading2Heading2Char2CharHeading2Char1">
    <w:name w:val="Style Heading 4Tagheading 2Heading 2 Char2 CharHeading 2 Char1 ..."/>
    <w:basedOn w:val="Heading4"/>
    <w:rsid w:val="00814D99"/>
    <w:pPr>
      <w:spacing w:before="200" w:line="240" w:lineRule="auto"/>
    </w:pPr>
    <w:rPr>
      <w:bCs w:val="0"/>
      <w:sz w:val="22"/>
    </w:rPr>
  </w:style>
  <w:style w:type="character" w:customStyle="1" w:styleId="StyleStyleBoldUnderlineIntenseEmphasisUnderlineStyleapple-s1">
    <w:name w:val="Style Style Bold UnderlineIntense EmphasisUnderlineStyleapple-s...1"/>
    <w:basedOn w:val="DefaultParagraphFont"/>
    <w:rsid w:val="00814D99"/>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814D99"/>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814D99"/>
    <w:rPr>
      <w:rFonts w:ascii="Garamond" w:hAnsi="Garamond"/>
      <w:iCs/>
      <w:color w:val="auto"/>
      <w:spacing w:val="0"/>
      <w:sz w:val="22"/>
      <w:u w:val="single"/>
      <w:bdr w:val="none" w:sz="0" w:space="0" w:color="auto"/>
    </w:rPr>
  </w:style>
  <w:style w:type="character" w:customStyle="1" w:styleId="arial11">
    <w:name w:val="arial_11"/>
    <w:basedOn w:val="DefaultParagraphFont"/>
    <w:rsid w:val="00814D99"/>
  </w:style>
  <w:style w:type="character" w:customStyle="1" w:styleId="dropcap">
    <w:name w:val="dropcap"/>
    <w:basedOn w:val="DefaultParagraphFont"/>
    <w:rsid w:val="00814D99"/>
  </w:style>
  <w:style w:type="character" w:customStyle="1" w:styleId="articleauthor">
    <w:name w:val="articleauthor"/>
    <w:basedOn w:val="DefaultParagraphFont"/>
    <w:rsid w:val="00814D99"/>
  </w:style>
  <w:style w:type="character" w:customStyle="1" w:styleId="article-date">
    <w:name w:val="article-date"/>
    <w:basedOn w:val="DefaultParagraphFont"/>
    <w:rsid w:val="00814D99"/>
  </w:style>
  <w:style w:type="paragraph" w:customStyle="1" w:styleId="bodytext4">
    <w:name w:val="bodytext"/>
    <w:basedOn w:val="Normal"/>
    <w:qFormat/>
    <w:rsid w:val="00814D99"/>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814D99"/>
  </w:style>
  <w:style w:type="character" w:customStyle="1" w:styleId="bodysubtoc">
    <w:name w:val="bodysubtoc"/>
    <w:basedOn w:val="DefaultParagraphFont"/>
    <w:rsid w:val="00814D99"/>
  </w:style>
  <w:style w:type="character" w:customStyle="1" w:styleId="lefttitlesmaller">
    <w:name w:val="lefttitlesmaller"/>
    <w:basedOn w:val="DefaultParagraphFont"/>
    <w:rsid w:val="00814D99"/>
  </w:style>
  <w:style w:type="character" w:customStyle="1" w:styleId="mb">
    <w:name w:val="mb"/>
    <w:basedOn w:val="DefaultParagraphFont"/>
    <w:rsid w:val="00814D99"/>
  </w:style>
  <w:style w:type="character" w:customStyle="1" w:styleId="fn">
    <w:name w:val="fn"/>
    <w:basedOn w:val="DefaultParagraphFont"/>
    <w:rsid w:val="00814D99"/>
  </w:style>
  <w:style w:type="character" w:customStyle="1" w:styleId="smallcaps">
    <w:name w:val="smallcaps"/>
    <w:basedOn w:val="DefaultParagraphFont"/>
    <w:rsid w:val="00814D99"/>
  </w:style>
  <w:style w:type="character" w:customStyle="1" w:styleId="field-content">
    <w:name w:val="field-content"/>
    <w:basedOn w:val="DefaultParagraphFont"/>
    <w:rsid w:val="00814D99"/>
  </w:style>
  <w:style w:type="character" w:customStyle="1" w:styleId="submitted">
    <w:name w:val="submitted"/>
    <w:basedOn w:val="DefaultParagraphFont"/>
    <w:rsid w:val="00814D99"/>
  </w:style>
  <w:style w:type="character" w:customStyle="1" w:styleId="submitted-date">
    <w:name w:val="submitted-date"/>
    <w:basedOn w:val="DefaultParagraphFont"/>
    <w:rsid w:val="00814D99"/>
  </w:style>
  <w:style w:type="character" w:customStyle="1" w:styleId="submitted-time">
    <w:name w:val="submitted-time"/>
    <w:basedOn w:val="DefaultParagraphFont"/>
    <w:rsid w:val="00814D99"/>
  </w:style>
  <w:style w:type="paragraph" w:customStyle="1" w:styleId="date-comments">
    <w:name w:val="date-comments"/>
    <w:basedOn w:val="Normal"/>
    <w:uiPriority w:val="99"/>
    <w:qFormat/>
    <w:rsid w:val="00814D99"/>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814D99"/>
    <w:pPr>
      <w:spacing w:line="181" w:lineRule="atLeast"/>
    </w:pPr>
    <w:rPr>
      <w:rFonts w:ascii="Sabon LT Std" w:eastAsia="MS Mincho" w:hAnsi="Sabon LT Std"/>
      <w:color w:val="auto"/>
      <w:sz w:val="22"/>
    </w:rPr>
  </w:style>
  <w:style w:type="character" w:customStyle="1" w:styleId="A2">
    <w:name w:val="A2"/>
    <w:uiPriority w:val="99"/>
    <w:rsid w:val="00814D99"/>
    <w:rPr>
      <w:rFonts w:cs="Sabon LT Std"/>
      <w:color w:val="000000"/>
      <w:sz w:val="15"/>
      <w:szCs w:val="15"/>
    </w:rPr>
  </w:style>
  <w:style w:type="paragraph" w:customStyle="1" w:styleId="Pa15">
    <w:name w:val="Pa15"/>
    <w:basedOn w:val="Default"/>
    <w:next w:val="Default"/>
    <w:uiPriority w:val="99"/>
    <w:qFormat/>
    <w:rsid w:val="00814D99"/>
    <w:pPr>
      <w:spacing w:line="241" w:lineRule="atLeast"/>
    </w:pPr>
    <w:rPr>
      <w:rFonts w:ascii="Sabon LT Std" w:eastAsia="MS Mincho" w:hAnsi="Sabon LT Std"/>
      <w:color w:val="auto"/>
      <w:sz w:val="22"/>
    </w:rPr>
  </w:style>
  <w:style w:type="character" w:customStyle="1" w:styleId="searchword">
    <w:name w:val="searchword"/>
    <w:basedOn w:val="DefaultParagraphFont"/>
    <w:rsid w:val="00814D99"/>
  </w:style>
  <w:style w:type="character" w:customStyle="1" w:styleId="meta-prep">
    <w:name w:val="meta-prep"/>
    <w:basedOn w:val="DefaultParagraphFont"/>
    <w:rsid w:val="00814D99"/>
  </w:style>
  <w:style w:type="character" w:customStyle="1" w:styleId="entry-date">
    <w:name w:val="entry-date"/>
    <w:basedOn w:val="DefaultParagraphFont"/>
    <w:rsid w:val="00814D99"/>
  </w:style>
  <w:style w:type="paragraph" w:customStyle="1" w:styleId="Header10">
    <w:name w:val="Header1"/>
    <w:aliases w:val="Header Char Char Char Char Char Char Char Cha,Char Char Char Cha"/>
    <w:basedOn w:val="Normal"/>
    <w:qFormat/>
    <w:rsid w:val="00814D99"/>
    <w:pPr>
      <w:spacing w:before="100" w:beforeAutospacing="1" w:after="100" w:afterAutospacing="1" w:line="240" w:lineRule="auto"/>
    </w:pPr>
    <w:rPr>
      <w:rFonts w:eastAsia="Times New Roman"/>
    </w:rPr>
  </w:style>
  <w:style w:type="character" w:customStyle="1" w:styleId="Date1">
    <w:name w:val="Date1"/>
    <w:basedOn w:val="DefaultParagraphFont"/>
    <w:rsid w:val="00814D99"/>
  </w:style>
  <w:style w:type="character" w:customStyle="1" w:styleId="CiteReal">
    <w:name w:val="CiteReal"/>
    <w:uiPriority w:val="1"/>
    <w:qFormat/>
    <w:rsid w:val="00814D99"/>
    <w:rPr>
      <w:rFonts w:ascii="Arial" w:hAnsi="Arial"/>
      <w:b/>
      <w:sz w:val="24"/>
      <w:u w:val="single"/>
    </w:rPr>
  </w:style>
  <w:style w:type="character" w:customStyle="1" w:styleId="articletitle">
    <w:name w:val="articletitle"/>
    <w:rsid w:val="00814D99"/>
    <w:rPr>
      <w:rFonts w:cs="Times New Roman"/>
    </w:rPr>
  </w:style>
  <w:style w:type="character" w:customStyle="1" w:styleId="6pointChar">
    <w:name w:val="6 point Char"/>
    <w:rsid w:val="00814D99"/>
    <w:rPr>
      <w:rFonts w:cs="Times New Roman"/>
      <w:sz w:val="12"/>
      <w:lang w:val="en-US" w:eastAsia="en-US"/>
    </w:rPr>
  </w:style>
  <w:style w:type="character" w:customStyle="1" w:styleId="StyleThickunderline">
    <w:name w:val="Style Thick underline"/>
    <w:qFormat/>
    <w:rsid w:val="00814D99"/>
    <w:rPr>
      <w:u w:val="thick"/>
    </w:rPr>
  </w:style>
  <w:style w:type="character" w:customStyle="1" w:styleId="UnderlineTextChar">
    <w:name w:val="Underline Text Char"/>
    <w:link w:val="UnderlineText"/>
    <w:rsid w:val="00814D99"/>
    <w:rPr>
      <w:u w:val="single"/>
    </w:rPr>
  </w:style>
  <w:style w:type="character" w:customStyle="1" w:styleId="SmallText0">
    <w:name w:val="SmallText"/>
    <w:rsid w:val="00814D99"/>
    <w:rPr>
      <w:color w:val="000000"/>
    </w:rPr>
  </w:style>
  <w:style w:type="paragraph" w:customStyle="1" w:styleId="HeadingsBase">
    <w:name w:val="Headings Base"/>
    <w:basedOn w:val="Normal"/>
    <w:link w:val="HeadingsBaseChar"/>
    <w:qFormat/>
    <w:rsid w:val="00814D99"/>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814D99"/>
    <w:rPr>
      <w:rFonts w:ascii="Calibri" w:eastAsia="Times New Roman" w:hAnsi="Calibri"/>
      <w:b/>
      <w:kern w:val="32"/>
      <w:sz w:val="32"/>
      <w:szCs w:val="20"/>
    </w:rPr>
  </w:style>
  <w:style w:type="character" w:customStyle="1" w:styleId="underline3">
    <w:name w:val="underline3"/>
    <w:basedOn w:val="underline20"/>
    <w:rsid w:val="00814D99"/>
    <w:rPr>
      <w:u w:val="single"/>
      <w:bdr w:val="none" w:sz="0" w:space="0" w:color="auto"/>
      <w:shd w:val="clear" w:color="auto" w:fill="FFFF00"/>
    </w:rPr>
  </w:style>
  <w:style w:type="paragraph" w:customStyle="1" w:styleId="HeadingFake">
    <w:name w:val="Heading Fake"/>
    <w:basedOn w:val="Heading3"/>
    <w:qFormat/>
    <w:rsid w:val="00814D99"/>
    <w:pPr>
      <w:suppressAutoHyphens/>
      <w:spacing w:before="20" w:after="120" w:line="240" w:lineRule="auto"/>
      <w:outlineLvl w:val="9"/>
    </w:pPr>
    <w:rPr>
      <w:rFonts w:cs="Arial"/>
      <w:bCs w:val="0"/>
      <w:kern w:val="32"/>
      <w:szCs w:val="26"/>
    </w:rPr>
  </w:style>
  <w:style w:type="paragraph" w:customStyle="1" w:styleId="SchoolPaper">
    <w:name w:val="School Paper"/>
    <w:basedOn w:val="Normal"/>
    <w:qFormat/>
    <w:rsid w:val="00814D99"/>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814D99"/>
  </w:style>
  <w:style w:type="paragraph" w:customStyle="1" w:styleId="SchoolWorksCited">
    <w:name w:val="School Works Cited"/>
    <w:basedOn w:val="SchoolPaper"/>
    <w:qFormat/>
    <w:rsid w:val="00814D99"/>
  </w:style>
  <w:style w:type="paragraph" w:customStyle="1" w:styleId="BlockQuote">
    <w:name w:val="Block Quote"/>
    <w:basedOn w:val="Normal"/>
    <w:qFormat/>
    <w:rsid w:val="00814D99"/>
    <w:pPr>
      <w:spacing w:after="0" w:line="240" w:lineRule="auto"/>
      <w:ind w:left="720" w:right="720"/>
    </w:pPr>
    <w:rPr>
      <w:rFonts w:eastAsia="Times New Roman"/>
      <w:kern w:val="32"/>
      <w:szCs w:val="20"/>
    </w:rPr>
  </w:style>
  <w:style w:type="character" w:customStyle="1" w:styleId="menu">
    <w:name w:val="menu"/>
    <w:basedOn w:val="DefaultParagraphFont"/>
    <w:rsid w:val="00814D99"/>
  </w:style>
  <w:style w:type="paragraph" w:customStyle="1" w:styleId="PaperBody">
    <w:name w:val="Paper Body"/>
    <w:basedOn w:val="Normal"/>
    <w:qFormat/>
    <w:rsid w:val="00814D99"/>
    <w:pPr>
      <w:spacing w:after="0" w:line="480" w:lineRule="auto"/>
      <w:ind w:firstLine="720"/>
    </w:pPr>
    <w:rPr>
      <w:rFonts w:eastAsia="Times New Roman"/>
      <w:kern w:val="32"/>
    </w:rPr>
  </w:style>
  <w:style w:type="paragraph" w:customStyle="1" w:styleId="PaperCitation">
    <w:name w:val="Paper Citation"/>
    <w:basedOn w:val="Normal"/>
    <w:qFormat/>
    <w:rsid w:val="00814D99"/>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814D99"/>
    <w:rPr>
      <w:rFonts w:ascii="Calibri" w:eastAsia="Calibri" w:hAnsi="Calibri"/>
      <w:b/>
      <w:bCs/>
      <w:color w:val="000000"/>
      <w:sz w:val="32"/>
      <w:u w:val="single"/>
    </w:rPr>
  </w:style>
  <w:style w:type="paragraph" w:customStyle="1" w:styleId="WW-Default">
    <w:name w:val="WW-Default"/>
    <w:qFormat/>
    <w:rsid w:val="00814D99"/>
    <w:pPr>
      <w:suppressAutoHyphens/>
    </w:pPr>
    <w:rPr>
      <w:rFonts w:ascii="Georgia" w:eastAsia="Calibri" w:hAnsi="Georgia" w:cs="Calibri"/>
      <w:sz w:val="22"/>
      <w:szCs w:val="22"/>
      <w:lang w:eastAsia="ar-SA"/>
    </w:rPr>
  </w:style>
  <w:style w:type="paragraph" w:customStyle="1" w:styleId="Standard">
    <w:name w:val="Standard"/>
    <w:qFormat/>
    <w:rsid w:val="00814D99"/>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itxtrst">
    <w:name w:val="itxtrst"/>
    <w:rsid w:val="00814D99"/>
  </w:style>
  <w:style w:type="character" w:customStyle="1" w:styleId="A-Underlining">
    <w:name w:val="A-Underlining"/>
    <w:basedOn w:val="DefaultParagraphFont"/>
    <w:rsid w:val="00814D99"/>
    <w:rPr>
      <w:rFonts w:ascii="Garamond" w:hAnsi="Garamond"/>
      <w:color w:val="auto"/>
      <w:sz w:val="24"/>
      <w:u w:val="single"/>
    </w:rPr>
  </w:style>
  <w:style w:type="paragraph" w:customStyle="1" w:styleId="B-TagCite">
    <w:name w:val="B-TagCite"/>
    <w:qFormat/>
    <w:rsid w:val="00814D99"/>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rsid w:val="00814D99"/>
    <w:rPr>
      <w:rFonts w:ascii="Times New Roman" w:eastAsia="Times New Roman" w:hAnsi="Times New Roman" w:cs="Times New Roman"/>
      <w:b/>
      <w:szCs w:val="20"/>
    </w:rPr>
  </w:style>
  <w:style w:type="character" w:customStyle="1" w:styleId="StyleUnderlineBold">
    <w:name w:val="Style Underline + Bold"/>
    <w:rsid w:val="00814D99"/>
    <w:rPr>
      <w:b/>
      <w:bCs/>
      <w:u w:val="single"/>
    </w:rPr>
  </w:style>
  <w:style w:type="character" w:customStyle="1" w:styleId="smallChar">
    <w:name w:val="small Char"/>
    <w:rsid w:val="00814D99"/>
    <w:rPr>
      <w:rFonts w:eastAsia="Calibri"/>
      <w:sz w:val="16"/>
      <w:szCs w:val="22"/>
      <w:lang w:val="en-US" w:eastAsia="en-US" w:bidi="ar-SA"/>
    </w:rPr>
  </w:style>
  <w:style w:type="character" w:customStyle="1" w:styleId="Underline-Highlighted">
    <w:name w:val="Underline-Highlighted"/>
    <w:uiPriority w:val="1"/>
    <w:qFormat/>
    <w:rsid w:val="00814D99"/>
    <w:rPr>
      <w:rFonts w:ascii="Cambria" w:hAnsi="Cambria"/>
      <w:sz w:val="24"/>
      <w:u w:val="single"/>
      <w:bdr w:val="none" w:sz="0" w:space="0" w:color="auto"/>
      <w:shd w:val="clear" w:color="auto" w:fill="99FF66"/>
    </w:rPr>
  </w:style>
  <w:style w:type="character" w:customStyle="1" w:styleId="newsmain">
    <w:name w:val="news_main"/>
    <w:basedOn w:val="DefaultParagraphFont"/>
    <w:rsid w:val="00814D99"/>
  </w:style>
  <w:style w:type="character" w:customStyle="1" w:styleId="UnderlinedTextCharChar">
    <w:name w:val="Underlined Text Char Char"/>
    <w:basedOn w:val="DefaultParagraphFont"/>
    <w:rsid w:val="00814D99"/>
    <w:rPr>
      <w:rFonts w:cs="Arial"/>
      <w:bCs/>
      <w:noProof w:val="0"/>
      <w:szCs w:val="26"/>
      <w:u w:val="single"/>
      <w:lang w:val="en-US" w:eastAsia="en-US" w:bidi="ar-SA"/>
    </w:rPr>
  </w:style>
  <w:style w:type="character" w:customStyle="1" w:styleId="il">
    <w:name w:val="il"/>
    <w:rsid w:val="00814D99"/>
  </w:style>
  <w:style w:type="character" w:customStyle="1" w:styleId="BodyText10">
    <w:name w:val="Body Text1"/>
    <w:rsid w:val="00814D9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814D99"/>
  </w:style>
  <w:style w:type="paragraph" w:customStyle="1" w:styleId="10ptfont">
    <w:name w:val="10pt font"/>
    <w:basedOn w:val="Normal"/>
    <w:link w:val="10ptfontChar"/>
    <w:autoRedefine/>
    <w:rsid w:val="00814D99"/>
    <w:pPr>
      <w:spacing w:after="0" w:line="240" w:lineRule="auto"/>
    </w:pPr>
    <w:rPr>
      <w:rFonts w:eastAsia="Times New Roman"/>
      <w:sz w:val="20"/>
    </w:rPr>
  </w:style>
  <w:style w:type="character" w:customStyle="1" w:styleId="10ptfontChar">
    <w:name w:val="10pt font Char"/>
    <w:link w:val="10ptfont"/>
    <w:rsid w:val="00814D99"/>
    <w:rPr>
      <w:rFonts w:ascii="Calibri" w:eastAsia="Times New Roman" w:hAnsi="Calibri"/>
      <w:sz w:val="20"/>
    </w:rPr>
  </w:style>
  <w:style w:type="character" w:customStyle="1" w:styleId="HIGHLIGHT0">
    <w:name w:val="HIGHLIGHT"/>
    <w:uiPriority w:val="1"/>
    <w:rsid w:val="00814D99"/>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814D99"/>
    <w:rPr>
      <w:rFonts w:ascii="Georgia" w:eastAsia="Calibri" w:hAnsi="Georgia"/>
      <w:iCs/>
      <w:sz w:val="16"/>
    </w:rPr>
  </w:style>
  <w:style w:type="paragraph" w:customStyle="1" w:styleId="Shrink8">
    <w:name w:val="Shrink8"/>
    <w:basedOn w:val="Normal"/>
    <w:qFormat/>
    <w:rsid w:val="00814D99"/>
    <w:pPr>
      <w:spacing w:after="0" w:line="240" w:lineRule="auto"/>
    </w:pPr>
    <w:rPr>
      <w:rFonts w:eastAsia="Cambria"/>
    </w:rPr>
  </w:style>
  <w:style w:type="character" w:customStyle="1" w:styleId="StyleUnderlineCharChar9pt">
    <w:name w:val="Style Underline Char Char + 9 pt"/>
    <w:rsid w:val="00814D99"/>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814D99"/>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814D99"/>
    <w:pPr>
      <w:suppressAutoHyphens/>
      <w:spacing w:before="280" w:after="280" w:line="240" w:lineRule="auto"/>
    </w:pPr>
    <w:rPr>
      <w:color w:val="000000"/>
    </w:rPr>
  </w:style>
  <w:style w:type="character" w:customStyle="1" w:styleId="StyleIntenseReferenceGaramond">
    <w:name w:val="Style Intense Reference + Garamond"/>
    <w:rsid w:val="00814D99"/>
    <w:rPr>
      <w:rFonts w:ascii="Garamond" w:hAnsi="Garamond"/>
      <w:bCs/>
      <w:color w:val="auto"/>
      <w:spacing w:val="5"/>
      <w:sz w:val="20"/>
      <w:u w:val="single"/>
    </w:rPr>
  </w:style>
  <w:style w:type="character" w:customStyle="1" w:styleId="StyleIntenseReferenceGaramondBold">
    <w:name w:val="Style Intense Reference + Garamond Bold"/>
    <w:rsid w:val="00814D99"/>
    <w:rPr>
      <w:rFonts w:ascii="Garamond" w:hAnsi="Garamond"/>
      <w:b/>
      <w:bCs/>
      <w:color w:val="auto"/>
      <w:spacing w:val="5"/>
      <w:sz w:val="20"/>
      <w:u w:val="single"/>
    </w:rPr>
  </w:style>
  <w:style w:type="character" w:customStyle="1" w:styleId="detailtitle">
    <w:name w:val="detailtitle"/>
    <w:basedOn w:val="DefaultParagraphFont"/>
    <w:rsid w:val="00814D99"/>
  </w:style>
  <w:style w:type="character" w:customStyle="1" w:styleId="a">
    <w:name w:val="a"/>
    <w:basedOn w:val="DefaultParagraphFont"/>
    <w:rsid w:val="00814D99"/>
  </w:style>
  <w:style w:type="character" w:customStyle="1" w:styleId="newstime">
    <w:name w:val="newstime"/>
    <w:basedOn w:val="DefaultParagraphFont"/>
    <w:rsid w:val="00814D99"/>
  </w:style>
  <w:style w:type="character" w:customStyle="1" w:styleId="IntenseReference1">
    <w:name w:val="Intense Reference1"/>
    <w:qFormat/>
    <w:rsid w:val="00814D99"/>
    <w:rPr>
      <w:rFonts w:ascii="Arial" w:hAnsi="Arial"/>
      <w:bCs/>
      <w:color w:val="auto"/>
      <w:spacing w:val="5"/>
      <w:sz w:val="20"/>
      <w:u w:val="thick"/>
    </w:rPr>
  </w:style>
  <w:style w:type="character" w:customStyle="1" w:styleId="TagChar3">
    <w:name w:val="Tag Char3"/>
    <w:rsid w:val="00814D99"/>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814D99"/>
    <w:rPr>
      <w:rFonts w:ascii="Garamond" w:hAnsi="Garamond"/>
      <w:b/>
      <w:sz w:val="24"/>
      <w:szCs w:val="26"/>
      <w:bdr w:val="none" w:sz="0" w:space="0" w:color="auto"/>
      <w:shd w:val="clear" w:color="auto" w:fill="FFFF00"/>
    </w:rPr>
  </w:style>
  <w:style w:type="character" w:customStyle="1" w:styleId="texto1">
    <w:name w:val="texto1"/>
    <w:basedOn w:val="DefaultParagraphFont"/>
    <w:rsid w:val="00814D99"/>
  </w:style>
  <w:style w:type="character" w:customStyle="1" w:styleId="ilad1">
    <w:name w:val="il_ad1"/>
    <w:rsid w:val="00814D99"/>
    <w:rPr>
      <w:vanish/>
      <w:webHidden w:val="0"/>
      <w:color w:val="000000"/>
      <w:u w:val="single"/>
      <w:specVanish/>
    </w:rPr>
  </w:style>
  <w:style w:type="character" w:customStyle="1" w:styleId="ThickUnderlineCharChar">
    <w:name w:val="Thick Underline Char Char"/>
    <w:rsid w:val="00814D99"/>
    <w:rPr>
      <w:sz w:val="24"/>
      <w:szCs w:val="24"/>
      <w:u w:val="thick"/>
      <w:lang w:val="en-US" w:eastAsia="en-US" w:bidi="ar-SA"/>
    </w:rPr>
  </w:style>
  <w:style w:type="character" w:customStyle="1" w:styleId="Underline21">
    <w:name w:val="Underline 2"/>
    <w:basedOn w:val="DefaultParagraphFont"/>
    <w:uiPriority w:val="1"/>
    <w:qFormat/>
    <w:rsid w:val="00814D99"/>
    <w:rPr>
      <w:b/>
      <w:u w:val="single"/>
    </w:rPr>
  </w:style>
  <w:style w:type="paragraph" w:customStyle="1" w:styleId="first">
    <w:name w:val="first"/>
    <w:basedOn w:val="Normal"/>
    <w:qFormat/>
    <w:rsid w:val="00814D99"/>
    <w:pPr>
      <w:spacing w:before="100" w:beforeAutospacing="1" w:after="100" w:afterAutospacing="1" w:line="240" w:lineRule="auto"/>
    </w:pPr>
    <w:rPr>
      <w:rFonts w:eastAsia="Times New Roman"/>
      <w:sz w:val="24"/>
    </w:rPr>
  </w:style>
  <w:style w:type="character" w:customStyle="1" w:styleId="tx">
    <w:name w:val="tx"/>
    <w:basedOn w:val="DefaultParagraphFont"/>
    <w:rsid w:val="00814D99"/>
  </w:style>
  <w:style w:type="character" w:customStyle="1" w:styleId="oneclick-link">
    <w:name w:val="oneclick-link"/>
    <w:basedOn w:val="DefaultParagraphFont"/>
    <w:rsid w:val="00814D99"/>
  </w:style>
  <w:style w:type="paragraph" w:customStyle="1" w:styleId="StyleHeading4TagsmalltextBigcardbodyNormalTagNotBold">
    <w:name w:val="Style Heading 4Tagsmall textBig cardbodyNormal Tag + Not Bold"/>
    <w:basedOn w:val="Heading4"/>
    <w:next w:val="loose"/>
    <w:qFormat/>
    <w:rsid w:val="00814D99"/>
    <w:pPr>
      <w:spacing w:before="200" w:line="240" w:lineRule="auto"/>
    </w:pPr>
    <w:rPr>
      <w:iCs/>
      <w:sz w:val="22"/>
    </w:rPr>
  </w:style>
  <w:style w:type="character" w:styleId="HTMLTypewriter">
    <w:name w:val="HTML Typewriter"/>
    <w:basedOn w:val="DefaultParagraphFont"/>
    <w:unhideWhenUsed/>
    <w:rsid w:val="00814D99"/>
    <w:rPr>
      <w:rFonts w:ascii="Consolas" w:hAnsi="Consolas" w:cs="Consolas"/>
      <w:sz w:val="20"/>
      <w:szCs w:val="20"/>
    </w:rPr>
  </w:style>
  <w:style w:type="character" w:customStyle="1" w:styleId="EndnoteTextChar">
    <w:name w:val="Endnote Text Char"/>
    <w:basedOn w:val="DefaultParagraphFont"/>
    <w:locked/>
    <w:rsid w:val="00814D99"/>
  </w:style>
  <w:style w:type="character" w:customStyle="1" w:styleId="BodyTextFirstIndentChar">
    <w:name w:val="Body Text First Indent Char"/>
    <w:basedOn w:val="Heading8Char"/>
    <w:locked/>
    <w:rsid w:val="00814D99"/>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814D99"/>
  </w:style>
  <w:style w:type="character" w:customStyle="1" w:styleId="BlockHeadingsCharCharChar">
    <w:name w:val="Block Headings Char Char Char"/>
    <w:locked/>
    <w:rsid w:val="00814D99"/>
  </w:style>
  <w:style w:type="paragraph" w:customStyle="1" w:styleId="BlockHeadingsCharChar">
    <w:name w:val="Block Headings Char Char"/>
    <w:basedOn w:val="Normal"/>
    <w:qFormat/>
    <w:rsid w:val="00814D99"/>
    <w:pPr>
      <w:spacing w:after="0" w:line="240" w:lineRule="auto"/>
    </w:pPr>
  </w:style>
  <w:style w:type="character" w:customStyle="1" w:styleId="CitesCharCharCharChar">
    <w:name w:val="Cites Char Char Char Char"/>
    <w:locked/>
    <w:rsid w:val="00814D99"/>
  </w:style>
  <w:style w:type="character" w:customStyle="1" w:styleId="TagsChar1CharChar">
    <w:name w:val="Tags Char1 Char Char"/>
    <w:locked/>
    <w:rsid w:val="00814D99"/>
  </w:style>
  <w:style w:type="paragraph" w:customStyle="1" w:styleId="TagsChar1Char">
    <w:name w:val="Tags Char1 Char"/>
    <w:basedOn w:val="Normal"/>
    <w:qFormat/>
    <w:rsid w:val="00814D99"/>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814D99"/>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814D99"/>
    <w:pPr>
      <w:spacing w:after="0" w:line="240" w:lineRule="auto"/>
    </w:pPr>
  </w:style>
  <w:style w:type="character" w:customStyle="1" w:styleId="CardsFont6ptCharCharChar">
    <w:name w:val="Cards + Font: 6 pt Char Char Char"/>
    <w:locked/>
    <w:rsid w:val="00814D99"/>
  </w:style>
  <w:style w:type="character" w:customStyle="1" w:styleId="blocktitleChar">
    <w:name w:val="block title Char"/>
    <w:locked/>
    <w:rsid w:val="00814D99"/>
  </w:style>
  <w:style w:type="character" w:customStyle="1" w:styleId="Cards1Char">
    <w:name w:val="Cards1 Char"/>
    <w:locked/>
    <w:rsid w:val="00814D99"/>
  </w:style>
  <w:style w:type="paragraph" w:customStyle="1" w:styleId="Cards1">
    <w:name w:val="Cards1"/>
    <w:basedOn w:val="Normal"/>
    <w:qFormat/>
    <w:rsid w:val="00814D99"/>
    <w:pPr>
      <w:spacing w:after="0" w:line="240" w:lineRule="auto"/>
    </w:pPr>
  </w:style>
  <w:style w:type="character" w:customStyle="1" w:styleId="CardsUnderlineChar">
    <w:name w:val="Cards + Underline Char"/>
    <w:locked/>
    <w:rsid w:val="00814D99"/>
  </w:style>
  <w:style w:type="paragraph" w:customStyle="1" w:styleId="CardsUnderline">
    <w:name w:val="Cards + Underline"/>
    <w:basedOn w:val="Normal"/>
    <w:next w:val="Style3"/>
    <w:qFormat/>
    <w:rsid w:val="00814D99"/>
    <w:pPr>
      <w:spacing w:after="0" w:line="240" w:lineRule="auto"/>
    </w:pPr>
  </w:style>
  <w:style w:type="paragraph" w:customStyle="1" w:styleId="StyleNormalWebNormalWebChar1CharNormalWebCharCharC">
    <w:name w:val="Style Normal (Web)Normal (Web) Char1 CharNormal (Web) Char Char C..."/>
    <w:basedOn w:val="Title"/>
    <w:qFormat/>
    <w:rsid w:val="00814D99"/>
    <w:pPr>
      <w:spacing w:before="0" w:after="0" w:line="240" w:lineRule="auto"/>
      <w:ind w:left="0" w:right="0"/>
      <w:jc w:val="left"/>
      <w:outlineLvl w:val="9"/>
    </w:pPr>
    <w:rPr>
      <w:rFonts w:ascii="Georgia" w:hAnsi="Georgia"/>
      <w:u w:val="none"/>
    </w:rPr>
  </w:style>
  <w:style w:type="paragraph" w:customStyle="1" w:styleId="Reference">
    <w:name w:val="Reference"/>
    <w:qFormat/>
    <w:rsid w:val="00814D99"/>
    <w:pPr>
      <w:spacing w:after="200" w:line="276" w:lineRule="auto"/>
    </w:pPr>
    <w:rPr>
      <w:rFonts w:eastAsiaTheme="minorHAnsi"/>
      <w:sz w:val="22"/>
      <w:szCs w:val="22"/>
    </w:rPr>
  </w:style>
  <w:style w:type="character" w:customStyle="1" w:styleId="Debate-CardSmalltextF2Char">
    <w:name w:val="Debate- Card Small text F2 Char"/>
    <w:locked/>
    <w:rsid w:val="00814D99"/>
  </w:style>
  <w:style w:type="paragraph" w:customStyle="1" w:styleId="Debate-CardSmalltextF2">
    <w:name w:val="Debate- Card Small text F2"/>
    <w:basedOn w:val="Normal"/>
    <w:next w:val="Normal"/>
    <w:qFormat/>
    <w:rsid w:val="00814D99"/>
    <w:pPr>
      <w:spacing w:after="0" w:line="240" w:lineRule="auto"/>
    </w:pPr>
  </w:style>
  <w:style w:type="paragraph" w:customStyle="1" w:styleId="StyleHeading2Heading2Char2CharHeading2Char1CharCharHead">
    <w:name w:val="Style Heading 2Heading 2 Char2 CharHeading 2 Char1 Char CharHead..."/>
    <w:basedOn w:val="Heading2"/>
    <w:qFormat/>
    <w:rsid w:val="00814D99"/>
    <w:pPr>
      <w:spacing w:before="480" w:line="240" w:lineRule="auto"/>
    </w:pPr>
  </w:style>
  <w:style w:type="paragraph" w:customStyle="1" w:styleId="Blocktitle0">
    <w:name w:val="Block title"/>
    <w:basedOn w:val="Heading1"/>
    <w:next w:val="Debate-EmphasizedText-F5"/>
    <w:autoRedefine/>
    <w:qFormat/>
    <w:rsid w:val="00814D99"/>
    <w:pPr>
      <w:spacing w:before="480" w:line="240" w:lineRule="auto"/>
    </w:pPr>
  </w:style>
  <w:style w:type="paragraph" w:customStyle="1" w:styleId="BlockHeading1">
    <w:name w:val="Block Heading 1"/>
    <w:basedOn w:val="Normal"/>
    <w:uiPriority w:val="99"/>
    <w:qFormat/>
    <w:rsid w:val="00814D99"/>
    <w:pPr>
      <w:spacing w:after="0" w:line="240" w:lineRule="auto"/>
    </w:pPr>
  </w:style>
  <w:style w:type="paragraph" w:customStyle="1" w:styleId="RepeatBlockHeading">
    <w:name w:val="Repeat Block Heading"/>
    <w:basedOn w:val="Normal"/>
    <w:next w:val="Underlining"/>
    <w:uiPriority w:val="99"/>
    <w:qFormat/>
    <w:rsid w:val="00814D99"/>
    <w:pPr>
      <w:spacing w:after="0" w:line="240" w:lineRule="auto"/>
    </w:pPr>
  </w:style>
  <w:style w:type="character" w:customStyle="1" w:styleId="CardTagChar">
    <w:name w:val="Card Tag Char"/>
    <w:locked/>
    <w:rsid w:val="00814D99"/>
  </w:style>
  <w:style w:type="paragraph" w:customStyle="1" w:styleId="CardTag">
    <w:name w:val="Card Tag"/>
    <w:next w:val="CardNotUnderlined"/>
    <w:qFormat/>
    <w:rsid w:val="00814D99"/>
    <w:pPr>
      <w:spacing w:after="200" w:line="276" w:lineRule="auto"/>
    </w:pPr>
    <w:rPr>
      <w:rFonts w:eastAsiaTheme="minorHAnsi"/>
      <w:sz w:val="22"/>
      <w:szCs w:val="22"/>
    </w:rPr>
  </w:style>
  <w:style w:type="paragraph" w:customStyle="1" w:styleId="textsmall">
    <w:name w:val="textsmall"/>
    <w:basedOn w:val="Normal"/>
    <w:next w:val="MicroText0"/>
    <w:qFormat/>
    <w:rsid w:val="00814D99"/>
    <w:pPr>
      <w:spacing w:after="0" w:line="240" w:lineRule="auto"/>
    </w:pPr>
  </w:style>
  <w:style w:type="paragraph" w:customStyle="1" w:styleId="SmallCite">
    <w:name w:val="Small Cite"/>
    <w:basedOn w:val="Normal"/>
    <w:next w:val="BlockHeading1"/>
    <w:qFormat/>
    <w:rsid w:val="00814D99"/>
    <w:pPr>
      <w:spacing w:after="0" w:line="240" w:lineRule="auto"/>
    </w:pPr>
  </w:style>
  <w:style w:type="paragraph" w:customStyle="1" w:styleId="links1">
    <w:name w:val="links1"/>
    <w:basedOn w:val="Normal"/>
    <w:qFormat/>
    <w:rsid w:val="00814D99"/>
    <w:pPr>
      <w:spacing w:after="0" w:line="240" w:lineRule="auto"/>
    </w:pPr>
  </w:style>
  <w:style w:type="paragraph" w:customStyle="1" w:styleId="endtext">
    <w:name w:val="endtext"/>
    <w:basedOn w:val="Normal"/>
    <w:next w:val="CardTag"/>
    <w:qFormat/>
    <w:rsid w:val="00814D99"/>
    <w:pPr>
      <w:spacing w:after="0" w:line="240" w:lineRule="auto"/>
    </w:pPr>
  </w:style>
  <w:style w:type="paragraph" w:customStyle="1" w:styleId="g">
    <w:name w:val="g"/>
    <w:basedOn w:val="Normal"/>
    <w:next w:val="Paste"/>
    <w:qFormat/>
    <w:rsid w:val="00814D99"/>
    <w:pPr>
      <w:spacing w:after="0" w:line="240" w:lineRule="auto"/>
    </w:pPr>
  </w:style>
  <w:style w:type="paragraph" w:customStyle="1" w:styleId="Repeatheader">
    <w:name w:val="Repeat header"/>
    <w:basedOn w:val="Normal"/>
    <w:next w:val="noindent"/>
    <w:autoRedefine/>
    <w:qFormat/>
    <w:rsid w:val="00814D99"/>
    <w:pPr>
      <w:spacing w:after="0" w:line="240" w:lineRule="auto"/>
    </w:pPr>
  </w:style>
  <w:style w:type="paragraph" w:customStyle="1" w:styleId="StyleCardNotUnderlined8pt">
    <w:name w:val="Style Card Not Underlined + 8 pt"/>
    <w:basedOn w:val="Debate-CardTextUnderlined-F3"/>
    <w:next w:val="endtext"/>
    <w:qFormat/>
    <w:rsid w:val="00814D99"/>
    <w:pPr>
      <w:spacing w:after="0"/>
      <w:contextualSpacing w:val="0"/>
    </w:pPr>
    <w:rPr>
      <w:rFonts w:cstheme="minorBidi"/>
      <w:u w:val="none"/>
    </w:rPr>
  </w:style>
  <w:style w:type="paragraph" w:customStyle="1" w:styleId="CardNotUnderlined3">
    <w:name w:val="Card Not Underlined 3"/>
    <w:basedOn w:val="Debate-CardTextUnderlined-F3"/>
    <w:qFormat/>
    <w:rsid w:val="00814D99"/>
    <w:pPr>
      <w:spacing w:after="0"/>
      <w:contextualSpacing w:val="0"/>
    </w:pPr>
    <w:rPr>
      <w:rFonts w:cstheme="minorBidi"/>
      <w:u w:val="none"/>
    </w:rPr>
  </w:style>
  <w:style w:type="paragraph" w:customStyle="1" w:styleId="CardNotUnderlinedFinal">
    <w:name w:val="Card Not Underlined Final"/>
    <w:next w:val="g"/>
    <w:qFormat/>
    <w:rsid w:val="00814D99"/>
    <w:pPr>
      <w:spacing w:after="160" w:line="259" w:lineRule="auto"/>
    </w:pPr>
    <w:rPr>
      <w:rFonts w:eastAsiaTheme="minorHAnsi"/>
      <w:sz w:val="22"/>
      <w:szCs w:val="22"/>
    </w:rPr>
  </w:style>
  <w:style w:type="paragraph" w:customStyle="1" w:styleId="Numbering">
    <w:name w:val="Numbering"/>
    <w:basedOn w:val="Normal"/>
    <w:next w:val="Normal"/>
    <w:qFormat/>
    <w:rsid w:val="00814D99"/>
    <w:pPr>
      <w:spacing w:after="0" w:line="240" w:lineRule="auto"/>
    </w:pPr>
  </w:style>
  <w:style w:type="paragraph" w:customStyle="1" w:styleId="Un-IndexedHeading">
    <w:name w:val="Un-Indexed Heading"/>
    <w:basedOn w:val="Heading1"/>
    <w:next w:val="Normal"/>
    <w:qFormat/>
    <w:rsid w:val="00814D99"/>
    <w:pPr>
      <w:spacing w:before="480" w:line="240" w:lineRule="auto"/>
    </w:pPr>
  </w:style>
  <w:style w:type="paragraph" w:customStyle="1" w:styleId="Circle">
    <w:name w:val="Circle"/>
    <w:basedOn w:val="Normal"/>
    <w:next w:val="Normal"/>
    <w:qFormat/>
    <w:rsid w:val="00814D99"/>
    <w:pPr>
      <w:spacing w:after="0" w:line="240" w:lineRule="auto"/>
    </w:pPr>
  </w:style>
  <w:style w:type="paragraph" w:customStyle="1" w:styleId="PageHeader">
    <w:name w:val="Page Header"/>
    <w:basedOn w:val="Normal"/>
    <w:next w:val="CardNotUnderlined3"/>
    <w:link w:val="PageHeaderChar"/>
    <w:qFormat/>
    <w:rsid w:val="00814D99"/>
    <w:pPr>
      <w:spacing w:after="0" w:line="240" w:lineRule="auto"/>
    </w:pPr>
  </w:style>
  <w:style w:type="paragraph" w:customStyle="1" w:styleId="IndentedLettering">
    <w:name w:val="Indented Lettering"/>
    <w:next w:val="Normal"/>
    <w:qFormat/>
    <w:rsid w:val="00814D99"/>
    <w:pPr>
      <w:spacing w:after="160" w:line="259" w:lineRule="auto"/>
    </w:pPr>
    <w:rPr>
      <w:rFonts w:eastAsiaTheme="minorHAnsi"/>
      <w:sz w:val="22"/>
      <w:szCs w:val="22"/>
    </w:rPr>
  </w:style>
  <w:style w:type="paragraph" w:customStyle="1" w:styleId="Lettering">
    <w:name w:val="Lettering"/>
    <w:next w:val="Normal"/>
    <w:qFormat/>
    <w:rsid w:val="00814D99"/>
    <w:pPr>
      <w:spacing w:after="160" w:line="259" w:lineRule="auto"/>
    </w:pPr>
    <w:rPr>
      <w:rFonts w:eastAsiaTheme="minorHAnsi"/>
      <w:sz w:val="22"/>
      <w:szCs w:val="22"/>
    </w:rPr>
  </w:style>
  <w:style w:type="paragraph" w:customStyle="1" w:styleId="FileName">
    <w:name w:val="File Name"/>
    <w:basedOn w:val="Normal"/>
    <w:next w:val="Normal"/>
    <w:qFormat/>
    <w:rsid w:val="00814D99"/>
    <w:pPr>
      <w:spacing w:after="0" w:line="240" w:lineRule="auto"/>
    </w:pPr>
  </w:style>
  <w:style w:type="paragraph" w:customStyle="1" w:styleId="Pagination">
    <w:name w:val="Pagination"/>
    <w:basedOn w:val="Normal"/>
    <w:next w:val="Normal"/>
    <w:qFormat/>
    <w:rsid w:val="00814D99"/>
    <w:pPr>
      <w:spacing w:after="0" w:line="240" w:lineRule="auto"/>
    </w:pPr>
  </w:style>
  <w:style w:type="paragraph" w:customStyle="1" w:styleId="IndentedNumbering">
    <w:name w:val="Indented Numbering"/>
    <w:basedOn w:val="CardNotUnderlinedFinal"/>
    <w:next w:val="Normal"/>
    <w:qFormat/>
    <w:rsid w:val="00814D99"/>
  </w:style>
  <w:style w:type="paragraph" w:customStyle="1" w:styleId="CardContinued1">
    <w:name w:val="Card Continued 1"/>
    <w:basedOn w:val="Normal"/>
    <w:next w:val="Normal"/>
    <w:qFormat/>
    <w:rsid w:val="00814D99"/>
    <w:pPr>
      <w:spacing w:after="0" w:line="240" w:lineRule="auto"/>
    </w:pPr>
  </w:style>
  <w:style w:type="paragraph" w:customStyle="1" w:styleId="CardContinued2">
    <w:name w:val="Card Continued 2"/>
    <w:basedOn w:val="Circle"/>
    <w:next w:val="Normal"/>
    <w:qFormat/>
    <w:rsid w:val="00814D99"/>
  </w:style>
  <w:style w:type="paragraph" w:customStyle="1" w:styleId="Clearformatting">
    <w:name w:val="Clear formatting"/>
    <w:basedOn w:val="Normal"/>
    <w:next w:val="IndentedLettering"/>
    <w:qFormat/>
    <w:rsid w:val="00814D99"/>
    <w:pPr>
      <w:spacing w:after="0" w:line="240" w:lineRule="auto"/>
    </w:pPr>
  </w:style>
  <w:style w:type="paragraph" w:customStyle="1" w:styleId="SmallCardText">
    <w:name w:val="Small Card Text"/>
    <w:basedOn w:val="Lettering"/>
    <w:next w:val="FileName"/>
    <w:qFormat/>
    <w:rsid w:val="00814D99"/>
  </w:style>
  <w:style w:type="paragraph" w:customStyle="1" w:styleId="TAGFONT">
    <w:name w:val="TAG FONT"/>
    <w:basedOn w:val="Normal"/>
    <w:next w:val="Pagination"/>
    <w:autoRedefine/>
    <w:qFormat/>
    <w:rsid w:val="00814D99"/>
    <w:pPr>
      <w:spacing w:after="0" w:line="240" w:lineRule="auto"/>
    </w:pPr>
  </w:style>
  <w:style w:type="character" w:customStyle="1" w:styleId="LanguageStrikeChar">
    <w:name w:val="Language Strike Char"/>
    <w:locked/>
    <w:rsid w:val="00814D99"/>
  </w:style>
  <w:style w:type="paragraph" w:customStyle="1" w:styleId="LanguageStrike">
    <w:name w:val="Language Strike"/>
    <w:basedOn w:val="Normal"/>
    <w:next w:val="Normal"/>
    <w:uiPriority w:val="99"/>
    <w:qFormat/>
    <w:rsid w:val="00814D99"/>
    <w:pPr>
      <w:spacing w:after="0" w:line="240" w:lineRule="auto"/>
    </w:pPr>
  </w:style>
  <w:style w:type="character" w:customStyle="1" w:styleId="8pointChar">
    <w:name w:val="8 point Char"/>
    <w:locked/>
    <w:rsid w:val="00814D99"/>
  </w:style>
  <w:style w:type="paragraph" w:customStyle="1" w:styleId="8point">
    <w:name w:val="8 point"/>
    <w:basedOn w:val="Normal"/>
    <w:next w:val="fullstory"/>
    <w:qFormat/>
    <w:rsid w:val="00814D99"/>
    <w:pPr>
      <w:spacing w:after="0" w:line="240" w:lineRule="auto"/>
    </w:pPr>
  </w:style>
  <w:style w:type="character" w:customStyle="1" w:styleId="citationunderlineChar">
    <w:name w:val="citation/underline Char"/>
    <w:locked/>
    <w:rsid w:val="00814D99"/>
  </w:style>
  <w:style w:type="paragraph" w:customStyle="1" w:styleId="citationunderline">
    <w:name w:val="citation/underline"/>
    <w:autoRedefine/>
    <w:qFormat/>
    <w:rsid w:val="00814D99"/>
    <w:pPr>
      <w:spacing w:after="200" w:line="276" w:lineRule="auto"/>
    </w:pPr>
    <w:rPr>
      <w:rFonts w:eastAsiaTheme="minorHAnsi"/>
      <w:sz w:val="22"/>
      <w:szCs w:val="22"/>
    </w:rPr>
  </w:style>
  <w:style w:type="paragraph" w:customStyle="1" w:styleId="Style60">
    <w:name w:val="Style 6"/>
    <w:next w:val="8point"/>
    <w:qFormat/>
    <w:rsid w:val="00814D99"/>
    <w:pPr>
      <w:spacing w:after="200" w:line="276" w:lineRule="auto"/>
    </w:pPr>
    <w:rPr>
      <w:rFonts w:eastAsiaTheme="minorHAnsi"/>
      <w:sz w:val="22"/>
      <w:szCs w:val="22"/>
    </w:rPr>
  </w:style>
  <w:style w:type="paragraph" w:customStyle="1" w:styleId="Citation-Complete">
    <w:name w:val="Citation - Complete"/>
    <w:basedOn w:val="Normal"/>
    <w:next w:val="Lettering"/>
    <w:link w:val="Citation-CompleteChar"/>
    <w:autoRedefine/>
    <w:qFormat/>
    <w:rsid w:val="00814D99"/>
    <w:pPr>
      <w:spacing w:after="0" w:line="240" w:lineRule="auto"/>
    </w:pPr>
  </w:style>
  <w:style w:type="paragraph" w:customStyle="1" w:styleId="Citation-FirstLine">
    <w:name w:val="Citation - First Line"/>
    <w:basedOn w:val="Normal"/>
    <w:next w:val="Style4"/>
    <w:autoRedefine/>
    <w:qFormat/>
    <w:rsid w:val="00814D99"/>
    <w:pPr>
      <w:spacing w:after="0" w:line="240" w:lineRule="auto"/>
    </w:pPr>
  </w:style>
  <w:style w:type="character" w:customStyle="1" w:styleId="DateCitesAuthorCharChar">
    <w:name w:val="DateCitesAuthor Char Char"/>
    <w:locked/>
    <w:rsid w:val="00814D99"/>
  </w:style>
  <w:style w:type="paragraph" w:customStyle="1" w:styleId="DateCitesAuthorChar">
    <w:name w:val="DateCitesAuthor Char"/>
    <w:basedOn w:val="Normal"/>
    <w:qFormat/>
    <w:rsid w:val="00814D99"/>
    <w:pPr>
      <w:spacing w:after="0" w:line="240" w:lineRule="auto"/>
    </w:pPr>
  </w:style>
  <w:style w:type="paragraph" w:customStyle="1" w:styleId="articlebodynormaltext">
    <w:name w:val="articlebody_normaltext"/>
    <w:basedOn w:val="Normal"/>
    <w:next w:val="Citation-Complete"/>
    <w:qFormat/>
    <w:rsid w:val="00814D99"/>
    <w:pPr>
      <w:spacing w:after="0" w:line="240" w:lineRule="auto"/>
    </w:pPr>
  </w:style>
  <w:style w:type="paragraph" w:customStyle="1" w:styleId="2909F619802848F09E01365C32F34654">
    <w:name w:val="2909F619802848F09E01365C32F34654"/>
    <w:next w:val="Citation-FirstLine"/>
    <w:uiPriority w:val="99"/>
    <w:qFormat/>
    <w:rsid w:val="00814D99"/>
    <w:pPr>
      <w:spacing w:after="200" w:line="276" w:lineRule="auto"/>
    </w:pPr>
    <w:rPr>
      <w:rFonts w:eastAsiaTheme="minorHAnsi"/>
      <w:sz w:val="22"/>
      <w:szCs w:val="22"/>
    </w:rPr>
  </w:style>
  <w:style w:type="paragraph" w:customStyle="1" w:styleId="D345FF3D873148C5AE3FBF3267827368">
    <w:name w:val="D345FF3D873148C5AE3FBF3267827368"/>
    <w:uiPriority w:val="99"/>
    <w:qFormat/>
    <w:rsid w:val="00814D99"/>
    <w:pPr>
      <w:spacing w:after="200" w:line="276" w:lineRule="auto"/>
    </w:pPr>
    <w:rPr>
      <w:rFonts w:eastAsiaTheme="minorHAnsi"/>
      <w:sz w:val="22"/>
      <w:szCs w:val="22"/>
    </w:rPr>
  </w:style>
  <w:style w:type="paragraph" w:customStyle="1" w:styleId="targetcaption">
    <w:name w:val="targetcaption"/>
    <w:basedOn w:val="Normal"/>
    <w:next w:val="2909F619802848F09E01365C32F34654"/>
    <w:qFormat/>
    <w:rsid w:val="00814D99"/>
    <w:pPr>
      <w:spacing w:after="0" w:line="240" w:lineRule="auto"/>
    </w:pPr>
  </w:style>
  <w:style w:type="paragraph" w:customStyle="1" w:styleId="Tag12">
    <w:name w:val="Tag12"/>
    <w:basedOn w:val="Normal"/>
    <w:next w:val="Smalltext"/>
    <w:qFormat/>
    <w:rsid w:val="00814D99"/>
    <w:pPr>
      <w:spacing w:after="0" w:line="240" w:lineRule="auto"/>
    </w:pPr>
  </w:style>
  <w:style w:type="character" w:customStyle="1" w:styleId="StyleStyle411pt1Char">
    <w:name w:val="Style Style4 + 11 pt1 Char"/>
    <w:locked/>
    <w:rsid w:val="00814D99"/>
  </w:style>
  <w:style w:type="paragraph" w:customStyle="1" w:styleId="StyleStyle411pt1">
    <w:name w:val="Style Style4 + 11 pt1"/>
    <w:basedOn w:val="Normal"/>
    <w:next w:val="cards0"/>
    <w:qFormat/>
    <w:rsid w:val="00814D99"/>
    <w:pPr>
      <w:spacing w:after="0" w:line="240" w:lineRule="auto"/>
    </w:pPr>
  </w:style>
  <w:style w:type="paragraph" w:customStyle="1" w:styleId="CM5">
    <w:name w:val="CM5"/>
    <w:basedOn w:val="Normal"/>
    <w:qFormat/>
    <w:rsid w:val="00814D99"/>
    <w:pPr>
      <w:spacing w:after="0" w:line="240" w:lineRule="auto"/>
    </w:pPr>
  </w:style>
  <w:style w:type="paragraph" w:customStyle="1" w:styleId="CM9">
    <w:name w:val="CM9"/>
    <w:basedOn w:val="Normal"/>
    <w:uiPriority w:val="99"/>
    <w:qFormat/>
    <w:rsid w:val="00814D99"/>
    <w:pPr>
      <w:spacing w:after="0" w:line="240" w:lineRule="auto"/>
    </w:pPr>
  </w:style>
  <w:style w:type="paragraph" w:customStyle="1" w:styleId="CM6">
    <w:name w:val="CM6"/>
    <w:basedOn w:val="Normal"/>
    <w:uiPriority w:val="99"/>
    <w:qFormat/>
    <w:rsid w:val="00814D99"/>
    <w:pPr>
      <w:spacing w:after="0" w:line="240" w:lineRule="auto"/>
    </w:pPr>
  </w:style>
  <w:style w:type="paragraph" w:customStyle="1" w:styleId="boldness">
    <w:name w:val="boldness"/>
    <w:basedOn w:val="Normal"/>
    <w:next w:val="TagCite"/>
    <w:qFormat/>
    <w:rsid w:val="00814D99"/>
    <w:pPr>
      <w:spacing w:after="0" w:line="240" w:lineRule="auto"/>
    </w:pPr>
  </w:style>
  <w:style w:type="character" w:customStyle="1" w:styleId="UnderlineCardChar0">
    <w:name w:val="UnderlineCard Char"/>
    <w:locked/>
    <w:rsid w:val="00814D99"/>
  </w:style>
  <w:style w:type="paragraph" w:customStyle="1" w:styleId="UnderlineCard0">
    <w:name w:val="UnderlineCard"/>
    <w:basedOn w:val="Heading4"/>
    <w:next w:val="CM6"/>
    <w:qFormat/>
    <w:rsid w:val="00814D99"/>
    <w:pPr>
      <w:spacing w:before="200" w:line="240" w:lineRule="auto"/>
    </w:pPr>
    <w:rPr>
      <w:iCs/>
      <w:sz w:val="22"/>
    </w:rPr>
  </w:style>
  <w:style w:type="paragraph" w:customStyle="1" w:styleId="CM21">
    <w:name w:val="CM21"/>
    <w:basedOn w:val="Normal"/>
    <w:uiPriority w:val="99"/>
    <w:qFormat/>
    <w:rsid w:val="00814D99"/>
    <w:pPr>
      <w:spacing w:after="0" w:line="240" w:lineRule="auto"/>
    </w:pPr>
  </w:style>
  <w:style w:type="paragraph" w:customStyle="1" w:styleId="CM22">
    <w:name w:val="CM22"/>
    <w:basedOn w:val="Normal"/>
    <w:uiPriority w:val="99"/>
    <w:qFormat/>
    <w:rsid w:val="00814D99"/>
    <w:pPr>
      <w:spacing w:after="0" w:line="240" w:lineRule="auto"/>
    </w:pPr>
  </w:style>
  <w:style w:type="paragraph" w:customStyle="1" w:styleId="CM4">
    <w:name w:val="CM4"/>
    <w:basedOn w:val="Normal"/>
    <w:uiPriority w:val="99"/>
    <w:qFormat/>
    <w:rsid w:val="00814D99"/>
    <w:pPr>
      <w:spacing w:after="0" w:line="240" w:lineRule="auto"/>
    </w:pPr>
  </w:style>
  <w:style w:type="paragraph" w:customStyle="1" w:styleId="Pa10">
    <w:name w:val="Pa10"/>
    <w:basedOn w:val="Normal"/>
    <w:uiPriority w:val="99"/>
    <w:qFormat/>
    <w:rsid w:val="00814D99"/>
    <w:pPr>
      <w:spacing w:after="0" w:line="240" w:lineRule="auto"/>
    </w:pPr>
  </w:style>
  <w:style w:type="paragraph" w:customStyle="1" w:styleId="Pa31">
    <w:name w:val="Pa3+1"/>
    <w:basedOn w:val="Normal"/>
    <w:uiPriority w:val="99"/>
    <w:qFormat/>
    <w:rsid w:val="00814D99"/>
    <w:pPr>
      <w:spacing w:after="0" w:line="240" w:lineRule="auto"/>
    </w:pPr>
  </w:style>
  <w:style w:type="paragraph" w:customStyle="1" w:styleId="Pa1">
    <w:name w:val="Pa1"/>
    <w:basedOn w:val="Normal"/>
    <w:qFormat/>
    <w:rsid w:val="00814D99"/>
    <w:pPr>
      <w:spacing w:after="0" w:line="240" w:lineRule="auto"/>
    </w:pPr>
  </w:style>
  <w:style w:type="paragraph" w:customStyle="1" w:styleId="Pa2">
    <w:name w:val="Pa2"/>
    <w:basedOn w:val="Normal"/>
    <w:uiPriority w:val="99"/>
    <w:qFormat/>
    <w:rsid w:val="00814D99"/>
    <w:pPr>
      <w:spacing w:after="0" w:line="240" w:lineRule="auto"/>
    </w:pPr>
  </w:style>
  <w:style w:type="paragraph" w:customStyle="1" w:styleId="FreeFormA">
    <w:name w:val="Free Form A"/>
    <w:next w:val="Pa10"/>
    <w:uiPriority w:val="99"/>
    <w:qFormat/>
    <w:rsid w:val="00814D99"/>
    <w:pPr>
      <w:spacing w:after="200" w:line="276" w:lineRule="auto"/>
    </w:pPr>
    <w:rPr>
      <w:rFonts w:eastAsiaTheme="minorHAnsi"/>
      <w:sz w:val="22"/>
      <w:szCs w:val="22"/>
    </w:rPr>
  </w:style>
  <w:style w:type="paragraph" w:customStyle="1" w:styleId="H4Tag">
    <w:name w:val="H4 (Tag)"/>
    <w:basedOn w:val="Normal"/>
    <w:next w:val="Pa31"/>
    <w:qFormat/>
    <w:rsid w:val="00814D99"/>
    <w:pPr>
      <w:spacing w:after="0" w:line="240" w:lineRule="auto"/>
    </w:pPr>
  </w:style>
  <w:style w:type="character" w:customStyle="1" w:styleId="CardUpSize-LightChar">
    <w:name w:val="CardUpSize - Light Char"/>
    <w:basedOn w:val="DefaultParagraphFont"/>
    <w:locked/>
    <w:rsid w:val="00814D99"/>
  </w:style>
  <w:style w:type="paragraph" w:customStyle="1" w:styleId="CardUpSize-Light">
    <w:name w:val="CardUpSize - Light"/>
    <w:basedOn w:val="Normal"/>
    <w:next w:val="Pa2"/>
    <w:qFormat/>
    <w:rsid w:val="00814D99"/>
    <w:pPr>
      <w:spacing w:after="0" w:line="240" w:lineRule="auto"/>
    </w:pPr>
  </w:style>
  <w:style w:type="character" w:customStyle="1" w:styleId="CiteCardUpSize-HeavyChar">
    <w:name w:val="Cite // CardUpSize - Heavy Char"/>
    <w:basedOn w:val="DefaultParagraphFont"/>
    <w:locked/>
    <w:rsid w:val="00814D99"/>
  </w:style>
  <w:style w:type="paragraph" w:customStyle="1" w:styleId="CiteCardUpSize-Heavy">
    <w:name w:val="Cite // CardUpSize - Heavy"/>
    <w:basedOn w:val="Normal"/>
    <w:next w:val="H4Tag"/>
    <w:qFormat/>
    <w:rsid w:val="00814D99"/>
    <w:pPr>
      <w:spacing w:after="0" w:line="240" w:lineRule="auto"/>
    </w:pPr>
  </w:style>
  <w:style w:type="character" w:customStyle="1" w:styleId="HotRouteCharCharCharCharCharChar">
    <w:name w:val="Hot Route! Char Char Char Char Char Char"/>
    <w:locked/>
    <w:rsid w:val="00814D99"/>
  </w:style>
  <w:style w:type="paragraph" w:customStyle="1" w:styleId="HotRouteCharCharCharCharChar">
    <w:name w:val="Hot Route! Char Char Char Char Char"/>
    <w:basedOn w:val="Normal"/>
    <w:next w:val="CardUpSize-Light"/>
    <w:qFormat/>
    <w:rsid w:val="00814D99"/>
    <w:pPr>
      <w:spacing w:after="0" w:line="240" w:lineRule="auto"/>
    </w:pPr>
  </w:style>
  <w:style w:type="character" w:customStyle="1" w:styleId="SmallTextCharCharCharChar">
    <w:name w:val="Small Text Char Char Char Char"/>
    <w:locked/>
    <w:rsid w:val="00814D99"/>
  </w:style>
  <w:style w:type="paragraph" w:customStyle="1" w:styleId="SmallTextCharCharChar">
    <w:name w:val="Small Text Char Char Char"/>
    <w:basedOn w:val="Normal"/>
    <w:next w:val="CiteCardUpSize-Heavy"/>
    <w:qFormat/>
    <w:rsid w:val="00814D99"/>
    <w:pPr>
      <w:spacing w:after="0" w:line="240" w:lineRule="auto"/>
    </w:pPr>
  </w:style>
  <w:style w:type="character" w:customStyle="1" w:styleId="UnderlineCharCharCharCharCharCharCharChar">
    <w:name w:val="Underline Char Char Char Char Char Char Char Char"/>
    <w:basedOn w:val="DefaultParagraphFont"/>
    <w:locked/>
    <w:rsid w:val="00814D99"/>
  </w:style>
  <w:style w:type="paragraph" w:customStyle="1" w:styleId="UnderlineCharCharCharCharCharCharChar">
    <w:name w:val="Underline Char Char Char Char Char Char Char"/>
    <w:basedOn w:val="Normal"/>
    <w:qFormat/>
    <w:rsid w:val="00814D99"/>
    <w:pPr>
      <w:spacing w:after="0" w:line="240" w:lineRule="auto"/>
    </w:pPr>
  </w:style>
  <w:style w:type="character" w:customStyle="1" w:styleId="SmalltextCharCharCharChar0">
    <w:name w:val="Small text Char Char Char Char"/>
    <w:basedOn w:val="DefaultParagraphFont"/>
    <w:locked/>
    <w:rsid w:val="00814D99"/>
  </w:style>
  <w:style w:type="paragraph" w:customStyle="1" w:styleId="SmalltextCharCharChar0">
    <w:name w:val="Small text Char Char Char"/>
    <w:basedOn w:val="Normal"/>
    <w:next w:val="Analytics"/>
    <w:qFormat/>
    <w:rsid w:val="00814D99"/>
    <w:pPr>
      <w:spacing w:after="0" w:line="240" w:lineRule="auto"/>
    </w:pPr>
  </w:style>
  <w:style w:type="paragraph" w:customStyle="1" w:styleId="Tagandcite">
    <w:name w:val="Tag and cite"/>
    <w:basedOn w:val="Normal"/>
    <w:uiPriority w:val="99"/>
    <w:qFormat/>
    <w:rsid w:val="00814D99"/>
    <w:pPr>
      <w:spacing w:after="0" w:line="240" w:lineRule="auto"/>
    </w:pPr>
  </w:style>
  <w:style w:type="paragraph" w:customStyle="1" w:styleId="Textbody">
    <w:name w:val="Text body"/>
    <w:basedOn w:val="SmalltextCharCharChar0"/>
    <w:next w:val="WW-Default"/>
    <w:qFormat/>
    <w:rsid w:val="00814D99"/>
  </w:style>
  <w:style w:type="paragraph" w:customStyle="1" w:styleId="comments">
    <w:name w:val="comments"/>
    <w:basedOn w:val="Normal"/>
    <w:next w:val="Standard"/>
    <w:qFormat/>
    <w:rsid w:val="00814D99"/>
    <w:pPr>
      <w:spacing w:after="0" w:line="240" w:lineRule="auto"/>
    </w:pPr>
  </w:style>
  <w:style w:type="paragraph" w:customStyle="1" w:styleId="Default1">
    <w:name w:val="Default1"/>
    <w:basedOn w:val="Normal"/>
    <w:uiPriority w:val="99"/>
    <w:qFormat/>
    <w:rsid w:val="00814D99"/>
    <w:pPr>
      <w:spacing w:after="0" w:line="240" w:lineRule="auto"/>
    </w:pPr>
  </w:style>
  <w:style w:type="paragraph" w:customStyle="1" w:styleId="NFAPWPheader">
    <w:name w:val="NFAP WP header"/>
    <w:basedOn w:val="Normal"/>
    <w:uiPriority w:val="99"/>
    <w:qFormat/>
    <w:rsid w:val="00814D99"/>
    <w:pPr>
      <w:spacing w:after="0" w:line="240" w:lineRule="auto"/>
    </w:pPr>
  </w:style>
  <w:style w:type="character" w:customStyle="1" w:styleId="UnderlinedCardTextChar">
    <w:name w:val="Underlined Card Text Char"/>
    <w:locked/>
    <w:rsid w:val="00814D99"/>
  </w:style>
  <w:style w:type="paragraph" w:customStyle="1" w:styleId="UnderlinedCardText">
    <w:name w:val="Underlined Card Text"/>
    <w:basedOn w:val="Normal"/>
    <w:next w:val="Circled"/>
    <w:qFormat/>
    <w:rsid w:val="00814D99"/>
    <w:pPr>
      <w:spacing w:after="0" w:line="240" w:lineRule="auto"/>
    </w:pPr>
  </w:style>
  <w:style w:type="character" w:customStyle="1" w:styleId="cardtextemphasisChar">
    <w:name w:val="card text emphasis Char"/>
    <w:locked/>
    <w:rsid w:val="00814D99"/>
  </w:style>
  <w:style w:type="paragraph" w:customStyle="1" w:styleId="cardtextemphasis">
    <w:name w:val="card text emphasis"/>
    <w:basedOn w:val="Circled"/>
    <w:next w:val="MinimizedText"/>
    <w:qFormat/>
    <w:rsid w:val="00814D99"/>
    <w:pPr>
      <w:spacing w:line="240" w:lineRule="auto"/>
    </w:pPr>
    <w:rPr>
      <w:rFonts w:eastAsiaTheme="minorHAnsi"/>
      <w:b w:val="0"/>
      <w:szCs w:val="22"/>
      <w:u w:val="none"/>
    </w:rPr>
  </w:style>
  <w:style w:type="character" w:customStyle="1" w:styleId="CiteCharCharChar">
    <w:name w:val="Cite Char Char Char"/>
    <w:locked/>
    <w:rsid w:val="00814D99"/>
  </w:style>
  <w:style w:type="paragraph" w:customStyle="1" w:styleId="CiteCharChar">
    <w:name w:val="Cite Char Char"/>
    <w:basedOn w:val="Normal"/>
    <w:next w:val="Normal"/>
    <w:qFormat/>
    <w:rsid w:val="00814D99"/>
    <w:pPr>
      <w:spacing w:after="0" w:line="240" w:lineRule="auto"/>
    </w:pPr>
  </w:style>
  <w:style w:type="character" w:customStyle="1" w:styleId="CiteCardChar">
    <w:name w:val="Cite_Card Char"/>
    <w:locked/>
    <w:rsid w:val="00814D99"/>
  </w:style>
  <w:style w:type="paragraph" w:customStyle="1" w:styleId="CiteCard">
    <w:name w:val="Cite_Card"/>
    <w:next w:val="CiteCharChar"/>
    <w:qFormat/>
    <w:rsid w:val="00814D99"/>
    <w:pPr>
      <w:spacing w:after="200" w:line="276" w:lineRule="auto"/>
    </w:pPr>
    <w:rPr>
      <w:rFonts w:eastAsiaTheme="minorHAnsi"/>
      <w:sz w:val="22"/>
      <w:szCs w:val="22"/>
    </w:rPr>
  </w:style>
  <w:style w:type="character" w:customStyle="1" w:styleId="BoldandUnderlineCharChar2">
    <w:name w:val="Bold and Underline Char Char2"/>
    <w:locked/>
    <w:rsid w:val="00814D99"/>
  </w:style>
  <w:style w:type="paragraph" w:customStyle="1" w:styleId="BoldandUnderlineChar">
    <w:name w:val="Bold and Underline Char"/>
    <w:basedOn w:val="Normal"/>
    <w:next w:val="UnreadText"/>
    <w:qFormat/>
    <w:rsid w:val="00814D99"/>
    <w:pPr>
      <w:spacing w:after="0" w:line="240" w:lineRule="auto"/>
    </w:pPr>
  </w:style>
  <w:style w:type="paragraph" w:customStyle="1" w:styleId="CiteCardCharChar">
    <w:name w:val="Cite_Card Char Char"/>
    <w:autoRedefine/>
    <w:qFormat/>
    <w:rsid w:val="00814D99"/>
    <w:pPr>
      <w:spacing w:after="200" w:line="276" w:lineRule="auto"/>
    </w:pPr>
    <w:rPr>
      <w:rFonts w:eastAsiaTheme="minorHAnsi"/>
      <w:sz w:val="22"/>
      <w:szCs w:val="22"/>
    </w:rPr>
  </w:style>
  <w:style w:type="character" w:customStyle="1" w:styleId="CiteCardCharCharCharChar">
    <w:name w:val="Cite_Card Char Char Char Char"/>
    <w:locked/>
    <w:rsid w:val="00814D99"/>
  </w:style>
  <w:style w:type="paragraph" w:customStyle="1" w:styleId="CiteCardCharCharChar">
    <w:name w:val="Cite_Card Char Char Char"/>
    <w:qFormat/>
    <w:rsid w:val="00814D99"/>
    <w:pPr>
      <w:spacing w:after="200" w:line="276" w:lineRule="auto"/>
    </w:pPr>
    <w:rPr>
      <w:rFonts w:eastAsiaTheme="minorHAnsi"/>
      <w:sz w:val="22"/>
      <w:szCs w:val="22"/>
    </w:rPr>
  </w:style>
  <w:style w:type="paragraph" w:customStyle="1" w:styleId="heading0">
    <w:name w:val="heading"/>
    <w:basedOn w:val="Normal"/>
    <w:next w:val="BoldandUnderlineChar"/>
    <w:qFormat/>
    <w:rsid w:val="00814D99"/>
    <w:pPr>
      <w:spacing w:after="0" w:line="240" w:lineRule="auto"/>
    </w:pPr>
  </w:style>
  <w:style w:type="character" w:customStyle="1" w:styleId="LittleChar">
    <w:name w:val="Little Char"/>
    <w:locked/>
    <w:rsid w:val="00814D99"/>
  </w:style>
  <w:style w:type="paragraph" w:customStyle="1" w:styleId="Little">
    <w:name w:val="Little"/>
    <w:basedOn w:val="Normal"/>
    <w:qFormat/>
    <w:rsid w:val="00814D99"/>
    <w:pPr>
      <w:spacing w:after="0" w:line="240" w:lineRule="auto"/>
    </w:pPr>
  </w:style>
  <w:style w:type="character" w:customStyle="1" w:styleId="DebateHeaderChar">
    <w:name w:val="Debate Header Char"/>
    <w:locked/>
    <w:rsid w:val="00814D99"/>
  </w:style>
  <w:style w:type="paragraph" w:customStyle="1" w:styleId="DebateHeader">
    <w:name w:val="Debate Header"/>
    <w:basedOn w:val="Normal"/>
    <w:next w:val="Normal"/>
    <w:autoRedefine/>
    <w:uiPriority w:val="99"/>
    <w:qFormat/>
    <w:rsid w:val="00814D99"/>
    <w:pPr>
      <w:spacing w:after="0" w:line="240" w:lineRule="auto"/>
    </w:pPr>
  </w:style>
  <w:style w:type="paragraph" w:customStyle="1" w:styleId="articletitle0">
    <w:name w:val="article_title"/>
    <w:basedOn w:val="Normal"/>
    <w:qFormat/>
    <w:rsid w:val="00814D99"/>
    <w:pPr>
      <w:spacing w:after="0" w:line="240" w:lineRule="auto"/>
    </w:pPr>
  </w:style>
  <w:style w:type="character" w:customStyle="1" w:styleId="UnhighlightedChar">
    <w:name w:val="Unhighlighted Char"/>
    <w:locked/>
    <w:rsid w:val="00814D99"/>
  </w:style>
  <w:style w:type="paragraph" w:customStyle="1" w:styleId="Unhighlighted">
    <w:name w:val="Unhighlighted"/>
    <w:basedOn w:val="Normal"/>
    <w:next w:val="TagCite1"/>
    <w:autoRedefine/>
    <w:qFormat/>
    <w:rsid w:val="00814D99"/>
    <w:pPr>
      <w:spacing w:after="0" w:line="240" w:lineRule="auto"/>
    </w:pPr>
  </w:style>
  <w:style w:type="paragraph" w:customStyle="1" w:styleId="Caption1">
    <w:name w:val="Caption1"/>
    <w:basedOn w:val="Normal"/>
    <w:qFormat/>
    <w:rsid w:val="00814D99"/>
    <w:pPr>
      <w:spacing w:after="0" w:line="240" w:lineRule="auto"/>
    </w:pPr>
  </w:style>
  <w:style w:type="character" w:customStyle="1" w:styleId="StylecardUnderlineChar">
    <w:name w:val="Style card + Underline Char"/>
    <w:locked/>
    <w:rsid w:val="00814D99"/>
  </w:style>
  <w:style w:type="paragraph" w:customStyle="1" w:styleId="StylecardUnderline">
    <w:name w:val="Style card + Underline"/>
    <w:basedOn w:val="CiteSpacing"/>
    <w:next w:val="Unhighlighted"/>
    <w:qFormat/>
    <w:rsid w:val="00814D99"/>
    <w:pPr>
      <w:spacing w:line="240" w:lineRule="auto"/>
    </w:pPr>
  </w:style>
  <w:style w:type="paragraph" w:customStyle="1" w:styleId="TagF3">
    <w:name w:val="Tag (F3)"/>
    <w:next w:val="Caption1"/>
    <w:qFormat/>
    <w:rsid w:val="00814D99"/>
    <w:pPr>
      <w:spacing w:after="200" w:line="276" w:lineRule="auto"/>
    </w:pPr>
    <w:rPr>
      <w:rFonts w:eastAsiaTheme="minorHAnsi"/>
      <w:sz w:val="22"/>
      <w:szCs w:val="22"/>
    </w:rPr>
  </w:style>
  <w:style w:type="paragraph" w:customStyle="1" w:styleId="i1">
    <w:name w:val="i1"/>
    <w:basedOn w:val="Normal"/>
    <w:uiPriority w:val="99"/>
    <w:qFormat/>
    <w:rsid w:val="00814D99"/>
    <w:pPr>
      <w:spacing w:after="0" w:line="240" w:lineRule="auto"/>
    </w:pPr>
  </w:style>
  <w:style w:type="paragraph" w:customStyle="1" w:styleId="style14">
    <w:name w:val="style14"/>
    <w:basedOn w:val="Normal"/>
    <w:next w:val="Heading1"/>
    <w:qFormat/>
    <w:rsid w:val="00814D99"/>
    <w:pPr>
      <w:spacing w:after="0" w:line="240" w:lineRule="auto"/>
    </w:pPr>
  </w:style>
  <w:style w:type="paragraph" w:customStyle="1" w:styleId="CardTagCite1Char">
    <w:name w:val="Card Tag + Cite #1 Char"/>
    <w:basedOn w:val="Normal"/>
    <w:qFormat/>
    <w:rsid w:val="00814D99"/>
    <w:pPr>
      <w:spacing w:after="0" w:line="240" w:lineRule="auto"/>
    </w:pPr>
  </w:style>
  <w:style w:type="paragraph" w:customStyle="1" w:styleId="articlebody">
    <w:name w:val="articlebody"/>
    <w:basedOn w:val="Normal"/>
    <w:next w:val="i1"/>
    <w:qFormat/>
    <w:rsid w:val="00814D99"/>
    <w:pPr>
      <w:spacing w:after="0" w:line="240" w:lineRule="auto"/>
    </w:pPr>
  </w:style>
  <w:style w:type="character" w:customStyle="1" w:styleId="CiteCardCharCharCharCharCharCharCharChar">
    <w:name w:val="Cite_Card Char Char Char Char Char Char Char Char"/>
    <w:locked/>
    <w:rsid w:val="00814D99"/>
  </w:style>
  <w:style w:type="paragraph" w:customStyle="1" w:styleId="CiteCardCharCharCharCharCharCharChar">
    <w:name w:val="Cite_Card Char Char Char Char Char Char Char"/>
    <w:next w:val="CardTagCite1Char"/>
    <w:autoRedefine/>
    <w:qFormat/>
    <w:rsid w:val="00814D99"/>
    <w:pPr>
      <w:spacing w:after="200" w:line="276" w:lineRule="auto"/>
    </w:pPr>
    <w:rPr>
      <w:rFonts w:eastAsiaTheme="minorHAnsi"/>
      <w:sz w:val="22"/>
      <w:szCs w:val="22"/>
    </w:rPr>
  </w:style>
  <w:style w:type="paragraph" w:customStyle="1" w:styleId="foldie">
    <w:name w:val="foldie"/>
    <w:basedOn w:val="BoldandUnderlineChar"/>
    <w:next w:val="HotRoute0"/>
    <w:qFormat/>
    <w:rsid w:val="00814D99"/>
  </w:style>
  <w:style w:type="paragraph" w:customStyle="1" w:styleId="billtextsection">
    <w:name w:val="bill_text_section"/>
    <w:basedOn w:val="Normal"/>
    <w:next w:val="articlebody"/>
    <w:qFormat/>
    <w:rsid w:val="00814D99"/>
    <w:pPr>
      <w:spacing w:after="0" w:line="240" w:lineRule="auto"/>
    </w:pPr>
  </w:style>
  <w:style w:type="character" w:customStyle="1" w:styleId="CiteNormalChar">
    <w:name w:val="Cite Normal Char"/>
    <w:locked/>
    <w:rsid w:val="00814D99"/>
  </w:style>
  <w:style w:type="paragraph" w:customStyle="1" w:styleId="Pa3">
    <w:name w:val="Pa3"/>
    <w:basedOn w:val="Normal"/>
    <w:uiPriority w:val="99"/>
    <w:qFormat/>
    <w:rsid w:val="00814D99"/>
    <w:pPr>
      <w:spacing w:after="0" w:line="240" w:lineRule="auto"/>
    </w:pPr>
  </w:style>
  <w:style w:type="character" w:customStyle="1" w:styleId="NormaltextCharChar">
    <w:name w:val="Normal text Char Char"/>
    <w:locked/>
    <w:rsid w:val="00814D99"/>
  </w:style>
  <w:style w:type="paragraph" w:customStyle="1" w:styleId="Normaltext0">
    <w:name w:val="Normal text"/>
    <w:basedOn w:val="Normal"/>
    <w:autoRedefine/>
    <w:qFormat/>
    <w:rsid w:val="00814D99"/>
    <w:pPr>
      <w:spacing w:after="0" w:line="240" w:lineRule="auto"/>
    </w:pPr>
  </w:style>
  <w:style w:type="character" w:customStyle="1" w:styleId="underlinedcardChar1">
    <w:name w:val="underlined card Char"/>
    <w:locked/>
    <w:rsid w:val="00814D99"/>
  </w:style>
  <w:style w:type="paragraph" w:customStyle="1" w:styleId="underlinedcard1">
    <w:name w:val="underlined card"/>
    <w:basedOn w:val="Normal"/>
    <w:next w:val="Pa3"/>
    <w:autoRedefine/>
    <w:qFormat/>
    <w:rsid w:val="00814D99"/>
    <w:pPr>
      <w:spacing w:after="0" w:line="240" w:lineRule="auto"/>
    </w:pPr>
  </w:style>
  <w:style w:type="character" w:customStyle="1" w:styleId="Debate-CardTagandCite-F6Char">
    <w:name w:val="Debate- Card Tag and Cite- F6 Char"/>
    <w:locked/>
    <w:rsid w:val="00814D99"/>
  </w:style>
  <w:style w:type="paragraph" w:customStyle="1" w:styleId="Debate-CardTagandCite-F6">
    <w:name w:val="Debate- Card Tag and Cite- F6"/>
    <w:basedOn w:val="Normal"/>
    <w:next w:val="Normaltext0"/>
    <w:qFormat/>
    <w:rsid w:val="00814D99"/>
    <w:pPr>
      <w:spacing w:after="0" w:line="240" w:lineRule="auto"/>
    </w:pPr>
  </w:style>
  <w:style w:type="paragraph" w:customStyle="1" w:styleId="BLOCKTITLE3">
    <w:name w:val="BLOCK TITLE"/>
    <w:basedOn w:val="Normal"/>
    <w:uiPriority w:val="99"/>
    <w:qFormat/>
    <w:rsid w:val="00814D99"/>
    <w:pPr>
      <w:spacing w:after="0" w:line="240" w:lineRule="auto"/>
    </w:pPr>
  </w:style>
  <w:style w:type="paragraph" w:customStyle="1" w:styleId="StyleNormalWeb10pt">
    <w:name w:val="Style Normal (Web) + 10 pt"/>
    <w:basedOn w:val="Title"/>
    <w:next w:val="Boldunderline1"/>
    <w:qFormat/>
    <w:rsid w:val="00814D99"/>
    <w:pPr>
      <w:spacing w:before="0" w:after="0" w:line="240" w:lineRule="auto"/>
      <w:ind w:left="0" w:right="0"/>
      <w:jc w:val="left"/>
      <w:outlineLvl w:val="9"/>
    </w:pPr>
    <w:rPr>
      <w:rFonts w:ascii="Georgia" w:hAnsi="Georgia"/>
      <w:u w:val="none"/>
    </w:rPr>
  </w:style>
  <w:style w:type="character" w:customStyle="1" w:styleId="cardChar0">
    <w:name w:val="%card Char"/>
    <w:locked/>
    <w:rsid w:val="00814D99"/>
  </w:style>
  <w:style w:type="paragraph" w:customStyle="1" w:styleId="card">
    <w:name w:val="%card"/>
    <w:basedOn w:val="Normal"/>
    <w:next w:val="BLOCKTITLE3"/>
    <w:qFormat/>
    <w:rsid w:val="00814D99"/>
    <w:pPr>
      <w:spacing w:after="0" w:line="240" w:lineRule="auto"/>
    </w:pPr>
  </w:style>
  <w:style w:type="character" w:customStyle="1" w:styleId="UnunderlinedTextChar">
    <w:name w:val="Ununderlined Text Char"/>
    <w:locked/>
    <w:rsid w:val="00814D99"/>
  </w:style>
  <w:style w:type="paragraph" w:customStyle="1" w:styleId="UnunderlinedText">
    <w:name w:val="Ununderlined Text"/>
    <w:basedOn w:val="Normal"/>
    <w:next w:val="card"/>
    <w:autoRedefine/>
    <w:qFormat/>
    <w:rsid w:val="00814D99"/>
    <w:pPr>
      <w:spacing w:after="0" w:line="240" w:lineRule="auto"/>
    </w:pPr>
  </w:style>
  <w:style w:type="character" w:customStyle="1" w:styleId="ReallyfuckingsmallCharCharCharChar">
    <w:name w:val="Really fucking small Char Char Char Char"/>
    <w:locked/>
    <w:rsid w:val="00814D99"/>
  </w:style>
  <w:style w:type="paragraph" w:customStyle="1" w:styleId="ReallyfuckingsmallCharCharChar">
    <w:name w:val="Really fucking small Char Char Char"/>
    <w:basedOn w:val="Normal"/>
    <w:next w:val="NoSpacing"/>
    <w:qFormat/>
    <w:rsid w:val="00814D99"/>
    <w:pPr>
      <w:spacing w:after="0" w:line="240" w:lineRule="auto"/>
    </w:pPr>
  </w:style>
  <w:style w:type="character" w:customStyle="1" w:styleId="CardDownx1Char">
    <w:name w:val="CardDown x1 Char"/>
    <w:locked/>
    <w:rsid w:val="00814D99"/>
  </w:style>
  <w:style w:type="paragraph" w:customStyle="1" w:styleId="CardDownx1">
    <w:name w:val="CardDown x1"/>
    <w:basedOn w:val="Normal"/>
    <w:next w:val="Regular"/>
    <w:qFormat/>
    <w:rsid w:val="00814D99"/>
    <w:pPr>
      <w:spacing w:after="0" w:line="240" w:lineRule="auto"/>
    </w:pPr>
  </w:style>
  <w:style w:type="paragraph" w:customStyle="1" w:styleId="CardDownx15">
    <w:name w:val="CardDown x1.5"/>
    <w:basedOn w:val="Normal"/>
    <w:qFormat/>
    <w:rsid w:val="00814D99"/>
    <w:pPr>
      <w:spacing w:after="0" w:line="240" w:lineRule="auto"/>
    </w:pPr>
  </w:style>
  <w:style w:type="paragraph" w:customStyle="1" w:styleId="Reallyfuckingsmall">
    <w:name w:val="Really fucking small"/>
    <w:basedOn w:val="Normal"/>
    <w:qFormat/>
    <w:rsid w:val="00814D99"/>
    <w:pPr>
      <w:spacing w:after="0" w:line="240" w:lineRule="auto"/>
    </w:pPr>
  </w:style>
  <w:style w:type="character" w:customStyle="1" w:styleId="FullCiteChar">
    <w:name w:val="Full Cite Char"/>
    <w:locked/>
    <w:rsid w:val="00814D99"/>
  </w:style>
  <w:style w:type="paragraph" w:customStyle="1" w:styleId="FullCite">
    <w:name w:val="Full Cite"/>
    <w:basedOn w:val="Normal"/>
    <w:next w:val="Normal"/>
    <w:qFormat/>
    <w:rsid w:val="00814D99"/>
    <w:pPr>
      <w:spacing w:after="0" w:line="240" w:lineRule="auto"/>
    </w:pPr>
  </w:style>
  <w:style w:type="paragraph" w:customStyle="1" w:styleId="CiteTag">
    <w:name w:val="Cite/Tag"/>
    <w:basedOn w:val="Normal"/>
    <w:uiPriority w:val="99"/>
    <w:qFormat/>
    <w:rsid w:val="00814D99"/>
    <w:pPr>
      <w:spacing w:after="0" w:line="240" w:lineRule="auto"/>
    </w:pPr>
  </w:style>
  <w:style w:type="paragraph" w:customStyle="1" w:styleId="cardtext4">
    <w:name w:val="cardtext"/>
    <w:basedOn w:val="Normal"/>
    <w:next w:val="Reallyfuckingsmall"/>
    <w:qFormat/>
    <w:rsid w:val="00814D99"/>
    <w:pPr>
      <w:spacing w:after="0" w:line="240" w:lineRule="auto"/>
    </w:pPr>
  </w:style>
  <w:style w:type="paragraph" w:customStyle="1" w:styleId="Heading5SizeDown">
    <w:name w:val="Heading 5 Size Down"/>
    <w:basedOn w:val="Normal"/>
    <w:autoRedefine/>
    <w:qFormat/>
    <w:rsid w:val="00814D99"/>
    <w:pPr>
      <w:spacing w:after="0" w:line="240" w:lineRule="auto"/>
    </w:pPr>
  </w:style>
  <w:style w:type="character" w:customStyle="1" w:styleId="evidencetextChar">
    <w:name w:val="evidence text Char"/>
    <w:locked/>
    <w:rsid w:val="00814D99"/>
  </w:style>
  <w:style w:type="character" w:customStyle="1" w:styleId="StyleStyleArialNarrow9ptLeft-075ArialNarrowChar">
    <w:name w:val="Style Style Arial Narrow 9 pt Left:  -0.75&quot; + Arial Narrow Char"/>
    <w:locked/>
    <w:rsid w:val="00814D99"/>
  </w:style>
  <w:style w:type="paragraph" w:customStyle="1" w:styleId="StyleStyleArialNarrow9ptLeft-075ArialNarrow">
    <w:name w:val="Style Style Arial Narrow 9 pt Left:  -0.75&quot; + Arial Narrow"/>
    <w:basedOn w:val="Normal"/>
    <w:next w:val="Heading5SizeDown"/>
    <w:qFormat/>
    <w:rsid w:val="00814D99"/>
    <w:pPr>
      <w:spacing w:after="0" w:line="240" w:lineRule="auto"/>
    </w:pPr>
  </w:style>
  <w:style w:type="character" w:customStyle="1" w:styleId="StyleStyleCardTextLeft-075Right0Char">
    <w:name w:val="Style Style Card Text + Left:  -0.75&quot; + Right:  0&quot; Char"/>
    <w:locked/>
    <w:rsid w:val="00814D99"/>
  </w:style>
  <w:style w:type="paragraph" w:customStyle="1" w:styleId="StyleStyleCardTextLeft-075Right0">
    <w:name w:val="Style Style Card Text + Left:  -0.75&quot; + Right:  0&quot;"/>
    <w:basedOn w:val="Normal"/>
    <w:next w:val="evidencetext"/>
    <w:autoRedefine/>
    <w:qFormat/>
    <w:rsid w:val="00814D99"/>
    <w:pPr>
      <w:spacing w:after="0" w:line="240" w:lineRule="auto"/>
    </w:pPr>
  </w:style>
  <w:style w:type="paragraph" w:customStyle="1" w:styleId="ecxmsonormal">
    <w:name w:val="ecxmsonormal"/>
    <w:basedOn w:val="Normal"/>
    <w:qFormat/>
    <w:rsid w:val="00814D99"/>
    <w:pPr>
      <w:spacing w:after="0" w:line="240" w:lineRule="auto"/>
    </w:pPr>
  </w:style>
  <w:style w:type="character" w:customStyle="1" w:styleId="DebateUnderlineBoldChar">
    <w:name w:val="Debate Underline Bold Char"/>
    <w:locked/>
    <w:rsid w:val="00814D99"/>
  </w:style>
  <w:style w:type="paragraph" w:customStyle="1" w:styleId="DebateUnderlineBold">
    <w:name w:val="Debate Underline Bold"/>
    <w:basedOn w:val="Cardtext0"/>
    <w:qFormat/>
    <w:rsid w:val="00814D99"/>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814D99"/>
  </w:style>
  <w:style w:type="paragraph" w:customStyle="1" w:styleId="StyleArialNarrow12ptBoldLeft-075">
    <w:name w:val="Style Arial Narrow 12 pt Bold Left:  -0.75&quot;"/>
    <w:basedOn w:val="Normal"/>
    <w:next w:val="ecxmsonormal"/>
    <w:qFormat/>
    <w:rsid w:val="00814D99"/>
    <w:pPr>
      <w:spacing w:after="0" w:line="240" w:lineRule="auto"/>
    </w:pPr>
  </w:style>
  <w:style w:type="character" w:customStyle="1" w:styleId="StyleStyleevidencetextBorderSinglesolidlineAuto05Char">
    <w:name w:val="Style Style evidence text + Border: : (Single solid line Auto  0.5 ... Char"/>
    <w:locked/>
    <w:rsid w:val="00814D99"/>
  </w:style>
  <w:style w:type="paragraph" w:customStyle="1" w:styleId="StyleStyleevidencetextBorderSinglesolidlineAuto05">
    <w:name w:val="Style Style evidence text + Border: : (Single solid line Auto  0.5 ..."/>
    <w:basedOn w:val="Normal"/>
    <w:next w:val="DebateUnderlineBold"/>
    <w:qFormat/>
    <w:rsid w:val="00814D99"/>
    <w:pPr>
      <w:spacing w:after="0" w:line="240" w:lineRule="auto"/>
    </w:pPr>
  </w:style>
  <w:style w:type="character" w:customStyle="1" w:styleId="StyleevidencetextBorderSinglesolidlineAuto05ptLChar">
    <w:name w:val="Style evidence text + Border: : (Single solid line Auto  0.5 pt L... Char"/>
    <w:locked/>
    <w:rsid w:val="00814D99"/>
  </w:style>
  <w:style w:type="paragraph" w:customStyle="1" w:styleId="StyleevidencetextBorderSinglesolidlineAuto05ptL">
    <w:name w:val="Style evidence text + Border: : (Single solid line Auto  0.5 pt L..."/>
    <w:basedOn w:val="CiteTag"/>
    <w:next w:val="StyleArialNarrow12ptBoldLeft-075"/>
    <w:qFormat/>
    <w:rsid w:val="00814D99"/>
  </w:style>
  <w:style w:type="character" w:customStyle="1" w:styleId="HighlightingChar">
    <w:name w:val="Highlighting Char"/>
    <w:locked/>
    <w:rsid w:val="00814D99"/>
  </w:style>
  <w:style w:type="paragraph" w:customStyle="1" w:styleId="Highlighting">
    <w:name w:val="Highlighting"/>
    <w:basedOn w:val="Normal"/>
    <w:next w:val="StyleStyleevidencetextBorderSinglesolidlineAuto05"/>
    <w:autoRedefine/>
    <w:qFormat/>
    <w:rsid w:val="00814D99"/>
    <w:pPr>
      <w:spacing w:after="0" w:line="240" w:lineRule="auto"/>
    </w:pPr>
  </w:style>
  <w:style w:type="paragraph" w:customStyle="1" w:styleId="CiteCharCharCharChar">
    <w:name w:val="Cite Char Char Char Char"/>
    <w:basedOn w:val="Normal"/>
    <w:next w:val="Normal"/>
    <w:qFormat/>
    <w:rsid w:val="00814D99"/>
    <w:pPr>
      <w:spacing w:after="0" w:line="240" w:lineRule="auto"/>
    </w:pPr>
  </w:style>
  <w:style w:type="character" w:customStyle="1" w:styleId="UnderliningCharChar1CharCharChar">
    <w:name w:val="Underlining Char Char1 Char Char Char"/>
    <w:locked/>
    <w:rsid w:val="00814D99"/>
  </w:style>
  <w:style w:type="paragraph" w:customStyle="1" w:styleId="UnderliningCharChar1CharChar">
    <w:name w:val="Underlining Char Char1 Char Char"/>
    <w:basedOn w:val="Normal"/>
    <w:next w:val="Normal"/>
    <w:qFormat/>
    <w:rsid w:val="00814D99"/>
    <w:pPr>
      <w:spacing w:after="0" w:line="240" w:lineRule="auto"/>
    </w:pPr>
  </w:style>
  <w:style w:type="character" w:customStyle="1" w:styleId="CiteCharCharCharCharCharChar">
    <w:name w:val="Cite Char Char Char Char Char Char"/>
    <w:locked/>
    <w:rsid w:val="00814D99"/>
  </w:style>
  <w:style w:type="paragraph" w:customStyle="1" w:styleId="CiteCharCharCharCharChar">
    <w:name w:val="Cite Char Char Char Char Char"/>
    <w:basedOn w:val="Normal"/>
    <w:next w:val="Normal"/>
    <w:qFormat/>
    <w:rsid w:val="00814D99"/>
    <w:pPr>
      <w:spacing w:after="0" w:line="240" w:lineRule="auto"/>
    </w:pPr>
  </w:style>
  <w:style w:type="character" w:customStyle="1" w:styleId="UnderliningCharCharChar">
    <w:name w:val="Underlining Char Char Char"/>
    <w:locked/>
    <w:rsid w:val="00814D99"/>
  </w:style>
  <w:style w:type="paragraph" w:customStyle="1" w:styleId="UnderliningCharChar">
    <w:name w:val="Underlining Char Char"/>
    <w:basedOn w:val="Normal"/>
    <w:next w:val="Normal"/>
    <w:qFormat/>
    <w:rsid w:val="00814D99"/>
    <w:pPr>
      <w:spacing w:after="0" w:line="240" w:lineRule="auto"/>
    </w:pPr>
  </w:style>
  <w:style w:type="paragraph" w:customStyle="1" w:styleId="Style120">
    <w:name w:val="Style 12"/>
    <w:qFormat/>
    <w:rsid w:val="00814D99"/>
    <w:pPr>
      <w:spacing w:after="200" w:line="276" w:lineRule="auto"/>
    </w:pPr>
    <w:rPr>
      <w:rFonts w:eastAsiaTheme="minorHAnsi"/>
      <w:sz w:val="22"/>
      <w:szCs w:val="22"/>
    </w:rPr>
  </w:style>
  <w:style w:type="paragraph" w:customStyle="1" w:styleId="Style7">
    <w:name w:val="Style 7"/>
    <w:next w:val="CiteCharCharCharCharChar"/>
    <w:qFormat/>
    <w:rsid w:val="00814D99"/>
    <w:pPr>
      <w:spacing w:after="200" w:line="276" w:lineRule="auto"/>
    </w:pPr>
    <w:rPr>
      <w:rFonts w:eastAsiaTheme="minorHAnsi"/>
      <w:sz w:val="22"/>
      <w:szCs w:val="22"/>
    </w:rPr>
  </w:style>
  <w:style w:type="paragraph" w:customStyle="1" w:styleId="Style9">
    <w:name w:val="Style 9"/>
    <w:qFormat/>
    <w:rsid w:val="00814D99"/>
    <w:pPr>
      <w:spacing w:after="200" w:line="276" w:lineRule="auto"/>
    </w:pPr>
    <w:rPr>
      <w:rFonts w:eastAsiaTheme="minorHAnsi"/>
      <w:sz w:val="22"/>
      <w:szCs w:val="22"/>
    </w:rPr>
  </w:style>
  <w:style w:type="paragraph" w:customStyle="1" w:styleId="Emphasis3">
    <w:name w:val="Emphasis3"/>
    <w:next w:val="UnderliningCharChar"/>
    <w:qFormat/>
    <w:rsid w:val="00814D99"/>
    <w:pPr>
      <w:spacing w:after="200" w:line="276" w:lineRule="auto"/>
    </w:pPr>
    <w:rPr>
      <w:rFonts w:eastAsiaTheme="minorHAnsi"/>
      <w:sz w:val="22"/>
      <w:szCs w:val="22"/>
    </w:rPr>
  </w:style>
  <w:style w:type="paragraph" w:customStyle="1" w:styleId="SmallCard">
    <w:name w:val="Small Card"/>
    <w:basedOn w:val="Normal"/>
    <w:next w:val="Style7"/>
    <w:uiPriority w:val="99"/>
    <w:qFormat/>
    <w:rsid w:val="00814D99"/>
    <w:pPr>
      <w:spacing w:after="0" w:line="240" w:lineRule="auto"/>
    </w:pPr>
  </w:style>
  <w:style w:type="paragraph" w:customStyle="1" w:styleId="BreifTitle">
    <w:name w:val="Breif Title"/>
    <w:basedOn w:val="Normal"/>
    <w:next w:val="Style9"/>
    <w:autoRedefine/>
    <w:uiPriority w:val="99"/>
    <w:qFormat/>
    <w:rsid w:val="00814D99"/>
    <w:pPr>
      <w:spacing w:after="0" w:line="240" w:lineRule="auto"/>
    </w:pPr>
  </w:style>
  <w:style w:type="paragraph" w:customStyle="1" w:styleId="Normal10pt">
    <w:name w:val="Normal + 10 pt"/>
    <w:basedOn w:val="Normal"/>
    <w:next w:val="Emphasis3"/>
    <w:uiPriority w:val="99"/>
    <w:qFormat/>
    <w:rsid w:val="00814D99"/>
    <w:pPr>
      <w:spacing w:after="0" w:line="240" w:lineRule="auto"/>
    </w:pPr>
  </w:style>
  <w:style w:type="paragraph" w:customStyle="1" w:styleId="formfldssel">
    <w:name w:val="formfldssel"/>
    <w:basedOn w:val="Normal"/>
    <w:qFormat/>
    <w:rsid w:val="00814D99"/>
    <w:pPr>
      <w:spacing w:after="0" w:line="240" w:lineRule="auto"/>
    </w:pPr>
  </w:style>
  <w:style w:type="paragraph" w:customStyle="1" w:styleId="hpleftlk">
    <w:name w:val="hpleftlk"/>
    <w:basedOn w:val="Normal"/>
    <w:next w:val="SmallCard"/>
    <w:qFormat/>
    <w:rsid w:val="00814D99"/>
    <w:pPr>
      <w:spacing w:after="0" w:line="240" w:lineRule="auto"/>
    </w:pPr>
  </w:style>
  <w:style w:type="paragraph" w:customStyle="1" w:styleId="lblu">
    <w:name w:val="lblu"/>
    <w:basedOn w:val="Normal"/>
    <w:next w:val="BreifTitle"/>
    <w:qFormat/>
    <w:rsid w:val="00814D99"/>
    <w:pPr>
      <w:spacing w:after="0" w:line="240" w:lineRule="auto"/>
    </w:pPr>
  </w:style>
  <w:style w:type="paragraph" w:customStyle="1" w:styleId="Underlinestyle">
    <w:name w:val="Underlinestyle"/>
    <w:basedOn w:val="Normal"/>
    <w:next w:val="Normal10pt"/>
    <w:qFormat/>
    <w:rsid w:val="00814D99"/>
    <w:pPr>
      <w:spacing w:after="0" w:line="240" w:lineRule="auto"/>
    </w:pPr>
  </w:style>
  <w:style w:type="paragraph" w:customStyle="1" w:styleId="DebateCiteCharChar">
    <w:name w:val="Debate Cite Char Char"/>
    <w:basedOn w:val="Normal"/>
    <w:next w:val="formfldssel"/>
    <w:autoRedefine/>
    <w:qFormat/>
    <w:rsid w:val="00814D99"/>
    <w:pPr>
      <w:spacing w:after="0" w:line="240" w:lineRule="auto"/>
    </w:pPr>
  </w:style>
  <w:style w:type="paragraph" w:customStyle="1" w:styleId="StyleTagandCiteFranklinGothicDemi">
    <w:name w:val="Style Tag and Cite + Franklin Gothic Demi"/>
    <w:basedOn w:val="HotRoute"/>
    <w:next w:val="lblu"/>
    <w:autoRedefine/>
    <w:uiPriority w:val="99"/>
    <w:qFormat/>
    <w:rsid w:val="00814D99"/>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814D99"/>
  </w:style>
  <w:style w:type="paragraph" w:customStyle="1" w:styleId="CiteCard0">
    <w:name w:val="Cite/Card"/>
    <w:basedOn w:val="Normal"/>
    <w:next w:val="StyleTagandCiteFranklinGothicDemi"/>
    <w:qFormat/>
    <w:rsid w:val="00814D99"/>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814D99"/>
    <w:pPr>
      <w:spacing w:after="0" w:line="240" w:lineRule="auto"/>
    </w:pPr>
  </w:style>
  <w:style w:type="paragraph" w:customStyle="1" w:styleId="title-bold-medium">
    <w:name w:val="title-bold-medium"/>
    <w:basedOn w:val="Normal"/>
    <w:next w:val="TagCite2"/>
    <w:uiPriority w:val="99"/>
    <w:qFormat/>
    <w:rsid w:val="00814D99"/>
    <w:pPr>
      <w:spacing w:after="0" w:line="240" w:lineRule="auto"/>
    </w:pPr>
  </w:style>
  <w:style w:type="paragraph" w:customStyle="1" w:styleId="lact">
    <w:name w:val="lact"/>
    <w:basedOn w:val="Normal"/>
    <w:next w:val="CiteCard0"/>
    <w:uiPriority w:val="99"/>
    <w:qFormat/>
    <w:rsid w:val="00814D99"/>
    <w:pPr>
      <w:spacing w:after="0" w:line="240" w:lineRule="auto"/>
    </w:pPr>
  </w:style>
  <w:style w:type="paragraph" w:customStyle="1" w:styleId="shellscontentions">
    <w:name w:val="shells/contentions"/>
    <w:basedOn w:val="DebateCiteCharChar"/>
    <w:next w:val="tagCharCharCharCharCharCharChar"/>
    <w:uiPriority w:val="99"/>
    <w:qFormat/>
    <w:rsid w:val="00814D99"/>
  </w:style>
  <w:style w:type="paragraph" w:customStyle="1" w:styleId="BriefTitle1">
    <w:name w:val="Brief Title 1"/>
    <w:basedOn w:val="Normal"/>
    <w:next w:val="title-bold-medium"/>
    <w:uiPriority w:val="99"/>
    <w:qFormat/>
    <w:rsid w:val="00814D99"/>
    <w:pPr>
      <w:spacing w:after="0" w:line="240" w:lineRule="auto"/>
    </w:pPr>
  </w:style>
  <w:style w:type="paragraph" w:customStyle="1" w:styleId="ShellTitles">
    <w:name w:val="ShellTitles"/>
    <w:basedOn w:val="Normal"/>
    <w:next w:val="shellscontentions"/>
    <w:uiPriority w:val="99"/>
    <w:qFormat/>
    <w:rsid w:val="00814D99"/>
    <w:pPr>
      <w:spacing w:after="0" w:line="240" w:lineRule="auto"/>
    </w:pPr>
  </w:style>
  <w:style w:type="paragraph" w:customStyle="1" w:styleId="ToRead">
    <w:name w:val="To Read"/>
    <w:basedOn w:val="Normal"/>
    <w:uiPriority w:val="99"/>
    <w:qFormat/>
    <w:rsid w:val="00814D99"/>
    <w:pPr>
      <w:spacing w:after="0" w:line="240" w:lineRule="auto"/>
    </w:pPr>
  </w:style>
  <w:style w:type="paragraph" w:customStyle="1" w:styleId="Style21">
    <w:name w:val="Style 2"/>
    <w:basedOn w:val="Normal"/>
    <w:next w:val="ShellTitles"/>
    <w:uiPriority w:val="99"/>
    <w:qFormat/>
    <w:rsid w:val="00814D99"/>
    <w:pPr>
      <w:spacing w:after="0" w:line="240" w:lineRule="auto"/>
    </w:pPr>
  </w:style>
  <w:style w:type="paragraph" w:customStyle="1" w:styleId="Style40">
    <w:name w:val="Style 4"/>
    <w:basedOn w:val="Normal"/>
    <w:uiPriority w:val="99"/>
    <w:qFormat/>
    <w:rsid w:val="00814D99"/>
    <w:pPr>
      <w:spacing w:after="0" w:line="240" w:lineRule="auto"/>
    </w:pPr>
  </w:style>
  <w:style w:type="paragraph" w:customStyle="1" w:styleId="CM10">
    <w:name w:val="CM10"/>
    <w:basedOn w:val="Normal"/>
    <w:uiPriority w:val="99"/>
    <w:qFormat/>
    <w:rsid w:val="00814D99"/>
    <w:pPr>
      <w:spacing w:after="0" w:line="240" w:lineRule="auto"/>
    </w:pPr>
  </w:style>
  <w:style w:type="paragraph" w:customStyle="1" w:styleId="OffensiveLanguage">
    <w:name w:val="Offensive Language"/>
    <w:basedOn w:val="Normal"/>
    <w:next w:val="Normal"/>
    <w:qFormat/>
    <w:rsid w:val="00814D99"/>
    <w:pPr>
      <w:spacing w:after="0" w:line="240" w:lineRule="auto"/>
    </w:pPr>
  </w:style>
  <w:style w:type="paragraph" w:customStyle="1" w:styleId="clearformatting0">
    <w:name w:val="clear formatting"/>
    <w:basedOn w:val="Normal"/>
    <w:next w:val="Style40"/>
    <w:qFormat/>
    <w:rsid w:val="00814D99"/>
    <w:pPr>
      <w:spacing w:after="0" w:line="240" w:lineRule="auto"/>
    </w:pPr>
  </w:style>
  <w:style w:type="paragraph" w:customStyle="1" w:styleId="Style18">
    <w:name w:val="Style 18"/>
    <w:next w:val="CM10"/>
    <w:uiPriority w:val="99"/>
    <w:qFormat/>
    <w:rsid w:val="00814D99"/>
    <w:pPr>
      <w:spacing w:after="200" w:line="276" w:lineRule="auto"/>
    </w:pPr>
    <w:rPr>
      <w:rFonts w:eastAsiaTheme="minorHAnsi"/>
      <w:sz w:val="22"/>
      <w:szCs w:val="22"/>
    </w:rPr>
  </w:style>
  <w:style w:type="paragraph" w:customStyle="1" w:styleId="formfld">
    <w:name w:val="formfld"/>
    <w:basedOn w:val="Normal"/>
    <w:next w:val="OffensiveLanguage"/>
    <w:qFormat/>
    <w:rsid w:val="00814D99"/>
    <w:pPr>
      <w:spacing w:after="0" w:line="240" w:lineRule="auto"/>
    </w:pPr>
  </w:style>
  <w:style w:type="paragraph" w:customStyle="1" w:styleId="Caption3">
    <w:name w:val="Caption3"/>
    <w:basedOn w:val="Normal"/>
    <w:next w:val="clearformatting0"/>
    <w:uiPriority w:val="99"/>
    <w:qFormat/>
    <w:rsid w:val="00814D99"/>
    <w:pPr>
      <w:spacing w:after="0" w:line="240" w:lineRule="auto"/>
    </w:pPr>
  </w:style>
  <w:style w:type="paragraph" w:customStyle="1" w:styleId="teaserpermalink">
    <w:name w:val="teaser_permalink"/>
    <w:basedOn w:val="Normal"/>
    <w:next w:val="Style18"/>
    <w:uiPriority w:val="99"/>
    <w:qFormat/>
    <w:rsid w:val="00814D99"/>
    <w:pPr>
      <w:spacing w:after="0" w:line="240" w:lineRule="auto"/>
    </w:pPr>
  </w:style>
  <w:style w:type="character" w:styleId="BookTitle">
    <w:name w:val="Book Title"/>
    <w:basedOn w:val="DefaultParagraphFont"/>
    <w:qFormat/>
    <w:rsid w:val="00814D99"/>
    <w:rPr>
      <w:b/>
      <w:bCs/>
      <w:i/>
      <w:iCs/>
      <w:spacing w:val="5"/>
    </w:rPr>
  </w:style>
  <w:style w:type="character" w:customStyle="1" w:styleId="Heading7Char1">
    <w:name w:val="Heading 7 Char1"/>
    <w:basedOn w:val="DefaultParagraphFont"/>
    <w:semiHidden/>
    <w:rsid w:val="00814D99"/>
  </w:style>
  <w:style w:type="character" w:customStyle="1" w:styleId="Heading8Char1">
    <w:name w:val="Heading 8 Char1"/>
    <w:basedOn w:val="DefaultParagraphFont"/>
    <w:semiHidden/>
    <w:rsid w:val="00814D99"/>
  </w:style>
  <w:style w:type="character" w:customStyle="1" w:styleId="Heading9Char1">
    <w:name w:val="Heading 9 Char1"/>
    <w:basedOn w:val="DefaultParagraphFont"/>
    <w:semiHidden/>
    <w:rsid w:val="00814D99"/>
  </w:style>
  <w:style w:type="character" w:customStyle="1" w:styleId="sup1">
    <w:name w:val="sup1"/>
    <w:rsid w:val="00814D99"/>
  </w:style>
  <w:style w:type="character" w:customStyle="1" w:styleId="pgnum1">
    <w:name w:val="pgnum1"/>
    <w:rsid w:val="00814D99"/>
  </w:style>
  <w:style w:type="character" w:customStyle="1" w:styleId="nw">
    <w:name w:val="nw"/>
    <w:rsid w:val="00814D99"/>
  </w:style>
  <w:style w:type="character" w:customStyle="1" w:styleId="CardsHighlight">
    <w:name w:val="Cards Highlight"/>
    <w:uiPriority w:val="1"/>
    <w:rsid w:val="00814D99"/>
  </w:style>
  <w:style w:type="character" w:customStyle="1" w:styleId="apple">
    <w:name w:val="apple"/>
    <w:rsid w:val="00814D99"/>
  </w:style>
  <w:style w:type="character" w:customStyle="1" w:styleId="inhoud">
    <w:name w:val="inhoud"/>
    <w:rsid w:val="00814D99"/>
  </w:style>
  <w:style w:type="character" w:customStyle="1" w:styleId="CardsUnderlined">
    <w:name w:val="Cards Underlined"/>
    <w:qFormat/>
    <w:rsid w:val="00814D99"/>
  </w:style>
  <w:style w:type="character" w:customStyle="1" w:styleId="Cites-AuthorDate">
    <w:name w:val="Cites-Author/Date"/>
    <w:qFormat/>
    <w:rsid w:val="00814D99"/>
  </w:style>
  <w:style w:type="character" w:customStyle="1" w:styleId="StyleCardtextChar10pt">
    <w:name w:val="Style Card text Char + 10 pt"/>
    <w:rsid w:val="00814D99"/>
  </w:style>
  <w:style w:type="character" w:customStyle="1" w:styleId="UnderliningChar2">
    <w:name w:val="Underlining Char2"/>
    <w:rsid w:val="00814D99"/>
  </w:style>
  <w:style w:type="character" w:customStyle="1" w:styleId="UnderliningChar1">
    <w:name w:val="Underlining Char1"/>
    <w:rsid w:val="00814D99"/>
  </w:style>
  <w:style w:type="character" w:customStyle="1" w:styleId="smcaps">
    <w:name w:val="smcaps"/>
    <w:rsid w:val="00814D99"/>
  </w:style>
  <w:style w:type="character" w:customStyle="1" w:styleId="Style1Char2">
    <w:name w:val="Style1 Char2"/>
    <w:rsid w:val="00814D99"/>
  </w:style>
  <w:style w:type="character" w:customStyle="1" w:styleId="inside-head1">
    <w:name w:val="inside-head1"/>
    <w:rsid w:val="00814D99"/>
  </w:style>
  <w:style w:type="character" w:customStyle="1" w:styleId="datestamp1">
    <w:name w:val="datestamp1"/>
    <w:rsid w:val="00814D99"/>
  </w:style>
  <w:style w:type="character" w:customStyle="1" w:styleId="pagetools1">
    <w:name w:val="pagetools1"/>
    <w:rsid w:val="00814D99"/>
  </w:style>
  <w:style w:type="character" w:customStyle="1" w:styleId="smallredtext">
    <w:name w:val="smallredtext"/>
    <w:rsid w:val="00814D99"/>
  </w:style>
  <w:style w:type="character" w:customStyle="1" w:styleId="storyheading31">
    <w:name w:val="storyheading31"/>
    <w:rsid w:val="00814D99"/>
  </w:style>
  <w:style w:type="character" w:customStyle="1" w:styleId="storydeck31">
    <w:name w:val="storydeck31"/>
    <w:rsid w:val="00814D99"/>
  </w:style>
  <w:style w:type="character" w:customStyle="1" w:styleId="subtitle1">
    <w:name w:val="subtitle1"/>
    <w:rsid w:val="00814D99"/>
  </w:style>
  <w:style w:type="character" w:customStyle="1" w:styleId="Title10">
    <w:name w:val="Title1"/>
    <w:rsid w:val="00814D99"/>
  </w:style>
  <w:style w:type="character" w:customStyle="1" w:styleId="clsbiolink">
    <w:name w:val="clsbiolink"/>
    <w:rsid w:val="00814D99"/>
  </w:style>
  <w:style w:type="character" w:customStyle="1" w:styleId="clssmaller">
    <w:name w:val="clssmaller"/>
    <w:rsid w:val="00814D99"/>
  </w:style>
  <w:style w:type="character" w:customStyle="1" w:styleId="sm1">
    <w:name w:val="sm1"/>
    <w:rsid w:val="00814D99"/>
  </w:style>
  <w:style w:type="character" w:customStyle="1" w:styleId="noindentChar">
    <w:name w:val="noindent Char"/>
    <w:rsid w:val="00814D99"/>
  </w:style>
  <w:style w:type="character" w:customStyle="1" w:styleId="SmallChar1">
    <w:name w:val="Small Char1"/>
    <w:rsid w:val="00814D99"/>
  </w:style>
  <w:style w:type="character" w:customStyle="1" w:styleId="fullcite0">
    <w:name w:val="fullcite"/>
    <w:rsid w:val="00814D99"/>
  </w:style>
  <w:style w:type="character" w:customStyle="1" w:styleId="Style9ptThickunderline">
    <w:name w:val="Style 9 pt Thick underline"/>
    <w:rsid w:val="00814D99"/>
  </w:style>
  <w:style w:type="character" w:customStyle="1" w:styleId="CardNotUnderlinedChar">
    <w:name w:val="Card Not Underlined Char"/>
    <w:rsid w:val="00814D99"/>
  </w:style>
  <w:style w:type="character" w:customStyle="1" w:styleId="IndexHeadersCharChar">
    <w:name w:val="Index Headers Char Char"/>
    <w:rsid w:val="00814D99"/>
  </w:style>
  <w:style w:type="character" w:customStyle="1" w:styleId="CircleChar1">
    <w:name w:val="Circle Char1"/>
    <w:rsid w:val="00814D99"/>
  </w:style>
  <w:style w:type="character" w:customStyle="1" w:styleId="textmedium">
    <w:name w:val="textmedium"/>
    <w:rsid w:val="00814D99"/>
  </w:style>
  <w:style w:type="character" w:customStyle="1" w:styleId="justify">
    <w:name w:val="justify"/>
    <w:rsid w:val="00814D99"/>
  </w:style>
  <w:style w:type="character" w:customStyle="1" w:styleId="SmallCardTextChar">
    <w:name w:val="Small Card Text Char"/>
    <w:rsid w:val="00814D99"/>
  </w:style>
  <w:style w:type="character" w:customStyle="1" w:styleId="tagChar30">
    <w:name w:val="tag Char3"/>
    <w:rsid w:val="00814D99"/>
  </w:style>
  <w:style w:type="character" w:customStyle="1" w:styleId="medium-normal1">
    <w:name w:val="medium-normal1"/>
    <w:rsid w:val="00814D99"/>
  </w:style>
  <w:style w:type="character" w:customStyle="1" w:styleId="inside-head">
    <w:name w:val="inside-head"/>
    <w:rsid w:val="00814D99"/>
  </w:style>
  <w:style w:type="character" w:customStyle="1" w:styleId="awtw">
    <w:name w:val="awtw"/>
    <w:rsid w:val="00814D99"/>
  </w:style>
  <w:style w:type="character" w:customStyle="1" w:styleId="CardText-Underlined">
    <w:name w:val="Card Text - Underlined"/>
    <w:rsid w:val="00814D99"/>
  </w:style>
  <w:style w:type="character" w:customStyle="1" w:styleId="Citation-AuthorDate">
    <w:name w:val="Citation - Author/Date"/>
    <w:rsid w:val="00814D99"/>
  </w:style>
  <w:style w:type="character" w:customStyle="1" w:styleId="ld3">
    <w:name w:val="ld3"/>
    <w:rsid w:val="00814D99"/>
  </w:style>
  <w:style w:type="character" w:customStyle="1" w:styleId="5Notunderlined">
    <w:name w:val="5 Not underlined"/>
    <w:rsid w:val="00814D99"/>
  </w:style>
  <w:style w:type="character" w:customStyle="1" w:styleId="postbody">
    <w:name w:val="postbody"/>
    <w:rsid w:val="00814D99"/>
  </w:style>
  <w:style w:type="paragraph" w:styleId="EndnoteText">
    <w:name w:val="endnote text"/>
    <w:basedOn w:val="Normal"/>
    <w:link w:val="EndnoteTextChar1"/>
    <w:unhideWhenUsed/>
    <w:rsid w:val="00814D99"/>
    <w:pPr>
      <w:spacing w:after="0" w:line="240" w:lineRule="auto"/>
    </w:pPr>
    <w:rPr>
      <w:sz w:val="20"/>
      <w:szCs w:val="20"/>
    </w:rPr>
  </w:style>
  <w:style w:type="character" w:customStyle="1" w:styleId="EndnoteTextChar1">
    <w:name w:val="Endnote Text Char1"/>
    <w:basedOn w:val="DefaultParagraphFont"/>
    <w:link w:val="EndnoteText"/>
    <w:rsid w:val="00814D99"/>
    <w:rPr>
      <w:rFonts w:ascii="Calibri" w:hAnsi="Calibri"/>
      <w:sz w:val="20"/>
      <w:szCs w:val="20"/>
    </w:rPr>
  </w:style>
  <w:style w:type="character" w:customStyle="1" w:styleId="ssl4">
    <w:name w:val="ss_l4"/>
    <w:rsid w:val="00814D99"/>
  </w:style>
  <w:style w:type="character" w:customStyle="1" w:styleId="stylestylebold12pt">
    <w:name w:val="stylestylebold12pt"/>
    <w:rsid w:val="00814D99"/>
  </w:style>
  <w:style w:type="character" w:customStyle="1" w:styleId="externaledithide">
    <w:name w:val="external_edit_hide"/>
    <w:rsid w:val="00814D99"/>
  </w:style>
  <w:style w:type="character" w:customStyle="1" w:styleId="grey10">
    <w:name w:val="grey10"/>
    <w:rsid w:val="00814D99"/>
  </w:style>
  <w:style w:type="character" w:customStyle="1" w:styleId="CharacterStyle20">
    <w:name w:val="Character Style 20"/>
    <w:rsid w:val="00814D99"/>
  </w:style>
  <w:style w:type="character" w:customStyle="1" w:styleId="Style11ptUnderlineBorderSinglesolidlineAuto05pt">
    <w:name w:val="Style 11 pt Underline Border: : (Single solid line Auto  0.5 pt..."/>
    <w:rsid w:val="00814D99"/>
  </w:style>
  <w:style w:type="character" w:customStyle="1" w:styleId="A9">
    <w:name w:val="A9"/>
    <w:uiPriority w:val="99"/>
    <w:rsid w:val="00814D99"/>
  </w:style>
  <w:style w:type="character" w:customStyle="1" w:styleId="A5">
    <w:name w:val="A5"/>
    <w:uiPriority w:val="99"/>
    <w:rsid w:val="00814D99"/>
  </w:style>
  <w:style w:type="character" w:customStyle="1" w:styleId="underline1">
    <w:name w:val="underline1"/>
    <w:rsid w:val="00814D99"/>
  </w:style>
  <w:style w:type="character" w:customStyle="1" w:styleId="see">
    <w:name w:val="see"/>
    <w:rsid w:val="00814D99"/>
  </w:style>
  <w:style w:type="character" w:customStyle="1" w:styleId="CharacterStyle2">
    <w:name w:val="Character Style 2"/>
    <w:uiPriority w:val="99"/>
    <w:rsid w:val="00814D99"/>
  </w:style>
  <w:style w:type="character" w:customStyle="1" w:styleId="lightblue">
    <w:name w:val="lightblue"/>
    <w:rsid w:val="00814D99"/>
  </w:style>
  <w:style w:type="character" w:customStyle="1" w:styleId="centerheadlines">
    <w:name w:val="centerheadlines"/>
    <w:rsid w:val="00814D99"/>
  </w:style>
  <w:style w:type="character" w:customStyle="1" w:styleId="datetime">
    <w:name w:val="datetime"/>
    <w:rsid w:val="00814D99"/>
  </w:style>
  <w:style w:type="character" w:customStyle="1" w:styleId="info">
    <w:name w:val="info"/>
    <w:rsid w:val="00814D99"/>
  </w:style>
  <w:style w:type="character" w:customStyle="1" w:styleId="datestory">
    <w:name w:val="datestory"/>
    <w:rsid w:val="00814D99"/>
  </w:style>
  <w:style w:type="character" w:customStyle="1" w:styleId="A1">
    <w:name w:val="A1"/>
    <w:uiPriority w:val="99"/>
    <w:rsid w:val="00814D99"/>
  </w:style>
  <w:style w:type="character" w:customStyle="1" w:styleId="-SmallText-">
    <w:name w:val="-Small Text-"/>
    <w:rsid w:val="00814D99"/>
  </w:style>
  <w:style w:type="character" w:customStyle="1" w:styleId="goohl1">
    <w:name w:val="goohl1"/>
    <w:rsid w:val="00814D99"/>
  </w:style>
  <w:style w:type="character" w:customStyle="1" w:styleId="goohl2">
    <w:name w:val="goohl2"/>
    <w:rsid w:val="00814D99"/>
  </w:style>
  <w:style w:type="character" w:customStyle="1" w:styleId="goohl0">
    <w:name w:val="goohl0"/>
    <w:rsid w:val="00814D99"/>
  </w:style>
  <w:style w:type="character" w:customStyle="1" w:styleId="StyleUnderlineBorderSinglesolidlineAuto05ptLinew">
    <w:name w:val="Style Underline Border: : (Single solid line Auto  0.5 pt Line w..."/>
    <w:basedOn w:val="DefaultParagraphFont"/>
    <w:rsid w:val="00814D99"/>
  </w:style>
  <w:style w:type="character" w:customStyle="1" w:styleId="citeschar10">
    <w:name w:val="citeschar1"/>
    <w:basedOn w:val="DefaultParagraphFont"/>
    <w:rsid w:val="00814D99"/>
  </w:style>
  <w:style w:type="character" w:customStyle="1" w:styleId="cardunderlinedchar0">
    <w:name w:val="cardunderlinedchar"/>
    <w:basedOn w:val="DefaultParagraphFont"/>
    <w:rsid w:val="00814D99"/>
  </w:style>
  <w:style w:type="paragraph" w:customStyle="1" w:styleId="Style1CharChar">
    <w:name w:val="Style1 Char Char"/>
    <w:basedOn w:val="Normal"/>
    <w:qFormat/>
    <w:rsid w:val="00814D99"/>
    <w:pPr>
      <w:spacing w:after="0" w:line="240" w:lineRule="auto"/>
    </w:pPr>
  </w:style>
  <w:style w:type="character" w:customStyle="1" w:styleId="Style1CharCharChar">
    <w:name w:val="Style1 Char Char Char"/>
    <w:locked/>
    <w:rsid w:val="00814D99"/>
  </w:style>
  <w:style w:type="character" w:customStyle="1" w:styleId="FootnoteTextChar1">
    <w:name w:val="Footnote Text Char1"/>
    <w:basedOn w:val="DefaultParagraphFont"/>
    <w:rsid w:val="00814D99"/>
    <w:rPr>
      <w:rFonts w:ascii="Georgia" w:hAnsi="Georgia"/>
      <w:sz w:val="20"/>
      <w:szCs w:val="20"/>
    </w:rPr>
  </w:style>
  <w:style w:type="character" w:customStyle="1" w:styleId="headline">
    <w:name w:val="headline"/>
    <w:rsid w:val="00814D99"/>
  </w:style>
  <w:style w:type="character" w:customStyle="1" w:styleId="provider">
    <w:name w:val="provider"/>
    <w:basedOn w:val="DefaultParagraphFont"/>
    <w:rsid w:val="00814D99"/>
  </w:style>
  <w:style w:type="character" w:customStyle="1" w:styleId="ilad">
    <w:name w:val="il_ad"/>
    <w:rsid w:val="00814D99"/>
  </w:style>
  <w:style w:type="character" w:customStyle="1" w:styleId="grame">
    <w:name w:val="grame"/>
    <w:rsid w:val="00814D99"/>
  </w:style>
  <w:style w:type="character" w:customStyle="1" w:styleId="spelle">
    <w:name w:val="spelle"/>
    <w:rsid w:val="00814D99"/>
  </w:style>
  <w:style w:type="character" w:customStyle="1" w:styleId="vitstorybyline">
    <w:name w:val="vitstorybyline"/>
    <w:rsid w:val="00814D99"/>
  </w:style>
  <w:style w:type="character" w:customStyle="1" w:styleId="yahoobuzzbadge-form">
    <w:name w:val="yahoobuzzbadge-form"/>
    <w:rsid w:val="00814D99"/>
  </w:style>
  <w:style w:type="character" w:customStyle="1" w:styleId="tickerlinx">
    <w:name w:val="tickerlinx"/>
    <w:rsid w:val="00814D99"/>
  </w:style>
  <w:style w:type="character" w:customStyle="1" w:styleId="post-author">
    <w:name w:val="post-author"/>
    <w:rsid w:val="00814D99"/>
  </w:style>
  <w:style w:type="character" w:customStyle="1" w:styleId="post-timestamp">
    <w:name w:val="post-timestamp"/>
    <w:rsid w:val="00814D99"/>
  </w:style>
  <w:style w:type="character" w:customStyle="1" w:styleId="mw-headline">
    <w:name w:val="mw-headline"/>
    <w:rsid w:val="00814D99"/>
  </w:style>
  <w:style w:type="character" w:customStyle="1" w:styleId="month">
    <w:name w:val="month"/>
    <w:rsid w:val="00814D99"/>
  </w:style>
  <w:style w:type="character" w:customStyle="1" w:styleId="2xBoldUnderline">
    <w:name w:val="2x_Bold_Underline"/>
    <w:rsid w:val="00814D99"/>
  </w:style>
  <w:style w:type="character" w:customStyle="1" w:styleId="texttitlebigred">
    <w:name w:val="texttitlebigred"/>
    <w:rsid w:val="00814D99"/>
  </w:style>
  <w:style w:type="character" w:customStyle="1" w:styleId="subtitles">
    <w:name w:val="subtitles"/>
    <w:rsid w:val="00814D99"/>
  </w:style>
  <w:style w:type="character" w:customStyle="1" w:styleId="UnderlineCharChar1">
    <w:name w:val="Underline Char Char1"/>
    <w:rsid w:val="00814D99"/>
  </w:style>
  <w:style w:type="character" w:customStyle="1" w:styleId="CiteCardChar1">
    <w:name w:val="Cite_Card Char1"/>
    <w:rsid w:val="00814D99"/>
  </w:style>
  <w:style w:type="character" w:customStyle="1" w:styleId="ptitleinside">
    <w:name w:val="p_title_inside"/>
    <w:rsid w:val="00814D99"/>
  </w:style>
  <w:style w:type="character" w:customStyle="1" w:styleId="paramv">
    <w:name w:val="paramv"/>
    <w:rsid w:val="00814D99"/>
  </w:style>
  <w:style w:type="character" w:customStyle="1" w:styleId="quotepeekbase">
    <w:name w:val="quotepeekbase"/>
    <w:rsid w:val="00814D99"/>
  </w:style>
  <w:style w:type="character" w:customStyle="1" w:styleId="symbol">
    <w:name w:val="symbol"/>
    <w:rsid w:val="00814D99"/>
  </w:style>
  <w:style w:type="character" w:customStyle="1" w:styleId="data">
    <w:name w:val="data"/>
    <w:rsid w:val="00814D99"/>
  </w:style>
  <w:style w:type="character" w:customStyle="1" w:styleId="cross-head">
    <w:name w:val="cross-head"/>
    <w:rsid w:val="00814D99"/>
  </w:style>
  <w:style w:type="character" w:customStyle="1" w:styleId="scaps">
    <w:name w:val="scaps"/>
    <w:rsid w:val="00814D99"/>
  </w:style>
  <w:style w:type="character" w:customStyle="1" w:styleId="pub-date">
    <w:name w:val="pub-date"/>
    <w:rsid w:val="00814D99"/>
  </w:style>
  <w:style w:type="character" w:customStyle="1" w:styleId="StyleTimesNewRoman12ptBold">
    <w:name w:val="Style Times New Roman 12 pt Bold"/>
    <w:rsid w:val="00814D99"/>
  </w:style>
  <w:style w:type="character" w:customStyle="1" w:styleId="AuthorDateF4">
    <w:name w:val="Author Date (F4)"/>
    <w:rsid w:val="00814D99"/>
  </w:style>
  <w:style w:type="character" w:customStyle="1" w:styleId="BoldUnderlineF6">
    <w:name w:val="Bold Underline (F6)"/>
    <w:rsid w:val="00814D99"/>
  </w:style>
  <w:style w:type="character" w:customStyle="1" w:styleId="grouptext">
    <w:name w:val="group_text"/>
    <w:rsid w:val="00814D99"/>
  </w:style>
  <w:style w:type="character" w:customStyle="1" w:styleId="authors">
    <w:name w:val="authors"/>
    <w:rsid w:val="00814D99"/>
  </w:style>
  <w:style w:type="character" w:customStyle="1" w:styleId="StyleArial12ptBoldItalic">
    <w:name w:val="Style Arial 12 pt Bold Italic"/>
    <w:rsid w:val="00814D99"/>
  </w:style>
  <w:style w:type="character" w:customStyle="1" w:styleId="verdana12grey1">
    <w:name w:val="verdana12grey1"/>
    <w:rsid w:val="00814D99"/>
  </w:style>
  <w:style w:type="character" w:customStyle="1" w:styleId="verdana9grey1a">
    <w:name w:val="verdana9grey1a"/>
    <w:rsid w:val="00814D99"/>
  </w:style>
  <w:style w:type="character" w:customStyle="1" w:styleId="nn-twttr-share-btn">
    <w:name w:val="nn-twttr-share-btn"/>
    <w:rsid w:val="00814D99"/>
  </w:style>
  <w:style w:type="character" w:customStyle="1" w:styleId="count">
    <w:name w:val="count"/>
    <w:rsid w:val="00814D99"/>
  </w:style>
  <w:style w:type="character" w:customStyle="1" w:styleId="fbbuttontext">
    <w:name w:val="fb_button_text"/>
    <w:rsid w:val="00814D99"/>
  </w:style>
  <w:style w:type="character" w:customStyle="1" w:styleId="comment-count">
    <w:name w:val="comment-count"/>
    <w:rsid w:val="00814D99"/>
  </w:style>
  <w:style w:type="character" w:customStyle="1" w:styleId="comment-count-text">
    <w:name w:val="comment-count-text"/>
    <w:rsid w:val="00814D99"/>
  </w:style>
  <w:style w:type="character" w:customStyle="1" w:styleId="author-name">
    <w:name w:val="author-name"/>
    <w:rsid w:val="00814D99"/>
  </w:style>
  <w:style w:type="character" w:customStyle="1" w:styleId="lightheader">
    <w:name w:val="lightheader"/>
    <w:rsid w:val="00814D99"/>
  </w:style>
  <w:style w:type="character" w:customStyle="1" w:styleId="CiteCardCharCharCharCharChar">
    <w:name w:val="Cite_Card Char Char Char Char Char"/>
    <w:rsid w:val="00814D99"/>
  </w:style>
  <w:style w:type="character" w:customStyle="1" w:styleId="CiteCardCharCharCharCharCharChar">
    <w:name w:val="Cite_Card Char Char Char Char Char Char"/>
    <w:rsid w:val="00814D99"/>
  </w:style>
  <w:style w:type="character" w:customStyle="1" w:styleId="yahoobuzzbadge">
    <w:name w:val="yahoobuzzbadge"/>
    <w:rsid w:val="00814D99"/>
  </w:style>
  <w:style w:type="character" w:customStyle="1" w:styleId="fbsharecountinner">
    <w:name w:val="fb_share_count_inner"/>
    <w:rsid w:val="00814D99"/>
  </w:style>
  <w:style w:type="character" w:customStyle="1" w:styleId="fbconnectbuttontext">
    <w:name w:val="fbconnectbutton_text"/>
    <w:rsid w:val="00814D99"/>
  </w:style>
  <w:style w:type="paragraph" w:customStyle="1" w:styleId="Sourcename">
    <w:name w:val="Source name"/>
    <w:basedOn w:val="Normal"/>
    <w:qFormat/>
    <w:rsid w:val="00814D99"/>
    <w:pPr>
      <w:spacing w:after="0" w:line="240" w:lineRule="auto"/>
    </w:pPr>
  </w:style>
  <w:style w:type="character" w:customStyle="1" w:styleId="SourcenameChar">
    <w:name w:val="Source name Char"/>
    <w:locked/>
    <w:rsid w:val="00814D99"/>
  </w:style>
  <w:style w:type="character" w:customStyle="1" w:styleId="StrongEmphasis">
    <w:name w:val="Strong Emphasis"/>
    <w:rsid w:val="00814D99"/>
  </w:style>
  <w:style w:type="character" w:customStyle="1" w:styleId="Caption2">
    <w:name w:val="Caption2"/>
    <w:rsid w:val="00814D99"/>
  </w:style>
  <w:style w:type="character" w:customStyle="1" w:styleId="Style11ptItalicUnderline">
    <w:name w:val="Style 11 pt Italic Underline"/>
    <w:rsid w:val="00814D99"/>
  </w:style>
  <w:style w:type="character" w:customStyle="1" w:styleId="Style11ptItalic">
    <w:name w:val="Style 11 pt Italic"/>
    <w:rsid w:val="00814D99"/>
  </w:style>
  <w:style w:type="character" w:customStyle="1" w:styleId="Style6pt">
    <w:name w:val="Style 6 pt"/>
    <w:qFormat/>
    <w:rsid w:val="00814D99"/>
  </w:style>
  <w:style w:type="character" w:customStyle="1" w:styleId="article-articlebody">
    <w:name w:val="article-articlebody"/>
    <w:basedOn w:val="DefaultParagraphFont"/>
    <w:rsid w:val="00814D99"/>
  </w:style>
  <w:style w:type="character" w:customStyle="1" w:styleId="pageheader0">
    <w:name w:val="pageheader"/>
    <w:basedOn w:val="DefaultParagraphFont"/>
    <w:rsid w:val="00814D99"/>
  </w:style>
  <w:style w:type="character" w:customStyle="1" w:styleId="AuthorCharChar">
    <w:name w:val="Author Char Char"/>
    <w:rsid w:val="00814D99"/>
  </w:style>
  <w:style w:type="character" w:customStyle="1" w:styleId="smallchar0">
    <w:name w:val="smallchar"/>
    <w:basedOn w:val="DefaultParagraphFont"/>
    <w:rsid w:val="00814D99"/>
  </w:style>
  <w:style w:type="character" w:customStyle="1" w:styleId="Shortcite">
    <w:name w:val="Shortcite"/>
    <w:rsid w:val="00814D99"/>
  </w:style>
  <w:style w:type="character" w:customStyle="1" w:styleId="Longcite">
    <w:name w:val="Longcite"/>
    <w:rsid w:val="00814D99"/>
  </w:style>
  <w:style w:type="character" w:customStyle="1" w:styleId="StyleStyle7pt8pt">
    <w:name w:val="Style Style 7 pt + 8 pt"/>
    <w:rsid w:val="00814D99"/>
  </w:style>
  <w:style w:type="character" w:customStyle="1" w:styleId="StyleStyleThickunderlineBold1">
    <w:name w:val="Style Style Thick underline + Bold1"/>
    <w:rsid w:val="00814D99"/>
  </w:style>
  <w:style w:type="character" w:customStyle="1" w:styleId="StyleUnderline2">
    <w:name w:val="Style Underline2"/>
    <w:rsid w:val="00814D99"/>
  </w:style>
  <w:style w:type="character" w:customStyle="1" w:styleId="tagchar">
    <w:name w:val="tagchar"/>
    <w:basedOn w:val="DefaultParagraphFont"/>
    <w:rsid w:val="00814D99"/>
  </w:style>
  <w:style w:type="character" w:customStyle="1" w:styleId="address">
    <w:name w:val="address"/>
    <w:rsid w:val="00814D99"/>
  </w:style>
  <w:style w:type="character" w:customStyle="1" w:styleId="NormalizationChar">
    <w:name w:val="Normalization Char"/>
    <w:rsid w:val="00814D99"/>
  </w:style>
  <w:style w:type="character" w:customStyle="1" w:styleId="maintextbldleft">
    <w:name w:val="maintextbldleft"/>
    <w:basedOn w:val="DefaultParagraphFont"/>
    <w:rsid w:val="00814D99"/>
  </w:style>
  <w:style w:type="character" w:customStyle="1" w:styleId="maintextleft">
    <w:name w:val="maintextleft"/>
    <w:basedOn w:val="DefaultParagraphFont"/>
    <w:rsid w:val="00814D99"/>
  </w:style>
  <w:style w:type="character" w:customStyle="1" w:styleId="highlight1">
    <w:name w:val="highlight"/>
    <w:rsid w:val="00814D99"/>
  </w:style>
  <w:style w:type="character" w:customStyle="1" w:styleId="Shrinker">
    <w:name w:val="Shrinker"/>
    <w:rsid w:val="00814D99"/>
  </w:style>
  <w:style w:type="character" w:customStyle="1" w:styleId="heading2char1">
    <w:name w:val="heading2char"/>
    <w:basedOn w:val="DefaultParagraphFont"/>
    <w:rsid w:val="00814D99"/>
  </w:style>
  <w:style w:type="character" w:customStyle="1" w:styleId="heading3char1">
    <w:name w:val="heading3char1"/>
    <w:basedOn w:val="DefaultParagraphFont"/>
    <w:rsid w:val="00814D99"/>
  </w:style>
  <w:style w:type="character" w:customStyle="1" w:styleId="underlinea">
    <w:name w:val="underlinea"/>
    <w:basedOn w:val="DefaultParagraphFont"/>
    <w:rsid w:val="00814D99"/>
  </w:style>
  <w:style w:type="character" w:customStyle="1" w:styleId="StyleUnderlineChar9pt2">
    <w:name w:val="Style Underline Char + 9 pt2"/>
    <w:rsid w:val="00814D99"/>
  </w:style>
  <w:style w:type="character" w:customStyle="1" w:styleId="StyleUnderlineChar9ptBold1">
    <w:name w:val="Style Underline Char + 9 pt Bold1"/>
    <w:rsid w:val="00814D99"/>
  </w:style>
  <w:style w:type="character" w:customStyle="1" w:styleId="FontStyle329">
    <w:name w:val="Font Style329"/>
    <w:uiPriority w:val="99"/>
    <w:rsid w:val="00814D99"/>
  </w:style>
  <w:style w:type="character" w:customStyle="1" w:styleId="styleboldunderline">
    <w:name w:val="styleboldunderline"/>
    <w:rsid w:val="00814D99"/>
  </w:style>
  <w:style w:type="character" w:customStyle="1" w:styleId="FontStyle291">
    <w:name w:val="Font Style291"/>
    <w:uiPriority w:val="99"/>
    <w:rsid w:val="00814D99"/>
  </w:style>
  <w:style w:type="character" w:customStyle="1" w:styleId="FontStyle232">
    <w:name w:val="Font Style232"/>
    <w:uiPriority w:val="99"/>
    <w:rsid w:val="00814D99"/>
  </w:style>
  <w:style w:type="character" w:customStyle="1" w:styleId="MicroTextCharChar">
    <w:name w:val="MicroText Char Char"/>
    <w:rsid w:val="00814D99"/>
  </w:style>
  <w:style w:type="character" w:customStyle="1" w:styleId="Hyperlink6">
    <w:name w:val="Hyperlink6"/>
    <w:rsid w:val="00814D99"/>
  </w:style>
  <w:style w:type="character" w:customStyle="1" w:styleId="pmterms11">
    <w:name w:val="pmterms11"/>
    <w:rsid w:val="00814D99"/>
  </w:style>
  <w:style w:type="character" w:customStyle="1" w:styleId="style61">
    <w:name w:val="style6"/>
    <w:rsid w:val="00814D99"/>
  </w:style>
  <w:style w:type="character" w:customStyle="1" w:styleId="Title2">
    <w:name w:val="Title2"/>
    <w:basedOn w:val="DefaultParagraphFont"/>
    <w:rsid w:val="00814D99"/>
  </w:style>
  <w:style w:type="character" w:customStyle="1" w:styleId="pmterms12">
    <w:name w:val="pmterms12"/>
    <w:basedOn w:val="DefaultParagraphFont"/>
    <w:rsid w:val="00814D99"/>
  </w:style>
  <w:style w:type="character" w:customStyle="1" w:styleId="BoldandUnderlineChar1Char2Char">
    <w:name w:val="Bold and Underline Char1 Char2 Char"/>
    <w:basedOn w:val="DefaultParagraphFont"/>
    <w:rsid w:val="00814D99"/>
  </w:style>
  <w:style w:type="character" w:customStyle="1" w:styleId="cardtextsmallCharCharCharCharCharCharCharCharCharCharCharChar">
    <w:name w:val="card text small Char Char Char Char Char Char Char Char Char Char Char Char"/>
    <w:basedOn w:val="DefaultParagraphFont"/>
    <w:rsid w:val="00814D99"/>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814D99"/>
  </w:style>
  <w:style w:type="character" w:customStyle="1" w:styleId="pmterms2">
    <w:name w:val="pmterms2"/>
    <w:basedOn w:val="DefaultParagraphFont"/>
    <w:rsid w:val="00814D99"/>
  </w:style>
  <w:style w:type="character" w:customStyle="1" w:styleId="BoldandUnderlineChar1Char2CharChar">
    <w:name w:val="Bold and Underline Char1 Char2 Char Char"/>
    <w:basedOn w:val="DefaultParagraphFont"/>
    <w:rsid w:val="00814D99"/>
  </w:style>
  <w:style w:type="character" w:customStyle="1" w:styleId="UnderlineChar1Char1">
    <w:name w:val="Underline Char1 Char1"/>
    <w:basedOn w:val="DefaultParagraphFont"/>
    <w:rsid w:val="00814D99"/>
  </w:style>
  <w:style w:type="character" w:customStyle="1" w:styleId="UnderlineChar6CharCharCharCharCharCharCharChar">
    <w:name w:val="Underline Char6 Char Char Char Char Char Char Char Char"/>
    <w:basedOn w:val="DefaultParagraphFont"/>
    <w:rsid w:val="00814D99"/>
  </w:style>
  <w:style w:type="character" w:customStyle="1" w:styleId="BoldText12pt">
    <w:name w:val="Bold Text 12 pt"/>
    <w:autoRedefine/>
    <w:rsid w:val="00814D99"/>
  </w:style>
  <w:style w:type="paragraph" w:styleId="BodyTextIndent2">
    <w:name w:val="Body Text Indent 2"/>
    <w:basedOn w:val="Normal"/>
    <w:link w:val="BodyTextIndent2Char1"/>
    <w:unhideWhenUsed/>
    <w:rsid w:val="00814D99"/>
    <w:pPr>
      <w:spacing w:after="120" w:line="480" w:lineRule="auto"/>
      <w:ind w:left="360"/>
    </w:pPr>
  </w:style>
  <w:style w:type="character" w:customStyle="1" w:styleId="BodyTextIndent2Char1">
    <w:name w:val="Body Text Indent 2 Char1"/>
    <w:basedOn w:val="DefaultParagraphFont"/>
    <w:link w:val="BodyTextIndent2"/>
    <w:rsid w:val="00814D99"/>
    <w:rPr>
      <w:rFonts w:ascii="Calibri" w:hAnsi="Calibri"/>
      <w:sz w:val="22"/>
    </w:rPr>
  </w:style>
  <w:style w:type="character" w:customStyle="1" w:styleId="Style2CharChar">
    <w:name w:val="Style2 Char Char"/>
    <w:basedOn w:val="DefaultParagraphFont"/>
    <w:rsid w:val="00814D99"/>
  </w:style>
  <w:style w:type="character" w:customStyle="1" w:styleId="DebateCiteCharCharChar">
    <w:name w:val="Debate Cite Char Char Char"/>
    <w:basedOn w:val="DefaultParagraphFont"/>
    <w:rsid w:val="00814D99"/>
  </w:style>
  <w:style w:type="paragraph" w:styleId="BodyTextFirstIndent">
    <w:name w:val="Body Text First Indent"/>
    <w:basedOn w:val="BodyText"/>
    <w:link w:val="BodyTextFirstIndentChar1"/>
    <w:rsid w:val="00814D99"/>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814D99"/>
    <w:rPr>
      <w:rFonts w:ascii="Georgia" w:hAnsi="Georgia"/>
      <w:sz w:val="22"/>
    </w:rPr>
  </w:style>
  <w:style w:type="character" w:customStyle="1" w:styleId="Style10ptBold">
    <w:name w:val="Style 10 pt Bold"/>
    <w:basedOn w:val="DefaultParagraphFont"/>
    <w:rsid w:val="00814D99"/>
  </w:style>
  <w:style w:type="character" w:customStyle="1" w:styleId="text9">
    <w:name w:val="text9"/>
    <w:basedOn w:val="DefaultParagraphFont"/>
    <w:rsid w:val="00814D99"/>
  </w:style>
  <w:style w:type="character" w:customStyle="1" w:styleId="text21">
    <w:name w:val="text21"/>
    <w:basedOn w:val="DefaultParagraphFont"/>
    <w:rsid w:val="00814D99"/>
  </w:style>
  <w:style w:type="character" w:customStyle="1" w:styleId="text19">
    <w:name w:val="text19"/>
    <w:basedOn w:val="DefaultParagraphFont"/>
    <w:rsid w:val="00814D99"/>
  </w:style>
  <w:style w:type="character" w:customStyle="1" w:styleId="term2">
    <w:name w:val="term2"/>
    <w:basedOn w:val="DefaultParagraphFont"/>
    <w:rsid w:val="00814D99"/>
  </w:style>
  <w:style w:type="character" w:customStyle="1" w:styleId="ToReadChar">
    <w:name w:val="To Read Char"/>
    <w:basedOn w:val="DefaultParagraphFont"/>
    <w:rsid w:val="00814D99"/>
  </w:style>
  <w:style w:type="character" w:customStyle="1" w:styleId="ToReadCharChar">
    <w:name w:val="To Read Char Char"/>
    <w:basedOn w:val="DefaultParagraphFont"/>
    <w:rsid w:val="00814D99"/>
  </w:style>
  <w:style w:type="character" w:customStyle="1" w:styleId="storytextstyle">
    <w:name w:val="storytextstyle"/>
    <w:basedOn w:val="DefaultParagraphFont"/>
    <w:rsid w:val="00814D99"/>
  </w:style>
  <w:style w:type="character" w:customStyle="1" w:styleId="cardunderlinedCharChar">
    <w:name w:val="card underlined Char Char"/>
    <w:basedOn w:val="DefaultParagraphFont"/>
    <w:rsid w:val="00814D99"/>
  </w:style>
  <w:style w:type="character" w:customStyle="1" w:styleId="articlehead21">
    <w:name w:val="articlehead21"/>
    <w:basedOn w:val="DefaultParagraphFont"/>
    <w:rsid w:val="00814D99"/>
  </w:style>
  <w:style w:type="character" w:customStyle="1" w:styleId="BoldandUnderlineChar2Char1">
    <w:name w:val="Bold and Underline Char2 Char1"/>
    <w:basedOn w:val="DefaultParagraphFont"/>
    <w:rsid w:val="00814D99"/>
  </w:style>
  <w:style w:type="character" w:customStyle="1" w:styleId="TagCiteChar10">
    <w:name w:val="Tag/Cite Char1"/>
    <w:basedOn w:val="DefaultParagraphFont"/>
    <w:rsid w:val="00814D99"/>
  </w:style>
  <w:style w:type="character" w:customStyle="1" w:styleId="CardCharChar0">
    <w:name w:val="Card Char Char"/>
    <w:basedOn w:val="DefaultParagraphFont"/>
    <w:rsid w:val="00814D99"/>
  </w:style>
  <w:style w:type="character" w:customStyle="1" w:styleId="BriefTitle1Char">
    <w:name w:val="Brief Title 1 Char"/>
    <w:basedOn w:val="DefaultParagraphFont"/>
    <w:rsid w:val="00814D99"/>
  </w:style>
  <w:style w:type="character" w:customStyle="1" w:styleId="TagCiteCharChar">
    <w:name w:val="Tag/Cite Char Char"/>
    <w:basedOn w:val="DefaultParagraphFont"/>
    <w:rsid w:val="00814D99"/>
  </w:style>
  <w:style w:type="character" w:customStyle="1" w:styleId="prodgeneral1">
    <w:name w:val="prodgeneral1"/>
    <w:basedOn w:val="DefaultParagraphFont"/>
    <w:rsid w:val="00814D99"/>
  </w:style>
  <w:style w:type="character" w:customStyle="1" w:styleId="texto11">
    <w:name w:val="texto11"/>
    <w:basedOn w:val="DefaultParagraphFont"/>
    <w:rsid w:val="00814D99"/>
  </w:style>
  <w:style w:type="character" w:customStyle="1" w:styleId="date10">
    <w:name w:val="date1"/>
    <w:basedOn w:val="DefaultParagraphFont"/>
    <w:rsid w:val="00814D99"/>
  </w:style>
  <w:style w:type="character" w:customStyle="1" w:styleId="summary1">
    <w:name w:val="summary1"/>
    <w:basedOn w:val="DefaultParagraphFont"/>
    <w:rsid w:val="00814D99"/>
  </w:style>
  <w:style w:type="character" w:customStyle="1" w:styleId="text3">
    <w:name w:val="text3"/>
    <w:basedOn w:val="DefaultParagraphFont"/>
    <w:rsid w:val="00814D99"/>
  </w:style>
  <w:style w:type="character" w:customStyle="1" w:styleId="featurecontentgray1">
    <w:name w:val="featurecontentgray1"/>
    <w:basedOn w:val="DefaultParagraphFont"/>
    <w:rsid w:val="00814D99"/>
  </w:style>
  <w:style w:type="character" w:customStyle="1" w:styleId="CardCharCharChar0">
    <w:name w:val="Card Char Char Char"/>
    <w:basedOn w:val="DefaultParagraphFont"/>
    <w:rsid w:val="00814D99"/>
  </w:style>
  <w:style w:type="character" w:customStyle="1" w:styleId="big1">
    <w:name w:val="big1"/>
    <w:basedOn w:val="DefaultParagraphFont"/>
    <w:rsid w:val="00814D99"/>
  </w:style>
  <w:style w:type="character" w:customStyle="1" w:styleId="articletitle1">
    <w:name w:val="articletitle1"/>
    <w:basedOn w:val="DefaultParagraphFont"/>
    <w:rsid w:val="00814D99"/>
  </w:style>
  <w:style w:type="character" w:customStyle="1" w:styleId="prodgeneral">
    <w:name w:val="prodgeneral"/>
    <w:basedOn w:val="DefaultParagraphFont"/>
    <w:rsid w:val="00814D99"/>
  </w:style>
  <w:style w:type="character" w:customStyle="1" w:styleId="Style10pt">
    <w:name w:val="Style 10 pt"/>
    <w:basedOn w:val="DefaultParagraphFont"/>
    <w:rsid w:val="00814D99"/>
  </w:style>
  <w:style w:type="character" w:customStyle="1" w:styleId="StyleUnderlineChar0">
    <w:name w:val="Style Underline + Char"/>
    <w:basedOn w:val="DefaultParagraphFont"/>
    <w:rsid w:val="00814D99"/>
  </w:style>
  <w:style w:type="character" w:customStyle="1" w:styleId="highlightChar">
    <w:name w:val="highlight Char"/>
    <w:basedOn w:val="DefaultParagraphFont"/>
    <w:rsid w:val="00814D99"/>
  </w:style>
  <w:style w:type="character" w:customStyle="1" w:styleId="citeChar">
    <w:name w:val="cite Char"/>
    <w:basedOn w:val="DefaultParagraphFont"/>
    <w:rsid w:val="00814D99"/>
  </w:style>
  <w:style w:type="character" w:customStyle="1" w:styleId="OffensiveLanguageChar">
    <w:name w:val="Offensive Language Char"/>
    <w:rsid w:val="00814D99"/>
  </w:style>
  <w:style w:type="character" w:customStyle="1" w:styleId="yellowfadeinnerspan">
    <w:name w:val="yellowfadeinnerspan"/>
    <w:rsid w:val="00814D99"/>
  </w:style>
  <w:style w:type="character" w:customStyle="1" w:styleId="ipa">
    <w:name w:val="ipa"/>
    <w:basedOn w:val="DefaultParagraphFont"/>
    <w:rsid w:val="00814D99"/>
  </w:style>
  <w:style w:type="table" w:customStyle="1" w:styleId="TableGrid1">
    <w:name w:val="Table Grid1"/>
    <w:basedOn w:val="TableNormal"/>
    <w:rsid w:val="00814D99"/>
    <w:pPr>
      <w:spacing w:after="200" w:line="276" w:lineRule="auto"/>
    </w:pPr>
    <w:rPr>
      <w:rFonts w:eastAsiaTheme="minorHAnsi"/>
      <w:sz w:val="22"/>
      <w:szCs w:val="22"/>
    </w:rPr>
    <w:tblPr/>
  </w:style>
  <w:style w:type="character" w:customStyle="1" w:styleId="StyleciteChar">
    <w:name w:val="Style cite + Char"/>
    <w:basedOn w:val="DefaultParagraphFont"/>
    <w:rsid w:val="00814D99"/>
  </w:style>
  <w:style w:type="character" w:customStyle="1" w:styleId="H4TagChar1">
    <w:name w:val="H4 (Tag) Char1"/>
    <w:locked/>
    <w:rsid w:val="00814D99"/>
  </w:style>
  <w:style w:type="paragraph" w:customStyle="1" w:styleId="description">
    <w:name w:val="description"/>
    <w:basedOn w:val="Normal"/>
    <w:uiPriority w:val="99"/>
    <w:qFormat/>
    <w:rsid w:val="00814D99"/>
    <w:pPr>
      <w:spacing w:after="0" w:line="240" w:lineRule="auto"/>
    </w:pPr>
  </w:style>
  <w:style w:type="paragraph" w:customStyle="1" w:styleId="credit">
    <w:name w:val="credit"/>
    <w:basedOn w:val="Normal"/>
    <w:next w:val="BodyText5"/>
    <w:qFormat/>
    <w:rsid w:val="00814D99"/>
    <w:pPr>
      <w:spacing w:after="0" w:line="240" w:lineRule="auto"/>
    </w:pPr>
  </w:style>
  <w:style w:type="character" w:customStyle="1" w:styleId="DebateUnderlinedChar">
    <w:name w:val="Debate Underlined Char"/>
    <w:locked/>
    <w:rsid w:val="00814D99"/>
  </w:style>
  <w:style w:type="paragraph" w:customStyle="1" w:styleId="DebateUnderlined">
    <w:name w:val="Debate Underlined"/>
    <w:basedOn w:val="Normal"/>
    <w:next w:val="about"/>
    <w:qFormat/>
    <w:rsid w:val="00814D99"/>
    <w:pPr>
      <w:spacing w:after="0" w:line="240" w:lineRule="auto"/>
    </w:pPr>
  </w:style>
  <w:style w:type="character" w:customStyle="1" w:styleId="Card10f2Char">
    <w:name w:val="Card.10.f2 Char"/>
    <w:locked/>
    <w:rsid w:val="00814D99"/>
  </w:style>
  <w:style w:type="paragraph" w:customStyle="1" w:styleId="Card10f2">
    <w:name w:val="Card.10.f2"/>
    <w:basedOn w:val="Normal"/>
    <w:next w:val="thumbnail"/>
    <w:autoRedefine/>
    <w:qFormat/>
    <w:rsid w:val="00814D99"/>
    <w:pPr>
      <w:spacing w:after="0" w:line="240" w:lineRule="auto"/>
    </w:pPr>
  </w:style>
  <w:style w:type="character" w:customStyle="1" w:styleId="Bodytext6">
    <w:name w:val="Body text_"/>
    <w:basedOn w:val="DefaultParagraphFont"/>
    <w:link w:val="BodyText20"/>
    <w:locked/>
    <w:rsid w:val="00814D99"/>
    <w:rPr>
      <w:shd w:val="clear" w:color="auto" w:fill="FFFFFF"/>
    </w:rPr>
  </w:style>
  <w:style w:type="paragraph" w:customStyle="1" w:styleId="BodyText5">
    <w:name w:val="Body Text5"/>
    <w:basedOn w:val="Normal"/>
    <w:next w:val="wallacepara"/>
    <w:qFormat/>
    <w:rsid w:val="00814D99"/>
    <w:pPr>
      <w:spacing w:after="0" w:line="240" w:lineRule="auto"/>
    </w:pPr>
  </w:style>
  <w:style w:type="paragraph" w:customStyle="1" w:styleId="user">
    <w:name w:val="user"/>
    <w:basedOn w:val="Normal"/>
    <w:next w:val="morelink"/>
    <w:qFormat/>
    <w:rsid w:val="00814D99"/>
    <w:pPr>
      <w:spacing w:after="0" w:line="240" w:lineRule="auto"/>
    </w:pPr>
  </w:style>
  <w:style w:type="paragraph" w:customStyle="1" w:styleId="about">
    <w:name w:val="about"/>
    <w:basedOn w:val="Normal"/>
    <w:next w:val="audiolink"/>
    <w:qFormat/>
    <w:rsid w:val="00814D99"/>
    <w:pPr>
      <w:spacing w:after="0" w:line="240" w:lineRule="auto"/>
    </w:pPr>
  </w:style>
  <w:style w:type="paragraph" w:customStyle="1" w:styleId="t6">
    <w:name w:val="t6"/>
    <w:basedOn w:val="Normal"/>
    <w:next w:val="nav1"/>
    <w:qFormat/>
    <w:rsid w:val="00814D99"/>
    <w:pPr>
      <w:spacing w:after="0" w:line="240" w:lineRule="auto"/>
    </w:pPr>
  </w:style>
  <w:style w:type="paragraph" w:customStyle="1" w:styleId="thumbnail">
    <w:name w:val="thumbnail"/>
    <w:basedOn w:val="Normal"/>
    <w:next w:val="nav2"/>
    <w:qFormat/>
    <w:rsid w:val="00814D99"/>
    <w:pPr>
      <w:spacing w:after="0" w:line="240" w:lineRule="auto"/>
    </w:pPr>
  </w:style>
  <w:style w:type="paragraph" w:customStyle="1" w:styleId="stand-first-alone">
    <w:name w:val="stand-first-alone"/>
    <w:basedOn w:val="Normal"/>
    <w:next w:val="Pa0"/>
    <w:qFormat/>
    <w:rsid w:val="00814D99"/>
    <w:pPr>
      <w:spacing w:after="0" w:line="240" w:lineRule="auto"/>
    </w:pPr>
  </w:style>
  <w:style w:type="paragraph" w:customStyle="1" w:styleId="wallacepara">
    <w:name w:val="wallacepara"/>
    <w:basedOn w:val="Normal"/>
    <w:next w:val="CM45"/>
    <w:qFormat/>
    <w:rsid w:val="00814D99"/>
    <w:pPr>
      <w:spacing w:after="0" w:line="240" w:lineRule="auto"/>
    </w:pPr>
  </w:style>
  <w:style w:type="paragraph" w:customStyle="1" w:styleId="morelink">
    <w:name w:val="morelink"/>
    <w:basedOn w:val="Normal"/>
    <w:next w:val="CM46"/>
    <w:qFormat/>
    <w:rsid w:val="00814D99"/>
    <w:pPr>
      <w:spacing w:after="0" w:line="240" w:lineRule="auto"/>
    </w:pPr>
  </w:style>
  <w:style w:type="paragraph" w:customStyle="1" w:styleId="audiolink">
    <w:name w:val="audiolink"/>
    <w:basedOn w:val="Normal"/>
    <w:next w:val="F4-NormalText"/>
    <w:qFormat/>
    <w:rsid w:val="00814D99"/>
    <w:pPr>
      <w:spacing w:after="0" w:line="240" w:lineRule="auto"/>
    </w:pPr>
  </w:style>
  <w:style w:type="paragraph" w:customStyle="1" w:styleId="titlestyle1">
    <w:name w:val="titlestyle1"/>
    <w:basedOn w:val="Normal"/>
    <w:next w:val="FullText"/>
    <w:qFormat/>
    <w:rsid w:val="00814D99"/>
    <w:pPr>
      <w:spacing w:after="0" w:line="240" w:lineRule="auto"/>
    </w:pPr>
  </w:style>
  <w:style w:type="paragraph" w:customStyle="1" w:styleId="nav1">
    <w:name w:val="nav1"/>
    <w:basedOn w:val="Normal"/>
    <w:next w:val="TagLine"/>
    <w:qFormat/>
    <w:rsid w:val="00814D99"/>
    <w:pPr>
      <w:spacing w:after="0" w:line="240" w:lineRule="auto"/>
    </w:pPr>
  </w:style>
  <w:style w:type="paragraph" w:customStyle="1" w:styleId="nav2">
    <w:name w:val="nav2"/>
    <w:basedOn w:val="Normal"/>
    <w:qFormat/>
    <w:rsid w:val="00814D99"/>
    <w:pPr>
      <w:spacing w:after="0" w:line="240" w:lineRule="auto"/>
    </w:pPr>
  </w:style>
  <w:style w:type="paragraph" w:customStyle="1" w:styleId="Pa0">
    <w:name w:val="Pa0"/>
    <w:basedOn w:val="Normal"/>
    <w:uiPriority w:val="99"/>
    <w:qFormat/>
    <w:rsid w:val="00814D99"/>
    <w:pPr>
      <w:spacing w:after="0" w:line="240" w:lineRule="auto"/>
    </w:pPr>
  </w:style>
  <w:style w:type="paragraph" w:customStyle="1" w:styleId="CM45">
    <w:name w:val="CM45"/>
    <w:basedOn w:val="Normal"/>
    <w:uiPriority w:val="99"/>
    <w:qFormat/>
    <w:rsid w:val="00814D99"/>
    <w:pPr>
      <w:spacing w:after="0" w:line="240" w:lineRule="auto"/>
    </w:pPr>
  </w:style>
  <w:style w:type="paragraph" w:customStyle="1" w:styleId="CM46">
    <w:name w:val="CM46"/>
    <w:basedOn w:val="Normal"/>
    <w:uiPriority w:val="99"/>
    <w:qFormat/>
    <w:rsid w:val="00814D99"/>
    <w:pPr>
      <w:spacing w:after="0" w:line="240" w:lineRule="auto"/>
    </w:pPr>
  </w:style>
  <w:style w:type="paragraph" w:customStyle="1" w:styleId="F4-NormalText">
    <w:name w:val="F4 - Normal Text"/>
    <w:basedOn w:val="Normal"/>
    <w:uiPriority w:val="99"/>
    <w:qFormat/>
    <w:rsid w:val="00814D99"/>
    <w:pPr>
      <w:spacing w:after="0" w:line="240" w:lineRule="auto"/>
    </w:pPr>
  </w:style>
  <w:style w:type="character" w:customStyle="1" w:styleId="Heading18">
    <w:name w:val="Heading #18_"/>
    <w:basedOn w:val="DefaultParagraphFont"/>
    <w:locked/>
    <w:rsid w:val="00814D99"/>
  </w:style>
  <w:style w:type="paragraph" w:customStyle="1" w:styleId="Heading180">
    <w:name w:val="Heading #18"/>
    <w:basedOn w:val="Normal"/>
    <w:qFormat/>
    <w:rsid w:val="00814D99"/>
    <w:pPr>
      <w:spacing w:after="0" w:line="240" w:lineRule="auto"/>
    </w:pPr>
  </w:style>
  <w:style w:type="character" w:customStyle="1" w:styleId="Picturecaption2">
    <w:name w:val="Picture caption (2)_"/>
    <w:basedOn w:val="DefaultParagraphFont"/>
    <w:locked/>
    <w:rsid w:val="00814D99"/>
  </w:style>
  <w:style w:type="paragraph" w:customStyle="1" w:styleId="Picturecaption20">
    <w:name w:val="Picture caption (2)"/>
    <w:basedOn w:val="Normal"/>
    <w:qFormat/>
    <w:rsid w:val="00814D99"/>
    <w:pPr>
      <w:spacing w:after="0" w:line="240" w:lineRule="auto"/>
    </w:pPr>
  </w:style>
  <w:style w:type="character" w:customStyle="1" w:styleId="Picturecaption">
    <w:name w:val="Picture caption_"/>
    <w:basedOn w:val="DefaultParagraphFont"/>
    <w:locked/>
    <w:rsid w:val="00814D99"/>
  </w:style>
  <w:style w:type="paragraph" w:customStyle="1" w:styleId="Picturecaption0">
    <w:name w:val="Picture caption"/>
    <w:basedOn w:val="Normal"/>
    <w:qFormat/>
    <w:rsid w:val="00814D99"/>
    <w:pPr>
      <w:spacing w:after="0" w:line="240" w:lineRule="auto"/>
    </w:pPr>
  </w:style>
  <w:style w:type="character" w:customStyle="1" w:styleId="Bodytext31">
    <w:name w:val="Body text (31)_"/>
    <w:basedOn w:val="DefaultParagraphFont"/>
    <w:locked/>
    <w:rsid w:val="00814D99"/>
  </w:style>
  <w:style w:type="paragraph" w:customStyle="1" w:styleId="Bodytext310">
    <w:name w:val="Body text (31)"/>
    <w:basedOn w:val="Normal"/>
    <w:qFormat/>
    <w:rsid w:val="00814D99"/>
    <w:pPr>
      <w:spacing w:after="0" w:line="240" w:lineRule="auto"/>
    </w:pPr>
  </w:style>
  <w:style w:type="character" w:customStyle="1" w:styleId="Heading22">
    <w:name w:val="Heading #22_"/>
    <w:basedOn w:val="DefaultParagraphFont"/>
    <w:locked/>
    <w:rsid w:val="00814D99"/>
  </w:style>
  <w:style w:type="paragraph" w:customStyle="1" w:styleId="Heading220">
    <w:name w:val="Heading #22"/>
    <w:basedOn w:val="Normal"/>
    <w:qFormat/>
    <w:rsid w:val="00814D99"/>
    <w:pPr>
      <w:spacing w:after="0" w:line="240" w:lineRule="auto"/>
    </w:pPr>
  </w:style>
  <w:style w:type="character" w:customStyle="1" w:styleId="Bodytext131">
    <w:name w:val="Body text (131)_"/>
    <w:basedOn w:val="DefaultParagraphFont"/>
    <w:locked/>
    <w:rsid w:val="00814D99"/>
  </w:style>
  <w:style w:type="paragraph" w:customStyle="1" w:styleId="Bodytext1310">
    <w:name w:val="Body text (131)"/>
    <w:basedOn w:val="Normal"/>
    <w:qFormat/>
    <w:rsid w:val="00814D99"/>
    <w:pPr>
      <w:spacing w:after="0" w:line="240" w:lineRule="auto"/>
    </w:pPr>
  </w:style>
  <w:style w:type="character" w:customStyle="1" w:styleId="Bodytext140">
    <w:name w:val="Body text (140)_"/>
    <w:basedOn w:val="DefaultParagraphFont"/>
    <w:locked/>
    <w:rsid w:val="00814D99"/>
  </w:style>
  <w:style w:type="paragraph" w:customStyle="1" w:styleId="Bodytext1400">
    <w:name w:val="Body text (140)"/>
    <w:basedOn w:val="Normal"/>
    <w:qFormat/>
    <w:rsid w:val="00814D99"/>
    <w:pPr>
      <w:spacing w:after="0" w:line="240" w:lineRule="auto"/>
    </w:pPr>
  </w:style>
  <w:style w:type="character" w:customStyle="1" w:styleId="Bodytext141">
    <w:name w:val="Body text (141)_"/>
    <w:basedOn w:val="DefaultParagraphFont"/>
    <w:locked/>
    <w:rsid w:val="00814D99"/>
  </w:style>
  <w:style w:type="paragraph" w:customStyle="1" w:styleId="Bodytext1410">
    <w:name w:val="Body text (141)"/>
    <w:basedOn w:val="Normal"/>
    <w:qFormat/>
    <w:rsid w:val="00814D99"/>
    <w:pPr>
      <w:spacing w:after="0" w:line="240" w:lineRule="auto"/>
    </w:pPr>
  </w:style>
  <w:style w:type="character" w:customStyle="1" w:styleId="Tableofcontents20">
    <w:name w:val="Table of contents (20)_"/>
    <w:basedOn w:val="DefaultParagraphFont"/>
    <w:locked/>
    <w:rsid w:val="00814D99"/>
  </w:style>
  <w:style w:type="paragraph" w:customStyle="1" w:styleId="Tableofcontents200">
    <w:name w:val="Table of contents (20)"/>
    <w:basedOn w:val="Normal"/>
    <w:qFormat/>
    <w:rsid w:val="00814D99"/>
    <w:pPr>
      <w:spacing w:after="0" w:line="240" w:lineRule="auto"/>
    </w:pPr>
  </w:style>
  <w:style w:type="character" w:customStyle="1" w:styleId="Tableofcontents21">
    <w:name w:val="Table of contents (21)_"/>
    <w:basedOn w:val="DefaultParagraphFont"/>
    <w:locked/>
    <w:rsid w:val="00814D99"/>
  </w:style>
  <w:style w:type="paragraph" w:customStyle="1" w:styleId="Tableofcontents210">
    <w:name w:val="Table of contents (21)"/>
    <w:basedOn w:val="Normal"/>
    <w:qFormat/>
    <w:rsid w:val="00814D99"/>
    <w:pPr>
      <w:spacing w:after="0" w:line="240" w:lineRule="auto"/>
    </w:pPr>
  </w:style>
  <w:style w:type="character" w:customStyle="1" w:styleId="Tableofcontents22">
    <w:name w:val="Table of contents (22)_"/>
    <w:basedOn w:val="DefaultParagraphFont"/>
    <w:locked/>
    <w:rsid w:val="00814D99"/>
  </w:style>
  <w:style w:type="paragraph" w:customStyle="1" w:styleId="Tableofcontents220">
    <w:name w:val="Table of contents (22)"/>
    <w:basedOn w:val="Normal"/>
    <w:qFormat/>
    <w:rsid w:val="00814D99"/>
    <w:pPr>
      <w:spacing w:after="0" w:line="240" w:lineRule="auto"/>
    </w:pPr>
  </w:style>
  <w:style w:type="character" w:customStyle="1" w:styleId="Bodytext142">
    <w:name w:val="Body text (142)_"/>
    <w:basedOn w:val="DefaultParagraphFont"/>
    <w:locked/>
    <w:rsid w:val="00814D99"/>
  </w:style>
  <w:style w:type="paragraph" w:customStyle="1" w:styleId="Bodytext1420">
    <w:name w:val="Body text (142)"/>
    <w:basedOn w:val="Normal"/>
    <w:qFormat/>
    <w:rsid w:val="00814D99"/>
    <w:pPr>
      <w:spacing w:after="0" w:line="240" w:lineRule="auto"/>
    </w:pPr>
  </w:style>
  <w:style w:type="character" w:customStyle="1" w:styleId="Bodytext143">
    <w:name w:val="Body text (143)_"/>
    <w:basedOn w:val="DefaultParagraphFont"/>
    <w:locked/>
    <w:rsid w:val="00814D99"/>
  </w:style>
  <w:style w:type="paragraph" w:customStyle="1" w:styleId="Bodytext1430">
    <w:name w:val="Body text (143)"/>
    <w:basedOn w:val="Normal"/>
    <w:qFormat/>
    <w:rsid w:val="00814D99"/>
    <w:pPr>
      <w:spacing w:after="0" w:line="240" w:lineRule="auto"/>
    </w:pPr>
  </w:style>
  <w:style w:type="character" w:customStyle="1" w:styleId="Bodytext144Exact">
    <w:name w:val="Body text (144) Exact"/>
    <w:basedOn w:val="DefaultParagraphFont"/>
    <w:locked/>
    <w:rsid w:val="00814D99"/>
  </w:style>
  <w:style w:type="paragraph" w:customStyle="1" w:styleId="Bodytext144">
    <w:name w:val="Body text (144)"/>
    <w:basedOn w:val="Normal"/>
    <w:qFormat/>
    <w:rsid w:val="00814D99"/>
    <w:pPr>
      <w:spacing w:after="0" w:line="240" w:lineRule="auto"/>
    </w:pPr>
  </w:style>
  <w:style w:type="character" w:customStyle="1" w:styleId="Bodytext145Exact">
    <w:name w:val="Body text (145) Exact"/>
    <w:basedOn w:val="DefaultParagraphFont"/>
    <w:locked/>
    <w:rsid w:val="00814D99"/>
  </w:style>
  <w:style w:type="paragraph" w:customStyle="1" w:styleId="Bodytext145">
    <w:name w:val="Body text (145)"/>
    <w:basedOn w:val="Normal"/>
    <w:qFormat/>
    <w:rsid w:val="00814D99"/>
    <w:pPr>
      <w:spacing w:after="0" w:line="240" w:lineRule="auto"/>
    </w:pPr>
  </w:style>
  <w:style w:type="character" w:customStyle="1" w:styleId="Bodytext146">
    <w:name w:val="Body text (146)_"/>
    <w:basedOn w:val="DefaultParagraphFont"/>
    <w:locked/>
    <w:rsid w:val="00814D99"/>
  </w:style>
  <w:style w:type="paragraph" w:customStyle="1" w:styleId="Bodytext1460">
    <w:name w:val="Body text (146)"/>
    <w:basedOn w:val="Normal"/>
    <w:qFormat/>
    <w:rsid w:val="00814D99"/>
    <w:pPr>
      <w:spacing w:after="0" w:line="240" w:lineRule="auto"/>
    </w:pPr>
  </w:style>
  <w:style w:type="character" w:customStyle="1" w:styleId="Heading23">
    <w:name w:val="Heading #23_"/>
    <w:basedOn w:val="DefaultParagraphFont"/>
    <w:locked/>
    <w:rsid w:val="00814D99"/>
  </w:style>
  <w:style w:type="paragraph" w:customStyle="1" w:styleId="Heading230">
    <w:name w:val="Heading #23"/>
    <w:basedOn w:val="Normal"/>
    <w:qFormat/>
    <w:rsid w:val="00814D99"/>
    <w:pPr>
      <w:spacing w:after="0" w:line="240" w:lineRule="auto"/>
    </w:pPr>
  </w:style>
  <w:style w:type="character" w:customStyle="1" w:styleId="Picturecaption36">
    <w:name w:val="Picture caption (36)_"/>
    <w:basedOn w:val="DefaultParagraphFont"/>
    <w:locked/>
    <w:rsid w:val="00814D99"/>
  </w:style>
  <w:style w:type="paragraph" w:customStyle="1" w:styleId="Picturecaption360">
    <w:name w:val="Picture caption (36)"/>
    <w:basedOn w:val="Normal"/>
    <w:qFormat/>
    <w:rsid w:val="00814D99"/>
    <w:pPr>
      <w:spacing w:after="0" w:line="240" w:lineRule="auto"/>
    </w:pPr>
  </w:style>
  <w:style w:type="character" w:customStyle="1" w:styleId="Picturecaption42">
    <w:name w:val="Picture caption (42)_"/>
    <w:basedOn w:val="DefaultParagraphFont"/>
    <w:locked/>
    <w:rsid w:val="00814D99"/>
  </w:style>
  <w:style w:type="paragraph" w:customStyle="1" w:styleId="Picturecaption420">
    <w:name w:val="Picture caption (42)"/>
    <w:basedOn w:val="Normal"/>
    <w:qFormat/>
    <w:rsid w:val="00814D99"/>
    <w:pPr>
      <w:spacing w:after="0" w:line="240" w:lineRule="auto"/>
    </w:pPr>
  </w:style>
  <w:style w:type="character" w:customStyle="1" w:styleId="Bodytext154">
    <w:name w:val="Body text (154)_"/>
    <w:basedOn w:val="DefaultParagraphFont"/>
    <w:locked/>
    <w:rsid w:val="00814D99"/>
  </w:style>
  <w:style w:type="paragraph" w:customStyle="1" w:styleId="Bodytext1540">
    <w:name w:val="Body text (154)"/>
    <w:basedOn w:val="Normal"/>
    <w:qFormat/>
    <w:rsid w:val="00814D99"/>
    <w:pPr>
      <w:spacing w:after="0" w:line="240" w:lineRule="auto"/>
    </w:pPr>
  </w:style>
  <w:style w:type="character" w:customStyle="1" w:styleId="Bodytext155">
    <w:name w:val="Body text (155)_"/>
    <w:basedOn w:val="DefaultParagraphFont"/>
    <w:locked/>
    <w:rsid w:val="00814D99"/>
  </w:style>
  <w:style w:type="paragraph" w:customStyle="1" w:styleId="Bodytext1550">
    <w:name w:val="Body text (155)"/>
    <w:basedOn w:val="Normal"/>
    <w:qFormat/>
    <w:rsid w:val="00814D99"/>
    <w:pPr>
      <w:spacing w:after="0" w:line="240" w:lineRule="auto"/>
    </w:pPr>
  </w:style>
  <w:style w:type="character" w:customStyle="1" w:styleId="Bodytext156">
    <w:name w:val="Body text (156)_"/>
    <w:basedOn w:val="DefaultParagraphFont"/>
    <w:locked/>
    <w:rsid w:val="00814D99"/>
  </w:style>
  <w:style w:type="paragraph" w:customStyle="1" w:styleId="Bodytext1560">
    <w:name w:val="Body text (156)"/>
    <w:basedOn w:val="Normal"/>
    <w:qFormat/>
    <w:rsid w:val="00814D99"/>
    <w:pPr>
      <w:spacing w:after="0" w:line="240" w:lineRule="auto"/>
    </w:pPr>
  </w:style>
  <w:style w:type="character" w:customStyle="1" w:styleId="Bodytext60">
    <w:name w:val="Body text (60)_"/>
    <w:basedOn w:val="DefaultParagraphFont"/>
    <w:locked/>
    <w:rsid w:val="00814D99"/>
  </w:style>
  <w:style w:type="paragraph" w:customStyle="1" w:styleId="Bodytext600">
    <w:name w:val="Body text (60)"/>
    <w:basedOn w:val="Normal"/>
    <w:qFormat/>
    <w:rsid w:val="00814D99"/>
    <w:pPr>
      <w:spacing w:after="0" w:line="240" w:lineRule="auto"/>
    </w:pPr>
  </w:style>
  <w:style w:type="character" w:customStyle="1" w:styleId="Bodytext158">
    <w:name w:val="Body text (158)_"/>
    <w:basedOn w:val="DefaultParagraphFont"/>
    <w:locked/>
    <w:rsid w:val="00814D99"/>
  </w:style>
  <w:style w:type="paragraph" w:customStyle="1" w:styleId="Bodytext1580">
    <w:name w:val="Body text (158)"/>
    <w:basedOn w:val="Normal"/>
    <w:qFormat/>
    <w:rsid w:val="00814D99"/>
    <w:pPr>
      <w:spacing w:after="0" w:line="240" w:lineRule="auto"/>
    </w:pPr>
  </w:style>
  <w:style w:type="character" w:customStyle="1" w:styleId="Bodytext159">
    <w:name w:val="Body text (159)_"/>
    <w:basedOn w:val="DefaultParagraphFont"/>
    <w:locked/>
    <w:rsid w:val="00814D99"/>
  </w:style>
  <w:style w:type="paragraph" w:customStyle="1" w:styleId="Bodytext1590">
    <w:name w:val="Body text (159)"/>
    <w:basedOn w:val="Normal"/>
    <w:qFormat/>
    <w:rsid w:val="00814D99"/>
    <w:pPr>
      <w:spacing w:after="0" w:line="240" w:lineRule="auto"/>
    </w:pPr>
  </w:style>
  <w:style w:type="character" w:customStyle="1" w:styleId="Bodytext160">
    <w:name w:val="Body text (160)_"/>
    <w:basedOn w:val="DefaultParagraphFont"/>
    <w:locked/>
    <w:rsid w:val="00814D99"/>
  </w:style>
  <w:style w:type="paragraph" w:customStyle="1" w:styleId="Bodytext1600">
    <w:name w:val="Body text (160)"/>
    <w:basedOn w:val="Normal"/>
    <w:qFormat/>
    <w:rsid w:val="00814D99"/>
    <w:pPr>
      <w:spacing w:after="0" w:line="240" w:lineRule="auto"/>
    </w:pPr>
  </w:style>
  <w:style w:type="character" w:customStyle="1" w:styleId="Picturecaption4">
    <w:name w:val="Picture caption (4)_"/>
    <w:basedOn w:val="DefaultParagraphFont"/>
    <w:locked/>
    <w:rsid w:val="00814D99"/>
  </w:style>
  <w:style w:type="paragraph" w:customStyle="1" w:styleId="Picturecaption40">
    <w:name w:val="Picture caption (4)"/>
    <w:basedOn w:val="Normal"/>
    <w:qFormat/>
    <w:rsid w:val="00814D99"/>
    <w:pPr>
      <w:spacing w:after="0" w:line="240" w:lineRule="auto"/>
    </w:pPr>
  </w:style>
  <w:style w:type="character" w:customStyle="1" w:styleId="Heading10">
    <w:name w:val="Heading #10_"/>
    <w:basedOn w:val="DefaultParagraphFont"/>
    <w:locked/>
    <w:rsid w:val="00814D99"/>
  </w:style>
  <w:style w:type="paragraph" w:customStyle="1" w:styleId="Heading100">
    <w:name w:val="Heading #10"/>
    <w:basedOn w:val="Normal"/>
    <w:qFormat/>
    <w:rsid w:val="00814D99"/>
    <w:pPr>
      <w:spacing w:after="0" w:line="240" w:lineRule="auto"/>
    </w:pPr>
  </w:style>
  <w:style w:type="character" w:customStyle="1" w:styleId="Picturecaption3">
    <w:name w:val="Picture caption (3)_"/>
    <w:basedOn w:val="DefaultParagraphFont"/>
    <w:locked/>
    <w:rsid w:val="00814D99"/>
  </w:style>
  <w:style w:type="paragraph" w:customStyle="1" w:styleId="Picturecaption30">
    <w:name w:val="Picture caption (3)"/>
    <w:basedOn w:val="Normal"/>
    <w:qFormat/>
    <w:rsid w:val="00814D99"/>
    <w:pPr>
      <w:spacing w:after="0" w:line="240" w:lineRule="auto"/>
    </w:pPr>
  </w:style>
  <w:style w:type="character" w:customStyle="1" w:styleId="Heading13">
    <w:name w:val="Heading #13_"/>
    <w:basedOn w:val="DefaultParagraphFont"/>
    <w:locked/>
    <w:rsid w:val="00814D99"/>
  </w:style>
  <w:style w:type="paragraph" w:customStyle="1" w:styleId="Heading130">
    <w:name w:val="Heading #13"/>
    <w:basedOn w:val="Normal"/>
    <w:qFormat/>
    <w:rsid w:val="00814D99"/>
    <w:pPr>
      <w:spacing w:after="0" w:line="240" w:lineRule="auto"/>
    </w:pPr>
  </w:style>
  <w:style w:type="character" w:customStyle="1" w:styleId="Heading92">
    <w:name w:val="Heading #9 (2)_"/>
    <w:basedOn w:val="DefaultParagraphFont"/>
    <w:locked/>
    <w:rsid w:val="00814D99"/>
  </w:style>
  <w:style w:type="paragraph" w:customStyle="1" w:styleId="Heading920">
    <w:name w:val="Heading #9 (2)"/>
    <w:basedOn w:val="Normal"/>
    <w:qFormat/>
    <w:rsid w:val="00814D99"/>
    <w:pPr>
      <w:spacing w:after="0" w:line="240" w:lineRule="auto"/>
    </w:pPr>
  </w:style>
  <w:style w:type="character" w:customStyle="1" w:styleId="Heading15">
    <w:name w:val="Heading #15_"/>
    <w:basedOn w:val="DefaultParagraphFont"/>
    <w:locked/>
    <w:rsid w:val="00814D99"/>
  </w:style>
  <w:style w:type="paragraph" w:customStyle="1" w:styleId="Heading150">
    <w:name w:val="Heading #15"/>
    <w:basedOn w:val="Normal"/>
    <w:qFormat/>
    <w:rsid w:val="00814D99"/>
    <w:pPr>
      <w:spacing w:after="0" w:line="240" w:lineRule="auto"/>
    </w:pPr>
  </w:style>
  <w:style w:type="character" w:customStyle="1" w:styleId="Bodytext38">
    <w:name w:val="Body text (38)_"/>
    <w:basedOn w:val="DefaultParagraphFont"/>
    <w:locked/>
    <w:rsid w:val="00814D99"/>
  </w:style>
  <w:style w:type="paragraph" w:customStyle="1" w:styleId="Bodytext380">
    <w:name w:val="Body text (38)"/>
    <w:basedOn w:val="Normal"/>
    <w:qFormat/>
    <w:rsid w:val="00814D99"/>
    <w:pPr>
      <w:spacing w:after="0" w:line="240" w:lineRule="auto"/>
    </w:pPr>
  </w:style>
  <w:style w:type="character" w:customStyle="1" w:styleId="Heading17">
    <w:name w:val="Heading #17_"/>
    <w:basedOn w:val="DefaultParagraphFont"/>
    <w:locked/>
    <w:rsid w:val="00814D99"/>
  </w:style>
  <w:style w:type="paragraph" w:customStyle="1" w:styleId="Heading170">
    <w:name w:val="Heading #17"/>
    <w:basedOn w:val="Normal"/>
    <w:qFormat/>
    <w:rsid w:val="00814D99"/>
    <w:pPr>
      <w:spacing w:after="0" w:line="240" w:lineRule="auto"/>
    </w:pPr>
  </w:style>
  <w:style w:type="character" w:customStyle="1" w:styleId="Bodytext97Exact">
    <w:name w:val="Body text (97) Exact"/>
    <w:basedOn w:val="DefaultParagraphFont"/>
    <w:locked/>
    <w:rsid w:val="00814D99"/>
  </w:style>
  <w:style w:type="paragraph" w:customStyle="1" w:styleId="Bodytext97">
    <w:name w:val="Body text (97)"/>
    <w:basedOn w:val="Normal"/>
    <w:qFormat/>
    <w:rsid w:val="00814D99"/>
    <w:pPr>
      <w:spacing w:after="0" w:line="240" w:lineRule="auto"/>
    </w:pPr>
  </w:style>
  <w:style w:type="character" w:customStyle="1" w:styleId="Bodytext42">
    <w:name w:val="Body text (42)_"/>
    <w:basedOn w:val="DefaultParagraphFont"/>
    <w:locked/>
    <w:rsid w:val="00814D99"/>
  </w:style>
  <w:style w:type="paragraph" w:customStyle="1" w:styleId="Bodytext420">
    <w:name w:val="Body text (42)"/>
    <w:basedOn w:val="Normal"/>
    <w:qFormat/>
    <w:rsid w:val="00814D99"/>
    <w:pPr>
      <w:spacing w:after="0" w:line="240" w:lineRule="auto"/>
    </w:pPr>
  </w:style>
  <w:style w:type="character" w:customStyle="1" w:styleId="Picturecaption9">
    <w:name w:val="Picture caption (9)_"/>
    <w:basedOn w:val="DefaultParagraphFont"/>
    <w:locked/>
    <w:rsid w:val="00814D99"/>
  </w:style>
  <w:style w:type="paragraph" w:customStyle="1" w:styleId="Picturecaption90">
    <w:name w:val="Picture caption (9)"/>
    <w:basedOn w:val="Normal"/>
    <w:qFormat/>
    <w:rsid w:val="00814D99"/>
    <w:pPr>
      <w:spacing w:after="0" w:line="240" w:lineRule="auto"/>
    </w:pPr>
  </w:style>
  <w:style w:type="character" w:customStyle="1" w:styleId="Bodytext96Exact">
    <w:name w:val="Body text (96) Exact"/>
    <w:basedOn w:val="DefaultParagraphFont"/>
    <w:locked/>
    <w:rsid w:val="00814D99"/>
  </w:style>
  <w:style w:type="paragraph" w:customStyle="1" w:styleId="Bodytext96">
    <w:name w:val="Body text (96)"/>
    <w:basedOn w:val="Normal"/>
    <w:qFormat/>
    <w:rsid w:val="00814D99"/>
    <w:pPr>
      <w:spacing w:after="0" w:line="240" w:lineRule="auto"/>
    </w:pPr>
  </w:style>
  <w:style w:type="character" w:customStyle="1" w:styleId="Heading142">
    <w:name w:val="Heading #14 (2)_"/>
    <w:basedOn w:val="DefaultParagraphFont"/>
    <w:locked/>
    <w:rsid w:val="00814D99"/>
  </w:style>
  <w:style w:type="paragraph" w:customStyle="1" w:styleId="Heading1420">
    <w:name w:val="Heading #14 (2)"/>
    <w:basedOn w:val="Normal"/>
    <w:qFormat/>
    <w:rsid w:val="00814D99"/>
    <w:pPr>
      <w:spacing w:after="0" w:line="240" w:lineRule="auto"/>
    </w:pPr>
  </w:style>
  <w:style w:type="character" w:customStyle="1" w:styleId="Picturecaption31">
    <w:name w:val="Picture caption (31)_"/>
    <w:basedOn w:val="DefaultParagraphFont"/>
    <w:locked/>
    <w:rsid w:val="00814D99"/>
  </w:style>
  <w:style w:type="paragraph" w:customStyle="1" w:styleId="Picturecaption310">
    <w:name w:val="Picture caption (31)"/>
    <w:basedOn w:val="Normal"/>
    <w:qFormat/>
    <w:rsid w:val="00814D99"/>
    <w:pPr>
      <w:spacing w:after="0" w:line="240" w:lineRule="auto"/>
    </w:pPr>
  </w:style>
  <w:style w:type="character" w:customStyle="1" w:styleId="Picturecaption27">
    <w:name w:val="Picture caption (27)_"/>
    <w:basedOn w:val="DefaultParagraphFont"/>
    <w:locked/>
    <w:rsid w:val="00814D99"/>
  </w:style>
  <w:style w:type="paragraph" w:customStyle="1" w:styleId="Picturecaption270">
    <w:name w:val="Picture caption (27)"/>
    <w:basedOn w:val="Normal"/>
    <w:qFormat/>
    <w:rsid w:val="00814D99"/>
    <w:pPr>
      <w:spacing w:after="0" w:line="240" w:lineRule="auto"/>
    </w:pPr>
  </w:style>
  <w:style w:type="character" w:customStyle="1" w:styleId="Bodytext43Exact">
    <w:name w:val="Body text (43) Exact"/>
    <w:basedOn w:val="DefaultParagraphFont"/>
    <w:locked/>
    <w:rsid w:val="00814D99"/>
  </w:style>
  <w:style w:type="paragraph" w:customStyle="1" w:styleId="Bodytext43">
    <w:name w:val="Body text (43)"/>
    <w:basedOn w:val="Normal"/>
    <w:qFormat/>
    <w:rsid w:val="00814D99"/>
    <w:pPr>
      <w:spacing w:after="0" w:line="240" w:lineRule="auto"/>
    </w:pPr>
  </w:style>
  <w:style w:type="character" w:customStyle="1" w:styleId="Bodytext109">
    <w:name w:val="Body text (109)_"/>
    <w:basedOn w:val="DefaultParagraphFont"/>
    <w:locked/>
    <w:rsid w:val="00814D99"/>
  </w:style>
  <w:style w:type="paragraph" w:customStyle="1" w:styleId="Bodytext1090">
    <w:name w:val="Body text (109)"/>
    <w:basedOn w:val="Normal"/>
    <w:qFormat/>
    <w:rsid w:val="00814D99"/>
    <w:pPr>
      <w:spacing w:after="0" w:line="240" w:lineRule="auto"/>
    </w:pPr>
  </w:style>
  <w:style w:type="character" w:customStyle="1" w:styleId="Bodytext110">
    <w:name w:val="Body text (110)_"/>
    <w:basedOn w:val="DefaultParagraphFont"/>
    <w:locked/>
    <w:rsid w:val="00814D99"/>
  </w:style>
  <w:style w:type="paragraph" w:customStyle="1" w:styleId="Bodytext1100">
    <w:name w:val="Body text (110)"/>
    <w:basedOn w:val="Normal"/>
    <w:qFormat/>
    <w:rsid w:val="00814D99"/>
    <w:pPr>
      <w:spacing w:after="0" w:line="240" w:lineRule="auto"/>
    </w:pPr>
  </w:style>
  <w:style w:type="character" w:customStyle="1" w:styleId="Bodytext111">
    <w:name w:val="Body text (111)_"/>
    <w:basedOn w:val="DefaultParagraphFont"/>
    <w:locked/>
    <w:rsid w:val="00814D99"/>
  </w:style>
  <w:style w:type="paragraph" w:customStyle="1" w:styleId="Bodytext1110">
    <w:name w:val="Body text (111)"/>
    <w:basedOn w:val="Normal"/>
    <w:qFormat/>
    <w:rsid w:val="00814D99"/>
    <w:pPr>
      <w:spacing w:after="0" w:line="240" w:lineRule="auto"/>
    </w:pPr>
  </w:style>
  <w:style w:type="character" w:customStyle="1" w:styleId="Tablecaption7">
    <w:name w:val="Table caption (7)_"/>
    <w:basedOn w:val="DefaultParagraphFont"/>
    <w:locked/>
    <w:rsid w:val="00814D99"/>
  </w:style>
  <w:style w:type="paragraph" w:customStyle="1" w:styleId="Tablecaption70">
    <w:name w:val="Table caption (7)"/>
    <w:basedOn w:val="Normal"/>
    <w:qFormat/>
    <w:rsid w:val="00814D99"/>
    <w:pPr>
      <w:spacing w:after="0" w:line="240" w:lineRule="auto"/>
    </w:pPr>
  </w:style>
  <w:style w:type="character" w:customStyle="1" w:styleId="Bodytext112">
    <w:name w:val="Body text (112)_"/>
    <w:basedOn w:val="DefaultParagraphFont"/>
    <w:locked/>
    <w:rsid w:val="00814D99"/>
  </w:style>
  <w:style w:type="paragraph" w:customStyle="1" w:styleId="Bodytext1120">
    <w:name w:val="Body text (112)"/>
    <w:basedOn w:val="Normal"/>
    <w:qFormat/>
    <w:rsid w:val="00814D99"/>
    <w:pPr>
      <w:spacing w:after="0" w:line="240" w:lineRule="auto"/>
    </w:pPr>
  </w:style>
  <w:style w:type="character" w:customStyle="1" w:styleId="Bodytext113">
    <w:name w:val="Body text (113)_"/>
    <w:basedOn w:val="DefaultParagraphFont"/>
    <w:locked/>
    <w:rsid w:val="00814D99"/>
  </w:style>
  <w:style w:type="paragraph" w:customStyle="1" w:styleId="Bodytext1130">
    <w:name w:val="Body text (113)"/>
    <w:basedOn w:val="Normal"/>
    <w:qFormat/>
    <w:rsid w:val="00814D99"/>
    <w:pPr>
      <w:spacing w:after="0" w:line="240" w:lineRule="auto"/>
    </w:pPr>
  </w:style>
  <w:style w:type="character" w:customStyle="1" w:styleId="Tableofcontents10">
    <w:name w:val="Table of contents (10)_"/>
    <w:basedOn w:val="DefaultParagraphFont"/>
    <w:locked/>
    <w:rsid w:val="00814D99"/>
  </w:style>
  <w:style w:type="paragraph" w:customStyle="1" w:styleId="Tableofcontents100">
    <w:name w:val="Table of contents (10)"/>
    <w:basedOn w:val="Normal"/>
    <w:qFormat/>
    <w:rsid w:val="00814D99"/>
    <w:pPr>
      <w:spacing w:after="0" w:line="240" w:lineRule="auto"/>
    </w:pPr>
  </w:style>
  <w:style w:type="character" w:customStyle="1" w:styleId="Tableofcontents12">
    <w:name w:val="Table of contents (12)_"/>
    <w:basedOn w:val="DefaultParagraphFont"/>
    <w:locked/>
    <w:rsid w:val="00814D99"/>
  </w:style>
  <w:style w:type="paragraph" w:customStyle="1" w:styleId="Tableofcontents120">
    <w:name w:val="Table of contents (12)"/>
    <w:basedOn w:val="Normal"/>
    <w:qFormat/>
    <w:rsid w:val="00814D99"/>
    <w:pPr>
      <w:spacing w:after="0" w:line="240" w:lineRule="auto"/>
    </w:pPr>
  </w:style>
  <w:style w:type="character" w:customStyle="1" w:styleId="Tableofcontents14">
    <w:name w:val="Table of contents (14)_"/>
    <w:basedOn w:val="DefaultParagraphFont"/>
    <w:locked/>
    <w:rsid w:val="00814D99"/>
  </w:style>
  <w:style w:type="paragraph" w:customStyle="1" w:styleId="Tableofcontents140">
    <w:name w:val="Table of contents (14)"/>
    <w:basedOn w:val="Normal"/>
    <w:qFormat/>
    <w:rsid w:val="00814D99"/>
    <w:pPr>
      <w:spacing w:after="0" w:line="240" w:lineRule="auto"/>
    </w:pPr>
  </w:style>
  <w:style w:type="character" w:customStyle="1" w:styleId="Heading162">
    <w:name w:val="Heading #16 (2)_"/>
    <w:basedOn w:val="DefaultParagraphFont"/>
    <w:locked/>
    <w:rsid w:val="00814D99"/>
  </w:style>
  <w:style w:type="paragraph" w:customStyle="1" w:styleId="Heading1620">
    <w:name w:val="Heading #16 (2)"/>
    <w:basedOn w:val="Normal"/>
    <w:qFormat/>
    <w:rsid w:val="00814D99"/>
    <w:pPr>
      <w:spacing w:after="0" w:line="240" w:lineRule="auto"/>
    </w:pPr>
  </w:style>
  <w:style w:type="character" w:customStyle="1" w:styleId="StyleStyle4LatinTimesNewRomanAsianSimSunChar">
    <w:name w:val="Style Style4 + (Latin) Times New Roman (Asian) SimSun Char"/>
    <w:locked/>
    <w:rsid w:val="00814D99"/>
  </w:style>
  <w:style w:type="paragraph" w:customStyle="1" w:styleId="StyleStyle4LatinTimesNewRomanAsianSimSun">
    <w:name w:val="Style Style4 + (Latin) Times New Roman (Asian) SimSun"/>
    <w:basedOn w:val="medium-normal"/>
    <w:qFormat/>
    <w:rsid w:val="00814D99"/>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814D99"/>
  </w:style>
  <w:style w:type="paragraph" w:customStyle="1" w:styleId="StyleUnderlineCharLatinTimesNewRomanAsianSimSun">
    <w:name w:val="Style Underline Char + (Latin) Times New Roman (Asian) SimSun"/>
    <w:basedOn w:val="Normal"/>
    <w:qFormat/>
    <w:rsid w:val="00814D99"/>
    <w:pPr>
      <w:spacing w:after="0" w:line="240" w:lineRule="auto"/>
    </w:pPr>
  </w:style>
  <w:style w:type="character" w:customStyle="1" w:styleId="StyleUnderlineCharLatinTimesNewRomanAsianSimSunBoldChar">
    <w:name w:val="Style Underline Char + (Latin) Times New Roman (Asian) SimSun Bold Char"/>
    <w:locked/>
    <w:rsid w:val="00814D99"/>
  </w:style>
  <w:style w:type="paragraph" w:customStyle="1" w:styleId="StyleUnderlineCharLatinTimesNewRomanAsianSimSunBold">
    <w:name w:val="Style Underline Char + (Latin) Times New Roman (Asian) SimSun Bold"/>
    <w:basedOn w:val="Normal"/>
    <w:qFormat/>
    <w:rsid w:val="00814D99"/>
    <w:pPr>
      <w:spacing w:after="0" w:line="240" w:lineRule="auto"/>
    </w:pPr>
  </w:style>
  <w:style w:type="character" w:customStyle="1" w:styleId="StyleStyle1BoldChar">
    <w:name w:val="Style Style1 + Bold Char"/>
    <w:locked/>
    <w:rsid w:val="00814D99"/>
  </w:style>
  <w:style w:type="paragraph" w:customStyle="1" w:styleId="StyleStyle1Bold">
    <w:name w:val="Style Style1 + Bold"/>
    <w:basedOn w:val="Cites"/>
    <w:qFormat/>
    <w:rsid w:val="00814D99"/>
    <w:pPr>
      <w:widowControl/>
    </w:pPr>
    <w:rPr>
      <w:noProof/>
      <w:szCs w:val="20"/>
    </w:rPr>
  </w:style>
  <w:style w:type="character" w:customStyle="1" w:styleId="StyleBoldandUnderlineChar11ptChar">
    <w:name w:val="Style Bold and Underline Char + 11 pt Char"/>
    <w:locked/>
    <w:rsid w:val="00814D99"/>
  </w:style>
  <w:style w:type="paragraph" w:customStyle="1" w:styleId="StyleBoldandUnderlineChar11pt">
    <w:name w:val="Style Bold and Underline Char + 11 pt"/>
    <w:basedOn w:val="UnreadText"/>
    <w:qFormat/>
    <w:rsid w:val="00814D99"/>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814D99"/>
  </w:style>
  <w:style w:type="paragraph" w:customStyle="1" w:styleId="StyleStyleStyle4LatinTimesNewRomanAsianSimSunBold">
    <w:name w:val="Style Style Style4 + (Latin) Times New Roman (Asian) SimSun Bold +"/>
    <w:basedOn w:val="Normal"/>
    <w:qFormat/>
    <w:rsid w:val="00814D99"/>
    <w:pPr>
      <w:spacing w:after="0" w:line="240" w:lineRule="auto"/>
    </w:pPr>
  </w:style>
  <w:style w:type="character" w:customStyle="1" w:styleId="StyleStyle4BoldChar">
    <w:name w:val="Style Style4 + Bold Char"/>
    <w:locked/>
    <w:rsid w:val="00814D99"/>
  </w:style>
  <w:style w:type="paragraph" w:customStyle="1" w:styleId="StyleStyle4Bold">
    <w:name w:val="Style Style4 + Bold"/>
    <w:basedOn w:val="medium-normal"/>
    <w:qFormat/>
    <w:rsid w:val="00814D99"/>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814D99"/>
  </w:style>
  <w:style w:type="paragraph" w:customStyle="1" w:styleId="StyleStyle411ptBorderSinglesolidlineAuto05ptL">
    <w:name w:val="Style Style4 + 11 pt Border: : (Single solid line Auto  0.5 pt L..."/>
    <w:basedOn w:val="medium-normal"/>
    <w:qFormat/>
    <w:rsid w:val="00814D99"/>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814D99"/>
  </w:style>
  <w:style w:type="paragraph" w:customStyle="1" w:styleId="StyleStyle49ptBoldBorderSinglesolidlineAuto05">
    <w:name w:val="Style Style4 + 9 pt Bold Border: : (Single solid line Auto  0.5..."/>
    <w:basedOn w:val="medium-normal"/>
    <w:qFormat/>
    <w:rsid w:val="00814D99"/>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814D99"/>
  </w:style>
  <w:style w:type="paragraph" w:customStyle="1" w:styleId="StyleStyle49ptBorderSinglesolidlineAuto05ptLi">
    <w:name w:val="Style Style4 + 9 pt Border: : (Single solid line Auto  0.5 pt Li..."/>
    <w:basedOn w:val="medium-normal"/>
    <w:next w:val="hotroute1"/>
    <w:qFormat/>
    <w:rsid w:val="00814D99"/>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814D99"/>
  </w:style>
  <w:style w:type="paragraph" w:customStyle="1" w:styleId="UnderlineCharCharCharCharChar">
    <w:name w:val="Underline Char Char Char Char Char"/>
    <w:basedOn w:val="Normal"/>
    <w:next w:val="BlockHeaderHidden"/>
    <w:qFormat/>
    <w:rsid w:val="00814D99"/>
    <w:pPr>
      <w:spacing w:after="0" w:line="240" w:lineRule="auto"/>
    </w:pPr>
  </w:style>
  <w:style w:type="character" w:customStyle="1" w:styleId="TextsmallChar">
    <w:name w:val="Textsmall Char"/>
    <w:locked/>
    <w:rsid w:val="00814D99"/>
  </w:style>
  <w:style w:type="paragraph" w:customStyle="1" w:styleId="Textsmall0">
    <w:name w:val="Textsmall"/>
    <w:basedOn w:val="Normal"/>
    <w:next w:val="Normal"/>
    <w:qFormat/>
    <w:rsid w:val="00814D99"/>
    <w:pPr>
      <w:spacing w:after="0" w:line="240" w:lineRule="auto"/>
    </w:pPr>
  </w:style>
  <w:style w:type="paragraph" w:customStyle="1" w:styleId="hotroute1">
    <w:name w:val="hot route!"/>
    <w:basedOn w:val="Normal"/>
    <w:next w:val="UnderlinePara"/>
    <w:qFormat/>
    <w:rsid w:val="00814D99"/>
    <w:pPr>
      <w:spacing w:after="0" w:line="240" w:lineRule="auto"/>
    </w:pPr>
  </w:style>
  <w:style w:type="character" w:customStyle="1" w:styleId="BlockHeaderHiddenChar">
    <w:name w:val="Block Header Hidden Char"/>
    <w:basedOn w:val="DefaultParagraphFont"/>
    <w:locked/>
    <w:rsid w:val="00814D99"/>
  </w:style>
  <w:style w:type="paragraph" w:customStyle="1" w:styleId="BlockHeaderHidden">
    <w:name w:val="Block Header Hidden"/>
    <w:basedOn w:val="Normal"/>
    <w:next w:val="Stylecardtext8pt"/>
    <w:autoRedefine/>
    <w:qFormat/>
    <w:rsid w:val="00814D99"/>
    <w:pPr>
      <w:spacing w:after="0" w:line="240" w:lineRule="auto"/>
    </w:pPr>
  </w:style>
  <w:style w:type="paragraph" w:customStyle="1" w:styleId="txgreen">
    <w:name w:val="txgreen"/>
    <w:basedOn w:val="Normal"/>
    <w:uiPriority w:val="99"/>
    <w:qFormat/>
    <w:rsid w:val="00814D99"/>
    <w:pPr>
      <w:spacing w:after="0" w:line="240" w:lineRule="auto"/>
    </w:pPr>
  </w:style>
  <w:style w:type="paragraph" w:customStyle="1" w:styleId="rtecenter">
    <w:name w:val="rtecenter"/>
    <w:basedOn w:val="Normal"/>
    <w:uiPriority w:val="99"/>
    <w:qFormat/>
    <w:rsid w:val="00814D99"/>
    <w:pPr>
      <w:spacing w:after="0" w:line="240" w:lineRule="auto"/>
    </w:pPr>
  </w:style>
  <w:style w:type="paragraph" w:customStyle="1" w:styleId="StyleHeading4TagBigcardNotBold">
    <w:name w:val="Style Heading 4TagBig card + Not Bold"/>
    <w:basedOn w:val="Heading4"/>
    <w:qFormat/>
    <w:rsid w:val="00814D99"/>
    <w:pPr>
      <w:spacing w:before="200" w:line="240" w:lineRule="auto"/>
    </w:pPr>
    <w:rPr>
      <w:iCs/>
      <w:sz w:val="22"/>
    </w:rPr>
  </w:style>
  <w:style w:type="paragraph" w:customStyle="1" w:styleId="Stylecardtext5pt">
    <w:name w:val="Style card text + 5 pt"/>
    <w:basedOn w:val="Normal"/>
    <w:qFormat/>
    <w:rsid w:val="00814D99"/>
    <w:pPr>
      <w:spacing w:after="0" w:line="240" w:lineRule="auto"/>
    </w:pPr>
  </w:style>
  <w:style w:type="character" w:customStyle="1" w:styleId="F7-SmallFont">
    <w:name w:val="F7 - Small Font"/>
    <w:rsid w:val="00814D99"/>
  </w:style>
  <w:style w:type="character" w:customStyle="1" w:styleId="StyleLatinGaramond9ptUnderline">
    <w:name w:val="Style (Latin) Garamond 9 pt Underline"/>
    <w:rsid w:val="00814D99"/>
  </w:style>
  <w:style w:type="character" w:customStyle="1" w:styleId="tkrname">
    <w:name w:val="tkrname"/>
    <w:basedOn w:val="DefaultParagraphFont"/>
    <w:rsid w:val="00814D99"/>
  </w:style>
  <w:style w:type="character" w:customStyle="1" w:styleId="tkrchange">
    <w:name w:val="tkrchange"/>
    <w:basedOn w:val="DefaultParagraphFont"/>
    <w:rsid w:val="00814D99"/>
  </w:style>
  <w:style w:type="character" w:customStyle="1" w:styleId="l9">
    <w:name w:val="l9"/>
    <w:basedOn w:val="DefaultParagraphFont"/>
    <w:rsid w:val="00814D99"/>
  </w:style>
  <w:style w:type="character" w:customStyle="1" w:styleId="l8">
    <w:name w:val="l8"/>
    <w:basedOn w:val="DefaultParagraphFont"/>
    <w:rsid w:val="00814D99"/>
  </w:style>
  <w:style w:type="character" w:customStyle="1" w:styleId="l6">
    <w:name w:val="l6"/>
    <w:basedOn w:val="DefaultParagraphFont"/>
    <w:rsid w:val="00814D99"/>
  </w:style>
  <w:style w:type="character" w:customStyle="1" w:styleId="l7">
    <w:name w:val="l7"/>
    <w:basedOn w:val="DefaultParagraphFont"/>
    <w:rsid w:val="00814D99"/>
  </w:style>
  <w:style w:type="character" w:customStyle="1" w:styleId="ellipsistext">
    <w:name w:val="ellipsis_text"/>
    <w:basedOn w:val="DefaultParagraphFont"/>
    <w:rsid w:val="00814D99"/>
  </w:style>
  <w:style w:type="character" w:customStyle="1" w:styleId="referencediv">
    <w:name w:val="referencediv"/>
    <w:basedOn w:val="DefaultParagraphFont"/>
    <w:rsid w:val="00814D99"/>
  </w:style>
  <w:style w:type="character" w:customStyle="1" w:styleId="A3">
    <w:name w:val="A3"/>
    <w:uiPriority w:val="99"/>
    <w:rsid w:val="00814D99"/>
  </w:style>
  <w:style w:type="character" w:customStyle="1" w:styleId="cite0">
    <w:name w:val="cite0"/>
    <w:rsid w:val="00814D99"/>
  </w:style>
  <w:style w:type="character" w:customStyle="1" w:styleId="hilite1">
    <w:name w:val="hilite1"/>
    <w:rsid w:val="00814D99"/>
  </w:style>
  <w:style w:type="character" w:customStyle="1" w:styleId="Style8pt1">
    <w:name w:val="Style 8 pt1"/>
    <w:basedOn w:val="DefaultParagraphFont"/>
    <w:rsid w:val="00814D99"/>
  </w:style>
  <w:style w:type="character" w:customStyle="1" w:styleId="qlabel">
    <w:name w:val="q_label"/>
    <w:rsid w:val="00814D99"/>
  </w:style>
  <w:style w:type="character" w:customStyle="1" w:styleId="alabel">
    <w:name w:val="a_label"/>
    <w:rsid w:val="00814D99"/>
  </w:style>
  <w:style w:type="character" w:customStyle="1" w:styleId="StyleStyle4CharTimesNewRoman11pt">
    <w:name w:val="Style Style4 Char + Times New Roman 11 pt"/>
    <w:rsid w:val="00814D99"/>
  </w:style>
  <w:style w:type="character" w:customStyle="1" w:styleId="Aunderline">
    <w:name w:val="Aunderline"/>
    <w:qFormat/>
    <w:rsid w:val="00814D99"/>
  </w:style>
  <w:style w:type="character" w:customStyle="1" w:styleId="desc">
    <w:name w:val="desc"/>
    <w:basedOn w:val="DefaultParagraphFont"/>
    <w:rsid w:val="00814D99"/>
  </w:style>
  <w:style w:type="character" w:customStyle="1" w:styleId="titleauthoretc">
    <w:name w:val="titleauthoretc"/>
    <w:rsid w:val="00814D99"/>
  </w:style>
  <w:style w:type="character" w:customStyle="1" w:styleId="in-top">
    <w:name w:val="in-top"/>
    <w:rsid w:val="00814D99"/>
  </w:style>
  <w:style w:type="character" w:customStyle="1" w:styleId="nukeled">
    <w:name w:val="nukeled"/>
    <w:rsid w:val="00814D99"/>
  </w:style>
  <w:style w:type="character" w:customStyle="1" w:styleId="contextlyrelated">
    <w:name w:val="contextly_related"/>
    <w:rsid w:val="00814D99"/>
  </w:style>
  <w:style w:type="character" w:customStyle="1" w:styleId="in-right">
    <w:name w:val="in-right"/>
    <w:rsid w:val="00814D99"/>
  </w:style>
  <w:style w:type="character" w:customStyle="1" w:styleId="adtext">
    <w:name w:val="ad_text"/>
    <w:rsid w:val="00814D99"/>
  </w:style>
  <w:style w:type="character" w:customStyle="1" w:styleId="linkrow">
    <w:name w:val="link_row"/>
    <w:rsid w:val="00814D99"/>
  </w:style>
  <w:style w:type="character" w:customStyle="1" w:styleId="revision-date">
    <w:name w:val="revision-date"/>
    <w:rsid w:val="00814D99"/>
  </w:style>
  <w:style w:type="character" w:customStyle="1" w:styleId="facebook-share">
    <w:name w:val="facebook-share"/>
    <w:rsid w:val="00814D99"/>
  </w:style>
  <w:style w:type="character" w:customStyle="1" w:styleId="facebook-share-label">
    <w:name w:val="facebook-share-label"/>
    <w:rsid w:val="00814D99"/>
  </w:style>
  <w:style w:type="character" w:customStyle="1" w:styleId="cap">
    <w:name w:val="cap"/>
    <w:rsid w:val="00814D99"/>
  </w:style>
  <w:style w:type="character" w:customStyle="1" w:styleId="share">
    <w:name w:val="share"/>
    <w:rsid w:val="00814D99"/>
  </w:style>
  <w:style w:type="character" w:customStyle="1" w:styleId="ata11y">
    <w:name w:val="at_a11y"/>
    <w:rsid w:val="00814D99"/>
  </w:style>
  <w:style w:type="character" w:customStyle="1" w:styleId="tpk">
    <w:name w:val="tpk"/>
    <w:rsid w:val="00814D99"/>
  </w:style>
  <w:style w:type="character" w:customStyle="1" w:styleId="A24">
    <w:name w:val="A24"/>
    <w:uiPriority w:val="99"/>
    <w:rsid w:val="00814D99"/>
  </w:style>
  <w:style w:type="character" w:customStyle="1" w:styleId="A25">
    <w:name w:val="A25"/>
    <w:uiPriority w:val="99"/>
    <w:rsid w:val="00814D99"/>
  </w:style>
  <w:style w:type="character" w:customStyle="1" w:styleId="Headerorfooter">
    <w:name w:val="Header or footer_"/>
    <w:basedOn w:val="DefaultParagraphFont"/>
    <w:rsid w:val="00814D99"/>
  </w:style>
  <w:style w:type="character" w:customStyle="1" w:styleId="Bodytext21">
    <w:name w:val="Body text (2)_"/>
    <w:basedOn w:val="DefaultParagraphFont"/>
    <w:rsid w:val="00814D99"/>
  </w:style>
  <w:style w:type="character" w:customStyle="1" w:styleId="Bodytext22">
    <w:name w:val="Body text (2)"/>
    <w:basedOn w:val="Bodytext30"/>
    <w:rsid w:val="00814D99"/>
  </w:style>
  <w:style w:type="character" w:customStyle="1" w:styleId="Headerorfooter0">
    <w:name w:val="Header or footer"/>
    <w:basedOn w:val="Bodytext100"/>
    <w:rsid w:val="00814D99"/>
    <w:rPr>
      <w:shd w:val="clear" w:color="auto" w:fill="FFFFFF"/>
    </w:rPr>
  </w:style>
  <w:style w:type="character" w:customStyle="1" w:styleId="Bodytext32">
    <w:name w:val="Body text (3)_"/>
    <w:basedOn w:val="DefaultParagraphFont"/>
    <w:rsid w:val="00814D99"/>
  </w:style>
  <w:style w:type="character" w:customStyle="1" w:styleId="Bodytext31Exact">
    <w:name w:val="Body text (31) Exact"/>
    <w:basedOn w:val="DefaultParagraphFont"/>
    <w:rsid w:val="00814D99"/>
  </w:style>
  <w:style w:type="character" w:customStyle="1" w:styleId="Bodytext100">
    <w:name w:val="Body text (10)_"/>
    <w:basedOn w:val="DefaultParagraphFont"/>
    <w:link w:val="Bodytext101"/>
    <w:uiPriority w:val="99"/>
    <w:rsid w:val="00814D99"/>
    <w:rPr>
      <w:shd w:val="clear" w:color="auto" w:fill="FFFFFF"/>
    </w:rPr>
  </w:style>
  <w:style w:type="character" w:customStyle="1" w:styleId="Bodytext30">
    <w:name w:val="Body text (3)"/>
    <w:basedOn w:val="Bodytext3Spacing0ptExact"/>
    <w:rsid w:val="00814D99"/>
  </w:style>
  <w:style w:type="character" w:customStyle="1" w:styleId="Bodytext46">
    <w:name w:val="Body text (46)_"/>
    <w:basedOn w:val="DefaultParagraphFont"/>
    <w:rsid w:val="00814D99"/>
  </w:style>
  <w:style w:type="character" w:customStyle="1" w:styleId="Bodytext51">
    <w:name w:val="Body text (51)_"/>
    <w:basedOn w:val="DefaultParagraphFont"/>
    <w:rsid w:val="00814D99"/>
  </w:style>
  <w:style w:type="character" w:customStyle="1" w:styleId="Bodytext34">
    <w:name w:val="Body text (34)_"/>
    <w:basedOn w:val="DefaultParagraphFont"/>
    <w:rsid w:val="00814D99"/>
  </w:style>
  <w:style w:type="character" w:customStyle="1" w:styleId="Bodytext3Spacing0ptExact">
    <w:name w:val="Body text (3) + Spacing 0 pt Exact"/>
    <w:rsid w:val="00814D99"/>
  </w:style>
  <w:style w:type="character" w:customStyle="1" w:styleId="Bodytext82">
    <w:name w:val="Body text (82)_"/>
    <w:basedOn w:val="DefaultParagraphFont"/>
    <w:rsid w:val="00814D99"/>
  </w:style>
  <w:style w:type="character" w:customStyle="1" w:styleId="PicturecaptionSpacing0ptExact">
    <w:name w:val="Picture caption + Spacing 0 pt Exact"/>
    <w:basedOn w:val="DefaultParagraphFont"/>
    <w:rsid w:val="00814D99"/>
  </w:style>
  <w:style w:type="character" w:customStyle="1" w:styleId="Tableofcontents13">
    <w:name w:val="Table of contents (13)_"/>
    <w:basedOn w:val="DefaultParagraphFont"/>
    <w:rsid w:val="00814D99"/>
  </w:style>
  <w:style w:type="character" w:customStyle="1" w:styleId="Bodytext114">
    <w:name w:val="Body text (114)_"/>
    <w:basedOn w:val="DefaultParagraphFont"/>
    <w:rsid w:val="00814D99"/>
  </w:style>
  <w:style w:type="character" w:customStyle="1" w:styleId="Bodytext115">
    <w:name w:val="Body text (115)_"/>
    <w:basedOn w:val="DefaultParagraphFont"/>
    <w:rsid w:val="00814D99"/>
  </w:style>
  <w:style w:type="character" w:customStyle="1" w:styleId="BodyText40">
    <w:name w:val="Body Text4"/>
    <w:basedOn w:val="DefaultParagraphFont"/>
    <w:rsid w:val="00814D99"/>
  </w:style>
  <w:style w:type="character" w:customStyle="1" w:styleId="Bodytext1150">
    <w:name w:val="Body text (115)"/>
    <w:basedOn w:val="Picturecaption2Spacing0ptExact"/>
    <w:rsid w:val="00814D99"/>
  </w:style>
  <w:style w:type="character" w:customStyle="1" w:styleId="Bodytext820">
    <w:name w:val="Body text (82)"/>
    <w:rsid w:val="00814D99"/>
  </w:style>
  <w:style w:type="character" w:customStyle="1" w:styleId="Bodytext102">
    <w:name w:val="Body text (10)"/>
    <w:basedOn w:val="PicturecaptionSpacing0ptExact"/>
    <w:rsid w:val="00814D99"/>
  </w:style>
  <w:style w:type="character" w:customStyle="1" w:styleId="Bodytext82Spacing0ptExact">
    <w:name w:val="Body text (82) + Spacing 0 pt Exact"/>
    <w:basedOn w:val="Bodytext820"/>
    <w:rsid w:val="00814D99"/>
  </w:style>
  <w:style w:type="character" w:customStyle="1" w:styleId="Bodytext131Exact">
    <w:name w:val="Body text (131) Exact"/>
    <w:basedOn w:val="DefaultParagraphFont"/>
    <w:rsid w:val="00814D99"/>
  </w:style>
  <w:style w:type="character" w:customStyle="1" w:styleId="Picturecaption2Spacing0ptExact">
    <w:name w:val="Picture caption (2) + Spacing 0 pt Exact"/>
    <w:basedOn w:val="DefaultParagraphFont"/>
    <w:rsid w:val="00814D99"/>
  </w:style>
  <w:style w:type="character" w:customStyle="1" w:styleId="Bodytext114Exact">
    <w:name w:val="Body text (114) Exact"/>
    <w:basedOn w:val="Bodytext131Exact"/>
    <w:rsid w:val="00814D99"/>
  </w:style>
  <w:style w:type="character" w:customStyle="1" w:styleId="Bodytext340">
    <w:name w:val="Body text (34)"/>
    <w:basedOn w:val="BodyText40"/>
    <w:rsid w:val="00814D99"/>
  </w:style>
  <w:style w:type="character" w:customStyle="1" w:styleId="Bodytext1409pt">
    <w:name w:val="Body text (140) + 9 pt"/>
    <w:aliases w:val="Not Italic,Table of contents (12) + FrankRuehl,11 pt"/>
    <w:basedOn w:val="DefaultParagraphFont"/>
    <w:rsid w:val="00814D99"/>
  </w:style>
  <w:style w:type="character" w:customStyle="1" w:styleId="Bodytext510">
    <w:name w:val="Body text (51)"/>
    <w:basedOn w:val="Bodytext115"/>
    <w:rsid w:val="00814D99"/>
  </w:style>
  <w:style w:type="character" w:customStyle="1" w:styleId="Bodytext1140">
    <w:name w:val="Body text (114)"/>
    <w:basedOn w:val="Bodytext131Exact"/>
    <w:rsid w:val="00814D99"/>
  </w:style>
  <w:style w:type="character" w:customStyle="1" w:styleId="Tableofcontents130">
    <w:name w:val="Table of contents (13)"/>
    <w:basedOn w:val="Bodytext82Spacing0ptExact"/>
    <w:rsid w:val="00814D99"/>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814D99"/>
  </w:style>
  <w:style w:type="character" w:customStyle="1" w:styleId="Bodytext460">
    <w:name w:val="Body text (46)"/>
    <w:basedOn w:val="Bodytext114"/>
    <w:rsid w:val="00814D99"/>
  </w:style>
  <w:style w:type="character" w:customStyle="1" w:styleId="Bodytext46NotBold">
    <w:name w:val="Body text (46) + Not Bold"/>
    <w:basedOn w:val="Bodytext114"/>
    <w:rsid w:val="00814D99"/>
  </w:style>
  <w:style w:type="character" w:customStyle="1" w:styleId="Bodytext46SegoeUI">
    <w:name w:val="Body text (46) + Segoe UI"/>
    <w:basedOn w:val="Bodytext114"/>
    <w:rsid w:val="00814D99"/>
  </w:style>
  <w:style w:type="character" w:customStyle="1" w:styleId="Bodytext115Spacing0ptExact">
    <w:name w:val="Body text (115) + Spacing 0 pt Exact"/>
    <w:basedOn w:val="Picturecaption2Spacing0ptExact"/>
    <w:rsid w:val="00814D99"/>
  </w:style>
  <w:style w:type="character" w:customStyle="1" w:styleId="Picturecaption42SmallCaps">
    <w:name w:val="Picture caption (42) + Small Caps"/>
    <w:basedOn w:val="DefaultParagraphFont"/>
    <w:rsid w:val="00814D99"/>
  </w:style>
  <w:style w:type="character" w:customStyle="1" w:styleId="Bodytext155Exact">
    <w:name w:val="Body text (155) Exact"/>
    <w:basedOn w:val="DefaultParagraphFont"/>
    <w:rsid w:val="00814D99"/>
  </w:style>
  <w:style w:type="character" w:customStyle="1" w:styleId="Bodytext157">
    <w:name w:val="Body text (157)_"/>
    <w:basedOn w:val="DefaultParagraphFont"/>
    <w:rsid w:val="00814D99"/>
  </w:style>
  <w:style w:type="character" w:customStyle="1" w:styleId="Bodytext157Spacing0pt">
    <w:name w:val="Body text (157) + Spacing 0 pt"/>
    <w:basedOn w:val="Bodytext39"/>
    <w:rsid w:val="00814D99"/>
  </w:style>
  <w:style w:type="character" w:customStyle="1" w:styleId="Bodytext1570">
    <w:name w:val="Body text (157)"/>
    <w:basedOn w:val="Bodytext39"/>
    <w:rsid w:val="00814D99"/>
  </w:style>
  <w:style w:type="character" w:customStyle="1" w:styleId="Heading2213pt">
    <w:name w:val="Heading #22 + 13 pt"/>
    <w:basedOn w:val="DefaultParagraphFont"/>
    <w:rsid w:val="00814D99"/>
  </w:style>
  <w:style w:type="character" w:customStyle="1" w:styleId="Heading22125pt">
    <w:name w:val="Heading #22 + 12.5 pt"/>
    <w:basedOn w:val="DefaultParagraphFont"/>
    <w:rsid w:val="00814D99"/>
  </w:style>
  <w:style w:type="character" w:customStyle="1" w:styleId="Bodytext300">
    <w:name w:val="Body text (30)_"/>
    <w:basedOn w:val="DefaultParagraphFont"/>
    <w:rsid w:val="00814D99"/>
  </w:style>
  <w:style w:type="character" w:customStyle="1" w:styleId="Bodytext301">
    <w:name w:val="Body text (30)"/>
    <w:basedOn w:val="Bodytext3TimesNewRoman"/>
    <w:rsid w:val="00814D99"/>
  </w:style>
  <w:style w:type="character" w:customStyle="1" w:styleId="Bodytext39">
    <w:name w:val="Body text (39)_"/>
    <w:basedOn w:val="DefaultParagraphFont"/>
    <w:rsid w:val="00814D99"/>
  </w:style>
  <w:style w:type="character" w:customStyle="1" w:styleId="Bodytext390">
    <w:name w:val="Body text (39)"/>
    <w:basedOn w:val="BodytextExact"/>
    <w:rsid w:val="00814D99"/>
  </w:style>
  <w:style w:type="character" w:customStyle="1" w:styleId="Bodytext159Exact">
    <w:name w:val="Body text (159) Exact"/>
    <w:basedOn w:val="DefaultParagraphFont"/>
    <w:rsid w:val="00814D99"/>
  </w:style>
  <w:style w:type="character" w:customStyle="1" w:styleId="Bodytext60Spacing0pt">
    <w:name w:val="Body text (60) + Spacing 0 pt"/>
    <w:basedOn w:val="DefaultParagraphFont"/>
    <w:rsid w:val="00814D99"/>
  </w:style>
  <w:style w:type="character" w:customStyle="1" w:styleId="Bodytext3Spacing-1pt">
    <w:name w:val="Body text (3) + Spacing -1 pt"/>
    <w:basedOn w:val="Bodytext3Spacing0ptExact"/>
    <w:rsid w:val="00814D99"/>
  </w:style>
  <w:style w:type="character" w:customStyle="1" w:styleId="Bodytext3TimesNewRoman">
    <w:name w:val="Body text (3) + Times New Roman"/>
    <w:aliases w:val="11.5 pt"/>
    <w:basedOn w:val="Bodytext3Spacing0ptExact"/>
    <w:rsid w:val="00814D99"/>
  </w:style>
  <w:style w:type="character" w:customStyle="1" w:styleId="Bodytext2NotBold">
    <w:name w:val="Body text (2) + Not Bold"/>
    <w:basedOn w:val="Bodytext30"/>
    <w:rsid w:val="00814D99"/>
  </w:style>
  <w:style w:type="character" w:customStyle="1" w:styleId="BodytextExact">
    <w:name w:val="Body text Exact"/>
    <w:basedOn w:val="DefaultParagraphFont"/>
    <w:rsid w:val="00814D99"/>
  </w:style>
  <w:style w:type="character" w:customStyle="1" w:styleId="Heading13Italic">
    <w:name w:val="Heading #13 + Italic"/>
    <w:basedOn w:val="DefaultParagraphFont"/>
    <w:rsid w:val="00814D99"/>
  </w:style>
  <w:style w:type="character" w:customStyle="1" w:styleId="Heading92Spacing2pt">
    <w:name w:val="Heading #9 (2) + Spacing 2 pt"/>
    <w:basedOn w:val="DefaultParagraphFont"/>
    <w:rsid w:val="00814D99"/>
  </w:style>
  <w:style w:type="character" w:customStyle="1" w:styleId="Bodytext38Spacing0pt">
    <w:name w:val="Body text (38) + Spacing 0 pt"/>
    <w:basedOn w:val="DefaultParagraphFont"/>
    <w:rsid w:val="00814D99"/>
  </w:style>
  <w:style w:type="character" w:customStyle="1" w:styleId="Bodytext42Spacing-1pt">
    <w:name w:val="Body text (42) + Spacing -1 pt"/>
    <w:basedOn w:val="DefaultParagraphFont"/>
    <w:rsid w:val="00814D99"/>
  </w:style>
  <w:style w:type="character" w:customStyle="1" w:styleId="Bodytext35">
    <w:name w:val="Body text (35)_"/>
    <w:basedOn w:val="DefaultParagraphFont"/>
    <w:rsid w:val="00814D99"/>
  </w:style>
  <w:style w:type="character" w:customStyle="1" w:styleId="Picturecaption19">
    <w:name w:val="Picture caption (19)_"/>
    <w:basedOn w:val="DefaultParagraphFont"/>
    <w:rsid w:val="00814D99"/>
  </w:style>
  <w:style w:type="character" w:customStyle="1" w:styleId="Picturecaption9Exact">
    <w:name w:val="Picture caption (9) Exact"/>
    <w:basedOn w:val="DefaultParagraphFont"/>
    <w:rsid w:val="00814D99"/>
  </w:style>
  <w:style w:type="character" w:customStyle="1" w:styleId="Bodytext87">
    <w:name w:val="Body text (87)_"/>
    <w:basedOn w:val="DefaultParagraphFont"/>
    <w:rsid w:val="00814D99"/>
  </w:style>
  <w:style w:type="character" w:customStyle="1" w:styleId="Bodytext61">
    <w:name w:val="Body text (6)_"/>
    <w:basedOn w:val="DefaultParagraphFont"/>
    <w:rsid w:val="00814D99"/>
  </w:style>
  <w:style w:type="character" w:customStyle="1" w:styleId="Heading142SmallCaps">
    <w:name w:val="Heading #14 (2) + Small Caps"/>
    <w:basedOn w:val="DefaultParagraphFont"/>
    <w:rsid w:val="00814D99"/>
  </w:style>
  <w:style w:type="character" w:customStyle="1" w:styleId="Bodytext350">
    <w:name w:val="Body text (35)"/>
    <w:basedOn w:val="Picturecaption190"/>
    <w:rsid w:val="00814D99"/>
  </w:style>
  <w:style w:type="character" w:customStyle="1" w:styleId="Picturecaption190">
    <w:name w:val="Picture caption (19)"/>
    <w:basedOn w:val="Picturecaption27Spacing0pt"/>
    <w:rsid w:val="00814D99"/>
  </w:style>
  <w:style w:type="character" w:customStyle="1" w:styleId="Picturecaption27Spacing0pt">
    <w:name w:val="Picture caption (27) + Spacing 0 pt"/>
    <w:basedOn w:val="DefaultParagraphFont"/>
    <w:rsid w:val="00814D99"/>
  </w:style>
  <w:style w:type="character" w:customStyle="1" w:styleId="Bodytext43Spacing0ptExact">
    <w:name w:val="Body text (43) + Spacing 0 pt Exact"/>
    <w:basedOn w:val="DefaultParagraphFont"/>
    <w:rsid w:val="00814D99"/>
  </w:style>
  <w:style w:type="character" w:customStyle="1" w:styleId="Bodytext62">
    <w:name w:val="Body text (6)"/>
    <w:basedOn w:val="Bodytext870"/>
    <w:rsid w:val="00814D99"/>
  </w:style>
  <w:style w:type="character" w:customStyle="1" w:styleId="Bodytext870">
    <w:name w:val="Body text (87)"/>
    <w:basedOn w:val="DefaultParagraphFont"/>
    <w:rsid w:val="00814D99"/>
  </w:style>
  <w:style w:type="character" w:customStyle="1" w:styleId="BodytextSegoeUI">
    <w:name w:val="Body text + Segoe UI"/>
    <w:aliases w:val="21.5 pt"/>
    <w:basedOn w:val="DefaultParagraphFont"/>
    <w:rsid w:val="00814D99"/>
  </w:style>
  <w:style w:type="character" w:customStyle="1" w:styleId="Bodytext68">
    <w:name w:val="Body text (68)_"/>
    <w:basedOn w:val="DefaultParagraphFont"/>
    <w:rsid w:val="00814D99"/>
  </w:style>
  <w:style w:type="character" w:customStyle="1" w:styleId="Bodytext112SmallCaps">
    <w:name w:val="Body text (112) + Small Caps"/>
    <w:basedOn w:val="DefaultParagraphFont"/>
    <w:rsid w:val="00814D99"/>
  </w:style>
  <w:style w:type="character" w:customStyle="1" w:styleId="Bodytext680">
    <w:name w:val="Body text (68)"/>
    <w:basedOn w:val="Heading162SmallCaps"/>
    <w:rsid w:val="00814D99"/>
  </w:style>
  <w:style w:type="character" w:customStyle="1" w:styleId="Tableofcontents11">
    <w:name w:val="Table of contents (11)_"/>
    <w:basedOn w:val="DefaultParagraphFont"/>
    <w:rsid w:val="00814D99"/>
  </w:style>
  <w:style w:type="character" w:customStyle="1" w:styleId="Tableofcontents110">
    <w:name w:val="Table of contents (11)"/>
    <w:basedOn w:val="article-quote-right"/>
    <w:rsid w:val="00814D99"/>
  </w:style>
  <w:style w:type="character" w:customStyle="1" w:styleId="Tableofcontents15">
    <w:name w:val="Table of contents (15)_"/>
    <w:basedOn w:val="DefaultParagraphFont"/>
    <w:rsid w:val="00814D99"/>
  </w:style>
  <w:style w:type="character" w:customStyle="1" w:styleId="Tableofcontents150">
    <w:name w:val="Table of contents (15)"/>
    <w:basedOn w:val="StyleBox12pt"/>
    <w:rsid w:val="00814D99"/>
  </w:style>
  <w:style w:type="character" w:customStyle="1" w:styleId="Heading162SmallCaps">
    <w:name w:val="Heading #16 (2) + Small Caps"/>
    <w:basedOn w:val="DefaultParagraphFont"/>
    <w:rsid w:val="00814D99"/>
  </w:style>
  <w:style w:type="character" w:customStyle="1" w:styleId="ft6">
    <w:name w:val="ft6"/>
    <w:basedOn w:val="DefaultParagraphFont"/>
    <w:rsid w:val="00814D99"/>
  </w:style>
  <w:style w:type="character" w:customStyle="1" w:styleId="amp">
    <w:name w:val="amp"/>
    <w:basedOn w:val="DefaultParagraphFont"/>
    <w:rsid w:val="00814D99"/>
  </w:style>
  <w:style w:type="character" w:customStyle="1" w:styleId="article-quote-right">
    <w:name w:val="article-quote-right"/>
    <w:basedOn w:val="DefaultParagraphFont"/>
    <w:rsid w:val="00814D99"/>
  </w:style>
  <w:style w:type="character" w:customStyle="1" w:styleId="StyleBox12ptBold">
    <w:name w:val="Style Box + 12 pt Bold"/>
    <w:basedOn w:val="DefaultParagraphFont"/>
    <w:rsid w:val="00814D99"/>
  </w:style>
  <w:style w:type="character" w:customStyle="1" w:styleId="StyleBox12pt">
    <w:name w:val="Style Box + 12 pt"/>
    <w:basedOn w:val="DefaultParagraphFont"/>
    <w:rsid w:val="00814D99"/>
  </w:style>
  <w:style w:type="character" w:customStyle="1" w:styleId="BoldandUnderlineCharCharCharChar">
    <w:name w:val="Bold and Underline Char Char Char Char"/>
    <w:rsid w:val="00814D99"/>
  </w:style>
  <w:style w:type="character" w:customStyle="1" w:styleId="BoldandUnderlineCharChar">
    <w:name w:val="Bold and Underline Char Char"/>
    <w:rsid w:val="00814D99"/>
  </w:style>
  <w:style w:type="character" w:customStyle="1" w:styleId="commentstext">
    <w:name w:val="commentstext"/>
    <w:rsid w:val="00814D99"/>
  </w:style>
  <w:style w:type="character" w:customStyle="1" w:styleId="dd">
    <w:name w:val="dd"/>
    <w:rsid w:val="00814D99"/>
  </w:style>
  <w:style w:type="character" w:customStyle="1" w:styleId="underLight">
    <w:name w:val="underLight"/>
    <w:uiPriority w:val="1"/>
    <w:qFormat/>
    <w:rsid w:val="00814D99"/>
  </w:style>
  <w:style w:type="character" w:customStyle="1" w:styleId="author-rss">
    <w:name w:val="author-rss"/>
    <w:rsid w:val="00814D99"/>
  </w:style>
  <w:style w:type="character" w:customStyle="1" w:styleId="at">
    <w:name w:val="at"/>
    <w:basedOn w:val="DefaultParagraphFont"/>
    <w:rsid w:val="00814D99"/>
  </w:style>
  <w:style w:type="character" w:customStyle="1" w:styleId="source">
    <w:name w:val="source"/>
    <w:rsid w:val="00814D99"/>
  </w:style>
  <w:style w:type="character" w:customStyle="1" w:styleId="bioline">
    <w:name w:val="bioline"/>
    <w:rsid w:val="00814D99"/>
  </w:style>
  <w:style w:type="character" w:customStyle="1" w:styleId="wikicreatelink">
    <w:name w:val="wikicreatelink"/>
    <w:basedOn w:val="DefaultParagraphFont"/>
    <w:rsid w:val="00814D99"/>
  </w:style>
  <w:style w:type="character" w:customStyle="1" w:styleId="facebook-share-count">
    <w:name w:val="facebook-share-count"/>
    <w:basedOn w:val="DefaultParagraphFont"/>
    <w:rsid w:val="00814D99"/>
  </w:style>
  <w:style w:type="character" w:customStyle="1" w:styleId="tickerwrap">
    <w:name w:val="ticker_wrap"/>
    <w:basedOn w:val="DefaultParagraphFont"/>
    <w:rsid w:val="00814D99"/>
  </w:style>
  <w:style w:type="character" w:customStyle="1" w:styleId="smallcaps0">
    <w:name w:val="small_caps"/>
    <w:basedOn w:val="DefaultParagraphFont"/>
    <w:rsid w:val="00814D99"/>
  </w:style>
  <w:style w:type="character" w:customStyle="1" w:styleId="bodycopy">
    <w:name w:val="bodycopy"/>
    <w:basedOn w:val="DefaultParagraphFont"/>
    <w:rsid w:val="00814D99"/>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814D99"/>
  </w:style>
  <w:style w:type="character" w:customStyle="1" w:styleId="StyleGaramondText1">
    <w:name w:val="Style Garamond Text 1"/>
    <w:basedOn w:val="DefaultParagraphFont"/>
    <w:rsid w:val="00814D99"/>
  </w:style>
  <w:style w:type="character" w:customStyle="1" w:styleId="StyleGaramondText1Underline">
    <w:name w:val="Style Garamond Text 1 Underline"/>
    <w:basedOn w:val="DefaultParagraphFont"/>
    <w:rsid w:val="00814D99"/>
  </w:style>
  <w:style w:type="character" w:customStyle="1" w:styleId="StyleBoldUnderlineBorderSinglesolidlineAuto05pt">
    <w:name w:val="Style Bold Underline Border: : (Single solid line Auto  0.5 pt ..."/>
    <w:basedOn w:val="DefaultParagraphFont"/>
    <w:rsid w:val="00814D99"/>
  </w:style>
  <w:style w:type="character" w:customStyle="1" w:styleId="StyleStyleBoldUnderlineUnderlineIntenseEmphasisIntenseEmpha">
    <w:name w:val="Style Style Bold UnderlineUnderlineIntense EmphasisIntense Empha..."/>
    <w:basedOn w:val="DefaultParagraphFont"/>
    <w:rsid w:val="00814D99"/>
  </w:style>
  <w:style w:type="character" w:customStyle="1" w:styleId="Style7ptBold">
    <w:name w:val="Style 7 pt Bold"/>
    <w:basedOn w:val="DefaultParagraphFont"/>
    <w:rsid w:val="00814D99"/>
  </w:style>
  <w:style w:type="character" w:styleId="HTMLAcronym">
    <w:name w:val="HTML Acronym"/>
    <w:basedOn w:val="DefaultParagraphFont"/>
    <w:unhideWhenUsed/>
    <w:rsid w:val="00814D99"/>
  </w:style>
  <w:style w:type="paragraph" w:styleId="BlockText">
    <w:name w:val="Block Text"/>
    <w:basedOn w:val="Normal"/>
    <w:unhideWhenUsed/>
    <w:rsid w:val="00814D99"/>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after="0" w:line="240" w:lineRule="auto"/>
      <w:ind w:left="1152" w:right="1152"/>
    </w:pPr>
    <w:rPr>
      <w:rFonts w:asciiTheme="minorHAnsi" w:hAnsiTheme="minorHAnsi"/>
      <w:i/>
      <w:iCs/>
      <w:color w:val="4F81BD" w:themeColor="accent1"/>
    </w:rPr>
  </w:style>
  <w:style w:type="paragraph" w:styleId="NormalIndent">
    <w:name w:val="Normal Indent"/>
    <w:basedOn w:val="Normal"/>
    <w:unhideWhenUsed/>
    <w:rsid w:val="00814D99"/>
    <w:pPr>
      <w:spacing w:after="0" w:line="240" w:lineRule="auto"/>
      <w:ind w:left="720"/>
    </w:pPr>
  </w:style>
  <w:style w:type="paragraph" w:styleId="EnvelopeReturn">
    <w:name w:val="envelope return"/>
    <w:basedOn w:val="Normal"/>
    <w:unhideWhenUsed/>
    <w:rsid w:val="00814D99"/>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814D99"/>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814D99"/>
    <w:pPr>
      <w:spacing w:after="0" w:line="240" w:lineRule="auto"/>
    </w:pPr>
    <w:rPr>
      <w:i/>
      <w:iCs/>
    </w:rPr>
  </w:style>
  <w:style w:type="character" w:customStyle="1" w:styleId="HTMLAddressChar">
    <w:name w:val="HTML Address Char"/>
    <w:basedOn w:val="DefaultParagraphFont"/>
    <w:link w:val="HTMLAddress"/>
    <w:uiPriority w:val="99"/>
    <w:rsid w:val="00814D99"/>
    <w:rPr>
      <w:rFonts w:ascii="Calibri" w:hAnsi="Calibri"/>
      <w:i/>
      <w:iCs/>
      <w:sz w:val="22"/>
    </w:rPr>
  </w:style>
  <w:style w:type="paragraph" w:styleId="Index1">
    <w:name w:val="index 1"/>
    <w:basedOn w:val="Normal"/>
    <w:next w:val="Normal"/>
    <w:autoRedefine/>
    <w:unhideWhenUsed/>
    <w:rsid w:val="00814D99"/>
    <w:pPr>
      <w:spacing w:after="0" w:line="240" w:lineRule="auto"/>
      <w:ind w:left="220" w:hanging="220"/>
    </w:pPr>
  </w:style>
  <w:style w:type="character" w:customStyle="1" w:styleId="BodyTextIndent3Char">
    <w:name w:val="Body Text Indent 3 Char"/>
    <w:basedOn w:val="DefaultParagraphFont"/>
    <w:uiPriority w:val="99"/>
    <w:locked/>
    <w:rsid w:val="00814D99"/>
  </w:style>
  <w:style w:type="character" w:customStyle="1" w:styleId="cardunderlineChar">
    <w:name w:val="card underline Char"/>
    <w:locked/>
    <w:rsid w:val="00814D99"/>
  </w:style>
  <w:style w:type="paragraph" w:customStyle="1" w:styleId="cardunderline">
    <w:name w:val="card underline"/>
    <w:basedOn w:val="Normal"/>
    <w:next w:val="GAUnderline"/>
    <w:qFormat/>
    <w:rsid w:val="00814D99"/>
    <w:pPr>
      <w:spacing w:after="0" w:line="240" w:lineRule="auto"/>
    </w:pPr>
  </w:style>
  <w:style w:type="character" w:customStyle="1" w:styleId="StyleHeading4UnderlinedsmalltextGaramondChar">
    <w:name w:val="Style Heading 4Underlinedsmall text + Garamond Char"/>
    <w:locked/>
    <w:rsid w:val="00814D99"/>
  </w:style>
  <w:style w:type="paragraph" w:customStyle="1" w:styleId="StyleHeading4UnderlinedsmalltextGaramond">
    <w:name w:val="Style Heading 4Underlinedsmall text + Garamond"/>
    <w:basedOn w:val="Heading4"/>
    <w:qFormat/>
    <w:rsid w:val="00814D99"/>
    <w:pPr>
      <w:spacing w:before="200" w:line="240" w:lineRule="auto"/>
    </w:pPr>
    <w:rPr>
      <w:iCs/>
      <w:sz w:val="22"/>
    </w:rPr>
  </w:style>
  <w:style w:type="paragraph" w:customStyle="1" w:styleId="Heading2-NotBold">
    <w:name w:val="Heading 2 - Not Bold"/>
    <w:basedOn w:val="Heading2"/>
    <w:autoRedefine/>
    <w:uiPriority w:val="99"/>
    <w:qFormat/>
    <w:rsid w:val="00814D99"/>
    <w:pPr>
      <w:spacing w:before="480" w:line="240" w:lineRule="auto"/>
    </w:pPr>
  </w:style>
  <w:style w:type="paragraph" w:customStyle="1" w:styleId="Heading2-Bold">
    <w:name w:val="Heading 2 - Bold"/>
    <w:basedOn w:val="Normal"/>
    <w:next w:val="Micro"/>
    <w:autoRedefine/>
    <w:uiPriority w:val="99"/>
    <w:qFormat/>
    <w:rsid w:val="00814D99"/>
    <w:pPr>
      <w:spacing w:after="0" w:line="240" w:lineRule="auto"/>
    </w:pPr>
  </w:style>
  <w:style w:type="paragraph" w:customStyle="1" w:styleId="tag">
    <w:name w:val="%tag"/>
    <w:basedOn w:val="Normal"/>
    <w:next w:val="Normal"/>
    <w:link w:val="tagChar0"/>
    <w:uiPriority w:val="99"/>
    <w:qFormat/>
    <w:rsid w:val="00814D99"/>
    <w:pPr>
      <w:spacing w:after="0" w:line="240" w:lineRule="auto"/>
    </w:pPr>
  </w:style>
  <w:style w:type="character" w:customStyle="1" w:styleId="Style2Char0">
    <w:name w:val="Style 2 Char"/>
    <w:uiPriority w:val="99"/>
    <w:locked/>
    <w:rsid w:val="00814D99"/>
  </w:style>
  <w:style w:type="character" w:customStyle="1" w:styleId="GAUnderlineChar">
    <w:name w:val="GA Underline Char"/>
    <w:locked/>
    <w:rsid w:val="00814D99"/>
  </w:style>
  <w:style w:type="paragraph" w:customStyle="1" w:styleId="GAUnderline">
    <w:name w:val="GA Underline"/>
    <w:basedOn w:val="Normal"/>
    <w:next w:val="StyleHeading2TagHEADING2TagCite11pt"/>
    <w:qFormat/>
    <w:rsid w:val="00814D99"/>
    <w:pPr>
      <w:spacing w:after="0" w:line="240" w:lineRule="auto"/>
    </w:pPr>
  </w:style>
  <w:style w:type="character" w:customStyle="1" w:styleId="textsmallChar0">
    <w:name w:val="textsmall Char"/>
    <w:locked/>
    <w:rsid w:val="00814D99"/>
  </w:style>
  <w:style w:type="character" w:customStyle="1" w:styleId="cardtextChar3">
    <w:name w:val="cardtext Char"/>
    <w:locked/>
    <w:rsid w:val="00814D99"/>
  </w:style>
  <w:style w:type="paragraph" w:customStyle="1" w:styleId="h-lead">
    <w:name w:val="h-lead"/>
    <w:basedOn w:val="Normal"/>
    <w:next w:val="Brief"/>
    <w:uiPriority w:val="99"/>
    <w:qFormat/>
    <w:rsid w:val="00814D99"/>
    <w:pPr>
      <w:spacing w:after="0" w:line="240" w:lineRule="auto"/>
    </w:pPr>
  </w:style>
  <w:style w:type="paragraph" w:customStyle="1" w:styleId="intro">
    <w:name w:val="intro"/>
    <w:basedOn w:val="Normal"/>
    <w:next w:val="CM2"/>
    <w:uiPriority w:val="99"/>
    <w:qFormat/>
    <w:rsid w:val="00814D99"/>
    <w:pPr>
      <w:spacing w:after="0" w:line="240" w:lineRule="auto"/>
    </w:pPr>
  </w:style>
  <w:style w:type="character" w:customStyle="1" w:styleId="StyleHeading2TagHEADING2TagCite11ptChar">
    <w:name w:val="Style Heading 2TagHEADING 2Tag&amp;Cite + 11 pt Char"/>
    <w:locked/>
    <w:rsid w:val="00814D99"/>
  </w:style>
  <w:style w:type="paragraph" w:customStyle="1" w:styleId="StyleHeading2TagHEADING2TagCite11pt">
    <w:name w:val="Style Heading 2TagHEADING 2Tag&amp;Cite + 11 pt"/>
    <w:basedOn w:val="Heading2"/>
    <w:next w:val="CM16"/>
    <w:qFormat/>
    <w:rsid w:val="00814D99"/>
    <w:pPr>
      <w:spacing w:before="480" w:line="240" w:lineRule="auto"/>
    </w:pPr>
  </w:style>
  <w:style w:type="paragraph" w:customStyle="1" w:styleId="F3-TagAuthor">
    <w:name w:val="F3 - Tag/Author"/>
    <w:basedOn w:val="Normal"/>
    <w:next w:val="CM19"/>
    <w:uiPriority w:val="99"/>
    <w:qFormat/>
    <w:rsid w:val="00814D99"/>
    <w:pPr>
      <w:spacing w:after="0" w:line="240" w:lineRule="auto"/>
    </w:pPr>
  </w:style>
  <w:style w:type="paragraph" w:customStyle="1" w:styleId="F5-UnderlineNormal">
    <w:name w:val="F5 - Underline Normal"/>
    <w:basedOn w:val="Normal"/>
    <w:next w:val="CM34"/>
    <w:uiPriority w:val="99"/>
    <w:qFormat/>
    <w:rsid w:val="00814D99"/>
    <w:pPr>
      <w:spacing w:after="0" w:line="240" w:lineRule="auto"/>
    </w:pPr>
  </w:style>
  <w:style w:type="paragraph" w:customStyle="1" w:styleId="Brief-PrimarySource">
    <w:name w:val="Brief - Primary Source"/>
    <w:basedOn w:val="Normal"/>
    <w:next w:val="CM56"/>
    <w:uiPriority w:val="99"/>
    <w:qFormat/>
    <w:rsid w:val="00814D99"/>
    <w:pPr>
      <w:spacing w:after="0" w:line="240" w:lineRule="auto"/>
    </w:pPr>
  </w:style>
  <w:style w:type="paragraph" w:customStyle="1" w:styleId="Brief-Underline">
    <w:name w:val="Brief - Underline"/>
    <w:basedOn w:val="Normal"/>
    <w:next w:val="CM58"/>
    <w:uiPriority w:val="99"/>
    <w:qFormat/>
    <w:rsid w:val="00814D99"/>
    <w:pPr>
      <w:spacing w:after="0" w:line="240" w:lineRule="auto"/>
    </w:pPr>
  </w:style>
  <w:style w:type="paragraph" w:customStyle="1" w:styleId="Brief">
    <w:name w:val="Brief"/>
    <w:basedOn w:val="CM56"/>
    <w:next w:val="CM57"/>
    <w:uiPriority w:val="99"/>
    <w:qFormat/>
    <w:rsid w:val="00814D99"/>
  </w:style>
  <w:style w:type="paragraph" w:customStyle="1" w:styleId="CM2">
    <w:name w:val="CM2"/>
    <w:basedOn w:val="Normal"/>
    <w:next w:val="Normal"/>
    <w:uiPriority w:val="99"/>
    <w:qFormat/>
    <w:rsid w:val="00814D99"/>
    <w:pPr>
      <w:spacing w:after="0" w:line="240" w:lineRule="auto"/>
    </w:pPr>
  </w:style>
  <w:style w:type="paragraph" w:customStyle="1" w:styleId="CM11">
    <w:name w:val="CM11"/>
    <w:basedOn w:val="Normal"/>
    <w:next w:val="Normal"/>
    <w:uiPriority w:val="99"/>
    <w:qFormat/>
    <w:rsid w:val="00814D99"/>
    <w:pPr>
      <w:spacing w:after="0" w:line="240" w:lineRule="auto"/>
    </w:pPr>
  </w:style>
  <w:style w:type="paragraph" w:customStyle="1" w:styleId="CM16">
    <w:name w:val="CM16"/>
    <w:basedOn w:val="Normal"/>
    <w:next w:val="Normal"/>
    <w:uiPriority w:val="99"/>
    <w:qFormat/>
    <w:rsid w:val="00814D99"/>
    <w:pPr>
      <w:spacing w:after="0" w:line="240" w:lineRule="auto"/>
    </w:pPr>
  </w:style>
  <w:style w:type="paragraph" w:customStyle="1" w:styleId="CM19">
    <w:name w:val="CM19"/>
    <w:basedOn w:val="Normal"/>
    <w:uiPriority w:val="99"/>
    <w:qFormat/>
    <w:rsid w:val="00814D99"/>
    <w:pPr>
      <w:spacing w:after="0" w:line="240" w:lineRule="auto"/>
    </w:pPr>
  </w:style>
  <w:style w:type="paragraph" w:customStyle="1" w:styleId="CM34">
    <w:name w:val="CM34"/>
    <w:basedOn w:val="Normal"/>
    <w:uiPriority w:val="99"/>
    <w:qFormat/>
    <w:rsid w:val="00814D99"/>
    <w:pPr>
      <w:spacing w:after="0" w:line="240" w:lineRule="auto"/>
    </w:pPr>
  </w:style>
  <w:style w:type="paragraph" w:customStyle="1" w:styleId="CM56">
    <w:name w:val="CM56"/>
    <w:basedOn w:val="Normal"/>
    <w:uiPriority w:val="99"/>
    <w:qFormat/>
    <w:rsid w:val="00814D99"/>
    <w:pPr>
      <w:spacing w:after="0" w:line="240" w:lineRule="auto"/>
    </w:pPr>
  </w:style>
  <w:style w:type="paragraph" w:customStyle="1" w:styleId="CM58">
    <w:name w:val="CM58"/>
    <w:basedOn w:val="Normal"/>
    <w:uiPriority w:val="99"/>
    <w:qFormat/>
    <w:rsid w:val="00814D99"/>
    <w:pPr>
      <w:spacing w:after="0" w:line="240" w:lineRule="auto"/>
    </w:pPr>
  </w:style>
  <w:style w:type="paragraph" w:customStyle="1" w:styleId="CM57">
    <w:name w:val="CM57"/>
    <w:basedOn w:val="Normal"/>
    <w:uiPriority w:val="99"/>
    <w:qFormat/>
    <w:rsid w:val="00814D99"/>
    <w:pPr>
      <w:spacing w:after="0" w:line="240" w:lineRule="auto"/>
    </w:pPr>
  </w:style>
  <w:style w:type="paragraph" w:customStyle="1" w:styleId="CM1">
    <w:name w:val="CM1"/>
    <w:basedOn w:val="Normal"/>
    <w:uiPriority w:val="99"/>
    <w:qFormat/>
    <w:rsid w:val="00814D99"/>
    <w:pPr>
      <w:spacing w:after="0" w:line="240" w:lineRule="auto"/>
    </w:pPr>
  </w:style>
  <w:style w:type="paragraph" w:customStyle="1" w:styleId="CM49">
    <w:name w:val="CM49"/>
    <w:basedOn w:val="Normal"/>
    <w:uiPriority w:val="99"/>
    <w:qFormat/>
    <w:rsid w:val="00814D99"/>
    <w:pPr>
      <w:spacing w:after="0" w:line="240" w:lineRule="auto"/>
    </w:pPr>
  </w:style>
  <w:style w:type="paragraph" w:customStyle="1" w:styleId="CM41">
    <w:name w:val="CM41"/>
    <w:basedOn w:val="Normal"/>
    <w:uiPriority w:val="99"/>
    <w:qFormat/>
    <w:rsid w:val="00814D99"/>
    <w:pPr>
      <w:spacing w:after="0" w:line="240" w:lineRule="auto"/>
    </w:pPr>
  </w:style>
  <w:style w:type="paragraph" w:customStyle="1" w:styleId="3rdOrderPara">
    <w:name w:val="3rd Order Para"/>
    <w:basedOn w:val="Normal"/>
    <w:qFormat/>
    <w:rsid w:val="00814D99"/>
    <w:pPr>
      <w:spacing w:after="0" w:line="240" w:lineRule="auto"/>
    </w:pPr>
  </w:style>
  <w:style w:type="paragraph" w:customStyle="1" w:styleId="2ndOrderPara">
    <w:name w:val="2nd Order Para"/>
    <w:basedOn w:val="Normal"/>
    <w:qFormat/>
    <w:rsid w:val="00814D99"/>
    <w:pPr>
      <w:spacing w:after="0" w:line="240" w:lineRule="auto"/>
    </w:pPr>
  </w:style>
  <w:style w:type="paragraph" w:customStyle="1" w:styleId="Normal-SIGN2">
    <w:name w:val="Normal-SIGN2"/>
    <w:basedOn w:val="Normal"/>
    <w:qFormat/>
    <w:rsid w:val="00814D99"/>
    <w:pPr>
      <w:spacing w:after="0" w:line="240" w:lineRule="auto"/>
    </w:pPr>
  </w:style>
  <w:style w:type="paragraph" w:customStyle="1" w:styleId="Normal-SIGN1">
    <w:name w:val="Normal-SIGN1"/>
    <w:basedOn w:val="Normal"/>
    <w:uiPriority w:val="99"/>
    <w:qFormat/>
    <w:rsid w:val="00814D99"/>
    <w:pPr>
      <w:spacing w:after="0" w:line="240" w:lineRule="auto"/>
    </w:pPr>
  </w:style>
  <w:style w:type="paragraph" w:customStyle="1" w:styleId="CM3">
    <w:name w:val="CM3"/>
    <w:basedOn w:val="Normal"/>
    <w:uiPriority w:val="99"/>
    <w:qFormat/>
    <w:rsid w:val="00814D99"/>
    <w:pPr>
      <w:spacing w:after="0" w:line="240" w:lineRule="auto"/>
    </w:pPr>
  </w:style>
  <w:style w:type="paragraph" w:customStyle="1" w:styleId="CM33">
    <w:name w:val="CM33"/>
    <w:basedOn w:val="Normal"/>
    <w:uiPriority w:val="99"/>
    <w:qFormat/>
    <w:rsid w:val="00814D99"/>
    <w:pPr>
      <w:spacing w:after="0" w:line="240" w:lineRule="auto"/>
    </w:pPr>
  </w:style>
  <w:style w:type="paragraph" w:customStyle="1" w:styleId="CM37">
    <w:name w:val="CM37"/>
    <w:basedOn w:val="Normal"/>
    <w:uiPriority w:val="99"/>
    <w:qFormat/>
    <w:rsid w:val="00814D99"/>
    <w:pPr>
      <w:spacing w:after="0" w:line="240" w:lineRule="auto"/>
    </w:pPr>
  </w:style>
  <w:style w:type="paragraph" w:customStyle="1" w:styleId="CM7">
    <w:name w:val="CM7"/>
    <w:basedOn w:val="Normal"/>
    <w:uiPriority w:val="99"/>
    <w:qFormat/>
    <w:rsid w:val="00814D99"/>
    <w:pPr>
      <w:spacing w:after="0" w:line="240" w:lineRule="auto"/>
    </w:pPr>
  </w:style>
  <w:style w:type="paragraph" w:customStyle="1" w:styleId="Brief-SecondarySource">
    <w:name w:val="Brief - Secondary Source"/>
    <w:basedOn w:val="Normal"/>
    <w:next w:val="ReportDate"/>
    <w:qFormat/>
    <w:rsid w:val="00814D99"/>
    <w:pPr>
      <w:spacing w:after="0" w:line="240" w:lineRule="auto"/>
    </w:pPr>
  </w:style>
  <w:style w:type="paragraph" w:customStyle="1" w:styleId="Brief-Card">
    <w:name w:val="Brief - Card"/>
    <w:basedOn w:val="Normal"/>
    <w:next w:val="Pa11"/>
    <w:uiPriority w:val="99"/>
    <w:qFormat/>
    <w:rsid w:val="00814D99"/>
    <w:pPr>
      <w:spacing w:after="0" w:line="240" w:lineRule="auto"/>
    </w:pPr>
  </w:style>
  <w:style w:type="paragraph" w:customStyle="1" w:styleId="Normal3">
    <w:name w:val="Normal+3"/>
    <w:basedOn w:val="Normal"/>
    <w:next w:val="Normal"/>
    <w:uiPriority w:val="99"/>
    <w:qFormat/>
    <w:rsid w:val="00814D99"/>
    <w:pPr>
      <w:spacing w:after="0" w:line="240" w:lineRule="auto"/>
    </w:pPr>
  </w:style>
  <w:style w:type="paragraph" w:customStyle="1" w:styleId="Normal11">
    <w:name w:val="Normal+1"/>
    <w:basedOn w:val="Normal"/>
    <w:next w:val="Normal"/>
    <w:uiPriority w:val="99"/>
    <w:qFormat/>
    <w:rsid w:val="00814D99"/>
    <w:pPr>
      <w:spacing w:after="0" w:line="240" w:lineRule="auto"/>
    </w:pPr>
  </w:style>
  <w:style w:type="paragraph" w:customStyle="1" w:styleId="Heading231">
    <w:name w:val="Heading 2+3"/>
    <w:basedOn w:val="Normal"/>
    <w:next w:val="Normal"/>
    <w:uiPriority w:val="99"/>
    <w:qFormat/>
    <w:rsid w:val="00814D99"/>
    <w:pPr>
      <w:spacing w:after="0" w:line="240" w:lineRule="auto"/>
    </w:pPr>
  </w:style>
  <w:style w:type="paragraph" w:customStyle="1" w:styleId="Normal5">
    <w:name w:val="Normal+5"/>
    <w:basedOn w:val="Normal"/>
    <w:uiPriority w:val="99"/>
    <w:qFormat/>
    <w:rsid w:val="00814D99"/>
    <w:pPr>
      <w:spacing w:after="0" w:line="240" w:lineRule="auto"/>
    </w:pPr>
  </w:style>
  <w:style w:type="paragraph" w:customStyle="1" w:styleId="Cover1">
    <w:name w:val="Cover 1"/>
    <w:basedOn w:val="Normal"/>
    <w:next w:val="Normal"/>
    <w:uiPriority w:val="99"/>
    <w:qFormat/>
    <w:rsid w:val="00814D99"/>
    <w:pPr>
      <w:spacing w:after="0" w:line="240" w:lineRule="auto"/>
    </w:pPr>
  </w:style>
  <w:style w:type="paragraph" w:customStyle="1" w:styleId="Cover2">
    <w:name w:val="Cover 2"/>
    <w:basedOn w:val="Normal"/>
    <w:next w:val="Normal"/>
    <w:uiPriority w:val="99"/>
    <w:qFormat/>
    <w:rsid w:val="00814D99"/>
    <w:pPr>
      <w:spacing w:after="0" w:line="240" w:lineRule="auto"/>
    </w:pPr>
  </w:style>
  <w:style w:type="paragraph" w:customStyle="1" w:styleId="ReportDate">
    <w:name w:val="ReportDate"/>
    <w:basedOn w:val="Normal"/>
    <w:uiPriority w:val="99"/>
    <w:qFormat/>
    <w:rsid w:val="00814D99"/>
    <w:pPr>
      <w:spacing w:after="0" w:line="240" w:lineRule="auto"/>
    </w:pPr>
  </w:style>
  <w:style w:type="paragraph" w:customStyle="1" w:styleId="Pa11">
    <w:name w:val="Pa11"/>
    <w:basedOn w:val="Normal"/>
    <w:next w:val="Normal"/>
    <w:uiPriority w:val="99"/>
    <w:qFormat/>
    <w:rsid w:val="00814D99"/>
    <w:pPr>
      <w:spacing w:after="0" w:line="240" w:lineRule="auto"/>
    </w:pPr>
  </w:style>
  <w:style w:type="paragraph" w:customStyle="1" w:styleId="CM30">
    <w:name w:val="CM30"/>
    <w:basedOn w:val="Normal"/>
    <w:uiPriority w:val="99"/>
    <w:qFormat/>
    <w:rsid w:val="00814D99"/>
    <w:pPr>
      <w:spacing w:after="0" w:line="240" w:lineRule="auto"/>
    </w:pPr>
  </w:style>
  <w:style w:type="paragraph" w:customStyle="1" w:styleId="CM28">
    <w:name w:val="CM28"/>
    <w:basedOn w:val="Normal"/>
    <w:uiPriority w:val="99"/>
    <w:qFormat/>
    <w:rsid w:val="00814D99"/>
    <w:pPr>
      <w:spacing w:after="0" w:line="240" w:lineRule="auto"/>
    </w:pPr>
  </w:style>
  <w:style w:type="paragraph" w:customStyle="1" w:styleId="CM8">
    <w:name w:val="CM8"/>
    <w:basedOn w:val="Normal"/>
    <w:uiPriority w:val="99"/>
    <w:qFormat/>
    <w:rsid w:val="00814D99"/>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814D99"/>
    <w:pPr>
      <w:spacing w:before="480" w:line="240" w:lineRule="auto"/>
    </w:pPr>
  </w:style>
  <w:style w:type="paragraph" w:customStyle="1" w:styleId="IndexFixer">
    <w:name w:val="Index Fixer"/>
    <w:basedOn w:val="Heading1"/>
    <w:next w:val="StyleBoldUnderliningKernat16pt"/>
    <w:uiPriority w:val="99"/>
    <w:qFormat/>
    <w:rsid w:val="00814D99"/>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814D99"/>
    <w:pPr>
      <w:spacing w:after="0" w:line="240" w:lineRule="auto"/>
    </w:pPr>
  </w:style>
  <w:style w:type="paragraph" w:customStyle="1" w:styleId="PageHeader-Underline18pt">
    <w:name w:val="Page Header - Underline 18 pt"/>
    <w:next w:val="TxBr6p1"/>
    <w:uiPriority w:val="99"/>
    <w:qFormat/>
    <w:rsid w:val="00814D99"/>
    <w:pPr>
      <w:spacing w:after="200" w:line="276" w:lineRule="auto"/>
    </w:pPr>
    <w:rPr>
      <w:rFonts w:eastAsiaTheme="minorHAnsi"/>
      <w:sz w:val="22"/>
      <w:szCs w:val="22"/>
    </w:rPr>
  </w:style>
  <w:style w:type="paragraph" w:customStyle="1" w:styleId="ArgumentTags">
    <w:name w:val="Argument Tags"/>
    <w:basedOn w:val="Heading2"/>
    <w:next w:val="cardCharCharCharCharCharCharCharCharCharCharCharCharCharCharChar"/>
    <w:uiPriority w:val="99"/>
    <w:qFormat/>
    <w:rsid w:val="00814D99"/>
    <w:pPr>
      <w:spacing w:before="480" w:line="240" w:lineRule="auto"/>
    </w:pPr>
  </w:style>
  <w:style w:type="paragraph" w:customStyle="1" w:styleId="subhead">
    <w:name w:val="subhead"/>
    <w:basedOn w:val="Normal"/>
    <w:qFormat/>
    <w:rsid w:val="00814D99"/>
    <w:pPr>
      <w:spacing w:after="0" w:line="240" w:lineRule="auto"/>
    </w:pPr>
  </w:style>
  <w:style w:type="paragraph" w:customStyle="1" w:styleId="boldy">
    <w:name w:val="boldy"/>
    <w:basedOn w:val="Heading2"/>
    <w:next w:val="Card1"/>
    <w:uiPriority w:val="99"/>
    <w:qFormat/>
    <w:rsid w:val="00814D99"/>
    <w:pPr>
      <w:spacing w:before="480" w:line="240" w:lineRule="auto"/>
    </w:pPr>
  </w:style>
  <w:style w:type="paragraph" w:customStyle="1" w:styleId="TxBr6p1">
    <w:name w:val="TxBr_6p1"/>
    <w:basedOn w:val="Normal"/>
    <w:next w:val="Cite21"/>
    <w:uiPriority w:val="99"/>
    <w:qFormat/>
    <w:rsid w:val="00814D99"/>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814D99"/>
    <w:pPr>
      <w:spacing w:after="0" w:line="240" w:lineRule="auto"/>
    </w:pPr>
  </w:style>
  <w:style w:type="character" w:customStyle="1" w:styleId="UnderlineStyleChar">
    <w:name w:val="Underline Style Char"/>
    <w:link w:val="UnderlineStyle0"/>
    <w:locked/>
    <w:rsid w:val="00814D99"/>
  </w:style>
  <w:style w:type="paragraph" w:customStyle="1" w:styleId="Normalization">
    <w:name w:val="Normalization"/>
    <w:basedOn w:val="Normal"/>
    <w:next w:val="articletext"/>
    <w:uiPriority w:val="99"/>
    <w:qFormat/>
    <w:rsid w:val="00814D99"/>
    <w:pPr>
      <w:spacing w:after="0" w:line="240" w:lineRule="auto"/>
    </w:pPr>
  </w:style>
  <w:style w:type="paragraph" w:customStyle="1" w:styleId="listlevel1">
    <w:name w:val="list level 1"/>
    <w:basedOn w:val="Normal"/>
    <w:next w:val="cardtextsmall"/>
    <w:uiPriority w:val="99"/>
    <w:qFormat/>
    <w:rsid w:val="00814D99"/>
    <w:pPr>
      <w:spacing w:after="0" w:line="240" w:lineRule="auto"/>
    </w:pPr>
  </w:style>
  <w:style w:type="paragraph" w:customStyle="1" w:styleId="listlevel2">
    <w:name w:val="list level 2"/>
    <w:basedOn w:val="Normal"/>
    <w:next w:val="CaseListNormal"/>
    <w:uiPriority w:val="99"/>
    <w:qFormat/>
    <w:rsid w:val="00814D99"/>
    <w:pPr>
      <w:spacing w:after="0" w:line="240" w:lineRule="auto"/>
    </w:pPr>
  </w:style>
  <w:style w:type="paragraph" w:customStyle="1" w:styleId="listlevel3">
    <w:name w:val="list level 3"/>
    <w:basedOn w:val="CaseListNormal"/>
    <w:next w:val="Body"/>
    <w:uiPriority w:val="99"/>
    <w:qFormat/>
    <w:rsid w:val="00814D99"/>
  </w:style>
  <w:style w:type="paragraph" w:customStyle="1" w:styleId="PageNumber1">
    <w:name w:val="Page Number1"/>
    <w:basedOn w:val="Normal"/>
    <w:next w:val="Normal"/>
    <w:uiPriority w:val="99"/>
    <w:qFormat/>
    <w:rsid w:val="00814D99"/>
    <w:pPr>
      <w:spacing w:after="0" w:line="240" w:lineRule="auto"/>
    </w:pPr>
  </w:style>
  <w:style w:type="paragraph" w:customStyle="1" w:styleId="Card1">
    <w:name w:val="Card1"/>
    <w:next w:val="TimesNewRoman12"/>
    <w:uiPriority w:val="99"/>
    <w:qFormat/>
    <w:rsid w:val="00814D99"/>
    <w:pPr>
      <w:spacing w:after="200" w:line="276" w:lineRule="auto"/>
    </w:pPr>
    <w:rPr>
      <w:rFonts w:eastAsiaTheme="minorHAnsi"/>
      <w:sz w:val="22"/>
      <w:szCs w:val="22"/>
    </w:rPr>
  </w:style>
  <w:style w:type="paragraph" w:customStyle="1" w:styleId="Cite21">
    <w:name w:val="Cite2"/>
    <w:next w:val="htmlbody"/>
    <w:uiPriority w:val="99"/>
    <w:qFormat/>
    <w:rsid w:val="00814D99"/>
    <w:pPr>
      <w:spacing w:after="200" w:line="276"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extChar"/>
    <w:qFormat/>
    <w:rsid w:val="00814D99"/>
    <w:pPr>
      <w:spacing w:after="0" w:line="240" w:lineRule="auto"/>
    </w:pPr>
  </w:style>
  <w:style w:type="paragraph" w:customStyle="1" w:styleId="articletext">
    <w:name w:val="articletext"/>
    <w:basedOn w:val="Normal"/>
    <w:next w:val="story-headline"/>
    <w:qFormat/>
    <w:rsid w:val="00814D99"/>
    <w:pPr>
      <w:spacing w:after="0" w:line="240" w:lineRule="auto"/>
    </w:pPr>
  </w:style>
  <w:style w:type="paragraph" w:customStyle="1" w:styleId="cardtextsmall">
    <w:name w:val="card text small"/>
    <w:basedOn w:val="Normal"/>
    <w:next w:val="story-body"/>
    <w:qFormat/>
    <w:rsid w:val="00814D99"/>
    <w:pPr>
      <w:spacing w:after="0" w:line="240" w:lineRule="auto"/>
    </w:pPr>
  </w:style>
  <w:style w:type="paragraph" w:customStyle="1" w:styleId="CaseListNormal">
    <w:name w:val="Case List Normal"/>
    <w:basedOn w:val="Normal"/>
    <w:next w:val="story-dateline"/>
    <w:uiPriority w:val="99"/>
    <w:qFormat/>
    <w:rsid w:val="00814D99"/>
    <w:pPr>
      <w:spacing w:after="0" w:line="240" w:lineRule="auto"/>
    </w:pPr>
  </w:style>
  <w:style w:type="paragraph" w:customStyle="1" w:styleId="3text">
    <w:name w:val="3text"/>
    <w:basedOn w:val="Normal"/>
    <w:next w:val="Corpotesto"/>
    <w:uiPriority w:val="99"/>
    <w:qFormat/>
    <w:rsid w:val="00814D99"/>
    <w:pPr>
      <w:spacing w:after="0" w:line="240" w:lineRule="auto"/>
    </w:pPr>
  </w:style>
  <w:style w:type="paragraph" w:customStyle="1" w:styleId="TimesNewRoman12">
    <w:name w:val="TimesNewRoman12"/>
    <w:next w:val="tagCharChar1Char"/>
    <w:uiPriority w:val="99"/>
    <w:qFormat/>
    <w:rsid w:val="00814D99"/>
    <w:pPr>
      <w:spacing w:after="200" w:line="276" w:lineRule="auto"/>
    </w:pPr>
    <w:rPr>
      <w:rFonts w:eastAsiaTheme="minorHAnsi"/>
      <w:sz w:val="22"/>
      <w:szCs w:val="22"/>
    </w:rPr>
  </w:style>
  <w:style w:type="paragraph" w:customStyle="1" w:styleId="htmlbody">
    <w:name w:val="htmlbody"/>
    <w:basedOn w:val="Normal"/>
    <w:next w:val="OmniPage1"/>
    <w:uiPriority w:val="99"/>
    <w:qFormat/>
    <w:rsid w:val="00814D99"/>
    <w:pPr>
      <w:spacing w:after="0" w:line="240" w:lineRule="auto"/>
    </w:pPr>
  </w:style>
  <w:style w:type="paragraph" w:customStyle="1" w:styleId="textChar">
    <w:name w:val="text Char"/>
    <w:basedOn w:val="Normal"/>
    <w:next w:val="TitlePageCenter"/>
    <w:autoRedefine/>
    <w:uiPriority w:val="99"/>
    <w:qFormat/>
    <w:rsid w:val="00814D99"/>
    <w:pPr>
      <w:spacing w:after="0" w:line="240" w:lineRule="auto"/>
    </w:pPr>
  </w:style>
  <w:style w:type="paragraph" w:customStyle="1" w:styleId="story-headline">
    <w:name w:val="story-headline"/>
    <w:basedOn w:val="Normal"/>
    <w:next w:val="ProjectTitleLine"/>
    <w:uiPriority w:val="99"/>
    <w:qFormat/>
    <w:rsid w:val="00814D99"/>
    <w:pPr>
      <w:spacing w:after="0" w:line="240" w:lineRule="auto"/>
    </w:pPr>
  </w:style>
  <w:style w:type="paragraph" w:customStyle="1" w:styleId="story-dateline">
    <w:name w:val="story-dateline"/>
    <w:basedOn w:val="Normal"/>
    <w:next w:val="cardChar1Char"/>
    <w:uiPriority w:val="99"/>
    <w:qFormat/>
    <w:rsid w:val="00814D99"/>
    <w:pPr>
      <w:spacing w:after="0" w:line="240" w:lineRule="auto"/>
    </w:pPr>
  </w:style>
  <w:style w:type="paragraph" w:customStyle="1" w:styleId="TextofCards">
    <w:name w:val="Text of Cards"/>
    <w:basedOn w:val="Normal"/>
    <w:next w:val="CM12"/>
    <w:uiPriority w:val="99"/>
    <w:qFormat/>
    <w:rsid w:val="00814D99"/>
    <w:pPr>
      <w:spacing w:after="0" w:line="240" w:lineRule="auto"/>
    </w:pPr>
  </w:style>
  <w:style w:type="paragraph" w:customStyle="1" w:styleId="Corpotesto">
    <w:name w:val="Corpo testo"/>
    <w:basedOn w:val="Normal"/>
    <w:next w:val="CM44"/>
    <w:uiPriority w:val="99"/>
    <w:qFormat/>
    <w:rsid w:val="00814D99"/>
    <w:pPr>
      <w:spacing w:after="0" w:line="240" w:lineRule="auto"/>
    </w:pPr>
  </w:style>
  <w:style w:type="paragraph" w:customStyle="1" w:styleId="tagCharChar1Char">
    <w:name w:val="tag Char Char1 Char"/>
    <w:uiPriority w:val="99"/>
    <w:qFormat/>
    <w:rsid w:val="00814D99"/>
    <w:pPr>
      <w:spacing w:after="200" w:line="276" w:lineRule="auto"/>
    </w:pPr>
    <w:rPr>
      <w:rFonts w:eastAsiaTheme="minorHAnsi"/>
      <w:sz w:val="22"/>
      <w:szCs w:val="22"/>
    </w:rPr>
  </w:style>
  <w:style w:type="paragraph" w:customStyle="1" w:styleId="OmniPage1">
    <w:name w:val="OmniPage #1"/>
    <w:basedOn w:val="Normal"/>
    <w:next w:val="StrikeThrough"/>
    <w:uiPriority w:val="99"/>
    <w:qFormat/>
    <w:rsid w:val="00814D99"/>
    <w:pPr>
      <w:spacing w:after="0" w:line="240" w:lineRule="auto"/>
    </w:pPr>
  </w:style>
  <w:style w:type="paragraph" w:customStyle="1" w:styleId="TitlePageCenter">
    <w:name w:val="Title Page Center"/>
    <w:basedOn w:val="Normal"/>
    <w:next w:val="textbodyblack"/>
    <w:autoRedefine/>
    <w:uiPriority w:val="99"/>
    <w:qFormat/>
    <w:rsid w:val="00814D99"/>
    <w:pPr>
      <w:spacing w:after="0" w:line="240" w:lineRule="auto"/>
    </w:pPr>
  </w:style>
  <w:style w:type="paragraph" w:customStyle="1" w:styleId="TitlePageBy">
    <w:name w:val="Title Page By"/>
    <w:basedOn w:val="textbodyblack"/>
    <w:next w:val="Normal"/>
    <w:autoRedefine/>
    <w:uiPriority w:val="99"/>
    <w:qFormat/>
    <w:rsid w:val="00814D99"/>
  </w:style>
  <w:style w:type="paragraph" w:customStyle="1" w:styleId="ProjectTitleLine">
    <w:name w:val="Project Title Line"/>
    <w:basedOn w:val="Normal"/>
    <w:next w:val="Normal"/>
    <w:autoRedefine/>
    <w:uiPriority w:val="99"/>
    <w:qFormat/>
    <w:rsid w:val="00814D99"/>
    <w:pPr>
      <w:spacing w:after="0" w:line="240" w:lineRule="auto"/>
    </w:pPr>
  </w:style>
  <w:style w:type="paragraph" w:customStyle="1" w:styleId="NormalVerdana">
    <w:name w:val="Normal + Verdana"/>
    <w:aliases w:val="White,Normal + Arial,10 pt"/>
    <w:basedOn w:val="Normal"/>
    <w:next w:val="CiteCorrected"/>
    <w:uiPriority w:val="99"/>
    <w:qFormat/>
    <w:rsid w:val="00814D99"/>
    <w:pPr>
      <w:spacing w:after="0" w:line="240" w:lineRule="auto"/>
    </w:pPr>
  </w:style>
  <w:style w:type="paragraph" w:customStyle="1" w:styleId="cardChar1Char">
    <w:name w:val="card Char1 Char"/>
    <w:basedOn w:val="Normal"/>
    <w:next w:val="StyleLeft02"/>
    <w:uiPriority w:val="99"/>
    <w:qFormat/>
    <w:rsid w:val="00814D99"/>
    <w:pPr>
      <w:spacing w:after="0" w:line="240" w:lineRule="auto"/>
    </w:pPr>
  </w:style>
  <w:style w:type="paragraph" w:customStyle="1" w:styleId="CM12">
    <w:name w:val="CM12"/>
    <w:basedOn w:val="Normal"/>
    <w:uiPriority w:val="99"/>
    <w:qFormat/>
    <w:rsid w:val="00814D99"/>
    <w:pPr>
      <w:spacing w:after="0" w:line="240" w:lineRule="auto"/>
    </w:pPr>
  </w:style>
  <w:style w:type="paragraph" w:customStyle="1" w:styleId="CM44">
    <w:name w:val="CM44"/>
    <w:basedOn w:val="Normal"/>
    <w:uiPriority w:val="99"/>
    <w:qFormat/>
    <w:rsid w:val="00814D99"/>
    <w:pPr>
      <w:spacing w:after="0" w:line="240" w:lineRule="auto"/>
    </w:pPr>
  </w:style>
  <w:style w:type="paragraph" w:customStyle="1" w:styleId="StrikeThrough">
    <w:name w:val="Strike Through"/>
    <w:basedOn w:val="Normal"/>
    <w:next w:val="Normal"/>
    <w:uiPriority w:val="99"/>
    <w:qFormat/>
    <w:rsid w:val="00814D99"/>
    <w:pPr>
      <w:spacing w:after="0" w:line="240" w:lineRule="auto"/>
    </w:pPr>
  </w:style>
  <w:style w:type="paragraph" w:customStyle="1" w:styleId="textbodyblack">
    <w:name w:val="textbodyblack"/>
    <w:basedOn w:val="Normal"/>
    <w:next w:val="Pa5"/>
    <w:uiPriority w:val="99"/>
    <w:qFormat/>
    <w:rsid w:val="00814D99"/>
    <w:pPr>
      <w:spacing w:after="0" w:line="240" w:lineRule="auto"/>
    </w:pPr>
  </w:style>
  <w:style w:type="character" w:customStyle="1" w:styleId="CiteCorrectedChar">
    <w:name w:val="Cite Corrected Char"/>
    <w:locked/>
    <w:rsid w:val="00814D99"/>
  </w:style>
  <w:style w:type="paragraph" w:customStyle="1" w:styleId="CiteCorrected">
    <w:name w:val="Cite Corrected"/>
    <w:basedOn w:val="Normal"/>
    <w:next w:val="tagline1"/>
    <w:qFormat/>
    <w:rsid w:val="00814D99"/>
    <w:pPr>
      <w:spacing w:after="0" w:line="240" w:lineRule="auto"/>
    </w:pPr>
  </w:style>
  <w:style w:type="paragraph" w:customStyle="1" w:styleId="StyleLeft02">
    <w:name w:val="Style Left:  0.2&quot;"/>
    <w:basedOn w:val="Normal"/>
    <w:next w:val="Block1"/>
    <w:uiPriority w:val="99"/>
    <w:qFormat/>
    <w:rsid w:val="00814D99"/>
    <w:pPr>
      <w:spacing w:after="0" w:line="240" w:lineRule="auto"/>
    </w:pPr>
  </w:style>
  <w:style w:type="paragraph" w:customStyle="1" w:styleId="Hat1">
    <w:name w:val="Hat1"/>
    <w:basedOn w:val="Normal"/>
    <w:next w:val="Normal"/>
    <w:uiPriority w:val="2"/>
    <w:qFormat/>
    <w:rsid w:val="00814D99"/>
    <w:pPr>
      <w:spacing w:after="0" w:line="240" w:lineRule="auto"/>
    </w:pPr>
  </w:style>
  <w:style w:type="paragraph" w:customStyle="1" w:styleId="post-subtitle">
    <w:name w:val="post-subtitle"/>
    <w:basedOn w:val="Normal"/>
    <w:qFormat/>
    <w:rsid w:val="00814D99"/>
    <w:pPr>
      <w:spacing w:after="0" w:line="240" w:lineRule="auto"/>
    </w:pPr>
  </w:style>
  <w:style w:type="paragraph" w:customStyle="1" w:styleId="Pa5">
    <w:name w:val="Pa5"/>
    <w:basedOn w:val="Normal"/>
    <w:uiPriority w:val="99"/>
    <w:qFormat/>
    <w:rsid w:val="00814D99"/>
    <w:pPr>
      <w:spacing w:after="0" w:line="240" w:lineRule="auto"/>
    </w:pPr>
  </w:style>
  <w:style w:type="paragraph" w:customStyle="1" w:styleId="Pa6">
    <w:name w:val="Pa6"/>
    <w:basedOn w:val="Normal"/>
    <w:uiPriority w:val="99"/>
    <w:qFormat/>
    <w:rsid w:val="00814D99"/>
    <w:pPr>
      <w:spacing w:after="0" w:line="240" w:lineRule="auto"/>
    </w:pPr>
  </w:style>
  <w:style w:type="paragraph" w:customStyle="1" w:styleId="noindent0">
    <w:name w:val="no_indent"/>
    <w:basedOn w:val="Normal"/>
    <w:next w:val="NormalWeb3"/>
    <w:qFormat/>
    <w:rsid w:val="00814D99"/>
    <w:pPr>
      <w:spacing w:after="0" w:line="240" w:lineRule="auto"/>
    </w:pPr>
  </w:style>
  <w:style w:type="paragraph" w:customStyle="1" w:styleId="tagline1">
    <w:name w:val="tagline"/>
    <w:basedOn w:val="Normal"/>
    <w:next w:val="cardCharCharCharCharChar"/>
    <w:qFormat/>
    <w:rsid w:val="00814D99"/>
    <w:pPr>
      <w:spacing w:after="0" w:line="240" w:lineRule="auto"/>
    </w:pPr>
  </w:style>
  <w:style w:type="paragraph" w:customStyle="1" w:styleId="Block1">
    <w:name w:val="Block1"/>
    <w:basedOn w:val="Normal"/>
    <w:next w:val="Normal"/>
    <w:uiPriority w:val="3"/>
    <w:qFormat/>
    <w:rsid w:val="00814D99"/>
    <w:pPr>
      <w:spacing w:after="0" w:line="240" w:lineRule="auto"/>
    </w:pPr>
  </w:style>
  <w:style w:type="paragraph" w:customStyle="1" w:styleId="TOCHeading1">
    <w:name w:val="TOC Heading1"/>
    <w:basedOn w:val="Heading1"/>
    <w:next w:val="Normal"/>
    <w:uiPriority w:val="39"/>
    <w:qFormat/>
    <w:rsid w:val="00814D99"/>
    <w:pPr>
      <w:spacing w:before="480" w:line="240" w:lineRule="auto"/>
    </w:pPr>
  </w:style>
  <w:style w:type="paragraph" w:customStyle="1" w:styleId="NoteLevel11">
    <w:name w:val="Note Level 11"/>
    <w:basedOn w:val="Normal"/>
    <w:next w:val="HeaderFooter"/>
    <w:uiPriority w:val="99"/>
    <w:qFormat/>
    <w:rsid w:val="00814D99"/>
    <w:pPr>
      <w:spacing w:after="0" w:line="240" w:lineRule="auto"/>
    </w:pPr>
  </w:style>
  <w:style w:type="character" w:customStyle="1" w:styleId="ReallySamllTextChar">
    <w:name w:val="ReallySamllText Char"/>
    <w:locked/>
    <w:rsid w:val="00814D99"/>
  </w:style>
  <w:style w:type="paragraph" w:customStyle="1" w:styleId="ReallySamllText">
    <w:name w:val="ReallySamllText"/>
    <w:basedOn w:val="Normal"/>
    <w:next w:val="CardTextUnderlined"/>
    <w:autoRedefine/>
    <w:qFormat/>
    <w:rsid w:val="00814D99"/>
    <w:pPr>
      <w:spacing w:after="0" w:line="240" w:lineRule="auto"/>
    </w:pPr>
  </w:style>
  <w:style w:type="paragraph" w:customStyle="1" w:styleId="Card6pt">
    <w:name w:val="Card 6pt"/>
    <w:basedOn w:val="Normal"/>
    <w:next w:val="HeaderDebate"/>
    <w:uiPriority w:val="99"/>
    <w:qFormat/>
    <w:rsid w:val="00814D99"/>
    <w:pPr>
      <w:spacing w:after="0" w:line="240" w:lineRule="auto"/>
    </w:pPr>
  </w:style>
  <w:style w:type="paragraph" w:customStyle="1" w:styleId="NormalWeb3">
    <w:name w:val="Normal (Web)3"/>
    <w:basedOn w:val="Normal"/>
    <w:next w:val="CardTagCharChar"/>
    <w:qFormat/>
    <w:rsid w:val="00814D99"/>
    <w:pPr>
      <w:spacing w:after="0" w:line="240" w:lineRule="auto"/>
    </w:pPr>
  </w:style>
  <w:style w:type="paragraph" w:customStyle="1" w:styleId="cardCharCharCharCharChar">
    <w:name w:val="card Char Char Char Char Char"/>
    <w:basedOn w:val="Normal"/>
    <w:next w:val="fixed"/>
    <w:qFormat/>
    <w:rsid w:val="00814D99"/>
    <w:pPr>
      <w:spacing w:after="0" w:line="240" w:lineRule="auto"/>
    </w:pPr>
  </w:style>
  <w:style w:type="paragraph" w:customStyle="1" w:styleId="TagCiteChar2">
    <w:name w:val="Tag / Cite Char"/>
    <w:basedOn w:val="Normal"/>
    <w:next w:val="textonormal"/>
    <w:qFormat/>
    <w:rsid w:val="00814D99"/>
    <w:pPr>
      <w:spacing w:after="0" w:line="240" w:lineRule="auto"/>
    </w:pPr>
  </w:style>
  <w:style w:type="paragraph" w:customStyle="1" w:styleId="PageNumber2">
    <w:name w:val="Page Number2"/>
    <w:basedOn w:val="Normal"/>
    <w:next w:val="Normal"/>
    <w:qFormat/>
    <w:rsid w:val="00814D99"/>
    <w:pPr>
      <w:spacing w:after="0" w:line="240" w:lineRule="auto"/>
    </w:pPr>
  </w:style>
  <w:style w:type="paragraph" w:customStyle="1" w:styleId="HeaderFooter">
    <w:name w:val="Header &amp; Footer"/>
    <w:next w:val="ExecutiveSummarytext"/>
    <w:qFormat/>
    <w:rsid w:val="00814D99"/>
    <w:pPr>
      <w:spacing w:after="200" w:line="276" w:lineRule="auto"/>
    </w:pPr>
    <w:rPr>
      <w:rFonts w:eastAsiaTheme="minorHAnsi"/>
      <w:sz w:val="22"/>
      <w:szCs w:val="22"/>
    </w:rPr>
  </w:style>
  <w:style w:type="paragraph" w:customStyle="1" w:styleId="CardTextSmall0">
    <w:name w:val="Card Text Small"/>
    <w:basedOn w:val="Normal"/>
    <w:qFormat/>
    <w:rsid w:val="00814D99"/>
    <w:pPr>
      <w:spacing w:after="0" w:line="240" w:lineRule="auto"/>
    </w:pPr>
  </w:style>
  <w:style w:type="paragraph" w:customStyle="1" w:styleId="CardTextUnderlined">
    <w:name w:val="Card Text Underlined"/>
    <w:basedOn w:val="Normal"/>
    <w:next w:val="NormalUnderline"/>
    <w:qFormat/>
    <w:rsid w:val="00814D99"/>
    <w:pPr>
      <w:spacing w:after="0" w:line="240" w:lineRule="auto"/>
    </w:pPr>
  </w:style>
  <w:style w:type="paragraph" w:customStyle="1" w:styleId="HeaderDebate">
    <w:name w:val="Header Debate"/>
    <w:basedOn w:val="Normal"/>
    <w:next w:val="byline1"/>
    <w:qFormat/>
    <w:rsid w:val="00814D99"/>
    <w:pPr>
      <w:spacing w:after="0" w:line="240" w:lineRule="auto"/>
    </w:pPr>
  </w:style>
  <w:style w:type="paragraph" w:customStyle="1" w:styleId="NormalWeb1">
    <w:name w:val="Normal (Web)1"/>
    <w:basedOn w:val="Normal"/>
    <w:next w:val="PlaceholderText1"/>
    <w:qFormat/>
    <w:rsid w:val="00814D99"/>
    <w:pPr>
      <w:spacing w:after="0" w:line="240" w:lineRule="auto"/>
    </w:pPr>
  </w:style>
  <w:style w:type="paragraph" w:customStyle="1" w:styleId="CardTagCharChar">
    <w:name w:val="Card Tag Char Char"/>
    <w:basedOn w:val="Normal"/>
    <w:next w:val="NoteLevel31"/>
    <w:qFormat/>
    <w:rsid w:val="00814D99"/>
    <w:pPr>
      <w:spacing w:after="0" w:line="240" w:lineRule="auto"/>
    </w:pPr>
  </w:style>
  <w:style w:type="paragraph" w:customStyle="1" w:styleId="fixed">
    <w:name w:val="fixed"/>
    <w:basedOn w:val="Normal"/>
    <w:next w:val="NoteLevel41"/>
    <w:qFormat/>
    <w:rsid w:val="00814D99"/>
    <w:pPr>
      <w:spacing w:after="0" w:line="240" w:lineRule="auto"/>
    </w:pPr>
  </w:style>
  <w:style w:type="paragraph" w:customStyle="1" w:styleId="textonormal">
    <w:name w:val="textonormal"/>
    <w:basedOn w:val="Normal"/>
    <w:next w:val="NoteLevel51"/>
    <w:qFormat/>
    <w:rsid w:val="00814D99"/>
    <w:pPr>
      <w:spacing w:after="0" w:line="240" w:lineRule="auto"/>
    </w:pPr>
  </w:style>
  <w:style w:type="paragraph" w:customStyle="1" w:styleId="Subtitle10">
    <w:name w:val="Subtitle1"/>
    <w:basedOn w:val="Normal"/>
    <w:next w:val="NoteLevel61"/>
    <w:qFormat/>
    <w:rsid w:val="00814D99"/>
    <w:pPr>
      <w:spacing w:after="0" w:line="240" w:lineRule="auto"/>
    </w:pPr>
  </w:style>
  <w:style w:type="paragraph" w:customStyle="1" w:styleId="ExecutiveSummarytext">
    <w:name w:val="Executive Summary text"/>
    <w:basedOn w:val="Normal"/>
    <w:next w:val="Normal"/>
    <w:qFormat/>
    <w:rsid w:val="00814D99"/>
    <w:pPr>
      <w:spacing w:after="0" w:line="240" w:lineRule="auto"/>
    </w:pPr>
  </w:style>
  <w:style w:type="character" w:customStyle="1" w:styleId="NormalUnderlineChar1">
    <w:name w:val="Normal Underline Char1"/>
    <w:locked/>
    <w:rsid w:val="00814D99"/>
  </w:style>
  <w:style w:type="paragraph" w:customStyle="1" w:styleId="NormalUnderline">
    <w:name w:val="Normal Underline"/>
    <w:basedOn w:val="Normal"/>
    <w:next w:val="NoteLevel91"/>
    <w:qFormat/>
    <w:rsid w:val="00814D99"/>
    <w:pPr>
      <w:spacing w:after="0" w:line="240" w:lineRule="auto"/>
    </w:pPr>
  </w:style>
  <w:style w:type="paragraph" w:customStyle="1" w:styleId="byline1">
    <w:name w:val="byline1"/>
    <w:basedOn w:val="Normal"/>
    <w:qFormat/>
    <w:rsid w:val="00814D99"/>
    <w:pPr>
      <w:spacing w:after="0" w:line="240" w:lineRule="auto"/>
    </w:pPr>
  </w:style>
  <w:style w:type="paragraph" w:customStyle="1" w:styleId="PlaceholderText1">
    <w:name w:val="Placeholder Text1"/>
    <w:basedOn w:val="Normal"/>
    <w:next w:val="ImportantText"/>
    <w:qFormat/>
    <w:rsid w:val="00814D99"/>
    <w:pPr>
      <w:spacing w:after="0" w:line="240" w:lineRule="auto"/>
    </w:pPr>
  </w:style>
  <w:style w:type="paragraph" w:customStyle="1" w:styleId="NoteLevel31">
    <w:name w:val="Note Level 31"/>
    <w:basedOn w:val="Normal"/>
    <w:qFormat/>
    <w:rsid w:val="00814D99"/>
    <w:pPr>
      <w:spacing w:after="0" w:line="240" w:lineRule="auto"/>
    </w:pPr>
  </w:style>
  <w:style w:type="paragraph" w:customStyle="1" w:styleId="NoteLevel41">
    <w:name w:val="Note Level 41"/>
    <w:basedOn w:val="Normal"/>
    <w:next w:val="StyleBodyText11ptBlackUnderline"/>
    <w:qFormat/>
    <w:rsid w:val="00814D99"/>
    <w:pPr>
      <w:spacing w:after="0" w:line="240" w:lineRule="auto"/>
    </w:pPr>
  </w:style>
  <w:style w:type="paragraph" w:customStyle="1" w:styleId="NoteLevel51">
    <w:name w:val="Note Level 51"/>
    <w:basedOn w:val="Normal"/>
    <w:qFormat/>
    <w:rsid w:val="00814D99"/>
    <w:pPr>
      <w:spacing w:after="0" w:line="240" w:lineRule="auto"/>
    </w:pPr>
  </w:style>
  <w:style w:type="paragraph" w:customStyle="1" w:styleId="NoteLevel61">
    <w:name w:val="Note Level 61"/>
    <w:basedOn w:val="Normal"/>
    <w:next w:val="StyleBodyText11ptBoldBlack"/>
    <w:qFormat/>
    <w:rsid w:val="00814D99"/>
    <w:pPr>
      <w:spacing w:after="0" w:line="240" w:lineRule="auto"/>
    </w:pPr>
  </w:style>
  <w:style w:type="paragraph" w:customStyle="1" w:styleId="NoteLevel71">
    <w:name w:val="Note Level 71"/>
    <w:basedOn w:val="Normal"/>
    <w:qFormat/>
    <w:rsid w:val="00814D99"/>
    <w:pPr>
      <w:spacing w:after="0" w:line="240" w:lineRule="auto"/>
    </w:pPr>
  </w:style>
  <w:style w:type="paragraph" w:customStyle="1" w:styleId="NoteLevel81">
    <w:name w:val="Note Level 81"/>
    <w:basedOn w:val="Normal"/>
    <w:next w:val="StyletinyBold"/>
    <w:qFormat/>
    <w:rsid w:val="00814D99"/>
    <w:pPr>
      <w:spacing w:after="0" w:line="240" w:lineRule="auto"/>
    </w:pPr>
  </w:style>
  <w:style w:type="paragraph" w:customStyle="1" w:styleId="NoteLevel91">
    <w:name w:val="Note Level 91"/>
    <w:basedOn w:val="Normal"/>
    <w:qFormat/>
    <w:rsid w:val="00814D99"/>
    <w:pPr>
      <w:spacing w:after="0" w:line="240" w:lineRule="auto"/>
    </w:pPr>
  </w:style>
  <w:style w:type="character" w:customStyle="1" w:styleId="ImportantTextChar">
    <w:name w:val="Important Text Char"/>
    <w:locked/>
    <w:rsid w:val="00814D99"/>
  </w:style>
  <w:style w:type="paragraph" w:customStyle="1" w:styleId="ImportantText">
    <w:name w:val="Important Text"/>
    <w:basedOn w:val="Normal"/>
    <w:next w:val="Normal"/>
    <w:qFormat/>
    <w:rsid w:val="00814D99"/>
    <w:pPr>
      <w:spacing w:after="0" w:line="240" w:lineRule="auto"/>
    </w:pPr>
  </w:style>
  <w:style w:type="character" w:customStyle="1" w:styleId="StyleBodyText11ptBlackUnderlineChar">
    <w:name w:val="Style Body Text + 11 pt Black Underline Char"/>
    <w:locked/>
    <w:rsid w:val="00814D99"/>
  </w:style>
  <w:style w:type="paragraph" w:customStyle="1" w:styleId="StyleBodyText11ptBlackUnderline">
    <w:name w:val="Style Body Text + 11 pt Black Underline"/>
    <w:basedOn w:val="Normal"/>
    <w:next w:val="ListContents"/>
    <w:qFormat/>
    <w:rsid w:val="00814D99"/>
    <w:pPr>
      <w:spacing w:after="0" w:line="240" w:lineRule="auto"/>
    </w:pPr>
  </w:style>
  <w:style w:type="character" w:customStyle="1" w:styleId="StyleBodyText11ptBoldBlackChar">
    <w:name w:val="Style Body Text + 11 pt Bold Black Char"/>
    <w:locked/>
    <w:rsid w:val="00814D99"/>
  </w:style>
  <w:style w:type="paragraph" w:customStyle="1" w:styleId="StyleBodyText11ptBoldBlack">
    <w:name w:val="Style Body Text + 11 pt Bold Black"/>
    <w:basedOn w:val="Normal"/>
    <w:next w:val="StyleListContents11ptCustomColorRGB353132Underline"/>
    <w:qFormat/>
    <w:rsid w:val="00814D99"/>
    <w:pPr>
      <w:spacing w:after="0" w:line="240" w:lineRule="auto"/>
    </w:pPr>
  </w:style>
  <w:style w:type="character" w:customStyle="1" w:styleId="StyletinyBoldChar">
    <w:name w:val="Style tiny + Bold Char"/>
    <w:locked/>
    <w:rsid w:val="00814D99"/>
  </w:style>
  <w:style w:type="paragraph" w:customStyle="1" w:styleId="StyletinyBold">
    <w:name w:val="Style tiny + Bold"/>
    <w:basedOn w:val="TagF3"/>
    <w:qFormat/>
    <w:rsid w:val="00814D99"/>
  </w:style>
  <w:style w:type="character" w:customStyle="1" w:styleId="Heading5SizeDownChar">
    <w:name w:val="Heading 5 Size Down Char"/>
    <w:locked/>
    <w:rsid w:val="00814D99"/>
  </w:style>
  <w:style w:type="character" w:customStyle="1" w:styleId="Normal2BoldChar">
    <w:name w:val="Normal2 + Bold Char"/>
    <w:locked/>
    <w:rsid w:val="00814D99"/>
  </w:style>
  <w:style w:type="paragraph" w:customStyle="1" w:styleId="Normal2Bold">
    <w:name w:val="Normal2 + Bold"/>
    <w:basedOn w:val="Normal"/>
    <w:next w:val="Unimportant"/>
    <w:qFormat/>
    <w:rsid w:val="00814D99"/>
    <w:pPr>
      <w:spacing w:after="0" w:line="240" w:lineRule="auto"/>
    </w:pPr>
  </w:style>
  <w:style w:type="character" w:customStyle="1" w:styleId="ListContentsChar">
    <w:name w:val="List Contents Char"/>
    <w:locked/>
    <w:rsid w:val="00814D99"/>
  </w:style>
  <w:style w:type="paragraph" w:customStyle="1" w:styleId="ListContents">
    <w:name w:val="List Contents"/>
    <w:basedOn w:val="Normal"/>
    <w:next w:val="Ununderlined"/>
    <w:qFormat/>
    <w:rsid w:val="00814D99"/>
    <w:pPr>
      <w:spacing w:after="0" w:line="240" w:lineRule="auto"/>
    </w:pPr>
  </w:style>
  <w:style w:type="character" w:customStyle="1" w:styleId="StyleListContents11ptCustomColorRGB353132UnderlineChar">
    <w:name w:val="Style List Contents + 11 pt Custom Color(RGB(353132)) Underline Char"/>
    <w:locked/>
    <w:rsid w:val="00814D99"/>
  </w:style>
  <w:style w:type="paragraph" w:customStyle="1" w:styleId="StyleListContents11ptCustomColorRGB353132Underline">
    <w:name w:val="Style List Contents + 11 pt Custom Color(RGB(353132)) Underline"/>
    <w:basedOn w:val="Ununderlined"/>
    <w:qFormat/>
    <w:rsid w:val="00814D99"/>
  </w:style>
  <w:style w:type="character" w:customStyle="1" w:styleId="StyleCards12ptThickunderlineChar2">
    <w:name w:val="Style Cards + 12 pt Thick underline Char2"/>
    <w:locked/>
    <w:rsid w:val="00814D99"/>
  </w:style>
  <w:style w:type="paragraph" w:customStyle="1" w:styleId="StyleCards12ptThickunderline">
    <w:name w:val="Style Cards + 12 pt Thick underline"/>
    <w:basedOn w:val="Normal"/>
    <w:qFormat/>
    <w:rsid w:val="00814D99"/>
    <w:pPr>
      <w:spacing w:after="0" w:line="240" w:lineRule="auto"/>
    </w:pPr>
  </w:style>
  <w:style w:type="character" w:customStyle="1" w:styleId="UnimportantCharChar">
    <w:name w:val="Unimportant Char Char"/>
    <w:locked/>
    <w:rsid w:val="00814D99"/>
  </w:style>
  <w:style w:type="paragraph" w:customStyle="1" w:styleId="Unimportant">
    <w:name w:val="Unimportant"/>
    <w:basedOn w:val="Normal"/>
    <w:next w:val="DebateCite"/>
    <w:qFormat/>
    <w:rsid w:val="00814D99"/>
    <w:pPr>
      <w:spacing w:after="0" w:line="240" w:lineRule="auto"/>
    </w:pPr>
  </w:style>
  <w:style w:type="character" w:customStyle="1" w:styleId="UnunderlinedChar">
    <w:name w:val="Ununderlined Char"/>
    <w:locked/>
    <w:rsid w:val="00814D99"/>
  </w:style>
  <w:style w:type="paragraph" w:customStyle="1" w:styleId="Ununderlined">
    <w:name w:val="Ununderlined"/>
    <w:basedOn w:val="Normal"/>
    <w:next w:val="PreformattedText"/>
    <w:qFormat/>
    <w:rsid w:val="00814D99"/>
    <w:pPr>
      <w:spacing w:after="0" w:line="240" w:lineRule="auto"/>
    </w:pPr>
  </w:style>
  <w:style w:type="paragraph" w:customStyle="1" w:styleId="StyleHeading1Justified">
    <w:name w:val="Style Heading 1 + Justified"/>
    <w:basedOn w:val="Normal"/>
    <w:next w:val="Normal"/>
    <w:qFormat/>
    <w:rsid w:val="00814D99"/>
    <w:pPr>
      <w:spacing w:after="0" w:line="240" w:lineRule="auto"/>
    </w:pPr>
  </w:style>
  <w:style w:type="character" w:customStyle="1" w:styleId="textunderlineChar0">
    <w:name w:val="text underline Char"/>
    <w:locked/>
    <w:rsid w:val="00814D99"/>
  </w:style>
  <w:style w:type="paragraph" w:customStyle="1" w:styleId="textunderline0">
    <w:name w:val="text underline"/>
    <w:basedOn w:val="Normal"/>
    <w:next w:val="Heading4Cite"/>
    <w:autoRedefine/>
    <w:qFormat/>
    <w:rsid w:val="00814D99"/>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814D99"/>
  </w:style>
  <w:style w:type="paragraph" w:customStyle="1" w:styleId="DebateTag">
    <w:name w:val="Debate Tag"/>
    <w:basedOn w:val="Normal"/>
    <w:autoRedefine/>
    <w:qFormat/>
    <w:rsid w:val="00814D99"/>
    <w:pPr>
      <w:spacing w:after="0" w:line="240" w:lineRule="auto"/>
    </w:pPr>
  </w:style>
  <w:style w:type="paragraph" w:customStyle="1" w:styleId="DebateCite">
    <w:name w:val="Debate Cite"/>
    <w:basedOn w:val="Normal"/>
    <w:next w:val="Normaltag"/>
    <w:autoRedefine/>
    <w:qFormat/>
    <w:rsid w:val="00814D99"/>
    <w:pPr>
      <w:spacing w:after="0" w:line="240" w:lineRule="auto"/>
    </w:pPr>
  </w:style>
  <w:style w:type="paragraph" w:customStyle="1" w:styleId="PreformattedText">
    <w:name w:val="Preformatted Text"/>
    <w:basedOn w:val="Normal"/>
    <w:next w:val="Cardnon-underlined"/>
    <w:qFormat/>
    <w:rsid w:val="00814D99"/>
    <w:pPr>
      <w:spacing w:after="0" w:line="240" w:lineRule="auto"/>
    </w:pPr>
  </w:style>
  <w:style w:type="paragraph" w:customStyle="1" w:styleId="MaggieTag">
    <w:name w:val="MaggieTag"/>
    <w:basedOn w:val="Heading2"/>
    <w:next w:val="BlockTitle4"/>
    <w:qFormat/>
    <w:rsid w:val="00814D99"/>
    <w:pPr>
      <w:spacing w:before="480" w:line="240" w:lineRule="auto"/>
    </w:pPr>
  </w:style>
  <w:style w:type="paragraph" w:customStyle="1" w:styleId="NoteLevel21">
    <w:name w:val="Note Level 21"/>
    <w:basedOn w:val="Normal"/>
    <w:next w:val="CARD0"/>
    <w:uiPriority w:val="99"/>
    <w:qFormat/>
    <w:rsid w:val="00814D99"/>
    <w:pPr>
      <w:spacing w:after="0" w:line="240" w:lineRule="auto"/>
    </w:pPr>
  </w:style>
  <w:style w:type="paragraph" w:customStyle="1" w:styleId="4">
    <w:name w:val="4"/>
    <w:basedOn w:val="Normal"/>
    <w:next w:val="DottedUnderline0"/>
    <w:qFormat/>
    <w:rsid w:val="00814D99"/>
    <w:pPr>
      <w:spacing w:after="0" w:line="240" w:lineRule="auto"/>
    </w:pPr>
  </w:style>
  <w:style w:type="character" w:customStyle="1" w:styleId="Cardnon-underlinedChar">
    <w:name w:val="Card non-underlined Char"/>
    <w:uiPriority w:val="99"/>
    <w:locked/>
    <w:rsid w:val="00814D99"/>
  </w:style>
  <w:style w:type="paragraph" w:customStyle="1" w:styleId="BlockTitle4">
    <w:name w:val="%Block Title"/>
    <w:basedOn w:val="Heading1"/>
    <w:next w:val="PageNumber4"/>
    <w:qFormat/>
    <w:rsid w:val="00814D99"/>
    <w:pPr>
      <w:spacing w:before="480" w:line="240" w:lineRule="auto"/>
    </w:pPr>
  </w:style>
  <w:style w:type="paragraph" w:customStyle="1" w:styleId="CARD0">
    <w:name w:val="CARD"/>
    <w:basedOn w:val="Normal"/>
    <w:next w:val="PageNumber5"/>
    <w:link w:val="CARDChar2"/>
    <w:qFormat/>
    <w:rsid w:val="00814D99"/>
    <w:pPr>
      <w:spacing w:after="0" w:line="240" w:lineRule="auto"/>
    </w:pPr>
  </w:style>
  <w:style w:type="paragraph" w:customStyle="1" w:styleId="HiddenBlockHeader">
    <w:name w:val="Hidden Block Header"/>
    <w:basedOn w:val="Normal"/>
    <w:next w:val="Cardtext0"/>
    <w:link w:val="HiddenBlockHeaderChar"/>
    <w:qFormat/>
    <w:rsid w:val="00814D99"/>
    <w:pPr>
      <w:spacing w:after="0" w:line="240" w:lineRule="auto"/>
    </w:pPr>
  </w:style>
  <w:style w:type="paragraph" w:customStyle="1" w:styleId="ThickUnderline">
    <w:name w:val="ThickUnderline"/>
    <w:qFormat/>
    <w:rsid w:val="00814D99"/>
    <w:pPr>
      <w:spacing w:after="200" w:line="276" w:lineRule="auto"/>
    </w:pPr>
    <w:rPr>
      <w:rFonts w:eastAsiaTheme="minorHAnsi"/>
      <w:sz w:val="22"/>
      <w:szCs w:val="22"/>
    </w:rPr>
  </w:style>
  <w:style w:type="paragraph" w:customStyle="1" w:styleId="DottedUnderline0">
    <w:name w:val="DottedUnderline"/>
    <w:basedOn w:val="Normal"/>
    <w:qFormat/>
    <w:rsid w:val="00814D99"/>
    <w:pPr>
      <w:spacing w:after="0" w:line="240" w:lineRule="auto"/>
    </w:pPr>
  </w:style>
  <w:style w:type="paragraph" w:customStyle="1" w:styleId="AAAcard">
    <w:name w:val="AAAcard"/>
    <w:basedOn w:val="Normal"/>
    <w:next w:val="citeunread"/>
    <w:link w:val="AAAcardChar"/>
    <w:uiPriority w:val="99"/>
    <w:qFormat/>
    <w:rsid w:val="00814D99"/>
    <w:pPr>
      <w:spacing w:after="0" w:line="240" w:lineRule="auto"/>
    </w:pPr>
  </w:style>
  <w:style w:type="character" w:customStyle="1" w:styleId="Card-UnderlineChar">
    <w:name w:val="Card-Underline Char"/>
    <w:locked/>
    <w:rsid w:val="00814D99"/>
  </w:style>
  <w:style w:type="paragraph" w:customStyle="1" w:styleId="Card-Underline">
    <w:name w:val="Card-Underline"/>
    <w:basedOn w:val="Normal"/>
    <w:next w:val="read"/>
    <w:qFormat/>
    <w:rsid w:val="00814D99"/>
    <w:pPr>
      <w:spacing w:after="0" w:line="240" w:lineRule="auto"/>
    </w:pPr>
  </w:style>
  <w:style w:type="paragraph" w:customStyle="1" w:styleId="PageNumber3">
    <w:name w:val="Page Number3"/>
    <w:basedOn w:val="Normal"/>
    <w:next w:val="Normal"/>
    <w:qFormat/>
    <w:rsid w:val="00814D99"/>
    <w:pPr>
      <w:spacing w:after="0" w:line="240" w:lineRule="auto"/>
    </w:pPr>
  </w:style>
  <w:style w:type="paragraph" w:customStyle="1" w:styleId="PageNumber4">
    <w:name w:val="Page Number4"/>
    <w:basedOn w:val="Normal"/>
    <w:next w:val="Normal"/>
    <w:qFormat/>
    <w:rsid w:val="00814D99"/>
    <w:pPr>
      <w:spacing w:after="0" w:line="240" w:lineRule="auto"/>
    </w:pPr>
  </w:style>
  <w:style w:type="paragraph" w:customStyle="1" w:styleId="PageNumber5">
    <w:name w:val="Page Number5"/>
    <w:basedOn w:val="Normal"/>
    <w:next w:val="Normal"/>
    <w:qFormat/>
    <w:rsid w:val="00814D99"/>
    <w:pPr>
      <w:spacing w:after="0" w:line="240" w:lineRule="auto"/>
    </w:pPr>
  </w:style>
  <w:style w:type="paragraph" w:customStyle="1" w:styleId="smalltext1">
    <w:name w:val="small text1"/>
    <w:basedOn w:val="Normal"/>
    <w:next w:val="Normal"/>
    <w:uiPriority w:val="4"/>
    <w:qFormat/>
    <w:rsid w:val="00814D99"/>
    <w:pPr>
      <w:spacing w:after="0" w:line="240" w:lineRule="auto"/>
    </w:pPr>
  </w:style>
  <w:style w:type="character" w:customStyle="1" w:styleId="CircleChar">
    <w:name w:val="Circle Char"/>
    <w:locked/>
    <w:rsid w:val="00814D99"/>
  </w:style>
  <w:style w:type="character" w:customStyle="1" w:styleId="citeunreadChar">
    <w:name w:val="cite unread Char"/>
    <w:locked/>
    <w:rsid w:val="00814D99"/>
  </w:style>
  <w:style w:type="paragraph" w:customStyle="1" w:styleId="citeunread">
    <w:name w:val="cite unread"/>
    <w:basedOn w:val="Normal"/>
    <w:next w:val="StyleStyle16pt"/>
    <w:qFormat/>
    <w:rsid w:val="00814D99"/>
    <w:pPr>
      <w:spacing w:after="0" w:line="240" w:lineRule="auto"/>
    </w:pPr>
  </w:style>
  <w:style w:type="character" w:customStyle="1" w:styleId="readCharChar">
    <w:name w:val="read Char Char"/>
    <w:locked/>
    <w:rsid w:val="00814D99"/>
  </w:style>
  <w:style w:type="paragraph" w:customStyle="1" w:styleId="read">
    <w:name w:val="read"/>
    <w:basedOn w:val="Normal"/>
    <w:next w:val="Normal"/>
    <w:qFormat/>
    <w:rsid w:val="00814D99"/>
    <w:pPr>
      <w:spacing w:after="0" w:line="240" w:lineRule="auto"/>
    </w:pPr>
  </w:style>
  <w:style w:type="paragraph" w:customStyle="1" w:styleId="CiteReal0">
    <w:name w:val="Cite Real"/>
    <w:basedOn w:val="Normal"/>
    <w:next w:val="Normal"/>
    <w:qFormat/>
    <w:rsid w:val="00814D99"/>
    <w:pPr>
      <w:spacing w:after="0" w:line="240" w:lineRule="auto"/>
    </w:pPr>
  </w:style>
  <w:style w:type="paragraph" w:customStyle="1" w:styleId="PageNumber6">
    <w:name w:val="Page Number6"/>
    <w:basedOn w:val="Normal"/>
    <w:next w:val="Normal"/>
    <w:qFormat/>
    <w:rsid w:val="00814D99"/>
    <w:pPr>
      <w:spacing w:after="0" w:line="240" w:lineRule="auto"/>
    </w:pPr>
  </w:style>
  <w:style w:type="paragraph" w:customStyle="1" w:styleId="lastupdated">
    <w:name w:val="lastupdated"/>
    <w:basedOn w:val="Normal"/>
    <w:next w:val="Subtitle2"/>
    <w:qFormat/>
    <w:rsid w:val="00814D99"/>
    <w:pPr>
      <w:spacing w:after="0" w:line="240" w:lineRule="auto"/>
    </w:pPr>
  </w:style>
  <w:style w:type="paragraph" w:customStyle="1" w:styleId="hn-byline">
    <w:name w:val="hn-byline"/>
    <w:basedOn w:val="Normal"/>
    <w:next w:val="bodyintro"/>
    <w:qFormat/>
    <w:rsid w:val="00814D99"/>
    <w:pPr>
      <w:spacing w:after="0" w:line="240" w:lineRule="auto"/>
    </w:pPr>
  </w:style>
  <w:style w:type="paragraph" w:customStyle="1" w:styleId="articleinfo">
    <w:name w:val="articleinfo"/>
    <w:basedOn w:val="Normal"/>
    <w:next w:val="indent"/>
    <w:qFormat/>
    <w:rsid w:val="00814D99"/>
    <w:pPr>
      <w:spacing w:after="0" w:line="240" w:lineRule="auto"/>
    </w:pPr>
  </w:style>
  <w:style w:type="character" w:customStyle="1" w:styleId="StyleStyle16ptChar">
    <w:name w:val="Style Style1 + 6 pt Char"/>
    <w:locked/>
    <w:rsid w:val="00814D99"/>
  </w:style>
  <w:style w:type="paragraph" w:customStyle="1" w:styleId="StyleStyle16pt">
    <w:name w:val="Style Style1 + 6 pt"/>
    <w:basedOn w:val="Normal"/>
    <w:qFormat/>
    <w:rsid w:val="00814D99"/>
    <w:pPr>
      <w:spacing w:after="0" w:line="240" w:lineRule="auto"/>
    </w:pPr>
  </w:style>
  <w:style w:type="paragraph" w:customStyle="1" w:styleId="PageNumber7">
    <w:name w:val="Page Number7"/>
    <w:basedOn w:val="Normal"/>
    <w:next w:val="Normal"/>
    <w:qFormat/>
    <w:rsid w:val="00814D99"/>
    <w:pPr>
      <w:spacing w:after="0" w:line="240" w:lineRule="auto"/>
    </w:pPr>
  </w:style>
  <w:style w:type="paragraph" w:customStyle="1" w:styleId="OmniPage4">
    <w:name w:val="OmniPage #4"/>
    <w:basedOn w:val="Normal"/>
    <w:qFormat/>
    <w:rsid w:val="00814D99"/>
    <w:pPr>
      <w:spacing w:after="0" w:line="240" w:lineRule="auto"/>
    </w:pPr>
  </w:style>
  <w:style w:type="paragraph" w:customStyle="1" w:styleId="OmniPage10">
    <w:name w:val="OmniPage #10"/>
    <w:basedOn w:val="Normal"/>
    <w:qFormat/>
    <w:rsid w:val="00814D99"/>
    <w:pPr>
      <w:spacing w:after="0" w:line="240" w:lineRule="auto"/>
    </w:pPr>
  </w:style>
  <w:style w:type="paragraph" w:customStyle="1" w:styleId="PageNumber8">
    <w:name w:val="Page Number8"/>
    <w:basedOn w:val="Normal"/>
    <w:next w:val="Normal"/>
    <w:uiPriority w:val="99"/>
    <w:qFormat/>
    <w:rsid w:val="00814D99"/>
    <w:pPr>
      <w:spacing w:after="0" w:line="240" w:lineRule="auto"/>
    </w:pPr>
  </w:style>
  <w:style w:type="paragraph" w:customStyle="1" w:styleId="Subtitle2">
    <w:name w:val="Subtitle2"/>
    <w:basedOn w:val="Normal"/>
    <w:qFormat/>
    <w:rsid w:val="00814D99"/>
    <w:pPr>
      <w:spacing w:after="0" w:line="240" w:lineRule="auto"/>
    </w:pPr>
  </w:style>
  <w:style w:type="paragraph" w:customStyle="1" w:styleId="bodyintro">
    <w:name w:val="bodyintro"/>
    <w:basedOn w:val="Normal"/>
    <w:uiPriority w:val="99"/>
    <w:qFormat/>
    <w:rsid w:val="00814D99"/>
    <w:pPr>
      <w:spacing w:after="0" w:line="240" w:lineRule="auto"/>
    </w:pPr>
  </w:style>
  <w:style w:type="paragraph" w:customStyle="1" w:styleId="indent">
    <w:name w:val="indent"/>
    <w:basedOn w:val="Normal"/>
    <w:qFormat/>
    <w:rsid w:val="00814D99"/>
    <w:pPr>
      <w:spacing w:after="0" w:line="240" w:lineRule="auto"/>
    </w:pPr>
  </w:style>
  <w:style w:type="paragraph" w:customStyle="1" w:styleId="center">
    <w:name w:val="center"/>
    <w:basedOn w:val="Normal"/>
    <w:uiPriority w:val="99"/>
    <w:qFormat/>
    <w:rsid w:val="00814D99"/>
    <w:pPr>
      <w:spacing w:after="0" w:line="240" w:lineRule="auto"/>
    </w:pPr>
  </w:style>
  <w:style w:type="character" w:customStyle="1" w:styleId="tagChar2">
    <w:name w:val="tag Char2"/>
    <w:qFormat/>
    <w:rsid w:val="00814D99"/>
  </w:style>
  <w:style w:type="character" w:customStyle="1" w:styleId="cardchar00">
    <w:name w:val="cardchar0"/>
    <w:basedOn w:val="DefaultParagraphFont"/>
    <w:rsid w:val="00814D99"/>
  </w:style>
  <w:style w:type="character" w:customStyle="1" w:styleId="UnderlineNon-bold">
    <w:name w:val="Underline Non - bold"/>
    <w:rsid w:val="00814D99"/>
  </w:style>
  <w:style w:type="character" w:customStyle="1" w:styleId="UnderlineBold0">
    <w:name w:val="Underline Bold"/>
    <w:uiPriority w:val="6"/>
    <w:qFormat/>
    <w:rsid w:val="00814D99"/>
  </w:style>
  <w:style w:type="character" w:customStyle="1" w:styleId="Heading5Char2">
    <w:name w:val="Heading 5 Char2"/>
    <w:rsid w:val="00814D99"/>
  </w:style>
  <w:style w:type="character" w:customStyle="1" w:styleId="underlinechar0">
    <w:name w:val="underlinechar"/>
    <w:rsid w:val="00814D99"/>
  </w:style>
  <w:style w:type="character" w:customStyle="1" w:styleId="authordate2">
    <w:name w:val="authordate"/>
    <w:rsid w:val="00814D99"/>
  </w:style>
  <w:style w:type="character" w:customStyle="1" w:styleId="underline4">
    <w:name w:val="%underline"/>
    <w:qFormat/>
    <w:rsid w:val="00814D99"/>
  </w:style>
  <w:style w:type="character" w:customStyle="1" w:styleId="AUNDERLINE0">
    <w:name w:val="AUNDERLINE"/>
    <w:qFormat/>
    <w:rsid w:val="00814D99"/>
  </w:style>
  <w:style w:type="character" w:customStyle="1" w:styleId="slug-doi">
    <w:name w:val="slug-doi"/>
    <w:basedOn w:val="DefaultParagraphFont"/>
    <w:rsid w:val="00814D99"/>
  </w:style>
  <w:style w:type="character" w:customStyle="1" w:styleId="af">
    <w:name w:val="af"/>
    <w:basedOn w:val="DefaultParagraphFont"/>
    <w:rsid w:val="00814D99"/>
  </w:style>
  <w:style w:type="character" w:customStyle="1" w:styleId="ab">
    <w:name w:val="ab"/>
    <w:basedOn w:val="DefaultParagraphFont"/>
    <w:rsid w:val="00814D99"/>
  </w:style>
  <w:style w:type="character" w:customStyle="1" w:styleId="em">
    <w:name w:val="em"/>
    <w:basedOn w:val="DefaultParagraphFont"/>
    <w:rsid w:val="00814D99"/>
  </w:style>
  <w:style w:type="character" w:customStyle="1" w:styleId="au">
    <w:name w:val="au"/>
    <w:basedOn w:val="DefaultParagraphFont"/>
    <w:rsid w:val="00814D99"/>
  </w:style>
  <w:style w:type="character" w:customStyle="1" w:styleId="ti">
    <w:name w:val="ti"/>
    <w:basedOn w:val="DefaultParagraphFont"/>
    <w:rsid w:val="00814D99"/>
  </w:style>
  <w:style w:type="character" w:customStyle="1" w:styleId="subheadblue">
    <w:name w:val="subhead_blue"/>
    <w:basedOn w:val="DefaultParagraphFont"/>
    <w:rsid w:val="00814D99"/>
  </w:style>
  <w:style w:type="character" w:customStyle="1" w:styleId="affiliation">
    <w:name w:val="affiliation"/>
    <w:basedOn w:val="DefaultParagraphFont"/>
    <w:rsid w:val="00814D99"/>
  </w:style>
  <w:style w:type="character" w:customStyle="1" w:styleId="slug-doi-wrapper">
    <w:name w:val="slug-doi-wrapper"/>
    <w:basedOn w:val="DefaultParagraphFont"/>
    <w:rsid w:val="00814D99"/>
  </w:style>
  <w:style w:type="character" w:customStyle="1" w:styleId="slug-metadata-noteahead-of-print">
    <w:name w:val="slug-metadata-note ahead-of-print"/>
    <w:basedOn w:val="DefaultParagraphFont"/>
    <w:rsid w:val="00814D99"/>
  </w:style>
  <w:style w:type="character" w:customStyle="1" w:styleId="slug-ahead-of-print-date">
    <w:name w:val="slug-ahead-of-print-date"/>
    <w:basedOn w:val="DefaultParagraphFont"/>
    <w:rsid w:val="00814D99"/>
  </w:style>
  <w:style w:type="character" w:customStyle="1" w:styleId="medium-bold">
    <w:name w:val="medium-bold"/>
    <w:basedOn w:val="DefaultParagraphFont"/>
    <w:rsid w:val="00814D99"/>
  </w:style>
  <w:style w:type="character" w:customStyle="1" w:styleId="updated-short-citation">
    <w:name w:val="updated-short-citation"/>
    <w:basedOn w:val="DefaultParagraphFont"/>
    <w:rsid w:val="00814D99"/>
  </w:style>
  <w:style w:type="character" w:customStyle="1" w:styleId="TagCharChar1">
    <w:name w:val="Tag Char Char1"/>
    <w:rsid w:val="00814D99"/>
  </w:style>
  <w:style w:type="character" w:customStyle="1" w:styleId="berief">
    <w:name w:val="berief"/>
    <w:rsid w:val="00814D99"/>
  </w:style>
  <w:style w:type="character" w:customStyle="1" w:styleId="Brief-Smalltext">
    <w:name w:val="Brief - Small text"/>
    <w:rsid w:val="00814D99"/>
  </w:style>
  <w:style w:type="character" w:customStyle="1" w:styleId="F8-UnderlineBold">
    <w:name w:val="F8 - Underline/Bold"/>
    <w:rsid w:val="00814D99"/>
  </w:style>
  <w:style w:type="character" w:customStyle="1" w:styleId="Brief-Bold">
    <w:name w:val="Brief - Bold"/>
    <w:rsid w:val="00814D99"/>
  </w:style>
  <w:style w:type="character" w:customStyle="1" w:styleId="Card-Underline0">
    <w:name w:val="Card - Underline"/>
    <w:rsid w:val="00814D99"/>
  </w:style>
  <w:style w:type="character" w:customStyle="1" w:styleId="beriefunderline">
    <w:name w:val="berief = underline"/>
    <w:rsid w:val="00814D99"/>
  </w:style>
  <w:style w:type="character" w:customStyle="1" w:styleId="BoldText10pt">
    <w:name w:val="Bold Text 10 pt"/>
    <w:rsid w:val="00814D99"/>
  </w:style>
  <w:style w:type="character" w:customStyle="1" w:styleId="eoeaheader">
    <w:name w:val="eoea_header"/>
    <w:basedOn w:val="DefaultParagraphFont"/>
    <w:rsid w:val="00814D99"/>
  </w:style>
  <w:style w:type="character" w:customStyle="1" w:styleId="SC4208902">
    <w:name w:val="SC.4.208902"/>
    <w:rsid w:val="00814D99"/>
  </w:style>
  <w:style w:type="character" w:customStyle="1" w:styleId="SC4208915">
    <w:name w:val="SC.4.208915"/>
    <w:rsid w:val="00814D99"/>
  </w:style>
  <w:style w:type="character" w:customStyle="1" w:styleId="SC273764">
    <w:name w:val="SC.2.73764"/>
    <w:rsid w:val="00814D99"/>
  </w:style>
  <w:style w:type="character" w:customStyle="1" w:styleId="SC273779">
    <w:name w:val="SC.2.73779"/>
    <w:rsid w:val="00814D99"/>
  </w:style>
  <w:style w:type="character" w:customStyle="1" w:styleId="SC273763">
    <w:name w:val="SC.2.73763"/>
    <w:rsid w:val="00814D99"/>
  </w:style>
  <w:style w:type="character" w:customStyle="1" w:styleId="SC4208910">
    <w:name w:val="SC.4.208910"/>
    <w:rsid w:val="00814D99"/>
  </w:style>
  <w:style w:type="character" w:customStyle="1" w:styleId="SC4208911">
    <w:name w:val="SC.4.208911"/>
    <w:rsid w:val="00814D99"/>
  </w:style>
  <w:style w:type="character" w:customStyle="1" w:styleId="articlesubtitle">
    <w:name w:val="article_sub_title"/>
    <w:basedOn w:val="DefaultParagraphFont"/>
    <w:rsid w:val="00814D99"/>
  </w:style>
  <w:style w:type="character" w:customStyle="1" w:styleId="newsdate2">
    <w:name w:val="news_date2"/>
    <w:basedOn w:val="DefaultParagraphFont"/>
    <w:rsid w:val="00814D99"/>
  </w:style>
  <w:style w:type="character" w:customStyle="1" w:styleId="readarticleheader">
    <w:name w:val="readarticleheader"/>
    <w:basedOn w:val="DefaultParagraphFont"/>
    <w:rsid w:val="00814D99"/>
  </w:style>
  <w:style w:type="character" w:customStyle="1" w:styleId="char">
    <w:name w:val="char"/>
    <w:basedOn w:val="DefaultParagraphFont"/>
    <w:rsid w:val="00814D99"/>
  </w:style>
  <w:style w:type="character" w:customStyle="1" w:styleId="hdr">
    <w:name w:val="hdr"/>
    <w:basedOn w:val="DefaultParagraphFont"/>
    <w:rsid w:val="00814D99"/>
  </w:style>
  <w:style w:type="character" w:customStyle="1" w:styleId="bolding1">
    <w:name w:val="bolding1"/>
    <w:rsid w:val="00814D99"/>
  </w:style>
  <w:style w:type="character" w:customStyle="1" w:styleId="bookoptions1">
    <w:name w:val="book_options1"/>
    <w:rsid w:val="00814D99"/>
  </w:style>
  <w:style w:type="character" w:customStyle="1" w:styleId="descriptionblock">
    <w:name w:val="description block"/>
    <w:basedOn w:val="DefaultParagraphFont"/>
    <w:rsid w:val="00814D99"/>
  </w:style>
  <w:style w:type="character" w:customStyle="1" w:styleId="detailsboxblock">
    <w:name w:val="detailsbox block"/>
    <w:basedOn w:val="DefaultParagraphFont"/>
    <w:rsid w:val="00814D99"/>
  </w:style>
  <w:style w:type="character" w:customStyle="1" w:styleId="CardTextUnderlinedChar">
    <w:name w:val="Card Text Underlined Char"/>
    <w:rsid w:val="00814D99"/>
  </w:style>
  <w:style w:type="character" w:customStyle="1" w:styleId="cardtextsmallChar">
    <w:name w:val="card text small Char"/>
    <w:rsid w:val="00814D99"/>
  </w:style>
  <w:style w:type="character" w:customStyle="1" w:styleId="countrytitle1">
    <w:name w:val="countrytitle1"/>
    <w:rsid w:val="00814D99"/>
  </w:style>
  <w:style w:type="character" w:customStyle="1" w:styleId="storyheader1">
    <w:name w:val="storyheader1"/>
    <w:rsid w:val="00814D99"/>
  </w:style>
  <w:style w:type="character" w:customStyle="1" w:styleId="cardunderlinedChar1">
    <w:name w:val="card underlined Char"/>
    <w:rsid w:val="00814D99"/>
  </w:style>
  <w:style w:type="character" w:customStyle="1" w:styleId="article1">
    <w:name w:val="article1"/>
    <w:rsid w:val="00814D99"/>
  </w:style>
  <w:style w:type="character" w:customStyle="1" w:styleId="story-posted-date1">
    <w:name w:val="story-posted-date1"/>
    <w:rsid w:val="00814D99"/>
  </w:style>
  <w:style w:type="character" w:customStyle="1" w:styleId="Heading2CharCharCharCharCharCharCharCharCharCharCharCharCharChar">
    <w:name w:val="Heading 2 Char Char Char Char Char Char Char Char Char Char Char Char Char Char"/>
    <w:rsid w:val="00814D99"/>
  </w:style>
  <w:style w:type="character" w:customStyle="1" w:styleId="citation1">
    <w:name w:val="citation1"/>
    <w:rsid w:val="00814D99"/>
  </w:style>
  <w:style w:type="character" w:customStyle="1" w:styleId="hithighlite">
    <w:name w:val="hithighlite"/>
    <w:basedOn w:val="DefaultParagraphFont"/>
    <w:rsid w:val="00814D99"/>
  </w:style>
  <w:style w:type="character" w:customStyle="1" w:styleId="articlecontent">
    <w:name w:val="articlecontent"/>
    <w:basedOn w:val="DefaultParagraphFont"/>
    <w:rsid w:val="00814D99"/>
  </w:style>
  <w:style w:type="character" w:customStyle="1" w:styleId="fource1">
    <w:name w:val="fource1"/>
    <w:rsid w:val="00814D99"/>
  </w:style>
  <w:style w:type="character" w:customStyle="1" w:styleId="ds">
    <w:name w:val="ds"/>
    <w:basedOn w:val="DefaultParagraphFont"/>
    <w:rsid w:val="00814D99"/>
  </w:style>
  <w:style w:type="character" w:customStyle="1" w:styleId="MicroTextChar1">
    <w:name w:val="MicroText Char1"/>
    <w:rsid w:val="00814D99"/>
  </w:style>
  <w:style w:type="character" w:customStyle="1" w:styleId="DefaultPara">
    <w:name w:val="Default Para"/>
    <w:rsid w:val="00814D99"/>
  </w:style>
  <w:style w:type="character" w:customStyle="1" w:styleId="SYSHYPERTEXT">
    <w:name w:val="SYS_HYPERTEXT"/>
    <w:rsid w:val="00814D99"/>
  </w:style>
  <w:style w:type="character" w:customStyle="1" w:styleId="BlockHeading1Char">
    <w:name w:val="Block Heading 1 Char"/>
    <w:rsid w:val="00814D99"/>
  </w:style>
  <w:style w:type="character" w:customStyle="1" w:styleId="StyleTagTimesNewRomanChar">
    <w:name w:val="Style Tag + Times New Roman Char"/>
    <w:rsid w:val="00814D99"/>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814D99"/>
  </w:style>
  <w:style w:type="character" w:customStyle="1" w:styleId="StyleArialNarrow12ptBold">
    <w:name w:val="Style Arial Narrow 12 pt Bold"/>
    <w:rsid w:val="00814D99"/>
  </w:style>
  <w:style w:type="character" w:customStyle="1" w:styleId="UnderlinedCharChar1">
    <w:name w:val="Underlined Char Char1"/>
    <w:rsid w:val="00814D99"/>
  </w:style>
  <w:style w:type="character" w:customStyle="1" w:styleId="Heading2CharChar2">
    <w:name w:val="Heading 2 Char Char2"/>
    <w:rsid w:val="00814D99"/>
  </w:style>
  <w:style w:type="character" w:customStyle="1" w:styleId="doctitle">
    <w:name w:val="doctitle"/>
    <w:rsid w:val="00814D99"/>
  </w:style>
  <w:style w:type="character" w:customStyle="1" w:styleId="cardtext-underlined0">
    <w:name w:val="card text- underlined"/>
    <w:rsid w:val="00814D99"/>
  </w:style>
  <w:style w:type="character" w:customStyle="1" w:styleId="Style8ptChar">
    <w:name w:val="Style 8 pt Char"/>
    <w:rsid w:val="00814D99"/>
  </w:style>
  <w:style w:type="character" w:customStyle="1" w:styleId="message-item">
    <w:name w:val="message-item"/>
    <w:rsid w:val="00814D99"/>
  </w:style>
  <w:style w:type="character" w:customStyle="1" w:styleId="A0">
    <w:name w:val="A0"/>
    <w:uiPriority w:val="99"/>
    <w:rsid w:val="00814D99"/>
  </w:style>
  <w:style w:type="character" w:customStyle="1" w:styleId="datestamp">
    <w:name w:val="datestamp"/>
    <w:rsid w:val="00814D99"/>
  </w:style>
  <w:style w:type="character" w:customStyle="1" w:styleId="i">
    <w:name w:val="i"/>
    <w:uiPriority w:val="99"/>
    <w:rsid w:val="00814D99"/>
  </w:style>
  <w:style w:type="character" w:customStyle="1" w:styleId="name">
    <w:name w:val="name"/>
    <w:rsid w:val="00814D99"/>
  </w:style>
  <w:style w:type="character" w:customStyle="1" w:styleId="forenames">
    <w:name w:val="forenames"/>
    <w:rsid w:val="00814D99"/>
  </w:style>
  <w:style w:type="character" w:customStyle="1" w:styleId="surname">
    <w:name w:val="surname"/>
    <w:rsid w:val="00814D99"/>
  </w:style>
  <w:style w:type="character" w:customStyle="1" w:styleId="sifr-alternate">
    <w:name w:val="sifr-alternate"/>
    <w:rsid w:val="00814D99"/>
  </w:style>
  <w:style w:type="character" w:customStyle="1" w:styleId="medium-font">
    <w:name w:val="medium-font"/>
    <w:rsid w:val="00814D99"/>
  </w:style>
  <w:style w:type="character" w:customStyle="1" w:styleId="title-link-wrapper">
    <w:name w:val="title-link-wrapper"/>
    <w:rsid w:val="00814D99"/>
  </w:style>
  <w:style w:type="character" w:customStyle="1" w:styleId="A7">
    <w:name w:val="A7"/>
    <w:uiPriority w:val="99"/>
    <w:rsid w:val="00814D99"/>
  </w:style>
  <w:style w:type="character" w:customStyle="1" w:styleId="refpreview">
    <w:name w:val="refpreview"/>
    <w:rsid w:val="00814D99"/>
  </w:style>
  <w:style w:type="character" w:customStyle="1" w:styleId="loose1">
    <w:name w:val="loose1"/>
    <w:rsid w:val="00814D99"/>
  </w:style>
  <w:style w:type="character" w:customStyle="1" w:styleId="email">
    <w:name w:val="email"/>
    <w:rsid w:val="00814D99"/>
  </w:style>
  <w:style w:type="character" w:customStyle="1" w:styleId="gsa">
    <w:name w:val="gs_a"/>
    <w:rsid w:val="00814D99"/>
  </w:style>
  <w:style w:type="character" w:customStyle="1" w:styleId="mainarttitle">
    <w:name w:val="mainarttitle"/>
    <w:rsid w:val="00814D99"/>
  </w:style>
  <w:style w:type="character" w:customStyle="1" w:styleId="mainartauthor">
    <w:name w:val="mainartauthor"/>
    <w:rsid w:val="00814D99"/>
  </w:style>
  <w:style w:type="character" w:customStyle="1" w:styleId="mainartdate">
    <w:name w:val="mainartdate"/>
    <w:rsid w:val="00814D99"/>
  </w:style>
  <w:style w:type="character" w:customStyle="1" w:styleId="gsggs">
    <w:name w:val="gs_ggs"/>
    <w:rsid w:val="00814D99"/>
  </w:style>
  <w:style w:type="character" w:customStyle="1" w:styleId="ahead">
    <w:name w:val="a_head"/>
    <w:rsid w:val="00814D99"/>
  </w:style>
  <w:style w:type="character" w:customStyle="1" w:styleId="footnote1">
    <w:name w:val="footnote"/>
    <w:rsid w:val="00814D99"/>
  </w:style>
  <w:style w:type="character" w:customStyle="1" w:styleId="docbody">
    <w:name w:val="docbody"/>
    <w:rsid w:val="00814D99"/>
  </w:style>
  <w:style w:type="paragraph" w:styleId="BodyTextIndent3">
    <w:name w:val="Body Text Indent 3"/>
    <w:basedOn w:val="Normal"/>
    <w:link w:val="BodyTextIndent3Char1"/>
    <w:uiPriority w:val="99"/>
    <w:unhideWhenUsed/>
    <w:rsid w:val="00814D99"/>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814D99"/>
    <w:rPr>
      <w:rFonts w:ascii="Calibri" w:hAnsi="Calibri"/>
      <w:sz w:val="22"/>
      <w:szCs w:val="16"/>
    </w:rPr>
  </w:style>
  <w:style w:type="character" w:customStyle="1" w:styleId="superscript">
    <w:name w:val="superscript"/>
    <w:rsid w:val="00814D99"/>
  </w:style>
  <w:style w:type="character" w:customStyle="1" w:styleId="bwxsm">
    <w:name w:val="b w xsm"/>
    <w:rsid w:val="00814D99"/>
  </w:style>
  <w:style w:type="character" w:customStyle="1" w:styleId="fstd">
    <w:name w:val="f std"/>
    <w:rsid w:val="00814D99"/>
  </w:style>
  <w:style w:type="character" w:customStyle="1" w:styleId="gl">
    <w:name w:val="gl"/>
    <w:rsid w:val="00814D99"/>
  </w:style>
  <w:style w:type="character" w:customStyle="1" w:styleId="bio1">
    <w:name w:val="bio1"/>
    <w:rsid w:val="00814D99"/>
  </w:style>
  <w:style w:type="character" w:customStyle="1" w:styleId="BoldChar">
    <w:name w:val="Bold Char"/>
    <w:rsid w:val="00814D99"/>
  </w:style>
  <w:style w:type="character" w:customStyle="1" w:styleId="cardCharCharCharCharCharChar">
    <w:name w:val="card Char Char Char Char Char Char"/>
    <w:rsid w:val="00814D99"/>
  </w:style>
  <w:style w:type="character" w:customStyle="1" w:styleId="Style24ptBoldUnderlineCenteredCharChar">
    <w:name w:val="Style 24 pt Bold Underline Centered Char Char"/>
    <w:rsid w:val="00814D99"/>
  </w:style>
  <w:style w:type="character" w:customStyle="1" w:styleId="TagCiteCharChar0">
    <w:name w:val="Tag / Cite Char Char"/>
    <w:rsid w:val="00814D99"/>
  </w:style>
  <w:style w:type="character" w:customStyle="1" w:styleId="CardTextChar10">
    <w:name w:val="Card Text Char1"/>
    <w:rsid w:val="00814D99"/>
  </w:style>
  <w:style w:type="character" w:customStyle="1" w:styleId="CardTextUnderlinedCharChar">
    <w:name w:val="Card Text Underlined Char Char"/>
    <w:rsid w:val="00814D99"/>
  </w:style>
  <w:style w:type="character" w:customStyle="1" w:styleId="CardTagCharCharChar">
    <w:name w:val="Card Tag Char Char Char"/>
    <w:rsid w:val="00814D99"/>
  </w:style>
  <w:style w:type="character" w:customStyle="1" w:styleId="mainbody">
    <w:name w:val="mainbody"/>
    <w:basedOn w:val="DefaultParagraphFont"/>
    <w:rsid w:val="00814D99"/>
  </w:style>
  <w:style w:type="character" w:customStyle="1" w:styleId="UnderlineStyleChar2">
    <w:name w:val="Underline Style Char2"/>
    <w:rsid w:val="00814D99"/>
  </w:style>
  <w:style w:type="character" w:customStyle="1" w:styleId="t13">
    <w:name w:val="t13"/>
    <w:basedOn w:val="DefaultParagraphFont"/>
    <w:rsid w:val="00814D99"/>
  </w:style>
  <w:style w:type="character" w:customStyle="1" w:styleId="SmallFont7pt">
    <w:name w:val="Small Font (7 pt)"/>
    <w:qFormat/>
    <w:rsid w:val="00814D99"/>
  </w:style>
  <w:style w:type="character" w:customStyle="1" w:styleId="timestamp">
    <w:name w:val="timestamp"/>
    <w:basedOn w:val="DefaultParagraphFont"/>
    <w:rsid w:val="00814D99"/>
  </w:style>
  <w:style w:type="character" w:customStyle="1" w:styleId="CharChar17">
    <w:name w:val="Char Char17"/>
    <w:locked/>
    <w:rsid w:val="00814D99"/>
  </w:style>
  <w:style w:type="character" w:customStyle="1" w:styleId="ilspan">
    <w:name w:val="il_span"/>
    <w:basedOn w:val="DefaultParagraphFont"/>
    <w:rsid w:val="00814D99"/>
  </w:style>
  <w:style w:type="character" w:customStyle="1" w:styleId="leftidx1">
    <w:name w:val="leftidx1"/>
    <w:rsid w:val="00814D99"/>
  </w:style>
  <w:style w:type="character" w:customStyle="1" w:styleId="blue1">
    <w:name w:val="blue1"/>
    <w:rsid w:val="00814D99"/>
  </w:style>
  <w:style w:type="character" w:customStyle="1" w:styleId="author-link1">
    <w:name w:val="author-link1"/>
    <w:rsid w:val="00814D99"/>
  </w:style>
  <w:style w:type="character" w:customStyle="1" w:styleId="black1">
    <w:name w:val="black1"/>
    <w:rsid w:val="00814D99"/>
  </w:style>
  <w:style w:type="character" w:customStyle="1" w:styleId="StyleunderlinedCharBold">
    <w:name w:val="Style underlined Char + Bold"/>
    <w:rsid w:val="00814D99"/>
  </w:style>
  <w:style w:type="character" w:customStyle="1" w:styleId="CardUnderline0">
    <w:name w:val="Card Underline"/>
    <w:rsid w:val="00814D99"/>
  </w:style>
  <w:style w:type="character" w:customStyle="1" w:styleId="lingoregion">
    <w:name w:val="lingo_region"/>
    <w:basedOn w:val="DefaultParagraphFont"/>
    <w:rsid w:val="00814D99"/>
  </w:style>
  <w:style w:type="character" w:customStyle="1" w:styleId="cite">
    <w:name w:val="%cite"/>
    <w:rsid w:val="00814D99"/>
  </w:style>
  <w:style w:type="character" w:customStyle="1" w:styleId="Emphasis21">
    <w:name w:val="%Emphasis2"/>
    <w:rsid w:val="00814D99"/>
  </w:style>
  <w:style w:type="character" w:customStyle="1" w:styleId="bodycontentlink">
    <w:name w:val="bodycontentlink"/>
    <w:basedOn w:val="DefaultParagraphFont"/>
    <w:rsid w:val="00814D99"/>
  </w:style>
  <w:style w:type="character" w:customStyle="1" w:styleId="AAAcite">
    <w:name w:val="AAAcite"/>
    <w:rsid w:val="00814D99"/>
  </w:style>
  <w:style w:type="character" w:customStyle="1" w:styleId="tmplheaderlink">
    <w:name w:val="tmplheaderlink"/>
    <w:rsid w:val="00814D99"/>
  </w:style>
  <w:style w:type="character" w:customStyle="1" w:styleId="SubtleEmphasis1">
    <w:name w:val="Subtle Emphasis1"/>
    <w:uiPriority w:val="19"/>
    <w:qFormat/>
    <w:rsid w:val="00814D99"/>
  </w:style>
  <w:style w:type="table" w:styleId="ColorfulGrid-Accent1">
    <w:name w:val="Colorful Grid Accent 1"/>
    <w:basedOn w:val="TableNormal"/>
    <w:uiPriority w:val="29"/>
    <w:unhideWhenUsed/>
    <w:rsid w:val="00814D99"/>
    <w:pPr>
      <w:spacing w:after="200" w:line="276" w:lineRule="auto"/>
    </w:pPr>
    <w:rPr>
      <w:rFonts w:eastAsiaTheme="minorHAnsi"/>
      <w:sz w:val="22"/>
      <w:szCs w:val="22"/>
    </w:rPr>
    <w:tblPr>
      <w:tblStyleRowBandSize w:val="1"/>
      <w:tblStyleColBandSize w:val="1"/>
      <w:tblBorders>
        <w:insideH w:val="single" w:sz="4" w:space="0" w:color="FFFFFF" w:themeColor="background1"/>
      </w:tblBorders>
    </w:tblPr>
    <w:tcPr>
      <w:shd w:val="clear" w:color="auto" w:fill="DBE5F1" w:themeFill="accent1" w:themeFillTint="33"/>
    </w:tcPr>
  </w:style>
  <w:style w:type="character" w:customStyle="1" w:styleId="FontStyle505">
    <w:name w:val="Font Style505"/>
    <w:basedOn w:val="DefaultParagraphFont"/>
    <w:uiPriority w:val="99"/>
    <w:rsid w:val="00814D99"/>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814D99"/>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814D99"/>
    <w:rPr>
      <w:b w:val="0"/>
      <w:sz w:val="24"/>
      <w:u w:val="single"/>
      <w:bdr w:val="none" w:sz="0" w:space="0" w:color="auto"/>
    </w:rPr>
  </w:style>
  <w:style w:type="character" w:customStyle="1" w:styleId="Bodytext11">
    <w:name w:val="Body text (11)"/>
    <w:rsid w:val="00814D99"/>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814D99"/>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814D99"/>
  </w:style>
  <w:style w:type="paragraph" w:customStyle="1" w:styleId="Style5">
    <w:name w:val="Style5"/>
    <w:basedOn w:val="Normal"/>
    <w:link w:val="Style5Char"/>
    <w:uiPriority w:val="4"/>
    <w:qFormat/>
    <w:rsid w:val="00814D99"/>
    <w:pPr>
      <w:spacing w:after="0" w:line="240" w:lineRule="auto"/>
      <w:ind w:left="432" w:right="432"/>
      <w:jc w:val="both"/>
    </w:pPr>
    <w:rPr>
      <w:rFonts w:eastAsia="Times New Roman"/>
      <w:sz w:val="20"/>
    </w:rPr>
  </w:style>
  <w:style w:type="character" w:customStyle="1" w:styleId="Style5Char">
    <w:name w:val="Style5 Char"/>
    <w:link w:val="Style5"/>
    <w:uiPriority w:val="4"/>
    <w:rsid w:val="00814D99"/>
    <w:rPr>
      <w:rFonts w:ascii="Calibri" w:eastAsia="Times New Roman" w:hAnsi="Calibri"/>
      <w:sz w:val="20"/>
    </w:rPr>
  </w:style>
  <w:style w:type="paragraph" w:customStyle="1" w:styleId="Style100">
    <w:name w:val="Style10"/>
    <w:basedOn w:val="Normal"/>
    <w:link w:val="Style10Char"/>
    <w:qFormat/>
    <w:rsid w:val="00814D99"/>
    <w:pPr>
      <w:spacing w:after="0" w:line="240" w:lineRule="auto"/>
      <w:ind w:right="432"/>
    </w:pPr>
    <w:rPr>
      <w:rFonts w:eastAsia="Times New Roman"/>
      <w:b/>
      <w:sz w:val="24"/>
    </w:rPr>
  </w:style>
  <w:style w:type="character" w:customStyle="1" w:styleId="Style10Char">
    <w:name w:val="Style10 Char"/>
    <w:link w:val="Style100"/>
    <w:rsid w:val="00814D99"/>
    <w:rPr>
      <w:rFonts w:ascii="Calibri" w:eastAsia="Times New Roman" w:hAnsi="Calibri"/>
      <w:b/>
    </w:rPr>
  </w:style>
  <w:style w:type="character" w:customStyle="1" w:styleId="StyleStyleBoldUnderlineUnderlineapple-style-span6ptBoldK">
    <w:name w:val="Style Style Bold UnderlineUnderlineapple-style-span + 6 ptBoldK..."/>
    <w:basedOn w:val="DefaultParagraphFont"/>
    <w:rsid w:val="00814D99"/>
    <w:rPr>
      <w:b w:val="0"/>
      <w:bCs w:val="0"/>
      <w:sz w:val="22"/>
      <w:u w:val="single"/>
      <w:bdr w:val="none" w:sz="0" w:space="0" w:color="auto"/>
    </w:rPr>
  </w:style>
  <w:style w:type="paragraph" w:customStyle="1" w:styleId="UnderlinedEv">
    <w:name w:val="Underlined Ev"/>
    <w:basedOn w:val="Normal"/>
    <w:next w:val="Normal"/>
    <w:link w:val="UnderlinedEvChar"/>
    <w:qFormat/>
    <w:rsid w:val="00814D99"/>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814D99"/>
    <w:rPr>
      <w:rFonts w:ascii="Garamond" w:eastAsia="Calibri" w:hAnsi="Garamond"/>
      <w:sz w:val="22"/>
      <w:szCs w:val="20"/>
      <w:u w:val="single"/>
    </w:rPr>
  </w:style>
  <w:style w:type="character" w:customStyle="1" w:styleId="StyleUnderlineBorderSinglesolidlineAuto225ptLine">
    <w:name w:val="Style Underline Border: : (Single solid line Auto  2.25 pt Line ..."/>
    <w:basedOn w:val="DefaultParagraphFont"/>
    <w:rsid w:val="00814D99"/>
    <w:rPr>
      <w:u w:val="single"/>
      <w:bdr w:val="none" w:sz="0" w:space="0" w:color="auto"/>
    </w:rPr>
  </w:style>
  <w:style w:type="paragraph" w:customStyle="1" w:styleId="BodyText20">
    <w:name w:val="Body Text2"/>
    <w:basedOn w:val="Normal"/>
    <w:link w:val="Bodytext6"/>
    <w:rsid w:val="00814D99"/>
    <w:pPr>
      <w:shd w:val="clear" w:color="auto" w:fill="FFFFFF"/>
      <w:spacing w:before="180" w:after="240" w:line="259" w:lineRule="exact"/>
      <w:jc w:val="both"/>
    </w:pPr>
    <w:rPr>
      <w:rFonts w:asciiTheme="minorHAnsi" w:hAnsiTheme="minorHAnsi"/>
      <w:sz w:val="24"/>
    </w:rPr>
  </w:style>
  <w:style w:type="character" w:customStyle="1" w:styleId="ColorfulGrid-Accent1Char">
    <w:name w:val="Colorful Grid - Accent 1 Char"/>
    <w:aliases w:val="quote Char"/>
    <w:uiPriority w:val="29"/>
    <w:locked/>
    <w:rsid w:val="00814D99"/>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814D99"/>
    <w:rPr>
      <w:rFonts w:ascii="Verdana" w:hAnsi="Verdana" w:hint="default"/>
      <w:sz w:val="21"/>
      <w:szCs w:val="21"/>
      <w:u w:val="thick"/>
      <w:lang w:val="en-US" w:eastAsia="en-US" w:bidi="ar-SA"/>
    </w:rPr>
  </w:style>
  <w:style w:type="character" w:customStyle="1" w:styleId="role">
    <w:name w:val="role"/>
    <w:rsid w:val="00814D99"/>
  </w:style>
  <w:style w:type="character" w:customStyle="1" w:styleId="pagination0">
    <w:name w:val="pagination"/>
    <w:basedOn w:val="DefaultParagraphFont"/>
    <w:rsid w:val="00814D99"/>
  </w:style>
  <w:style w:type="character" w:customStyle="1" w:styleId="doi">
    <w:name w:val="doi"/>
    <w:basedOn w:val="DefaultParagraphFont"/>
    <w:rsid w:val="00814D99"/>
  </w:style>
  <w:style w:type="character" w:customStyle="1" w:styleId="bodycontents">
    <w:name w:val="bodycontents"/>
    <w:basedOn w:val="DefaultParagraphFont"/>
    <w:rsid w:val="00814D99"/>
  </w:style>
  <w:style w:type="character" w:customStyle="1" w:styleId="comma">
    <w:name w:val="comma"/>
    <w:basedOn w:val="DefaultParagraphFont"/>
    <w:rsid w:val="00814D99"/>
  </w:style>
  <w:style w:type="character" w:customStyle="1" w:styleId="pad5right">
    <w:name w:val="pad5right"/>
    <w:basedOn w:val="DefaultParagraphFont"/>
    <w:rsid w:val="00814D99"/>
  </w:style>
  <w:style w:type="character" w:customStyle="1" w:styleId="pnumber">
    <w:name w:val="pnumber"/>
    <w:rsid w:val="00814D99"/>
  </w:style>
  <w:style w:type="character" w:customStyle="1" w:styleId="ital">
    <w:name w:val="ital"/>
    <w:rsid w:val="00814D99"/>
  </w:style>
  <w:style w:type="character" w:customStyle="1" w:styleId="orgdiv">
    <w:name w:val="orgdiv"/>
    <w:rsid w:val="00814D99"/>
  </w:style>
  <w:style w:type="character" w:customStyle="1" w:styleId="orgname">
    <w:name w:val="orgname"/>
    <w:rsid w:val="00814D99"/>
  </w:style>
  <w:style w:type="character" w:customStyle="1" w:styleId="city">
    <w:name w:val="city"/>
    <w:rsid w:val="00814D99"/>
  </w:style>
  <w:style w:type="character" w:customStyle="1" w:styleId="state">
    <w:name w:val="state"/>
    <w:rsid w:val="00814D99"/>
  </w:style>
  <w:style w:type="character" w:customStyle="1" w:styleId="country">
    <w:name w:val="country"/>
    <w:rsid w:val="00814D99"/>
  </w:style>
  <w:style w:type="character" w:customStyle="1" w:styleId="readChar">
    <w:name w:val="read Char"/>
    <w:rsid w:val="00814D99"/>
    <w:rPr>
      <w:szCs w:val="22"/>
      <w:u w:val="single"/>
      <w:lang w:val="en-US" w:eastAsia="en-US" w:bidi="ar-SA"/>
    </w:rPr>
  </w:style>
  <w:style w:type="character" w:customStyle="1" w:styleId="divider">
    <w:name w:val="divider"/>
    <w:basedOn w:val="DefaultParagraphFont"/>
    <w:rsid w:val="00814D99"/>
  </w:style>
  <w:style w:type="character" w:customStyle="1" w:styleId="blogdate">
    <w:name w:val="blogdate"/>
    <w:basedOn w:val="DefaultParagraphFont"/>
    <w:rsid w:val="00814D99"/>
  </w:style>
  <w:style w:type="character" w:customStyle="1" w:styleId="ticker">
    <w:name w:val="ticker"/>
    <w:basedOn w:val="DefaultParagraphFont"/>
    <w:rsid w:val="00814D99"/>
  </w:style>
  <w:style w:type="character" w:customStyle="1" w:styleId="posted">
    <w:name w:val="posted"/>
    <w:basedOn w:val="DefaultParagraphFont"/>
    <w:rsid w:val="00814D99"/>
  </w:style>
  <w:style w:type="character" w:customStyle="1" w:styleId="time">
    <w:name w:val="time"/>
    <w:basedOn w:val="DefaultParagraphFont"/>
    <w:rsid w:val="00814D99"/>
  </w:style>
  <w:style w:type="character" w:customStyle="1" w:styleId="dot">
    <w:name w:val="dot"/>
    <w:basedOn w:val="DefaultParagraphFont"/>
    <w:rsid w:val="00814D99"/>
  </w:style>
  <w:style w:type="character" w:customStyle="1" w:styleId="hn-date">
    <w:name w:val="hn-date"/>
    <w:basedOn w:val="DefaultParagraphFont"/>
    <w:rsid w:val="00814D99"/>
  </w:style>
  <w:style w:type="character" w:customStyle="1" w:styleId="location">
    <w:name w:val="location"/>
    <w:basedOn w:val="DefaultParagraphFont"/>
    <w:rsid w:val="00814D99"/>
  </w:style>
  <w:style w:type="character" w:customStyle="1" w:styleId="dropcap-letter">
    <w:name w:val="dropcap-letter"/>
    <w:basedOn w:val="DefaultParagraphFont"/>
    <w:rsid w:val="00814D99"/>
  </w:style>
  <w:style w:type="character" w:customStyle="1" w:styleId="offscreen">
    <w:name w:val="offscreen"/>
    <w:basedOn w:val="DefaultParagraphFont"/>
    <w:rsid w:val="00814D99"/>
  </w:style>
  <w:style w:type="character" w:customStyle="1" w:styleId="linked-in">
    <w:name w:val="linked-in"/>
    <w:basedOn w:val="DefaultParagraphFont"/>
    <w:rsid w:val="00814D99"/>
  </w:style>
  <w:style w:type="character" w:customStyle="1" w:styleId="divs">
    <w:name w:val="divs"/>
    <w:basedOn w:val="DefaultParagraphFont"/>
    <w:rsid w:val="00814D99"/>
  </w:style>
  <w:style w:type="character" w:customStyle="1" w:styleId="CardUnderlineChar0">
    <w:name w:val="Card Underline Char"/>
    <w:locked/>
    <w:rsid w:val="00814D99"/>
    <w:rPr>
      <w:szCs w:val="24"/>
      <w:u w:val="single"/>
    </w:rPr>
  </w:style>
  <w:style w:type="character" w:customStyle="1" w:styleId="h4">
    <w:name w:val="h4"/>
    <w:rsid w:val="00814D99"/>
  </w:style>
  <w:style w:type="character" w:customStyle="1" w:styleId="Date2">
    <w:name w:val="Date2"/>
    <w:rsid w:val="00814D99"/>
  </w:style>
  <w:style w:type="character" w:customStyle="1" w:styleId="entry-title">
    <w:name w:val="entry-title"/>
    <w:basedOn w:val="DefaultParagraphFont"/>
    <w:rsid w:val="00814D99"/>
  </w:style>
  <w:style w:type="character" w:customStyle="1" w:styleId="postheader">
    <w:name w:val="postheader"/>
    <w:basedOn w:val="DefaultParagraphFont"/>
    <w:rsid w:val="00814D99"/>
  </w:style>
  <w:style w:type="numbering" w:customStyle="1" w:styleId="1ai1">
    <w:name w:val="1 / a / i1"/>
    <w:rsid w:val="00814D99"/>
    <w:pPr>
      <w:numPr>
        <w:numId w:val="23"/>
      </w:numPr>
    </w:pPr>
  </w:style>
  <w:style w:type="numbering" w:styleId="1ai">
    <w:name w:val="Outline List 1"/>
    <w:basedOn w:val="NoList"/>
    <w:unhideWhenUsed/>
    <w:rsid w:val="00814D99"/>
    <w:pPr>
      <w:numPr>
        <w:numId w:val="24"/>
      </w:numPr>
    </w:pPr>
  </w:style>
  <w:style w:type="numbering" w:customStyle="1" w:styleId="NoList6">
    <w:name w:val="No List6"/>
    <w:next w:val="NoList"/>
    <w:uiPriority w:val="99"/>
    <w:semiHidden/>
    <w:unhideWhenUsed/>
    <w:rsid w:val="00814D99"/>
  </w:style>
  <w:style w:type="numbering" w:customStyle="1" w:styleId="NoList7">
    <w:name w:val="No List7"/>
    <w:next w:val="NoList"/>
    <w:semiHidden/>
    <w:unhideWhenUsed/>
    <w:rsid w:val="00814D99"/>
  </w:style>
  <w:style w:type="paragraph" w:styleId="Index2">
    <w:name w:val="index 2"/>
    <w:basedOn w:val="Normal"/>
    <w:next w:val="Normal"/>
    <w:autoRedefine/>
    <w:rsid w:val="00814D99"/>
    <w:pPr>
      <w:spacing w:after="200" w:line="276" w:lineRule="auto"/>
      <w:ind w:left="400" w:hanging="200"/>
    </w:pPr>
    <w:rPr>
      <w:bCs/>
    </w:rPr>
  </w:style>
  <w:style w:type="paragraph" w:styleId="Index3">
    <w:name w:val="index 3"/>
    <w:basedOn w:val="Normal"/>
    <w:next w:val="Normal"/>
    <w:autoRedefine/>
    <w:rsid w:val="00814D99"/>
    <w:pPr>
      <w:spacing w:after="200" w:line="276" w:lineRule="auto"/>
      <w:ind w:left="600" w:hanging="200"/>
    </w:pPr>
    <w:rPr>
      <w:bCs/>
    </w:rPr>
  </w:style>
  <w:style w:type="paragraph" w:styleId="Index4">
    <w:name w:val="index 4"/>
    <w:basedOn w:val="Normal"/>
    <w:next w:val="Normal"/>
    <w:autoRedefine/>
    <w:rsid w:val="00814D99"/>
    <w:pPr>
      <w:spacing w:after="200" w:line="276" w:lineRule="auto"/>
      <w:ind w:left="800" w:hanging="200"/>
    </w:pPr>
    <w:rPr>
      <w:bCs/>
    </w:rPr>
  </w:style>
  <w:style w:type="paragraph" w:styleId="Index5">
    <w:name w:val="index 5"/>
    <w:basedOn w:val="Normal"/>
    <w:next w:val="Normal"/>
    <w:autoRedefine/>
    <w:rsid w:val="00814D99"/>
    <w:pPr>
      <w:spacing w:after="200" w:line="276" w:lineRule="auto"/>
      <w:ind w:left="1000" w:hanging="200"/>
    </w:pPr>
    <w:rPr>
      <w:bCs/>
    </w:rPr>
  </w:style>
  <w:style w:type="paragraph" w:styleId="Index6">
    <w:name w:val="index 6"/>
    <w:basedOn w:val="Normal"/>
    <w:next w:val="Normal"/>
    <w:autoRedefine/>
    <w:rsid w:val="00814D99"/>
    <w:pPr>
      <w:spacing w:after="200" w:line="276" w:lineRule="auto"/>
      <w:ind w:left="1200" w:hanging="200"/>
    </w:pPr>
    <w:rPr>
      <w:bCs/>
    </w:rPr>
  </w:style>
  <w:style w:type="paragraph" w:styleId="Index7">
    <w:name w:val="index 7"/>
    <w:basedOn w:val="Normal"/>
    <w:next w:val="Normal"/>
    <w:autoRedefine/>
    <w:rsid w:val="00814D99"/>
    <w:pPr>
      <w:spacing w:after="200" w:line="276" w:lineRule="auto"/>
      <w:ind w:left="1400" w:hanging="200"/>
    </w:pPr>
    <w:rPr>
      <w:bCs/>
    </w:rPr>
  </w:style>
  <w:style w:type="paragraph" w:styleId="Index8">
    <w:name w:val="index 8"/>
    <w:basedOn w:val="Normal"/>
    <w:next w:val="Normal"/>
    <w:autoRedefine/>
    <w:rsid w:val="00814D99"/>
    <w:pPr>
      <w:spacing w:after="200" w:line="276" w:lineRule="auto"/>
      <w:ind w:left="1600" w:hanging="200"/>
    </w:pPr>
    <w:rPr>
      <w:bCs/>
    </w:rPr>
  </w:style>
  <w:style w:type="paragraph" w:styleId="Index9">
    <w:name w:val="index 9"/>
    <w:basedOn w:val="Normal"/>
    <w:next w:val="Normal"/>
    <w:autoRedefine/>
    <w:rsid w:val="00814D99"/>
    <w:pPr>
      <w:spacing w:after="200" w:line="276" w:lineRule="auto"/>
      <w:ind w:left="1800" w:hanging="200"/>
    </w:pPr>
    <w:rPr>
      <w:bCs/>
    </w:rPr>
  </w:style>
  <w:style w:type="paragraph" w:styleId="IndexHeading">
    <w:name w:val="index heading"/>
    <w:basedOn w:val="Normal"/>
    <w:next w:val="Index1"/>
    <w:rsid w:val="00814D99"/>
    <w:pPr>
      <w:spacing w:after="200" w:line="276" w:lineRule="auto"/>
    </w:pPr>
    <w:rPr>
      <w:bCs/>
    </w:rPr>
  </w:style>
  <w:style w:type="numbering" w:customStyle="1" w:styleId="NoList8">
    <w:name w:val="No List8"/>
    <w:next w:val="NoList"/>
    <w:semiHidden/>
    <w:unhideWhenUsed/>
    <w:rsid w:val="00814D99"/>
  </w:style>
  <w:style w:type="numbering" w:customStyle="1" w:styleId="NoList9">
    <w:name w:val="No List9"/>
    <w:next w:val="NoList"/>
    <w:semiHidden/>
    <w:unhideWhenUsed/>
    <w:rsid w:val="00814D99"/>
  </w:style>
  <w:style w:type="numbering" w:customStyle="1" w:styleId="NoList10">
    <w:name w:val="No List10"/>
    <w:next w:val="NoList"/>
    <w:semiHidden/>
    <w:unhideWhenUsed/>
    <w:rsid w:val="00814D99"/>
  </w:style>
  <w:style w:type="numbering" w:customStyle="1" w:styleId="NoList13">
    <w:name w:val="No List13"/>
    <w:next w:val="NoList"/>
    <w:semiHidden/>
    <w:unhideWhenUsed/>
    <w:rsid w:val="00814D99"/>
  </w:style>
  <w:style w:type="numbering" w:customStyle="1" w:styleId="NoList14">
    <w:name w:val="No List14"/>
    <w:next w:val="NoList"/>
    <w:semiHidden/>
    <w:unhideWhenUsed/>
    <w:rsid w:val="00814D99"/>
  </w:style>
  <w:style w:type="numbering" w:customStyle="1" w:styleId="NoList15">
    <w:name w:val="No List15"/>
    <w:next w:val="NoList"/>
    <w:uiPriority w:val="99"/>
    <w:semiHidden/>
    <w:unhideWhenUsed/>
    <w:rsid w:val="00814D99"/>
  </w:style>
  <w:style w:type="numbering" w:customStyle="1" w:styleId="NoList16">
    <w:name w:val="No List16"/>
    <w:next w:val="NoList"/>
    <w:uiPriority w:val="99"/>
    <w:semiHidden/>
    <w:unhideWhenUsed/>
    <w:rsid w:val="00814D99"/>
  </w:style>
  <w:style w:type="numbering" w:customStyle="1" w:styleId="NoList17">
    <w:name w:val="No List17"/>
    <w:next w:val="NoList"/>
    <w:semiHidden/>
    <w:unhideWhenUsed/>
    <w:rsid w:val="00814D99"/>
  </w:style>
  <w:style w:type="numbering" w:customStyle="1" w:styleId="NoList18">
    <w:name w:val="No List18"/>
    <w:next w:val="NoList"/>
    <w:uiPriority w:val="99"/>
    <w:semiHidden/>
    <w:unhideWhenUsed/>
    <w:rsid w:val="00814D99"/>
  </w:style>
  <w:style w:type="numbering" w:customStyle="1" w:styleId="NoList19">
    <w:name w:val="No List19"/>
    <w:next w:val="NoList"/>
    <w:uiPriority w:val="99"/>
    <w:semiHidden/>
    <w:unhideWhenUsed/>
    <w:rsid w:val="00814D99"/>
  </w:style>
  <w:style w:type="numbering" w:customStyle="1" w:styleId="NoList20">
    <w:name w:val="No List20"/>
    <w:next w:val="NoList"/>
    <w:semiHidden/>
    <w:unhideWhenUsed/>
    <w:rsid w:val="00814D99"/>
  </w:style>
  <w:style w:type="numbering" w:customStyle="1" w:styleId="NoList31">
    <w:name w:val="No List31"/>
    <w:next w:val="NoList"/>
    <w:semiHidden/>
    <w:unhideWhenUsed/>
    <w:rsid w:val="00814D99"/>
  </w:style>
  <w:style w:type="numbering" w:customStyle="1" w:styleId="NoList41">
    <w:name w:val="No List41"/>
    <w:next w:val="NoList"/>
    <w:semiHidden/>
    <w:unhideWhenUsed/>
    <w:rsid w:val="00814D99"/>
  </w:style>
  <w:style w:type="numbering" w:customStyle="1" w:styleId="NoList51">
    <w:name w:val="No List51"/>
    <w:next w:val="NoList"/>
    <w:semiHidden/>
    <w:unhideWhenUsed/>
    <w:rsid w:val="00814D99"/>
  </w:style>
  <w:style w:type="numbering" w:customStyle="1" w:styleId="NoList61">
    <w:name w:val="No List61"/>
    <w:next w:val="NoList"/>
    <w:semiHidden/>
    <w:unhideWhenUsed/>
    <w:rsid w:val="00814D99"/>
  </w:style>
  <w:style w:type="numbering" w:customStyle="1" w:styleId="NoList71">
    <w:name w:val="No List71"/>
    <w:next w:val="NoList"/>
    <w:semiHidden/>
    <w:unhideWhenUsed/>
    <w:rsid w:val="00814D99"/>
  </w:style>
  <w:style w:type="numbering" w:customStyle="1" w:styleId="NoList81">
    <w:name w:val="No List81"/>
    <w:next w:val="NoList"/>
    <w:semiHidden/>
    <w:unhideWhenUsed/>
    <w:rsid w:val="00814D99"/>
  </w:style>
  <w:style w:type="numbering" w:customStyle="1" w:styleId="NoList91">
    <w:name w:val="No List91"/>
    <w:next w:val="NoList"/>
    <w:semiHidden/>
    <w:unhideWhenUsed/>
    <w:rsid w:val="00814D99"/>
  </w:style>
  <w:style w:type="numbering" w:customStyle="1" w:styleId="NoList101">
    <w:name w:val="No List101"/>
    <w:next w:val="NoList"/>
    <w:uiPriority w:val="99"/>
    <w:semiHidden/>
    <w:unhideWhenUsed/>
    <w:rsid w:val="00814D99"/>
  </w:style>
  <w:style w:type="numbering" w:customStyle="1" w:styleId="NoList121">
    <w:name w:val="No List121"/>
    <w:next w:val="NoList"/>
    <w:semiHidden/>
    <w:unhideWhenUsed/>
    <w:rsid w:val="00814D99"/>
  </w:style>
  <w:style w:type="numbering" w:customStyle="1" w:styleId="NoList131">
    <w:name w:val="No List131"/>
    <w:next w:val="NoList"/>
    <w:semiHidden/>
    <w:unhideWhenUsed/>
    <w:rsid w:val="00814D99"/>
  </w:style>
  <w:style w:type="numbering" w:customStyle="1" w:styleId="NoList141">
    <w:name w:val="No List141"/>
    <w:next w:val="NoList"/>
    <w:semiHidden/>
    <w:unhideWhenUsed/>
    <w:rsid w:val="00814D99"/>
  </w:style>
  <w:style w:type="paragraph" w:customStyle="1" w:styleId="Quote20">
    <w:name w:val="Quote2"/>
    <w:basedOn w:val="Default"/>
    <w:next w:val="Default"/>
    <w:qFormat/>
    <w:rsid w:val="00814D99"/>
    <w:rPr>
      <w:rFonts w:eastAsia="Calibri"/>
      <w:color w:val="auto"/>
      <w:szCs w:val="22"/>
    </w:rPr>
  </w:style>
  <w:style w:type="character" w:customStyle="1" w:styleId="StyleLatinBaskervilleUnderline">
    <w:name w:val="Style (Latin) Baskerville Underline"/>
    <w:rsid w:val="00814D99"/>
    <w:rPr>
      <w:rFonts w:ascii="Baskerville" w:hAnsi="Baskerville"/>
      <w:sz w:val="26"/>
      <w:u w:val="single"/>
    </w:rPr>
  </w:style>
  <w:style w:type="numbering" w:customStyle="1" w:styleId="NoList22">
    <w:name w:val="No List22"/>
    <w:next w:val="NoList"/>
    <w:semiHidden/>
    <w:unhideWhenUsed/>
    <w:rsid w:val="00814D99"/>
  </w:style>
  <w:style w:type="numbering" w:customStyle="1" w:styleId="NoList23">
    <w:name w:val="No List23"/>
    <w:next w:val="NoList"/>
    <w:semiHidden/>
    <w:unhideWhenUsed/>
    <w:rsid w:val="00814D99"/>
  </w:style>
  <w:style w:type="numbering" w:customStyle="1" w:styleId="NoList24">
    <w:name w:val="No List24"/>
    <w:next w:val="NoList"/>
    <w:semiHidden/>
    <w:unhideWhenUsed/>
    <w:rsid w:val="00814D99"/>
  </w:style>
  <w:style w:type="numbering" w:customStyle="1" w:styleId="NoList25">
    <w:name w:val="No List25"/>
    <w:next w:val="NoList"/>
    <w:semiHidden/>
    <w:unhideWhenUsed/>
    <w:rsid w:val="00814D99"/>
  </w:style>
  <w:style w:type="character" w:customStyle="1" w:styleId="StyleStyleUnderline411pt">
    <w:name w:val="Style Style Underline4 + 11 pt"/>
    <w:basedOn w:val="DefaultParagraphFont"/>
    <w:rsid w:val="00814D99"/>
    <w:rPr>
      <w:sz w:val="20"/>
      <w:u w:val="single"/>
    </w:rPr>
  </w:style>
  <w:style w:type="character" w:customStyle="1" w:styleId="StyleStyleUnderline411ptBold">
    <w:name w:val="Style Style Underline4 + 11 pt Bold"/>
    <w:basedOn w:val="DefaultParagraphFont"/>
    <w:rsid w:val="00814D99"/>
    <w:rPr>
      <w:b/>
      <w:bCs/>
      <w:sz w:val="20"/>
      <w:u w:val="single"/>
    </w:rPr>
  </w:style>
  <w:style w:type="character" w:customStyle="1" w:styleId="StyleStyleUnderline311pt">
    <w:name w:val="Style Style Underline3 + 11 pt"/>
    <w:basedOn w:val="DefaultParagraphFont"/>
    <w:rsid w:val="00814D99"/>
    <w:rPr>
      <w:sz w:val="20"/>
      <w:u w:val="single"/>
    </w:rPr>
  </w:style>
  <w:style w:type="character" w:customStyle="1" w:styleId="StyleStyleUnderline311ptBold">
    <w:name w:val="Style Style Underline3 + 11 pt Bold"/>
    <w:basedOn w:val="DefaultParagraphFont"/>
    <w:rsid w:val="00814D99"/>
    <w:rPr>
      <w:b/>
      <w:bCs/>
      <w:sz w:val="20"/>
      <w:u w:val="single"/>
    </w:rPr>
  </w:style>
  <w:style w:type="character" w:customStyle="1" w:styleId="dropcap1">
    <w:name w:val="dropcap1"/>
    <w:rsid w:val="00814D99"/>
  </w:style>
  <w:style w:type="character" w:customStyle="1" w:styleId="HighlightedUnderlineEmphasis">
    <w:name w:val="Highlighted Underline Emphasis"/>
    <w:rsid w:val="00814D99"/>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814D99"/>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814D99"/>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814D99"/>
    <w:rPr>
      <w:rFonts w:ascii="Georgia" w:hAnsi="Georgia"/>
      <w:u w:val="single"/>
    </w:rPr>
  </w:style>
  <w:style w:type="paragraph" w:customStyle="1" w:styleId="StyleCardsGeorgia12ptBoldThickunderlineBorderSin">
    <w:name w:val="Style Cards + Georgia 12 pt Bold Thick underline Border: : (Sin..."/>
    <w:basedOn w:val="Normal"/>
    <w:qFormat/>
    <w:rsid w:val="00814D99"/>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814D99"/>
    <w:rPr>
      <w:rFonts w:ascii="Georgia" w:hAnsi="Georgia"/>
      <w:sz w:val="24"/>
      <w:u w:val="single"/>
    </w:rPr>
  </w:style>
  <w:style w:type="paragraph" w:customStyle="1" w:styleId="StyleCardsGeorgia">
    <w:name w:val="Style Cards + Georgia"/>
    <w:basedOn w:val="Normal"/>
    <w:qFormat/>
    <w:rsid w:val="00814D99"/>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814D99"/>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814D99"/>
    <w:pPr>
      <w:spacing w:after="200" w:line="276" w:lineRule="auto"/>
      <w:contextualSpacing/>
    </w:pPr>
    <w:rPr>
      <w:rFonts w:eastAsia="Malgun Gothic"/>
      <w:szCs w:val="22"/>
      <w:u w:val="single"/>
    </w:rPr>
  </w:style>
  <w:style w:type="character" w:customStyle="1" w:styleId="StyleStyleBoldUnderlineUnderlineIntenseEmphasis1apple-style-1">
    <w:name w:val="Style Style Bold UnderlineUnderlineIntense Emphasis1apple-style-...1"/>
    <w:basedOn w:val="DefaultParagraphFont"/>
    <w:rsid w:val="00814D99"/>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814D99"/>
    <w:rPr>
      <w:b w:val="0"/>
      <w:bCs w:val="0"/>
      <w:sz w:val="22"/>
      <w:u w:val="single"/>
      <w:bdr w:val="none" w:sz="0" w:space="0" w:color="auto"/>
    </w:rPr>
  </w:style>
  <w:style w:type="character" w:customStyle="1" w:styleId="maintitle">
    <w:name w:val="maintitle"/>
    <w:basedOn w:val="DefaultParagraphFont"/>
    <w:rsid w:val="00814D99"/>
  </w:style>
  <w:style w:type="character" w:customStyle="1" w:styleId="cit-title">
    <w:name w:val="cit-title"/>
    <w:basedOn w:val="DefaultParagraphFont"/>
    <w:rsid w:val="00814D99"/>
  </w:style>
  <w:style w:type="paragraph" w:customStyle="1" w:styleId="txttitle">
    <w:name w:val="txttitle"/>
    <w:basedOn w:val="Normal"/>
    <w:rsid w:val="00814D99"/>
    <w:pPr>
      <w:spacing w:before="100" w:beforeAutospacing="1" w:after="100" w:afterAutospacing="1" w:line="240" w:lineRule="auto"/>
    </w:pPr>
    <w:rPr>
      <w:sz w:val="24"/>
    </w:rPr>
  </w:style>
  <w:style w:type="character" w:customStyle="1" w:styleId="volume">
    <w:name w:val="volume"/>
    <w:basedOn w:val="DefaultParagraphFont"/>
    <w:rsid w:val="00814D99"/>
  </w:style>
  <w:style w:type="character" w:customStyle="1" w:styleId="z3988">
    <w:name w:val="z3988"/>
    <w:basedOn w:val="DefaultParagraphFont"/>
    <w:rsid w:val="00814D99"/>
  </w:style>
  <w:style w:type="paragraph" w:customStyle="1" w:styleId="SmallCards">
    <w:name w:val="Small Cards"/>
    <w:basedOn w:val="Normal"/>
    <w:autoRedefine/>
    <w:rsid w:val="00814D99"/>
    <w:pPr>
      <w:spacing w:after="0" w:line="240" w:lineRule="auto"/>
    </w:pPr>
    <w:rPr>
      <w:rFonts w:eastAsia="Times New Roman"/>
      <w:szCs w:val="20"/>
    </w:rPr>
  </w:style>
  <w:style w:type="character" w:customStyle="1" w:styleId="freeaccess">
    <w:name w:val="freeaccess"/>
    <w:basedOn w:val="DefaultParagraphFont"/>
    <w:rsid w:val="00814D99"/>
  </w:style>
  <w:style w:type="character" w:customStyle="1" w:styleId="person-name">
    <w:name w:val="person-name"/>
    <w:basedOn w:val="DefaultParagraphFont"/>
    <w:rsid w:val="00814D99"/>
  </w:style>
  <w:style w:type="character" w:customStyle="1" w:styleId="articoloinside">
    <w:name w:val="articolo_inside"/>
    <w:rsid w:val="00814D99"/>
  </w:style>
  <w:style w:type="paragraph" w:customStyle="1" w:styleId="pagetools">
    <w:name w:val="pagetools"/>
    <w:basedOn w:val="Normal"/>
    <w:qFormat/>
    <w:rsid w:val="00814D99"/>
    <w:pPr>
      <w:spacing w:before="100" w:beforeAutospacing="1" w:after="100" w:afterAutospacing="1" w:line="240" w:lineRule="auto"/>
    </w:pPr>
    <w:rPr>
      <w:rFonts w:eastAsia="Times New Roman"/>
      <w:sz w:val="24"/>
    </w:rPr>
  </w:style>
  <w:style w:type="character" w:customStyle="1" w:styleId="job">
    <w:name w:val="job"/>
    <w:basedOn w:val="DefaultParagraphFont"/>
    <w:rsid w:val="00814D99"/>
  </w:style>
  <w:style w:type="character" w:customStyle="1" w:styleId="company">
    <w:name w:val="company"/>
    <w:basedOn w:val="DefaultParagraphFont"/>
    <w:rsid w:val="00814D99"/>
  </w:style>
  <w:style w:type="character" w:customStyle="1" w:styleId="publisher">
    <w:name w:val="publisher"/>
    <w:basedOn w:val="DefaultParagraphFont"/>
    <w:rsid w:val="00814D99"/>
  </w:style>
  <w:style w:type="character" w:customStyle="1" w:styleId="pubyear">
    <w:name w:val="pubyear"/>
    <w:basedOn w:val="DefaultParagraphFont"/>
    <w:rsid w:val="00814D99"/>
  </w:style>
  <w:style w:type="character" w:customStyle="1" w:styleId="pubcity">
    <w:name w:val="pubcity"/>
    <w:basedOn w:val="DefaultParagraphFont"/>
    <w:rsid w:val="00814D99"/>
  </w:style>
  <w:style w:type="paragraph" w:customStyle="1" w:styleId="C-Text">
    <w:name w:val="C-Text"/>
    <w:basedOn w:val="Normal"/>
    <w:qFormat/>
    <w:rsid w:val="00814D99"/>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814D99"/>
    <w:pPr>
      <w:spacing w:before="100" w:beforeAutospacing="1" w:after="100" w:afterAutospacing="1" w:line="240" w:lineRule="auto"/>
    </w:pPr>
    <w:rPr>
      <w:sz w:val="24"/>
    </w:rPr>
  </w:style>
  <w:style w:type="character" w:customStyle="1" w:styleId="ecdate">
    <w:name w:val="ec_date"/>
    <w:basedOn w:val="DefaultParagraphFont"/>
    <w:rsid w:val="00814D99"/>
    <w:rPr>
      <w:rFonts w:ascii="Verdana" w:hAnsi="Verdana" w:hint="default"/>
      <w:sz w:val="20"/>
      <w:szCs w:val="20"/>
      <w:shd w:val="clear" w:color="auto" w:fill="FFFFFF"/>
    </w:rPr>
  </w:style>
  <w:style w:type="paragraph" w:customStyle="1" w:styleId="ecmsonormal">
    <w:name w:val="ec_msonormal"/>
    <w:basedOn w:val="Normal"/>
    <w:qFormat/>
    <w:rsid w:val="00814D99"/>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814D99"/>
  </w:style>
  <w:style w:type="character" w:customStyle="1" w:styleId="hittermhilite">
    <w:name w:val="hittermhilite"/>
    <w:basedOn w:val="DefaultParagraphFont"/>
    <w:rsid w:val="00814D99"/>
  </w:style>
  <w:style w:type="character" w:customStyle="1" w:styleId="articleheadline">
    <w:name w:val="articleheadline"/>
    <w:basedOn w:val="DefaultParagraphFont"/>
    <w:rsid w:val="00814D99"/>
  </w:style>
  <w:style w:type="paragraph" w:customStyle="1" w:styleId="u-intro">
    <w:name w:val="u-intro"/>
    <w:basedOn w:val="Normal"/>
    <w:qFormat/>
    <w:rsid w:val="00814D99"/>
    <w:pPr>
      <w:spacing w:before="100" w:beforeAutospacing="1" w:after="100" w:afterAutospacing="1" w:line="240" w:lineRule="auto"/>
    </w:pPr>
    <w:rPr>
      <w:sz w:val="24"/>
    </w:rPr>
  </w:style>
  <w:style w:type="character" w:customStyle="1" w:styleId="u-byline">
    <w:name w:val="u-byline"/>
    <w:basedOn w:val="DefaultParagraphFont"/>
    <w:rsid w:val="00814D99"/>
  </w:style>
  <w:style w:type="character" w:customStyle="1" w:styleId="articlebya">
    <w:name w:val="articleby_a"/>
    <w:basedOn w:val="DefaultParagraphFont"/>
    <w:rsid w:val="00814D99"/>
  </w:style>
  <w:style w:type="character" w:customStyle="1" w:styleId="popupwinby">
    <w:name w:val="popupwinby"/>
    <w:basedOn w:val="DefaultParagraphFont"/>
    <w:rsid w:val="00814D99"/>
  </w:style>
  <w:style w:type="character" w:customStyle="1" w:styleId="storyheader">
    <w:name w:val="storyheader"/>
    <w:basedOn w:val="DefaultParagraphFont"/>
    <w:rsid w:val="00814D99"/>
  </w:style>
  <w:style w:type="character" w:customStyle="1" w:styleId="marron">
    <w:name w:val="marron"/>
    <w:basedOn w:val="DefaultParagraphFont"/>
    <w:rsid w:val="00814D99"/>
  </w:style>
  <w:style w:type="character" w:customStyle="1" w:styleId="UnderlineChar4Char">
    <w:name w:val="Underline Char4 Char"/>
    <w:basedOn w:val="DefaultParagraphFont"/>
    <w:link w:val="UnderlineChar4"/>
    <w:rsid w:val="00814D99"/>
    <w:rPr>
      <w:u w:val="single"/>
    </w:rPr>
  </w:style>
  <w:style w:type="character" w:customStyle="1" w:styleId="BoldandUnderlineChar3Char2">
    <w:name w:val="Bold and Underline Char3 Char2"/>
    <w:basedOn w:val="DefaultParagraphFont"/>
    <w:link w:val="BoldandUnderlineChar3"/>
    <w:rsid w:val="00814D99"/>
    <w:rPr>
      <w:b/>
      <w:u w:val="single"/>
    </w:rPr>
  </w:style>
  <w:style w:type="character" w:customStyle="1" w:styleId="LanguageChar">
    <w:name w:val="Language Char"/>
    <w:basedOn w:val="DefaultParagraphFont"/>
    <w:link w:val="Language"/>
    <w:rsid w:val="00814D99"/>
    <w:rPr>
      <w:strike/>
      <w:sz w:val="16"/>
      <w:szCs w:val="16"/>
    </w:rPr>
  </w:style>
  <w:style w:type="character" w:customStyle="1" w:styleId="StyleNormalWeb10ptChar">
    <w:name w:val="Style Normal (Web) + 10 pt Char"/>
    <w:basedOn w:val="DefaultParagraphFont"/>
    <w:rsid w:val="00814D99"/>
    <w:rPr>
      <w:szCs w:val="24"/>
      <w:lang w:val="en-US" w:eastAsia="en-US" w:bidi="ar-SA"/>
    </w:rPr>
  </w:style>
  <w:style w:type="paragraph" w:customStyle="1" w:styleId="TagCiteShells">
    <w:name w:val="Tag/Cite/Shells"/>
    <w:basedOn w:val="Normal"/>
    <w:qFormat/>
    <w:rsid w:val="00814D99"/>
    <w:pPr>
      <w:spacing w:after="0" w:line="240" w:lineRule="auto"/>
    </w:pPr>
    <w:rPr>
      <w:b/>
    </w:rPr>
  </w:style>
  <w:style w:type="paragraph" w:customStyle="1" w:styleId="DefinitionTerm">
    <w:name w:val="Definition Term"/>
    <w:basedOn w:val="Normal"/>
    <w:next w:val="Normal"/>
    <w:qFormat/>
    <w:rsid w:val="00814D99"/>
    <w:pPr>
      <w:spacing w:after="0" w:line="240" w:lineRule="auto"/>
    </w:pPr>
    <w:rPr>
      <w:snapToGrid w:val="0"/>
      <w:sz w:val="24"/>
    </w:rPr>
  </w:style>
  <w:style w:type="character" w:customStyle="1" w:styleId="Style3CharChar">
    <w:name w:val="Style3 Char Char"/>
    <w:basedOn w:val="DefaultParagraphFont"/>
    <w:rsid w:val="00814D99"/>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814D99"/>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814D99"/>
    <w:rPr>
      <w:lang w:eastAsia="en-US"/>
    </w:rPr>
  </w:style>
  <w:style w:type="character" w:customStyle="1" w:styleId="BoldUnderlineChar3">
    <w:name w:val="Bold + Underline Char"/>
    <w:basedOn w:val="DefaultParagraphFont"/>
    <w:rsid w:val="00814D99"/>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814D99"/>
  </w:style>
  <w:style w:type="character" w:customStyle="1" w:styleId="CharacterStyle7">
    <w:name w:val="Character Style 7"/>
    <w:rsid w:val="00814D99"/>
    <w:rPr>
      <w:rFonts w:ascii="Arial Narrow" w:hAnsi="Arial Narrow" w:cs="Arial Narrow"/>
      <w:sz w:val="20"/>
      <w:szCs w:val="20"/>
      <w:u w:val="single"/>
    </w:rPr>
  </w:style>
  <w:style w:type="character" w:customStyle="1" w:styleId="StyleStyle4Char">
    <w:name w:val="Style Style4 + Char"/>
    <w:basedOn w:val="DefaultParagraphFont"/>
    <w:rsid w:val="00814D99"/>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814D99"/>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814D99"/>
    <w:pPr>
      <w:spacing w:after="0" w:line="240" w:lineRule="auto"/>
    </w:pPr>
    <w:rPr>
      <w:rFonts w:ascii="Verdana" w:hAnsi="Verdana"/>
      <w:sz w:val="21"/>
      <w:szCs w:val="21"/>
      <w:u w:val="thick"/>
    </w:rPr>
  </w:style>
  <w:style w:type="character" w:styleId="PlaceholderText">
    <w:name w:val="Placeholder Text"/>
    <w:basedOn w:val="DefaultParagraphFont"/>
    <w:uiPriority w:val="99"/>
    <w:rsid w:val="00814D99"/>
    <w:rPr>
      <w:color w:val="808080"/>
    </w:rPr>
  </w:style>
  <w:style w:type="paragraph" w:customStyle="1" w:styleId="Cite8">
    <w:name w:val="Cite8"/>
    <w:basedOn w:val="Normal"/>
    <w:autoRedefine/>
    <w:qFormat/>
    <w:rsid w:val="00814D99"/>
    <w:pPr>
      <w:spacing w:after="0" w:line="240" w:lineRule="auto"/>
    </w:pPr>
    <w:rPr>
      <w:rFonts w:ascii="Arial Narrow" w:eastAsia="Calibri" w:hAnsi="Arial Narrow"/>
    </w:rPr>
  </w:style>
  <w:style w:type="character" w:customStyle="1" w:styleId="BoxX2">
    <w:name w:val="BoxX2"/>
    <w:qFormat/>
    <w:rsid w:val="00814D99"/>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814D99"/>
    <w:rPr>
      <w:rFonts w:ascii="Garamond" w:hAnsi="Garamond" w:hint="default"/>
      <w:sz w:val="16"/>
    </w:rPr>
  </w:style>
  <w:style w:type="paragraph" w:customStyle="1" w:styleId="StyleStyle49pt9">
    <w:name w:val="Style Style4 + 9 pt9"/>
    <w:basedOn w:val="Style4"/>
    <w:link w:val="StyleStyle49pt9Char"/>
    <w:rsid w:val="00814D99"/>
    <w:pPr>
      <w:numPr>
        <w:numId w:val="0"/>
      </w:numPr>
    </w:pPr>
    <w:rPr>
      <w:rFonts w:eastAsia="SimSun"/>
      <w:lang w:eastAsia="zh-CN"/>
    </w:rPr>
  </w:style>
  <w:style w:type="character" w:customStyle="1" w:styleId="StyleStyle49pt9Char">
    <w:name w:val="Style Style4 + 9 pt9 Char"/>
    <w:link w:val="StyleStyle49pt9"/>
    <w:rsid w:val="00814D99"/>
    <w:rPr>
      <w:rFonts w:ascii="Arial Narrow" w:eastAsia="SimSun" w:hAnsi="Arial Narrow"/>
      <w:u w:val="single"/>
      <w:lang w:eastAsia="zh-CN"/>
    </w:rPr>
  </w:style>
  <w:style w:type="character" w:customStyle="1" w:styleId="UnderlineCard1">
    <w:name w:val="Underline Card"/>
    <w:uiPriority w:val="6"/>
    <w:qFormat/>
    <w:rsid w:val="00814D99"/>
    <w:rPr>
      <w:rFonts w:ascii="Arial" w:hAnsi="Arial"/>
      <w:b w:val="0"/>
      <w:bCs/>
      <w:sz w:val="20"/>
      <w:u w:val="single"/>
    </w:rPr>
  </w:style>
  <w:style w:type="paragraph" w:customStyle="1" w:styleId="2ndLevel-TAG">
    <w:name w:val="2nd Level - TAG"/>
    <w:basedOn w:val="Normal"/>
    <w:next w:val="Normal"/>
    <w:uiPriority w:val="99"/>
    <w:qFormat/>
    <w:rsid w:val="00814D99"/>
    <w:pPr>
      <w:spacing w:after="0" w:line="240" w:lineRule="auto"/>
    </w:pPr>
  </w:style>
  <w:style w:type="character" w:customStyle="1" w:styleId="underlining0">
    <w:name w:val="underlining"/>
    <w:rsid w:val="00814D99"/>
  </w:style>
  <w:style w:type="character" w:customStyle="1" w:styleId="btitle">
    <w:name w:val="btitle"/>
    <w:rsid w:val="00814D99"/>
  </w:style>
  <w:style w:type="character" w:customStyle="1" w:styleId="green">
    <w:name w:val="green"/>
    <w:rsid w:val="00814D99"/>
  </w:style>
  <w:style w:type="paragraph" w:customStyle="1" w:styleId="CM14">
    <w:name w:val="CM14"/>
    <w:basedOn w:val="Normal"/>
    <w:uiPriority w:val="99"/>
    <w:qFormat/>
    <w:rsid w:val="00814D99"/>
    <w:pPr>
      <w:spacing w:after="0" w:line="240" w:lineRule="auto"/>
    </w:pPr>
  </w:style>
  <w:style w:type="character" w:customStyle="1" w:styleId="BodyText33">
    <w:name w:val="Body Text3"/>
    <w:rsid w:val="00814D99"/>
  </w:style>
  <w:style w:type="character" w:customStyle="1" w:styleId="BodytextBold">
    <w:name w:val="Body text + Bold"/>
    <w:rsid w:val="00814D99"/>
  </w:style>
  <w:style w:type="character" w:customStyle="1" w:styleId="Bodytext6pt">
    <w:name w:val="Body text + 6 pt"/>
    <w:rsid w:val="00814D99"/>
  </w:style>
  <w:style w:type="paragraph" w:customStyle="1" w:styleId="DebateBlocking">
    <w:name w:val="DebateBlocking"/>
    <w:basedOn w:val="Normal"/>
    <w:next w:val="Nothing"/>
    <w:uiPriority w:val="99"/>
    <w:qFormat/>
    <w:rsid w:val="00814D99"/>
    <w:pPr>
      <w:spacing w:after="0" w:line="240" w:lineRule="auto"/>
    </w:pPr>
  </w:style>
  <w:style w:type="character" w:customStyle="1" w:styleId="BodytextItalic1">
    <w:name w:val="Body text + Italic1"/>
    <w:aliases w:val="Spacing 0 pt1"/>
    <w:uiPriority w:val="99"/>
    <w:rsid w:val="00814D99"/>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814D99"/>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814D99"/>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814D99"/>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814D99"/>
  </w:style>
  <w:style w:type="paragraph" w:customStyle="1" w:styleId="8font">
    <w:name w:val="8font"/>
    <w:basedOn w:val="Normal"/>
    <w:next w:val="Normal"/>
    <w:autoRedefine/>
    <w:qFormat/>
    <w:rsid w:val="00814D99"/>
    <w:pPr>
      <w:spacing w:after="0" w:line="240" w:lineRule="auto"/>
    </w:pPr>
    <w:rPr>
      <w:rFonts w:eastAsia="Cambria"/>
      <w:szCs w:val="16"/>
    </w:rPr>
  </w:style>
  <w:style w:type="paragraph" w:customStyle="1" w:styleId="CiteLittle">
    <w:name w:val="Cite Little"/>
    <w:next w:val="Normal"/>
    <w:qFormat/>
    <w:rsid w:val="00814D99"/>
    <w:rPr>
      <w:rFonts w:ascii="Arial" w:eastAsia="Times New Roman" w:hAnsi="Arial" w:cs="Times New Roman"/>
      <w:bCs/>
      <w:kern w:val="32"/>
      <w:sz w:val="16"/>
      <w:szCs w:val="32"/>
    </w:rPr>
  </w:style>
  <w:style w:type="character" w:customStyle="1" w:styleId="StyleAsianMSMinchoBold">
    <w:name w:val="Style (Asian) MS Mincho Bold"/>
    <w:rsid w:val="00814D99"/>
    <w:rPr>
      <w:rFonts w:ascii="Times New Roman" w:eastAsia="MS Mincho" w:hAnsi="Times New Roman"/>
      <w:b/>
      <w:bCs/>
      <w:u w:val="thick"/>
    </w:rPr>
  </w:style>
  <w:style w:type="character" w:customStyle="1" w:styleId="StyleAsianMSMincho">
    <w:name w:val="Style (Asian) MS Mincho"/>
    <w:rsid w:val="00814D99"/>
    <w:rPr>
      <w:rFonts w:ascii="Times New Roman" w:eastAsia="MS Mincho" w:hAnsi="Times New Roman"/>
      <w:u w:val="thick"/>
    </w:rPr>
  </w:style>
  <w:style w:type="paragraph" w:customStyle="1" w:styleId="docheader">
    <w:name w:val="doc header"/>
    <w:autoRedefine/>
    <w:qFormat/>
    <w:rsid w:val="00814D99"/>
    <w:rPr>
      <w:rFonts w:ascii="Times New Roman" w:eastAsia="Malgun Gothic" w:hAnsi="Times New Roman" w:cs="Times New Roman"/>
      <w:b/>
      <w:sz w:val="20"/>
    </w:rPr>
  </w:style>
  <w:style w:type="paragraph" w:customStyle="1" w:styleId="docfooter">
    <w:name w:val="doc footer"/>
    <w:autoRedefine/>
    <w:qFormat/>
    <w:rsid w:val="00814D99"/>
    <w:pPr>
      <w:jc w:val="right"/>
    </w:pPr>
    <w:rPr>
      <w:rFonts w:ascii="Times New Roman" w:eastAsia="Malgun Gothic" w:hAnsi="Times New Roman" w:cs="Times New Roman"/>
      <w:b/>
      <w:sz w:val="22"/>
    </w:rPr>
  </w:style>
  <w:style w:type="character" w:customStyle="1" w:styleId="crosslinkpopup">
    <w:name w:val="crosslinkpopup"/>
    <w:rsid w:val="00814D99"/>
  </w:style>
  <w:style w:type="character" w:customStyle="1" w:styleId="CardCharChar1">
    <w:name w:val="Card Char Char1"/>
    <w:rsid w:val="00814D99"/>
    <w:rPr>
      <w:b/>
      <w:bCs/>
      <w:sz w:val="28"/>
      <w:szCs w:val="28"/>
    </w:rPr>
  </w:style>
  <w:style w:type="character" w:customStyle="1" w:styleId="CharacterStyle3">
    <w:name w:val="Character Style 3"/>
    <w:uiPriority w:val="99"/>
    <w:rsid w:val="00814D99"/>
    <w:rPr>
      <w:sz w:val="18"/>
      <w:szCs w:val="18"/>
    </w:rPr>
  </w:style>
  <w:style w:type="paragraph" w:customStyle="1" w:styleId="bloctitles">
    <w:name w:val="bloc titles"/>
    <w:basedOn w:val="Heading1"/>
    <w:next w:val="Normal"/>
    <w:link w:val="bloctitlesChar"/>
    <w:autoRedefine/>
    <w:qFormat/>
    <w:rsid w:val="00814D99"/>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814D99"/>
    <w:rPr>
      <w:rFonts w:ascii="Calibri" w:eastAsia="Times New Roman" w:hAnsi="Calibri" w:cs="Times New Roman"/>
      <w:b/>
      <w:bCs/>
      <w:sz w:val="28"/>
      <w:szCs w:val="32"/>
      <w:u w:val="single"/>
    </w:rPr>
  </w:style>
  <w:style w:type="paragraph" w:customStyle="1" w:styleId="blocorganizer">
    <w:name w:val="bloc organizer"/>
    <w:basedOn w:val="Heading1"/>
    <w:next w:val="bloctitles"/>
    <w:link w:val="blocorganizerChar"/>
    <w:autoRedefine/>
    <w:qFormat/>
    <w:rsid w:val="00814D99"/>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814D99"/>
    <w:rPr>
      <w:rFonts w:ascii="Calibri" w:eastAsia="Times New Roman" w:hAnsi="Calibri" w:cs="Times New Roman"/>
      <w:b/>
      <w:bCs/>
      <w:sz w:val="4"/>
      <w:szCs w:val="32"/>
      <w:u w:val="single"/>
    </w:rPr>
  </w:style>
  <w:style w:type="character" w:customStyle="1" w:styleId="UnderlineBoldChar">
    <w:name w:val="Underline Bold Char"/>
    <w:locked/>
    <w:rsid w:val="00814D99"/>
    <w:rPr>
      <w:rFonts w:ascii="Times New Roman" w:eastAsia="Times New Roman" w:hAnsi="Times New Roman" w:cs="Calibri"/>
      <w:b/>
      <w:sz w:val="24"/>
      <w:szCs w:val="20"/>
      <w:u w:val="single"/>
    </w:rPr>
  </w:style>
  <w:style w:type="character" w:customStyle="1" w:styleId="tagChar0">
    <w:name w:val="%tag Char"/>
    <w:link w:val="tag"/>
    <w:uiPriority w:val="99"/>
    <w:rsid w:val="00814D99"/>
    <w:rPr>
      <w:rFonts w:ascii="Calibri" w:hAnsi="Calibri"/>
      <w:sz w:val="22"/>
    </w:rPr>
  </w:style>
  <w:style w:type="character" w:customStyle="1" w:styleId="AAAcardChar">
    <w:name w:val="AAAcard Char"/>
    <w:link w:val="AAAcard"/>
    <w:uiPriority w:val="99"/>
    <w:rsid w:val="00814D99"/>
    <w:rPr>
      <w:rFonts w:ascii="Calibri" w:hAnsi="Calibri"/>
      <w:sz w:val="22"/>
    </w:rPr>
  </w:style>
  <w:style w:type="character" w:customStyle="1" w:styleId="underlineCharChar0">
    <w:name w:val="underline Char Char"/>
    <w:rsid w:val="00814D99"/>
    <w:rPr>
      <w:rFonts w:ascii="Arial Narrow" w:eastAsia="Times New Roman" w:hAnsi="Arial Narrow" w:cs="Calibri"/>
      <w:sz w:val="24"/>
      <w:u w:val="single"/>
    </w:rPr>
  </w:style>
  <w:style w:type="paragraph" w:customStyle="1" w:styleId="tagstyle0">
    <w:name w:val="tagstyle"/>
    <w:basedOn w:val="Normal"/>
    <w:rsid w:val="00814D99"/>
    <w:pPr>
      <w:spacing w:before="100" w:beforeAutospacing="1" w:after="100" w:afterAutospacing="1" w:line="240" w:lineRule="auto"/>
    </w:pPr>
    <w:rPr>
      <w:rFonts w:eastAsia="Times New Roman"/>
      <w:sz w:val="24"/>
    </w:rPr>
  </w:style>
  <w:style w:type="character" w:customStyle="1" w:styleId="newsstorytitle">
    <w:name w:val="news_story_title"/>
    <w:rsid w:val="00814D99"/>
  </w:style>
  <w:style w:type="character" w:customStyle="1" w:styleId="yqlink">
    <w:name w:val="yqlink"/>
    <w:rsid w:val="00814D99"/>
  </w:style>
  <w:style w:type="character" w:customStyle="1" w:styleId="clbody">
    <w:name w:val="clbody"/>
    <w:rsid w:val="00814D99"/>
  </w:style>
  <w:style w:type="character" w:customStyle="1" w:styleId="Boxing">
    <w:name w:val="Boxing"/>
    <w:rsid w:val="00814D99"/>
    <w:rPr>
      <w:rFonts w:ascii="Arial Narrow" w:hAnsi="Arial Narrow"/>
      <w:dstrike w:val="0"/>
      <w:sz w:val="20"/>
      <w:bdr w:val="single" w:sz="2" w:space="0" w:color="auto"/>
      <w:vertAlign w:val="baseline"/>
    </w:rPr>
  </w:style>
  <w:style w:type="paragraph" w:customStyle="1" w:styleId="Analyticals">
    <w:name w:val="Analyticals"/>
    <w:basedOn w:val="Normal"/>
    <w:rsid w:val="00814D99"/>
    <w:pPr>
      <w:spacing w:after="0" w:line="240" w:lineRule="auto"/>
    </w:pPr>
    <w:rPr>
      <w:rFonts w:eastAsia="Times New Roman"/>
      <w:sz w:val="24"/>
    </w:rPr>
  </w:style>
  <w:style w:type="character" w:customStyle="1" w:styleId="norm">
    <w:name w:val="norm"/>
    <w:rsid w:val="00814D99"/>
  </w:style>
  <w:style w:type="character" w:customStyle="1" w:styleId="boldandunderlinecharcharcharcharcharcharcharcharcharcharcharcharcharcharcharchar0">
    <w:name w:val="boldandunderlinecharcharcharcharcharcharcharcharcharcharcharcharcharcharcharchar"/>
    <w:rsid w:val="00814D99"/>
  </w:style>
  <w:style w:type="character" w:customStyle="1" w:styleId="underlinecharcharcharcharcharcharcharcharcharcharcharcharcharchar0">
    <w:name w:val="underlinecharcharcharcharcharcharcharcharcharcharcharcharcharchar"/>
    <w:rsid w:val="00814D99"/>
  </w:style>
  <w:style w:type="character" w:customStyle="1" w:styleId="CharCharCharCharCharChar1Char">
    <w:name w:val="Char Char Char Char Char Char1 Char"/>
    <w:rsid w:val="00814D99"/>
    <w:rPr>
      <w:rFonts w:ascii="Times New Roman" w:eastAsia="Times New Roman" w:hAnsi="Times New Roman" w:cs="Times New Roman"/>
      <w:b/>
      <w:sz w:val="24"/>
      <w:szCs w:val="24"/>
    </w:rPr>
  </w:style>
  <w:style w:type="character" w:customStyle="1" w:styleId="Taggin-New">
    <w:name w:val="Taggin - New"/>
    <w:rsid w:val="00814D99"/>
    <w:rPr>
      <w:rFonts w:ascii="Arial Narrow" w:hAnsi="Arial Narrow"/>
      <w:b/>
      <w:sz w:val="22"/>
    </w:rPr>
  </w:style>
  <w:style w:type="character" w:customStyle="1" w:styleId="emphasis22">
    <w:name w:val="emphasis2"/>
    <w:rsid w:val="00814D99"/>
  </w:style>
  <w:style w:type="character" w:customStyle="1" w:styleId="citechar0">
    <w:name w:val="citechar"/>
    <w:rsid w:val="00814D99"/>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814D99"/>
    <w:rPr>
      <w:sz w:val="24"/>
      <w:szCs w:val="24"/>
      <w:lang w:val="en-US" w:eastAsia="en-US" w:bidi="ar-SA"/>
    </w:rPr>
  </w:style>
  <w:style w:type="character" w:customStyle="1" w:styleId="NewTag">
    <w:name w:val="NewTag"/>
    <w:uiPriority w:val="1"/>
    <w:qFormat/>
    <w:rsid w:val="00814D99"/>
    <w:rPr>
      <w:rFonts w:ascii="Georgia" w:hAnsi="Georgia"/>
      <w:b/>
      <w:sz w:val="24"/>
    </w:rPr>
  </w:style>
  <w:style w:type="character" w:customStyle="1" w:styleId="searchtools-record-title">
    <w:name w:val="searchtools-record-title"/>
    <w:basedOn w:val="DefaultParagraphFont"/>
    <w:rsid w:val="00814D99"/>
  </w:style>
  <w:style w:type="character" w:customStyle="1" w:styleId="HighlightedUnderline0">
    <w:name w:val="Highlighted Underline"/>
    <w:basedOn w:val="DefaultParagraphFont"/>
    <w:uiPriority w:val="1"/>
    <w:qFormat/>
    <w:rsid w:val="00814D99"/>
    <w:rPr>
      <w:rFonts w:ascii="Arial Narrow" w:hAnsi="Arial Narrow"/>
      <w:b w:val="0"/>
      <w:sz w:val="22"/>
      <w:u w:val="single"/>
      <w:bdr w:val="none" w:sz="0" w:space="0" w:color="auto"/>
      <w:shd w:val="clear" w:color="auto" w:fill="C76361"/>
    </w:rPr>
  </w:style>
  <w:style w:type="character" w:customStyle="1" w:styleId="rightside">
    <w:name w:val="rightside"/>
    <w:rsid w:val="00814D99"/>
  </w:style>
  <w:style w:type="character" w:customStyle="1" w:styleId="flourish">
    <w:name w:val="flourish"/>
    <w:rsid w:val="00814D99"/>
  </w:style>
  <w:style w:type="character" w:customStyle="1" w:styleId="style150">
    <w:name w:val="style150"/>
    <w:rsid w:val="00814D99"/>
  </w:style>
  <w:style w:type="character" w:customStyle="1" w:styleId="head">
    <w:name w:val="head"/>
    <w:rsid w:val="00814D99"/>
  </w:style>
  <w:style w:type="character" w:customStyle="1" w:styleId="first-letter">
    <w:name w:val="first-letter"/>
    <w:rsid w:val="00814D99"/>
  </w:style>
  <w:style w:type="character" w:customStyle="1" w:styleId="focusparagraph">
    <w:name w:val="focusparagraph"/>
    <w:rsid w:val="00814D99"/>
  </w:style>
  <w:style w:type="character" w:customStyle="1" w:styleId="StyleUnderlineCharChar111pt">
    <w:name w:val="Style Underline Char Char1 + 11 pt"/>
    <w:rsid w:val="00814D99"/>
    <w:rPr>
      <w:rFonts w:ascii="Times New Roman" w:hAnsi="Times New Roman"/>
      <w:sz w:val="20"/>
      <w:u w:val="single"/>
      <w:lang w:val="en-US" w:eastAsia="en-US" w:bidi="ar-SA"/>
    </w:rPr>
  </w:style>
  <w:style w:type="character" w:customStyle="1" w:styleId="CharChar31">
    <w:name w:val="Char Char31"/>
    <w:rsid w:val="00814D99"/>
    <w:rPr>
      <w:rFonts w:cs="Arial"/>
      <w:b/>
      <w:bCs/>
      <w:szCs w:val="32"/>
      <w:lang w:val="en-US" w:eastAsia="en-US" w:bidi="ar-SA"/>
    </w:rPr>
  </w:style>
  <w:style w:type="character" w:customStyle="1" w:styleId="citationgenerated">
    <w:name w:val="citation generated"/>
    <w:rsid w:val="00814D99"/>
  </w:style>
  <w:style w:type="character" w:customStyle="1" w:styleId="commentstext0">
    <w:name w:val="comments_text"/>
    <w:uiPriority w:val="99"/>
    <w:rsid w:val="00814D99"/>
    <w:rPr>
      <w:rFonts w:cs="Times New Roman"/>
    </w:rPr>
  </w:style>
  <w:style w:type="paragraph" w:customStyle="1" w:styleId="CM25">
    <w:name w:val="CM25"/>
    <w:basedOn w:val="Default"/>
    <w:next w:val="Default"/>
    <w:qFormat/>
    <w:rsid w:val="00814D99"/>
    <w:pPr>
      <w:spacing w:after="233" w:line="276" w:lineRule="auto"/>
    </w:pPr>
    <w:rPr>
      <w:rFonts w:ascii="Georgia" w:eastAsia="Calibri" w:hAnsi="Georgia"/>
      <w:color w:val="auto"/>
      <w:sz w:val="22"/>
    </w:rPr>
  </w:style>
  <w:style w:type="character" w:customStyle="1" w:styleId="FontStyle29">
    <w:name w:val="Font Style29"/>
    <w:uiPriority w:val="99"/>
    <w:rsid w:val="00814D99"/>
    <w:rPr>
      <w:rFonts w:ascii="Arial" w:hAnsi="Arial" w:cs="Arial"/>
      <w:sz w:val="14"/>
      <w:szCs w:val="14"/>
    </w:rPr>
  </w:style>
  <w:style w:type="character" w:customStyle="1" w:styleId="A8">
    <w:name w:val="A8"/>
    <w:rsid w:val="00814D99"/>
    <w:rPr>
      <w:color w:val="000000"/>
      <w:sz w:val="12"/>
      <w:szCs w:val="12"/>
    </w:rPr>
  </w:style>
  <w:style w:type="character" w:customStyle="1" w:styleId="apturelink">
    <w:name w:val="apturelink"/>
    <w:rsid w:val="00814D99"/>
  </w:style>
  <w:style w:type="character" w:customStyle="1" w:styleId="apturelinkicon">
    <w:name w:val="apturelinkicon"/>
    <w:rsid w:val="00814D99"/>
  </w:style>
  <w:style w:type="character" w:customStyle="1" w:styleId="titletxt">
    <w:name w:val="titletxt"/>
    <w:rsid w:val="00814D99"/>
  </w:style>
  <w:style w:type="character" w:customStyle="1" w:styleId="colbcopy">
    <w:name w:val="colbcopy"/>
    <w:rsid w:val="00814D99"/>
  </w:style>
  <w:style w:type="character" w:customStyle="1" w:styleId="hcard">
    <w:name w:val="hcard"/>
    <w:rsid w:val="00814D99"/>
  </w:style>
  <w:style w:type="table" w:styleId="MediumGrid2">
    <w:name w:val="Medium Grid 2"/>
    <w:basedOn w:val="TableNormal"/>
    <w:uiPriority w:val="68"/>
    <w:rsid w:val="00814D99"/>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814D99"/>
    <w:rPr>
      <w:rFonts w:ascii="Courier" w:eastAsia="Cambria" w:hAnsi="Courier"/>
      <w:sz w:val="21"/>
      <w:szCs w:val="21"/>
    </w:rPr>
  </w:style>
  <w:style w:type="paragraph" w:customStyle="1" w:styleId="hotroute2">
    <w:name w:val="hotroute"/>
    <w:basedOn w:val="Normal"/>
    <w:qFormat/>
    <w:rsid w:val="00814D99"/>
    <w:pPr>
      <w:spacing w:after="0" w:line="240" w:lineRule="auto"/>
      <w:ind w:left="288"/>
    </w:pPr>
  </w:style>
  <w:style w:type="paragraph" w:customStyle="1" w:styleId="DeleteAnalytics">
    <w:name w:val="Delete Analytics"/>
    <w:basedOn w:val="Heading4"/>
    <w:qFormat/>
    <w:rsid w:val="00814D99"/>
    <w:pPr>
      <w:spacing w:before="200" w:line="240" w:lineRule="auto"/>
    </w:pPr>
    <w:rPr>
      <w:iCs/>
      <w:color w:val="800000"/>
      <w:sz w:val="22"/>
    </w:rPr>
  </w:style>
  <w:style w:type="paragraph" w:customStyle="1" w:styleId="ReallyFuckingSmall0">
    <w:name w:val="Really Fucking Small"/>
    <w:basedOn w:val="Normal"/>
    <w:link w:val="ReallyFuckingSmallChar0"/>
    <w:rsid w:val="00814D99"/>
    <w:pPr>
      <w:spacing w:after="0" w:line="240" w:lineRule="auto"/>
      <w:ind w:left="144"/>
    </w:pPr>
    <w:rPr>
      <w:rFonts w:eastAsia="Times New Roman"/>
      <w:sz w:val="12"/>
    </w:rPr>
  </w:style>
  <w:style w:type="character" w:customStyle="1" w:styleId="ReallyFuckingSmallChar0">
    <w:name w:val="Really Fucking Small Char"/>
    <w:link w:val="ReallyFuckingSmall0"/>
    <w:rsid w:val="00814D99"/>
    <w:rPr>
      <w:rFonts w:ascii="Calibri" w:eastAsia="Times New Roman" w:hAnsi="Calibri"/>
      <w:sz w:val="12"/>
    </w:rPr>
  </w:style>
  <w:style w:type="paragraph" w:customStyle="1" w:styleId="Boxempahsis">
    <w:name w:val="Box empahsis"/>
    <w:basedOn w:val="Normal"/>
    <w:link w:val="BoxempahsisChar"/>
    <w:qFormat/>
    <w:rsid w:val="00814D99"/>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814D99"/>
    <w:rPr>
      <w:rFonts w:ascii="Franklin Gothic Heavy" w:hAnsi="Franklin Gothic Heavy"/>
      <w:u w:val="single"/>
      <w:bdr w:val="single" w:sz="4" w:space="0" w:color="auto"/>
    </w:rPr>
  </w:style>
  <w:style w:type="character" w:customStyle="1" w:styleId="Qualified">
    <w:name w:val="Qualified"/>
    <w:rsid w:val="00814D99"/>
    <w:rPr>
      <w:rFonts w:asciiTheme="majorHAnsi" w:hAnsiTheme="majorHAnsi"/>
      <w:b/>
      <w:bCs/>
      <w:sz w:val="16"/>
    </w:rPr>
  </w:style>
  <w:style w:type="character" w:customStyle="1" w:styleId="Underline-Highlighted-WFU">
    <w:name w:val="Underline-Highlighted-WFU"/>
    <w:basedOn w:val="DefaultParagraphFont"/>
    <w:uiPriority w:val="1"/>
    <w:qFormat/>
    <w:rsid w:val="00814D99"/>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814D99"/>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814D99"/>
    <w:rPr>
      <w:rFonts w:ascii="Arial" w:eastAsia="Times New Roman" w:hAnsi="Arial" w:cs="Arial"/>
      <w:b/>
      <w:bCs/>
      <w:kern w:val="32"/>
      <w:sz w:val="28"/>
      <w:szCs w:val="32"/>
    </w:rPr>
  </w:style>
  <w:style w:type="character" w:customStyle="1" w:styleId="columntexthead">
    <w:name w:val="columntexthead"/>
    <w:rsid w:val="00814D99"/>
  </w:style>
  <w:style w:type="character" w:customStyle="1" w:styleId="instruction">
    <w:name w:val="instruction"/>
    <w:rsid w:val="00814D99"/>
  </w:style>
  <w:style w:type="character" w:customStyle="1" w:styleId="listpipe">
    <w:name w:val="listpipe"/>
    <w:rsid w:val="00814D99"/>
  </w:style>
  <w:style w:type="character" w:customStyle="1" w:styleId="imagelink">
    <w:name w:val="imagelink"/>
    <w:rsid w:val="00814D99"/>
  </w:style>
  <w:style w:type="character" w:customStyle="1" w:styleId="leadin">
    <w:name w:val="leadin"/>
    <w:rsid w:val="00814D99"/>
  </w:style>
  <w:style w:type="character" w:customStyle="1" w:styleId="A4">
    <w:name w:val="A4"/>
    <w:uiPriority w:val="99"/>
    <w:rsid w:val="00814D99"/>
    <w:rPr>
      <w:rFonts w:ascii="Baskerville" w:hAnsi="Baskerville" w:cs="Baskerville"/>
      <w:b/>
      <w:bCs/>
      <w:color w:val="000000"/>
      <w:sz w:val="22"/>
      <w:szCs w:val="22"/>
    </w:rPr>
  </w:style>
  <w:style w:type="character" w:customStyle="1" w:styleId="noticiabyline">
    <w:name w:val="noticia_byline"/>
    <w:rsid w:val="00814D99"/>
  </w:style>
  <w:style w:type="character" w:customStyle="1" w:styleId="sep">
    <w:name w:val="sep"/>
    <w:rsid w:val="00814D99"/>
  </w:style>
  <w:style w:type="character" w:customStyle="1" w:styleId="rightnowyahoo">
    <w:name w:val="right_now_yahoo"/>
    <w:rsid w:val="00814D99"/>
  </w:style>
  <w:style w:type="character" w:customStyle="1" w:styleId="submittedmeta">
    <w:name w:val="submitted meta"/>
    <w:rsid w:val="00814D99"/>
  </w:style>
  <w:style w:type="character" w:customStyle="1" w:styleId="A10">
    <w:name w:val="A10"/>
    <w:uiPriority w:val="99"/>
    <w:rsid w:val="00814D99"/>
    <w:rPr>
      <w:color w:val="000000"/>
      <w:sz w:val="12"/>
      <w:szCs w:val="12"/>
    </w:rPr>
  </w:style>
  <w:style w:type="paragraph" w:customStyle="1" w:styleId="Pa7">
    <w:name w:val="Pa7"/>
    <w:basedOn w:val="Default"/>
    <w:next w:val="Default"/>
    <w:uiPriority w:val="99"/>
    <w:qFormat/>
    <w:rsid w:val="00814D99"/>
    <w:pPr>
      <w:spacing w:before="280" w:line="221" w:lineRule="atLeast"/>
    </w:pPr>
    <w:rPr>
      <w:rFonts w:ascii="Baskerville" w:eastAsia="Times New Roman" w:hAnsi="Baskerville"/>
      <w:color w:val="auto"/>
    </w:rPr>
  </w:style>
  <w:style w:type="character" w:customStyle="1" w:styleId="AAAunderline">
    <w:name w:val="AAAunderline"/>
    <w:qFormat/>
    <w:rsid w:val="00814D99"/>
    <w:rPr>
      <w:b/>
      <w:u w:val="single"/>
    </w:rPr>
  </w:style>
  <w:style w:type="paragraph" w:customStyle="1" w:styleId="IndexHeader">
    <w:name w:val="Index Header"/>
    <w:basedOn w:val="Normal"/>
    <w:rsid w:val="00814D99"/>
    <w:pPr>
      <w:spacing w:after="0" w:line="240" w:lineRule="auto"/>
      <w:ind w:left="-720"/>
      <w:outlineLvl w:val="0"/>
    </w:pPr>
    <w:rPr>
      <w:rFonts w:eastAsia="Times New Roman"/>
      <w:b/>
      <w:bCs/>
      <w:sz w:val="36"/>
      <w:szCs w:val="20"/>
    </w:rPr>
  </w:style>
  <w:style w:type="character" w:customStyle="1" w:styleId="IndexHeaderChar">
    <w:name w:val="Index Header Char"/>
    <w:rsid w:val="00814D99"/>
    <w:rPr>
      <w:rFonts w:ascii="Times New Roman" w:eastAsia="Times New Roman" w:hAnsi="Times New Roman"/>
      <w:b/>
      <w:bCs/>
      <w:sz w:val="36"/>
    </w:rPr>
  </w:style>
  <w:style w:type="paragraph" w:customStyle="1" w:styleId="CardRead">
    <w:name w:val="Card_Read"/>
    <w:basedOn w:val="Normal"/>
    <w:rsid w:val="00814D99"/>
    <w:pPr>
      <w:spacing w:after="0" w:line="240" w:lineRule="auto"/>
    </w:pPr>
    <w:rPr>
      <w:rFonts w:ascii="Times" w:eastAsia="Times" w:hAnsi="Times"/>
      <w:szCs w:val="20"/>
    </w:rPr>
  </w:style>
  <w:style w:type="paragraph" w:customStyle="1" w:styleId="CardNU">
    <w:name w:val="CardNU"/>
    <w:basedOn w:val="Normal"/>
    <w:rsid w:val="00814D99"/>
    <w:pPr>
      <w:spacing w:after="0" w:line="240" w:lineRule="auto"/>
    </w:pPr>
    <w:rPr>
      <w:rFonts w:ascii="Times" w:eastAsia="Times" w:hAnsi="Times"/>
      <w:sz w:val="14"/>
      <w:szCs w:val="20"/>
    </w:rPr>
  </w:style>
  <w:style w:type="paragraph" w:customStyle="1" w:styleId="StyleHeading310pt">
    <w:name w:val="Style Heading 3 + 10 pt"/>
    <w:basedOn w:val="Heading3"/>
    <w:rsid w:val="00814D99"/>
    <w:pPr>
      <w:keepLines w:val="0"/>
      <w:pageBreakBefore w:val="0"/>
      <w:spacing w:before="200" w:line="240" w:lineRule="auto"/>
      <w:ind w:left="576"/>
      <w:jc w:val="left"/>
    </w:pPr>
    <w:rPr>
      <w:rFonts w:eastAsia="Times New Roman" w:cs="Arial"/>
      <w:b w:val="0"/>
      <w:bCs w:val="0"/>
      <w:sz w:val="20"/>
      <w:szCs w:val="26"/>
      <w:u w:val="none"/>
    </w:rPr>
  </w:style>
  <w:style w:type="character" w:customStyle="1" w:styleId="StyleHeading310ptChar">
    <w:name w:val="Style Heading 3 + 10 pt Char"/>
    <w:rsid w:val="00814D99"/>
    <w:rPr>
      <w:rFonts w:ascii="Times New Roman" w:eastAsia="Times New Roman" w:hAnsi="Times New Roman" w:cs="Arial"/>
      <w:b/>
      <w:bCs/>
      <w:sz w:val="26"/>
      <w:szCs w:val="26"/>
    </w:rPr>
  </w:style>
  <w:style w:type="paragraph" w:customStyle="1" w:styleId="Style30">
    <w:name w:val="Style 3"/>
    <w:basedOn w:val="Normal"/>
    <w:rsid w:val="00814D99"/>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814D99"/>
    <w:rPr>
      <w:b/>
      <w:sz w:val="22"/>
      <w:szCs w:val="24"/>
      <w:u w:val="single"/>
      <w:lang w:val="en-US" w:eastAsia="en-US" w:bidi="ar-SA"/>
    </w:rPr>
  </w:style>
  <w:style w:type="paragraph" w:customStyle="1" w:styleId="CardText-NotUnderlined">
    <w:name w:val="Card Text - Not Underlined"/>
    <w:basedOn w:val="Normal"/>
    <w:rsid w:val="00814D99"/>
    <w:pPr>
      <w:spacing w:after="60" w:line="240" w:lineRule="auto"/>
    </w:pPr>
    <w:rPr>
      <w:rFonts w:eastAsia="Times New Roman"/>
      <w:sz w:val="18"/>
    </w:rPr>
  </w:style>
  <w:style w:type="paragraph" w:customStyle="1" w:styleId="OmniPage8">
    <w:name w:val="OmniPage #8"/>
    <w:basedOn w:val="Normal"/>
    <w:rsid w:val="00814D99"/>
    <w:pPr>
      <w:spacing w:after="0" w:line="240" w:lineRule="auto"/>
    </w:pPr>
    <w:rPr>
      <w:rFonts w:eastAsia="Times New Roman"/>
      <w:color w:val="000000"/>
      <w:sz w:val="20"/>
      <w:szCs w:val="20"/>
    </w:rPr>
  </w:style>
  <w:style w:type="paragraph" w:customStyle="1" w:styleId="OmniPage2">
    <w:name w:val="OmniPage #2"/>
    <w:basedOn w:val="Normal"/>
    <w:rsid w:val="00814D99"/>
    <w:pPr>
      <w:spacing w:after="0" w:line="240" w:lineRule="auto"/>
    </w:pPr>
    <w:rPr>
      <w:rFonts w:eastAsia="Times New Roman"/>
      <w:color w:val="000000"/>
      <w:sz w:val="20"/>
      <w:szCs w:val="20"/>
    </w:rPr>
  </w:style>
  <w:style w:type="paragraph" w:customStyle="1" w:styleId="OmniPage6">
    <w:name w:val="OmniPage #6"/>
    <w:basedOn w:val="Normal"/>
    <w:rsid w:val="00814D99"/>
    <w:pPr>
      <w:spacing w:after="0" w:line="240" w:lineRule="auto"/>
    </w:pPr>
    <w:rPr>
      <w:rFonts w:eastAsia="Times New Roman"/>
      <w:color w:val="000000"/>
      <w:sz w:val="20"/>
      <w:szCs w:val="20"/>
    </w:rPr>
  </w:style>
  <w:style w:type="paragraph" w:customStyle="1" w:styleId="OmniPage7">
    <w:name w:val="OmniPage #7"/>
    <w:basedOn w:val="Normal"/>
    <w:rsid w:val="00814D99"/>
    <w:pPr>
      <w:spacing w:after="0" w:line="240" w:lineRule="auto"/>
    </w:pPr>
    <w:rPr>
      <w:rFonts w:eastAsia="Times New Roman"/>
      <w:color w:val="000000"/>
      <w:sz w:val="20"/>
      <w:szCs w:val="20"/>
    </w:rPr>
  </w:style>
  <w:style w:type="paragraph" w:customStyle="1" w:styleId="OmniPage11">
    <w:name w:val="OmniPage #11"/>
    <w:basedOn w:val="Normal"/>
    <w:rsid w:val="00814D99"/>
    <w:pPr>
      <w:spacing w:after="0" w:line="240" w:lineRule="auto"/>
    </w:pPr>
    <w:rPr>
      <w:rFonts w:eastAsia="Times New Roman"/>
      <w:color w:val="000000"/>
      <w:sz w:val="20"/>
      <w:szCs w:val="20"/>
    </w:rPr>
  </w:style>
  <w:style w:type="paragraph" w:customStyle="1" w:styleId="OmniPage12">
    <w:name w:val="OmniPage #12"/>
    <w:basedOn w:val="Normal"/>
    <w:rsid w:val="00814D99"/>
    <w:pPr>
      <w:spacing w:after="0" w:line="240" w:lineRule="auto"/>
    </w:pPr>
    <w:rPr>
      <w:rFonts w:eastAsia="Times New Roman"/>
      <w:color w:val="000000"/>
      <w:sz w:val="20"/>
      <w:szCs w:val="20"/>
    </w:rPr>
  </w:style>
  <w:style w:type="paragraph" w:customStyle="1" w:styleId="OmniPage13">
    <w:name w:val="OmniPage #13"/>
    <w:basedOn w:val="Normal"/>
    <w:rsid w:val="00814D99"/>
    <w:pPr>
      <w:spacing w:after="0" w:line="240" w:lineRule="auto"/>
    </w:pPr>
    <w:rPr>
      <w:rFonts w:eastAsia="Times New Roman"/>
      <w:color w:val="000000"/>
      <w:sz w:val="20"/>
      <w:szCs w:val="20"/>
    </w:rPr>
  </w:style>
  <w:style w:type="paragraph" w:customStyle="1" w:styleId="OmniPage14">
    <w:name w:val="OmniPage #14"/>
    <w:basedOn w:val="Normal"/>
    <w:rsid w:val="00814D99"/>
    <w:pPr>
      <w:spacing w:after="0" w:line="240" w:lineRule="auto"/>
    </w:pPr>
    <w:rPr>
      <w:rFonts w:eastAsia="Times New Roman"/>
      <w:color w:val="000000"/>
      <w:sz w:val="20"/>
      <w:szCs w:val="20"/>
    </w:rPr>
  </w:style>
  <w:style w:type="paragraph" w:customStyle="1" w:styleId="OmniPage15">
    <w:name w:val="OmniPage #15"/>
    <w:basedOn w:val="Normal"/>
    <w:rsid w:val="00814D99"/>
    <w:pPr>
      <w:spacing w:after="0" w:line="240" w:lineRule="auto"/>
    </w:pPr>
    <w:rPr>
      <w:rFonts w:eastAsia="Times New Roman"/>
      <w:color w:val="000000"/>
      <w:sz w:val="20"/>
      <w:szCs w:val="20"/>
    </w:rPr>
  </w:style>
  <w:style w:type="paragraph" w:customStyle="1" w:styleId="OmniPage17">
    <w:name w:val="OmniPage #17"/>
    <w:basedOn w:val="Normal"/>
    <w:rsid w:val="00814D99"/>
    <w:pPr>
      <w:spacing w:after="0" w:line="240" w:lineRule="auto"/>
    </w:pPr>
    <w:rPr>
      <w:rFonts w:eastAsia="Times New Roman"/>
      <w:color w:val="000000"/>
      <w:sz w:val="20"/>
      <w:szCs w:val="20"/>
    </w:rPr>
  </w:style>
  <w:style w:type="paragraph" w:customStyle="1" w:styleId="OmniPage19">
    <w:name w:val="OmniPage #19"/>
    <w:basedOn w:val="Normal"/>
    <w:rsid w:val="00814D99"/>
    <w:pPr>
      <w:spacing w:after="0" w:line="240" w:lineRule="auto"/>
    </w:pPr>
    <w:rPr>
      <w:rFonts w:eastAsia="Times New Roman"/>
      <w:color w:val="000000"/>
      <w:sz w:val="20"/>
      <w:szCs w:val="20"/>
    </w:rPr>
  </w:style>
  <w:style w:type="paragraph" w:customStyle="1" w:styleId="OmniPage20">
    <w:name w:val="OmniPage #20"/>
    <w:basedOn w:val="Normal"/>
    <w:rsid w:val="00814D99"/>
    <w:pPr>
      <w:spacing w:after="0" w:line="240" w:lineRule="auto"/>
    </w:pPr>
    <w:rPr>
      <w:rFonts w:eastAsia="Times New Roman"/>
      <w:color w:val="000000"/>
      <w:sz w:val="20"/>
      <w:szCs w:val="20"/>
    </w:rPr>
  </w:style>
  <w:style w:type="paragraph" w:customStyle="1" w:styleId="OmniPage21">
    <w:name w:val="OmniPage #21"/>
    <w:basedOn w:val="Normal"/>
    <w:rsid w:val="00814D99"/>
    <w:pPr>
      <w:spacing w:after="0" w:line="240" w:lineRule="auto"/>
    </w:pPr>
    <w:rPr>
      <w:rFonts w:eastAsia="Times New Roman"/>
      <w:color w:val="000000"/>
      <w:sz w:val="20"/>
      <w:szCs w:val="20"/>
    </w:rPr>
  </w:style>
  <w:style w:type="paragraph" w:customStyle="1" w:styleId="OmniPage22">
    <w:name w:val="OmniPage #22"/>
    <w:basedOn w:val="Normal"/>
    <w:rsid w:val="00814D99"/>
    <w:pPr>
      <w:spacing w:after="0" w:line="240" w:lineRule="auto"/>
    </w:pPr>
    <w:rPr>
      <w:rFonts w:eastAsia="Times New Roman"/>
      <w:color w:val="000000"/>
      <w:sz w:val="20"/>
      <w:szCs w:val="20"/>
    </w:rPr>
  </w:style>
  <w:style w:type="paragraph" w:customStyle="1" w:styleId="OmniPage25">
    <w:name w:val="OmniPage #25"/>
    <w:basedOn w:val="Normal"/>
    <w:rsid w:val="00814D99"/>
    <w:pPr>
      <w:spacing w:after="0" w:line="240" w:lineRule="auto"/>
    </w:pPr>
    <w:rPr>
      <w:rFonts w:eastAsia="Times New Roman"/>
      <w:color w:val="000000"/>
      <w:sz w:val="20"/>
      <w:szCs w:val="20"/>
    </w:rPr>
  </w:style>
  <w:style w:type="paragraph" w:customStyle="1" w:styleId="OmniPage18">
    <w:name w:val="OmniPage #18"/>
    <w:basedOn w:val="Normal"/>
    <w:rsid w:val="00814D99"/>
    <w:pPr>
      <w:spacing w:after="0" w:line="240" w:lineRule="auto"/>
    </w:pPr>
    <w:rPr>
      <w:rFonts w:eastAsia="Times New Roman"/>
      <w:color w:val="000000"/>
      <w:sz w:val="20"/>
      <w:szCs w:val="20"/>
    </w:rPr>
  </w:style>
  <w:style w:type="paragraph" w:customStyle="1" w:styleId="OmniPage26">
    <w:name w:val="OmniPage #26"/>
    <w:basedOn w:val="Normal"/>
    <w:rsid w:val="00814D99"/>
    <w:pPr>
      <w:spacing w:after="0" w:line="240" w:lineRule="auto"/>
    </w:pPr>
    <w:rPr>
      <w:rFonts w:eastAsia="Times New Roman"/>
      <w:color w:val="000000"/>
      <w:sz w:val="20"/>
      <w:szCs w:val="20"/>
    </w:rPr>
  </w:style>
  <w:style w:type="character" w:customStyle="1" w:styleId="iagsheaderlarge">
    <w:name w:val="iags_header_large"/>
    <w:rsid w:val="00814D99"/>
  </w:style>
  <w:style w:type="paragraph" w:customStyle="1" w:styleId="OmniPage9">
    <w:name w:val="OmniPage #9"/>
    <w:basedOn w:val="Normal"/>
    <w:rsid w:val="00814D99"/>
    <w:pPr>
      <w:spacing w:after="0" w:line="240" w:lineRule="auto"/>
    </w:pPr>
    <w:rPr>
      <w:rFonts w:eastAsia="Times New Roman"/>
      <w:color w:val="000000"/>
      <w:sz w:val="20"/>
      <w:szCs w:val="20"/>
    </w:rPr>
  </w:style>
  <w:style w:type="paragraph" w:customStyle="1" w:styleId="OmniPage5">
    <w:name w:val="OmniPage #5"/>
    <w:basedOn w:val="Normal"/>
    <w:rsid w:val="00814D99"/>
    <w:pPr>
      <w:spacing w:after="0" w:line="240" w:lineRule="auto"/>
    </w:pPr>
    <w:rPr>
      <w:rFonts w:eastAsia="Times New Roman"/>
      <w:color w:val="000000"/>
      <w:sz w:val="20"/>
      <w:szCs w:val="20"/>
    </w:rPr>
  </w:style>
  <w:style w:type="character" w:customStyle="1" w:styleId="style12char0">
    <w:name w:val="style12char"/>
    <w:rsid w:val="00814D99"/>
  </w:style>
  <w:style w:type="character" w:customStyle="1" w:styleId="charchar2">
    <w:name w:val="charchar2"/>
    <w:rsid w:val="00814D99"/>
  </w:style>
  <w:style w:type="character" w:customStyle="1" w:styleId="style11char0">
    <w:name w:val="style11char"/>
    <w:rsid w:val="00814D99"/>
  </w:style>
  <w:style w:type="paragraph" w:customStyle="1" w:styleId="CitesandCardText">
    <w:name w:val="Cites and Card Text"/>
    <w:basedOn w:val="Normal"/>
    <w:rsid w:val="00814D99"/>
    <w:pPr>
      <w:spacing w:after="0" w:line="240" w:lineRule="auto"/>
    </w:pPr>
    <w:rPr>
      <w:rFonts w:eastAsia="Times New Roman"/>
      <w:sz w:val="20"/>
    </w:rPr>
  </w:style>
  <w:style w:type="paragraph" w:styleId="List2">
    <w:name w:val="List 2"/>
    <w:basedOn w:val="Default"/>
    <w:next w:val="Default"/>
    <w:rsid w:val="00814D99"/>
    <w:rPr>
      <w:rFonts w:eastAsia="Times New Roman"/>
      <w:color w:val="auto"/>
    </w:rPr>
  </w:style>
  <w:style w:type="paragraph" w:customStyle="1" w:styleId="Style16">
    <w:name w:val="Style 16"/>
    <w:basedOn w:val="Normal"/>
    <w:rsid w:val="00814D99"/>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814D99"/>
    <w:pPr>
      <w:spacing w:after="0" w:line="240" w:lineRule="auto"/>
    </w:pPr>
    <w:rPr>
      <w:rFonts w:eastAsia="Times New Roman"/>
    </w:rPr>
  </w:style>
  <w:style w:type="character" w:customStyle="1" w:styleId="smalltextChar0">
    <w:name w:val="smalltext Char"/>
    <w:link w:val="smalltext2"/>
    <w:rsid w:val="00814D99"/>
    <w:rPr>
      <w:rFonts w:ascii="Calibri" w:eastAsia="Times New Roman" w:hAnsi="Calibri"/>
      <w:sz w:val="22"/>
    </w:rPr>
  </w:style>
  <w:style w:type="paragraph" w:customStyle="1" w:styleId="StyleJustifiedFirstline1cmAfter6ptLinespacing1">
    <w:name w:val="Style Justified First line:  1 cm After:  6 pt Line spacing:  1...."/>
    <w:basedOn w:val="Default"/>
    <w:next w:val="Default"/>
    <w:rsid w:val="00814D99"/>
    <w:pPr>
      <w:spacing w:after="120"/>
    </w:pPr>
    <w:rPr>
      <w:rFonts w:eastAsia="Times New Roman"/>
      <w:color w:val="auto"/>
    </w:rPr>
  </w:style>
  <w:style w:type="paragraph" w:customStyle="1" w:styleId="headingChar">
    <w:name w:val="heading Char"/>
    <w:basedOn w:val="Normal"/>
    <w:rsid w:val="00814D99"/>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814D99"/>
    <w:rPr>
      <w:b/>
      <w:sz w:val="22"/>
      <w:szCs w:val="24"/>
      <w:u w:val="single"/>
      <w:lang w:val="en-US" w:eastAsia="en-US" w:bidi="ar-SA"/>
    </w:rPr>
  </w:style>
  <w:style w:type="paragraph" w:customStyle="1" w:styleId="Bullets-squares">
    <w:name w:val="Bullets - squares"/>
    <w:basedOn w:val="Normal"/>
    <w:next w:val="Normal"/>
    <w:rsid w:val="00814D99"/>
    <w:pPr>
      <w:numPr>
        <w:numId w:val="25"/>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814D99"/>
    <w:pPr>
      <w:spacing w:after="0" w:line="240" w:lineRule="auto"/>
      <w:ind w:left="288"/>
    </w:pPr>
    <w:rPr>
      <w:rFonts w:asciiTheme="minorHAnsi" w:hAnsiTheme="minorHAnsi"/>
      <w:sz w:val="24"/>
      <w:u w:val="single"/>
    </w:rPr>
  </w:style>
  <w:style w:type="paragraph" w:customStyle="1" w:styleId="Size8">
    <w:name w:val="Size 8"/>
    <w:link w:val="Size8Char"/>
    <w:rsid w:val="00814D99"/>
    <w:rPr>
      <w:rFonts w:ascii="Times New Roman" w:eastAsia="Times New Roman" w:hAnsi="Times New Roman" w:cs="Times New Roman"/>
      <w:sz w:val="16"/>
      <w:szCs w:val="22"/>
    </w:rPr>
  </w:style>
  <w:style w:type="character" w:customStyle="1" w:styleId="Size8Char">
    <w:name w:val="Size 8 Char"/>
    <w:link w:val="Size8"/>
    <w:rsid w:val="00814D99"/>
    <w:rPr>
      <w:rFonts w:ascii="Times New Roman" w:eastAsia="Times New Roman" w:hAnsi="Times New Roman" w:cs="Times New Roman"/>
      <w:sz w:val="16"/>
      <w:szCs w:val="22"/>
    </w:rPr>
  </w:style>
  <w:style w:type="paragraph" w:customStyle="1" w:styleId="RegularCite">
    <w:name w:val="Regular Cite"/>
    <w:qFormat/>
    <w:rsid w:val="00814D99"/>
    <w:rPr>
      <w:rFonts w:ascii="Times New Roman" w:eastAsia="Times New Roman" w:hAnsi="Times New Roman" w:cs="Times New Roman"/>
      <w:sz w:val="20"/>
      <w:szCs w:val="22"/>
    </w:rPr>
  </w:style>
  <w:style w:type="character" w:customStyle="1" w:styleId="eudoraheader">
    <w:name w:val="eudoraheader"/>
    <w:rsid w:val="00814D99"/>
  </w:style>
  <w:style w:type="character" w:customStyle="1" w:styleId="emailstyle26">
    <w:name w:val="emailstyle26"/>
    <w:rsid w:val="00814D99"/>
  </w:style>
  <w:style w:type="paragraph" w:customStyle="1" w:styleId="context">
    <w:name w:val="context"/>
    <w:basedOn w:val="Normal"/>
    <w:rsid w:val="00814D99"/>
    <w:pPr>
      <w:spacing w:before="100" w:beforeAutospacing="1" w:after="100" w:afterAutospacing="1" w:line="240" w:lineRule="auto"/>
    </w:pPr>
    <w:rPr>
      <w:rFonts w:eastAsia="Times New Roman"/>
      <w:sz w:val="24"/>
    </w:rPr>
  </w:style>
  <w:style w:type="character" w:customStyle="1" w:styleId="newstitle1">
    <w:name w:val="newstitle1"/>
    <w:rsid w:val="00814D99"/>
  </w:style>
  <w:style w:type="character" w:customStyle="1" w:styleId="dateline">
    <w:name w:val="dateline"/>
    <w:rsid w:val="00814D99"/>
  </w:style>
  <w:style w:type="character" w:customStyle="1" w:styleId="sendtofriend">
    <w:name w:val="sendtofriend"/>
    <w:rsid w:val="00814D99"/>
  </w:style>
  <w:style w:type="character" w:customStyle="1" w:styleId="pagetype">
    <w:name w:val="pagetype"/>
    <w:rsid w:val="00814D99"/>
  </w:style>
  <w:style w:type="character" w:customStyle="1" w:styleId="byl">
    <w:name w:val="byl"/>
    <w:rsid w:val="00814D99"/>
  </w:style>
  <w:style w:type="character" w:customStyle="1" w:styleId="byd">
    <w:name w:val="byd"/>
    <w:rsid w:val="00814D99"/>
  </w:style>
  <w:style w:type="paragraph" w:customStyle="1" w:styleId="Size6">
    <w:name w:val="Size 6"/>
    <w:link w:val="Size6Char"/>
    <w:qFormat/>
    <w:rsid w:val="00814D99"/>
    <w:rPr>
      <w:rFonts w:ascii="Times New Roman" w:eastAsia="Times New Roman" w:hAnsi="Times New Roman" w:cs="Times New Roman"/>
      <w:sz w:val="16"/>
      <w:szCs w:val="22"/>
    </w:rPr>
  </w:style>
  <w:style w:type="character" w:customStyle="1" w:styleId="Size6Char">
    <w:name w:val="Size 6 Char"/>
    <w:link w:val="Size6"/>
    <w:rsid w:val="00814D99"/>
    <w:rPr>
      <w:rFonts w:ascii="Times New Roman" w:eastAsia="Times New Roman" w:hAnsi="Times New Roman" w:cs="Times New Roman"/>
      <w:sz w:val="16"/>
      <w:szCs w:val="22"/>
    </w:rPr>
  </w:style>
  <w:style w:type="character" w:customStyle="1" w:styleId="underliningchar0">
    <w:name w:val="underliningchar"/>
    <w:rsid w:val="00814D99"/>
  </w:style>
  <w:style w:type="paragraph" w:customStyle="1" w:styleId="TxBrp11">
    <w:name w:val="TxBr_p11"/>
    <w:basedOn w:val="Normal"/>
    <w:rsid w:val="00814D99"/>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814D99"/>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814D99"/>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814D99"/>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814D99"/>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814D99"/>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814D99"/>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814D99"/>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814D99"/>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814D99"/>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814D99"/>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814D99"/>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814D99"/>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814D99"/>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814D99"/>
    <w:rPr>
      <w:vanish w:val="0"/>
      <w:webHidden w:val="0"/>
      <w:color w:val="999999"/>
      <w:sz w:val="12"/>
      <w:szCs w:val="12"/>
      <w:specVanish/>
    </w:rPr>
  </w:style>
  <w:style w:type="paragraph" w:customStyle="1" w:styleId="CardsFont8pt">
    <w:name w:val="Cards + Font: 8 pt"/>
    <w:basedOn w:val="Normal"/>
    <w:rsid w:val="00814D99"/>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814D99"/>
    <w:rPr>
      <w:sz w:val="16"/>
    </w:rPr>
  </w:style>
  <w:style w:type="character" w:customStyle="1" w:styleId="TagLineCharChar">
    <w:name w:val="Tag Line Char Char"/>
    <w:rsid w:val="00814D99"/>
    <w:rPr>
      <w:rFonts w:cs="Arial"/>
      <w:b/>
      <w:bCs/>
      <w:iCs/>
      <w:sz w:val="24"/>
      <w:szCs w:val="28"/>
      <w:lang w:val="en-US" w:eastAsia="en-US" w:bidi="ar-SA"/>
    </w:rPr>
  </w:style>
  <w:style w:type="paragraph" w:customStyle="1" w:styleId="published">
    <w:name w:val="published"/>
    <w:basedOn w:val="Normal"/>
    <w:rsid w:val="00814D99"/>
    <w:pPr>
      <w:spacing w:before="100" w:beforeAutospacing="1" w:after="100" w:afterAutospacing="1" w:line="240" w:lineRule="auto"/>
    </w:pPr>
    <w:rPr>
      <w:rFonts w:eastAsia="Times New Roman"/>
      <w:sz w:val="24"/>
    </w:rPr>
  </w:style>
  <w:style w:type="paragraph" w:customStyle="1" w:styleId="updated">
    <w:name w:val="updated"/>
    <w:basedOn w:val="Normal"/>
    <w:rsid w:val="00814D99"/>
    <w:pPr>
      <w:spacing w:before="100" w:beforeAutospacing="1" w:after="100" w:afterAutospacing="1" w:line="240" w:lineRule="auto"/>
    </w:pPr>
    <w:rPr>
      <w:rFonts w:eastAsia="Times New Roman"/>
      <w:sz w:val="24"/>
    </w:rPr>
  </w:style>
  <w:style w:type="character" w:customStyle="1" w:styleId="articlecommentcount">
    <w:name w:val="article_comment_count"/>
    <w:rsid w:val="00814D99"/>
  </w:style>
  <w:style w:type="character" w:customStyle="1" w:styleId="articlerecommendcount">
    <w:name w:val="article_recommend_count"/>
    <w:rsid w:val="00814D99"/>
  </w:style>
  <w:style w:type="character" w:customStyle="1" w:styleId="normaltext1">
    <w:name w:val="normal_text"/>
    <w:rsid w:val="00814D99"/>
  </w:style>
  <w:style w:type="paragraph" w:customStyle="1" w:styleId="storytimestamp">
    <w:name w:val="storytimestamp"/>
    <w:basedOn w:val="Normal"/>
    <w:rsid w:val="00814D99"/>
    <w:pPr>
      <w:spacing w:before="100" w:beforeAutospacing="1" w:after="100" w:afterAutospacing="1" w:line="240" w:lineRule="auto"/>
    </w:pPr>
    <w:rPr>
      <w:rFonts w:eastAsia="Times New Roman"/>
      <w:sz w:val="24"/>
    </w:rPr>
  </w:style>
  <w:style w:type="character" w:customStyle="1" w:styleId="story-byline">
    <w:name w:val="story-byline"/>
    <w:rsid w:val="00814D99"/>
  </w:style>
  <w:style w:type="character" w:customStyle="1" w:styleId="story-titleline">
    <w:name w:val="story-titleline"/>
    <w:rsid w:val="00814D99"/>
  </w:style>
  <w:style w:type="paragraph" w:styleId="ListBullet2">
    <w:name w:val="List Bullet 2"/>
    <w:basedOn w:val="Normal"/>
    <w:rsid w:val="00814D99"/>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814D99"/>
    <w:pPr>
      <w:spacing w:after="0" w:line="240" w:lineRule="auto"/>
    </w:pPr>
    <w:rPr>
      <w:rFonts w:eastAsia="Times New Roman"/>
      <w:color w:val="000000"/>
      <w:sz w:val="10"/>
    </w:rPr>
  </w:style>
  <w:style w:type="character" w:customStyle="1" w:styleId="UnderlineCardChar1">
    <w:name w:val="Underline Card Char"/>
    <w:rsid w:val="00814D99"/>
    <w:rPr>
      <w:sz w:val="22"/>
      <w:szCs w:val="24"/>
      <w:u w:val="single"/>
      <w:lang w:val="en-US" w:eastAsia="en-US" w:bidi="ar-SA"/>
    </w:rPr>
  </w:style>
  <w:style w:type="character" w:customStyle="1" w:styleId="SourcesCharChar1">
    <w:name w:val="Sources Char Char1"/>
    <w:rsid w:val="00814D99"/>
    <w:rPr>
      <w:rFonts w:cs="Arial"/>
      <w:b/>
      <w:bCs/>
      <w:iCs/>
      <w:sz w:val="24"/>
      <w:szCs w:val="28"/>
      <w:lang w:val="en-US" w:eastAsia="en-US" w:bidi="ar-SA"/>
    </w:rPr>
  </w:style>
  <w:style w:type="character" w:customStyle="1" w:styleId="UnderlinesCharChar">
    <w:name w:val="Underlines Char Char"/>
    <w:rsid w:val="00814D99"/>
    <w:rPr>
      <w:rFonts w:cs="Arial"/>
      <w:b/>
      <w:bCs/>
      <w:sz w:val="22"/>
      <w:szCs w:val="26"/>
      <w:u w:val="single"/>
      <w:lang w:val="en-US" w:eastAsia="en-US" w:bidi="ar-SA"/>
    </w:rPr>
  </w:style>
  <w:style w:type="paragraph" w:customStyle="1" w:styleId="OmniPage3">
    <w:name w:val="OmniPage #3"/>
    <w:basedOn w:val="Normal"/>
    <w:rsid w:val="00814D99"/>
    <w:pPr>
      <w:spacing w:after="0" w:line="240" w:lineRule="auto"/>
    </w:pPr>
    <w:rPr>
      <w:rFonts w:eastAsia="Times New Roman"/>
      <w:color w:val="000000"/>
      <w:sz w:val="20"/>
      <w:szCs w:val="20"/>
    </w:rPr>
  </w:style>
  <w:style w:type="paragraph" w:customStyle="1" w:styleId="OmniPage16">
    <w:name w:val="OmniPage #16"/>
    <w:basedOn w:val="Normal"/>
    <w:rsid w:val="00814D99"/>
    <w:pPr>
      <w:spacing w:after="0" w:line="240" w:lineRule="auto"/>
    </w:pPr>
    <w:rPr>
      <w:rFonts w:eastAsia="Times New Roman"/>
      <w:color w:val="000000"/>
      <w:sz w:val="20"/>
      <w:szCs w:val="20"/>
    </w:rPr>
  </w:style>
  <w:style w:type="paragraph" w:customStyle="1" w:styleId="OmniPage23">
    <w:name w:val="OmniPage #23"/>
    <w:basedOn w:val="Normal"/>
    <w:rsid w:val="00814D99"/>
    <w:pPr>
      <w:spacing w:after="0" w:line="240" w:lineRule="auto"/>
    </w:pPr>
    <w:rPr>
      <w:rFonts w:eastAsia="Times New Roman"/>
      <w:color w:val="000000"/>
      <w:sz w:val="20"/>
      <w:szCs w:val="20"/>
    </w:rPr>
  </w:style>
  <w:style w:type="paragraph" w:customStyle="1" w:styleId="OmniPage24">
    <w:name w:val="OmniPage #24"/>
    <w:basedOn w:val="Normal"/>
    <w:rsid w:val="00814D99"/>
    <w:pPr>
      <w:spacing w:after="0" w:line="240" w:lineRule="auto"/>
    </w:pPr>
    <w:rPr>
      <w:rFonts w:eastAsia="Times New Roman"/>
      <w:color w:val="000000"/>
      <w:sz w:val="20"/>
      <w:szCs w:val="20"/>
    </w:rPr>
  </w:style>
  <w:style w:type="paragraph" w:customStyle="1" w:styleId="OmniPage27">
    <w:name w:val="OmniPage #27"/>
    <w:basedOn w:val="Normal"/>
    <w:rsid w:val="00814D99"/>
    <w:pPr>
      <w:spacing w:after="0" w:line="240" w:lineRule="auto"/>
    </w:pPr>
    <w:rPr>
      <w:rFonts w:eastAsia="Times New Roman"/>
      <w:color w:val="000000"/>
      <w:sz w:val="20"/>
      <w:szCs w:val="20"/>
    </w:rPr>
  </w:style>
  <w:style w:type="paragraph" w:customStyle="1" w:styleId="OmniPage28">
    <w:name w:val="OmniPage #28"/>
    <w:basedOn w:val="Normal"/>
    <w:rsid w:val="00814D99"/>
    <w:pPr>
      <w:spacing w:after="0" w:line="240" w:lineRule="auto"/>
    </w:pPr>
    <w:rPr>
      <w:rFonts w:eastAsia="Times New Roman"/>
      <w:color w:val="000000"/>
      <w:sz w:val="20"/>
      <w:szCs w:val="20"/>
    </w:rPr>
  </w:style>
  <w:style w:type="paragraph" w:customStyle="1" w:styleId="OmniPage29">
    <w:name w:val="OmniPage #29"/>
    <w:basedOn w:val="Normal"/>
    <w:rsid w:val="00814D99"/>
    <w:pPr>
      <w:spacing w:after="0" w:line="240" w:lineRule="auto"/>
    </w:pPr>
    <w:rPr>
      <w:rFonts w:eastAsia="Times New Roman"/>
      <w:color w:val="000000"/>
      <w:sz w:val="20"/>
      <w:szCs w:val="20"/>
    </w:rPr>
  </w:style>
  <w:style w:type="paragraph" w:customStyle="1" w:styleId="OmniPage30">
    <w:name w:val="OmniPage #30"/>
    <w:basedOn w:val="Normal"/>
    <w:rsid w:val="00814D99"/>
    <w:pPr>
      <w:spacing w:after="0" w:line="240" w:lineRule="auto"/>
    </w:pPr>
    <w:rPr>
      <w:rFonts w:eastAsia="Times New Roman"/>
      <w:color w:val="000000"/>
      <w:sz w:val="20"/>
      <w:szCs w:val="20"/>
    </w:rPr>
  </w:style>
  <w:style w:type="paragraph" w:customStyle="1" w:styleId="OmniPage31">
    <w:name w:val="OmniPage #31"/>
    <w:basedOn w:val="Normal"/>
    <w:rsid w:val="00814D99"/>
    <w:pPr>
      <w:spacing w:after="0" w:line="240" w:lineRule="auto"/>
    </w:pPr>
    <w:rPr>
      <w:rFonts w:eastAsia="Times New Roman"/>
      <w:color w:val="000000"/>
      <w:sz w:val="20"/>
      <w:szCs w:val="20"/>
    </w:rPr>
  </w:style>
  <w:style w:type="paragraph" w:customStyle="1" w:styleId="OmniPage32">
    <w:name w:val="OmniPage #32"/>
    <w:basedOn w:val="Normal"/>
    <w:rsid w:val="00814D99"/>
    <w:pPr>
      <w:spacing w:after="0" w:line="240" w:lineRule="auto"/>
    </w:pPr>
    <w:rPr>
      <w:rFonts w:eastAsia="Times New Roman"/>
      <w:color w:val="000000"/>
      <w:sz w:val="20"/>
      <w:szCs w:val="20"/>
    </w:rPr>
  </w:style>
  <w:style w:type="paragraph" w:customStyle="1" w:styleId="OmniPage33">
    <w:name w:val="OmniPage #33"/>
    <w:basedOn w:val="Normal"/>
    <w:rsid w:val="00814D99"/>
    <w:pPr>
      <w:spacing w:after="0" w:line="240" w:lineRule="auto"/>
    </w:pPr>
    <w:rPr>
      <w:rFonts w:eastAsia="Times New Roman"/>
      <w:color w:val="000000"/>
      <w:sz w:val="20"/>
      <w:szCs w:val="20"/>
    </w:rPr>
  </w:style>
  <w:style w:type="paragraph" w:customStyle="1" w:styleId="OmniPage34">
    <w:name w:val="OmniPage #34"/>
    <w:basedOn w:val="Normal"/>
    <w:rsid w:val="00814D99"/>
    <w:pPr>
      <w:spacing w:after="0" w:line="240" w:lineRule="auto"/>
    </w:pPr>
    <w:rPr>
      <w:rFonts w:eastAsia="Times New Roman"/>
      <w:color w:val="000000"/>
      <w:sz w:val="20"/>
      <w:szCs w:val="20"/>
    </w:rPr>
  </w:style>
  <w:style w:type="paragraph" w:customStyle="1" w:styleId="OmniPage35">
    <w:name w:val="OmniPage #35"/>
    <w:basedOn w:val="Normal"/>
    <w:rsid w:val="00814D99"/>
    <w:pPr>
      <w:spacing w:after="0" w:line="240" w:lineRule="auto"/>
    </w:pPr>
    <w:rPr>
      <w:rFonts w:eastAsia="Times New Roman"/>
      <w:color w:val="000000"/>
      <w:sz w:val="20"/>
      <w:szCs w:val="20"/>
    </w:rPr>
  </w:style>
  <w:style w:type="paragraph" w:customStyle="1" w:styleId="OmniPage36">
    <w:name w:val="OmniPage #36"/>
    <w:basedOn w:val="Normal"/>
    <w:rsid w:val="00814D99"/>
    <w:pPr>
      <w:spacing w:after="0" w:line="240" w:lineRule="auto"/>
    </w:pPr>
    <w:rPr>
      <w:rFonts w:eastAsia="Times New Roman"/>
      <w:color w:val="000000"/>
      <w:sz w:val="20"/>
      <w:szCs w:val="20"/>
    </w:rPr>
  </w:style>
  <w:style w:type="paragraph" w:customStyle="1" w:styleId="OmniPage37">
    <w:name w:val="OmniPage #37"/>
    <w:basedOn w:val="Normal"/>
    <w:rsid w:val="00814D99"/>
    <w:pPr>
      <w:spacing w:after="0" w:line="240" w:lineRule="auto"/>
    </w:pPr>
    <w:rPr>
      <w:rFonts w:eastAsia="Times New Roman"/>
      <w:color w:val="000000"/>
      <w:sz w:val="20"/>
      <w:szCs w:val="20"/>
    </w:rPr>
  </w:style>
  <w:style w:type="paragraph" w:customStyle="1" w:styleId="OmniPage38">
    <w:name w:val="OmniPage #38"/>
    <w:basedOn w:val="Normal"/>
    <w:rsid w:val="00814D99"/>
    <w:pPr>
      <w:spacing w:after="0" w:line="240" w:lineRule="auto"/>
    </w:pPr>
    <w:rPr>
      <w:rFonts w:eastAsia="Times New Roman"/>
      <w:color w:val="000000"/>
      <w:sz w:val="20"/>
      <w:szCs w:val="20"/>
    </w:rPr>
  </w:style>
  <w:style w:type="paragraph" w:customStyle="1" w:styleId="OmniPage39">
    <w:name w:val="OmniPage #39"/>
    <w:basedOn w:val="Normal"/>
    <w:rsid w:val="00814D99"/>
    <w:pPr>
      <w:spacing w:after="0" w:line="240" w:lineRule="auto"/>
    </w:pPr>
    <w:rPr>
      <w:rFonts w:eastAsia="Times New Roman"/>
      <w:color w:val="000000"/>
      <w:sz w:val="20"/>
      <w:szCs w:val="20"/>
    </w:rPr>
  </w:style>
  <w:style w:type="paragraph" w:customStyle="1" w:styleId="OmniPage40">
    <w:name w:val="OmniPage #40"/>
    <w:basedOn w:val="Normal"/>
    <w:rsid w:val="00814D99"/>
    <w:pPr>
      <w:spacing w:after="0" w:line="240" w:lineRule="auto"/>
    </w:pPr>
    <w:rPr>
      <w:rFonts w:eastAsia="Times New Roman"/>
      <w:color w:val="000000"/>
      <w:sz w:val="20"/>
      <w:szCs w:val="20"/>
    </w:rPr>
  </w:style>
  <w:style w:type="paragraph" w:customStyle="1" w:styleId="OmniPage41">
    <w:name w:val="OmniPage #41"/>
    <w:basedOn w:val="Normal"/>
    <w:rsid w:val="00814D99"/>
    <w:pPr>
      <w:spacing w:after="0" w:line="240" w:lineRule="auto"/>
    </w:pPr>
    <w:rPr>
      <w:rFonts w:eastAsia="Times New Roman"/>
      <w:color w:val="000000"/>
      <w:sz w:val="20"/>
      <w:szCs w:val="20"/>
    </w:rPr>
  </w:style>
  <w:style w:type="paragraph" w:customStyle="1" w:styleId="OmniPage42">
    <w:name w:val="OmniPage #42"/>
    <w:basedOn w:val="Normal"/>
    <w:rsid w:val="00814D99"/>
    <w:pPr>
      <w:spacing w:after="0" w:line="240" w:lineRule="auto"/>
    </w:pPr>
    <w:rPr>
      <w:rFonts w:eastAsia="Times New Roman"/>
      <w:color w:val="000000"/>
      <w:sz w:val="20"/>
      <w:szCs w:val="20"/>
    </w:rPr>
  </w:style>
  <w:style w:type="paragraph" w:customStyle="1" w:styleId="OmniPage43">
    <w:name w:val="OmniPage #43"/>
    <w:basedOn w:val="Normal"/>
    <w:rsid w:val="00814D99"/>
    <w:pPr>
      <w:spacing w:after="0" w:line="240" w:lineRule="auto"/>
    </w:pPr>
    <w:rPr>
      <w:rFonts w:eastAsia="Times New Roman"/>
      <w:color w:val="000000"/>
      <w:sz w:val="20"/>
      <w:szCs w:val="20"/>
    </w:rPr>
  </w:style>
  <w:style w:type="paragraph" w:customStyle="1" w:styleId="OmniPage44">
    <w:name w:val="OmniPage #44"/>
    <w:basedOn w:val="Normal"/>
    <w:rsid w:val="00814D99"/>
    <w:pPr>
      <w:spacing w:after="0" w:line="240" w:lineRule="auto"/>
    </w:pPr>
    <w:rPr>
      <w:rFonts w:eastAsia="Times New Roman"/>
      <w:color w:val="000000"/>
      <w:sz w:val="20"/>
      <w:szCs w:val="20"/>
    </w:rPr>
  </w:style>
  <w:style w:type="paragraph" w:customStyle="1" w:styleId="OmniPage45">
    <w:name w:val="OmniPage #45"/>
    <w:basedOn w:val="Normal"/>
    <w:rsid w:val="00814D99"/>
    <w:pPr>
      <w:spacing w:after="0" w:line="240" w:lineRule="auto"/>
    </w:pPr>
    <w:rPr>
      <w:rFonts w:eastAsia="Times New Roman"/>
      <w:color w:val="000000"/>
      <w:sz w:val="20"/>
      <w:szCs w:val="20"/>
    </w:rPr>
  </w:style>
  <w:style w:type="paragraph" w:customStyle="1" w:styleId="OmniPage46">
    <w:name w:val="OmniPage #46"/>
    <w:basedOn w:val="Normal"/>
    <w:rsid w:val="00814D99"/>
    <w:pPr>
      <w:spacing w:after="0" w:line="240" w:lineRule="auto"/>
    </w:pPr>
    <w:rPr>
      <w:rFonts w:eastAsia="Times New Roman"/>
      <w:color w:val="000000"/>
      <w:sz w:val="20"/>
      <w:szCs w:val="20"/>
    </w:rPr>
  </w:style>
  <w:style w:type="paragraph" w:customStyle="1" w:styleId="OmniPage47">
    <w:name w:val="OmniPage #47"/>
    <w:basedOn w:val="Normal"/>
    <w:rsid w:val="00814D99"/>
    <w:pPr>
      <w:spacing w:after="0" w:line="240" w:lineRule="auto"/>
    </w:pPr>
    <w:rPr>
      <w:rFonts w:eastAsia="Times New Roman"/>
      <w:color w:val="000000"/>
      <w:sz w:val="20"/>
      <w:szCs w:val="20"/>
    </w:rPr>
  </w:style>
  <w:style w:type="paragraph" w:customStyle="1" w:styleId="OmniPage48">
    <w:name w:val="OmniPage #48"/>
    <w:basedOn w:val="Normal"/>
    <w:rsid w:val="00814D99"/>
    <w:pPr>
      <w:spacing w:after="0" w:line="240" w:lineRule="auto"/>
    </w:pPr>
    <w:rPr>
      <w:rFonts w:eastAsia="Times New Roman"/>
      <w:color w:val="000000"/>
      <w:sz w:val="20"/>
      <w:szCs w:val="20"/>
    </w:rPr>
  </w:style>
  <w:style w:type="paragraph" w:customStyle="1" w:styleId="OmniPage49">
    <w:name w:val="OmniPage #49"/>
    <w:basedOn w:val="Normal"/>
    <w:rsid w:val="00814D99"/>
    <w:pPr>
      <w:spacing w:after="0" w:line="240" w:lineRule="auto"/>
    </w:pPr>
    <w:rPr>
      <w:rFonts w:eastAsia="Times New Roman"/>
      <w:color w:val="000000"/>
      <w:sz w:val="20"/>
      <w:szCs w:val="20"/>
    </w:rPr>
  </w:style>
  <w:style w:type="paragraph" w:customStyle="1" w:styleId="OmniPage50">
    <w:name w:val="OmniPage #50"/>
    <w:basedOn w:val="Normal"/>
    <w:rsid w:val="00814D99"/>
    <w:pPr>
      <w:spacing w:after="0" w:line="240" w:lineRule="auto"/>
    </w:pPr>
    <w:rPr>
      <w:rFonts w:eastAsia="Times New Roman"/>
      <w:color w:val="000000"/>
      <w:sz w:val="20"/>
      <w:szCs w:val="20"/>
    </w:rPr>
  </w:style>
  <w:style w:type="paragraph" w:customStyle="1" w:styleId="OmniPage51">
    <w:name w:val="OmniPage #51"/>
    <w:basedOn w:val="Normal"/>
    <w:rsid w:val="00814D99"/>
    <w:pPr>
      <w:spacing w:after="0" w:line="240" w:lineRule="auto"/>
    </w:pPr>
    <w:rPr>
      <w:rFonts w:eastAsia="Times New Roman"/>
      <w:color w:val="000000"/>
      <w:sz w:val="20"/>
      <w:szCs w:val="20"/>
    </w:rPr>
  </w:style>
  <w:style w:type="paragraph" w:customStyle="1" w:styleId="OmniPage52">
    <w:name w:val="OmniPage #52"/>
    <w:basedOn w:val="Normal"/>
    <w:rsid w:val="00814D99"/>
    <w:pPr>
      <w:spacing w:after="0" w:line="240" w:lineRule="auto"/>
    </w:pPr>
    <w:rPr>
      <w:rFonts w:eastAsia="Times New Roman"/>
      <w:color w:val="000000"/>
      <w:sz w:val="20"/>
      <w:szCs w:val="20"/>
    </w:rPr>
  </w:style>
  <w:style w:type="paragraph" w:customStyle="1" w:styleId="OmniPage53">
    <w:name w:val="OmniPage #53"/>
    <w:basedOn w:val="Normal"/>
    <w:rsid w:val="00814D99"/>
    <w:pPr>
      <w:spacing w:after="0" w:line="240" w:lineRule="auto"/>
    </w:pPr>
    <w:rPr>
      <w:rFonts w:eastAsia="Times New Roman"/>
      <w:color w:val="000000"/>
      <w:sz w:val="20"/>
      <w:szCs w:val="20"/>
    </w:rPr>
  </w:style>
  <w:style w:type="paragraph" w:customStyle="1" w:styleId="OmniPage54">
    <w:name w:val="OmniPage #54"/>
    <w:basedOn w:val="Normal"/>
    <w:rsid w:val="00814D99"/>
    <w:pPr>
      <w:spacing w:after="0" w:line="240" w:lineRule="auto"/>
    </w:pPr>
    <w:rPr>
      <w:rFonts w:eastAsia="Times New Roman"/>
      <w:color w:val="000000"/>
      <w:sz w:val="20"/>
      <w:szCs w:val="20"/>
    </w:rPr>
  </w:style>
  <w:style w:type="paragraph" w:customStyle="1" w:styleId="OmniPage55">
    <w:name w:val="OmniPage #55"/>
    <w:basedOn w:val="Normal"/>
    <w:rsid w:val="00814D99"/>
    <w:pPr>
      <w:spacing w:after="0" w:line="240" w:lineRule="auto"/>
    </w:pPr>
    <w:rPr>
      <w:rFonts w:eastAsia="Times New Roman"/>
      <w:color w:val="000000"/>
      <w:sz w:val="20"/>
      <w:szCs w:val="20"/>
    </w:rPr>
  </w:style>
  <w:style w:type="paragraph" w:customStyle="1" w:styleId="OmniPage56">
    <w:name w:val="OmniPage #56"/>
    <w:basedOn w:val="Normal"/>
    <w:rsid w:val="00814D99"/>
    <w:pPr>
      <w:spacing w:after="0" w:line="240" w:lineRule="auto"/>
    </w:pPr>
    <w:rPr>
      <w:rFonts w:eastAsia="Times New Roman"/>
      <w:color w:val="000000"/>
      <w:sz w:val="20"/>
      <w:szCs w:val="20"/>
    </w:rPr>
  </w:style>
  <w:style w:type="paragraph" w:customStyle="1" w:styleId="OmniPage57">
    <w:name w:val="OmniPage #57"/>
    <w:basedOn w:val="Normal"/>
    <w:rsid w:val="00814D99"/>
    <w:pPr>
      <w:spacing w:after="0" w:line="240" w:lineRule="auto"/>
    </w:pPr>
    <w:rPr>
      <w:rFonts w:eastAsia="Times New Roman"/>
      <w:color w:val="000000"/>
      <w:sz w:val="20"/>
      <w:szCs w:val="20"/>
    </w:rPr>
  </w:style>
  <w:style w:type="paragraph" w:customStyle="1" w:styleId="OmniPage58">
    <w:name w:val="OmniPage #58"/>
    <w:basedOn w:val="Normal"/>
    <w:rsid w:val="00814D99"/>
    <w:pPr>
      <w:spacing w:after="0" w:line="240" w:lineRule="auto"/>
    </w:pPr>
    <w:rPr>
      <w:rFonts w:eastAsia="Times New Roman"/>
      <w:color w:val="000000"/>
      <w:sz w:val="20"/>
      <w:szCs w:val="20"/>
    </w:rPr>
  </w:style>
  <w:style w:type="paragraph" w:customStyle="1" w:styleId="OmniPage59">
    <w:name w:val="OmniPage #59"/>
    <w:basedOn w:val="Normal"/>
    <w:rsid w:val="00814D99"/>
    <w:pPr>
      <w:spacing w:after="0" w:line="240" w:lineRule="auto"/>
    </w:pPr>
    <w:rPr>
      <w:rFonts w:eastAsia="Times New Roman"/>
      <w:color w:val="000000"/>
      <w:sz w:val="20"/>
      <w:szCs w:val="20"/>
    </w:rPr>
  </w:style>
  <w:style w:type="paragraph" w:customStyle="1" w:styleId="OmniPage60">
    <w:name w:val="OmniPage #60"/>
    <w:basedOn w:val="Normal"/>
    <w:rsid w:val="00814D99"/>
    <w:pPr>
      <w:spacing w:after="0" w:line="240" w:lineRule="auto"/>
    </w:pPr>
    <w:rPr>
      <w:rFonts w:eastAsia="Times New Roman"/>
      <w:color w:val="000000"/>
      <w:sz w:val="20"/>
      <w:szCs w:val="20"/>
    </w:rPr>
  </w:style>
  <w:style w:type="paragraph" w:customStyle="1" w:styleId="OmniPage61">
    <w:name w:val="OmniPage #61"/>
    <w:basedOn w:val="Normal"/>
    <w:rsid w:val="00814D99"/>
    <w:pPr>
      <w:spacing w:after="0" w:line="240" w:lineRule="auto"/>
    </w:pPr>
    <w:rPr>
      <w:rFonts w:eastAsia="Times New Roman"/>
      <w:color w:val="000000"/>
      <w:sz w:val="20"/>
      <w:szCs w:val="20"/>
    </w:rPr>
  </w:style>
  <w:style w:type="paragraph" w:customStyle="1" w:styleId="OmniPage62">
    <w:name w:val="OmniPage #62"/>
    <w:basedOn w:val="Normal"/>
    <w:rsid w:val="00814D99"/>
    <w:pPr>
      <w:spacing w:after="0" w:line="240" w:lineRule="auto"/>
    </w:pPr>
    <w:rPr>
      <w:rFonts w:eastAsia="Times New Roman"/>
      <w:color w:val="000000"/>
      <w:sz w:val="20"/>
      <w:szCs w:val="20"/>
    </w:rPr>
  </w:style>
  <w:style w:type="paragraph" w:customStyle="1" w:styleId="OmniPage63">
    <w:name w:val="OmniPage #63"/>
    <w:basedOn w:val="Normal"/>
    <w:rsid w:val="00814D99"/>
    <w:pPr>
      <w:spacing w:after="0" w:line="240" w:lineRule="auto"/>
    </w:pPr>
    <w:rPr>
      <w:rFonts w:eastAsia="Times New Roman"/>
      <w:color w:val="000000"/>
      <w:sz w:val="20"/>
      <w:szCs w:val="20"/>
    </w:rPr>
  </w:style>
  <w:style w:type="paragraph" w:customStyle="1" w:styleId="OmniPage64">
    <w:name w:val="OmniPage #64"/>
    <w:basedOn w:val="Normal"/>
    <w:rsid w:val="00814D99"/>
    <w:pPr>
      <w:spacing w:after="0" w:line="240" w:lineRule="auto"/>
    </w:pPr>
    <w:rPr>
      <w:rFonts w:eastAsia="Times New Roman"/>
      <w:color w:val="000000"/>
      <w:sz w:val="20"/>
      <w:szCs w:val="20"/>
    </w:rPr>
  </w:style>
  <w:style w:type="paragraph" w:customStyle="1" w:styleId="OmniPage65">
    <w:name w:val="OmniPage #65"/>
    <w:basedOn w:val="Normal"/>
    <w:rsid w:val="00814D99"/>
    <w:pPr>
      <w:spacing w:after="0" w:line="240" w:lineRule="auto"/>
    </w:pPr>
    <w:rPr>
      <w:rFonts w:eastAsia="Times New Roman"/>
      <w:color w:val="000000"/>
      <w:sz w:val="20"/>
      <w:szCs w:val="20"/>
    </w:rPr>
  </w:style>
  <w:style w:type="paragraph" w:customStyle="1" w:styleId="OmniPage66">
    <w:name w:val="OmniPage #66"/>
    <w:basedOn w:val="Normal"/>
    <w:rsid w:val="00814D99"/>
    <w:pPr>
      <w:spacing w:after="0" w:line="240" w:lineRule="auto"/>
    </w:pPr>
    <w:rPr>
      <w:rFonts w:eastAsia="Times New Roman"/>
      <w:color w:val="000000"/>
      <w:sz w:val="20"/>
      <w:szCs w:val="20"/>
    </w:rPr>
  </w:style>
  <w:style w:type="paragraph" w:customStyle="1" w:styleId="OmniPage67">
    <w:name w:val="OmniPage #67"/>
    <w:basedOn w:val="Normal"/>
    <w:rsid w:val="00814D99"/>
    <w:pPr>
      <w:spacing w:after="0" w:line="240" w:lineRule="auto"/>
    </w:pPr>
    <w:rPr>
      <w:rFonts w:eastAsia="Times New Roman"/>
      <w:color w:val="000000"/>
      <w:sz w:val="20"/>
      <w:szCs w:val="20"/>
    </w:rPr>
  </w:style>
  <w:style w:type="paragraph" w:customStyle="1" w:styleId="OmniPage68">
    <w:name w:val="OmniPage #68"/>
    <w:basedOn w:val="Normal"/>
    <w:rsid w:val="00814D99"/>
    <w:pPr>
      <w:spacing w:after="0" w:line="240" w:lineRule="auto"/>
    </w:pPr>
    <w:rPr>
      <w:rFonts w:eastAsia="Times New Roman"/>
      <w:color w:val="000000"/>
      <w:sz w:val="20"/>
      <w:szCs w:val="20"/>
    </w:rPr>
  </w:style>
  <w:style w:type="paragraph" w:customStyle="1" w:styleId="OmniPage69">
    <w:name w:val="OmniPage #69"/>
    <w:basedOn w:val="Normal"/>
    <w:rsid w:val="00814D99"/>
    <w:pPr>
      <w:spacing w:after="0" w:line="240" w:lineRule="auto"/>
    </w:pPr>
    <w:rPr>
      <w:rFonts w:eastAsia="Times New Roman"/>
      <w:color w:val="000000"/>
      <w:sz w:val="20"/>
      <w:szCs w:val="20"/>
    </w:rPr>
  </w:style>
  <w:style w:type="paragraph" w:customStyle="1" w:styleId="OmniPage70">
    <w:name w:val="OmniPage #70"/>
    <w:basedOn w:val="Normal"/>
    <w:rsid w:val="00814D99"/>
    <w:pPr>
      <w:spacing w:after="0" w:line="240" w:lineRule="auto"/>
    </w:pPr>
    <w:rPr>
      <w:rFonts w:eastAsia="Times New Roman"/>
      <w:color w:val="000000"/>
      <w:sz w:val="20"/>
      <w:szCs w:val="20"/>
    </w:rPr>
  </w:style>
  <w:style w:type="paragraph" w:customStyle="1" w:styleId="OmniPage71">
    <w:name w:val="OmniPage #71"/>
    <w:basedOn w:val="Normal"/>
    <w:rsid w:val="00814D99"/>
    <w:pPr>
      <w:spacing w:after="0" w:line="240" w:lineRule="auto"/>
    </w:pPr>
    <w:rPr>
      <w:rFonts w:eastAsia="Times New Roman"/>
      <w:color w:val="000000"/>
      <w:sz w:val="20"/>
      <w:szCs w:val="20"/>
    </w:rPr>
  </w:style>
  <w:style w:type="table" w:customStyle="1" w:styleId="MediumGrid22">
    <w:name w:val="Medium Grid 22"/>
    <w:basedOn w:val="TableNormal"/>
    <w:uiPriority w:val="68"/>
    <w:rsid w:val="00814D99"/>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814D99"/>
    <w:rPr>
      <w:rFonts w:ascii="Times New Roman" w:eastAsia="Times New Roman" w:hAnsi="Times New Roman" w:cs="Calibri"/>
      <w:sz w:val="16"/>
      <w:szCs w:val="20"/>
    </w:rPr>
  </w:style>
  <w:style w:type="character" w:customStyle="1" w:styleId="createby">
    <w:name w:val="createby"/>
    <w:rsid w:val="00814D99"/>
  </w:style>
  <w:style w:type="character" w:customStyle="1" w:styleId="quote-right">
    <w:name w:val="quote-right"/>
    <w:rsid w:val="00814D99"/>
  </w:style>
  <w:style w:type="character" w:customStyle="1" w:styleId="smallcase">
    <w:name w:val="smallcase"/>
    <w:rsid w:val="00814D99"/>
  </w:style>
  <w:style w:type="character" w:customStyle="1" w:styleId="ft0">
    <w:name w:val="ft0"/>
    <w:rsid w:val="00814D99"/>
  </w:style>
  <w:style w:type="character" w:customStyle="1" w:styleId="ft2">
    <w:name w:val="ft2"/>
    <w:rsid w:val="00814D99"/>
  </w:style>
  <w:style w:type="character" w:customStyle="1" w:styleId="ft1">
    <w:name w:val="ft1"/>
    <w:rsid w:val="00814D99"/>
  </w:style>
  <w:style w:type="character" w:customStyle="1" w:styleId="ft3">
    <w:name w:val="ft3"/>
    <w:rsid w:val="00814D99"/>
  </w:style>
  <w:style w:type="character" w:customStyle="1" w:styleId="StyleTimesNewRoman12ptBold1">
    <w:name w:val="Style Times New Roman 12 pt Bold1"/>
    <w:rsid w:val="00814D99"/>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814D99"/>
    <w:rPr>
      <w:rFonts w:eastAsia="MS Mincho"/>
      <w:szCs w:val="24"/>
      <w:u w:val="single"/>
      <w:lang w:val="en-US" w:eastAsia="ja-JP" w:bidi="ar-SA"/>
    </w:rPr>
  </w:style>
  <w:style w:type="character" w:customStyle="1" w:styleId="CircledChar2">
    <w:name w:val="Circled Char2"/>
    <w:rsid w:val="00814D99"/>
    <w:rPr>
      <w:rFonts w:eastAsia="MS Mincho"/>
      <w:b/>
      <w:szCs w:val="24"/>
      <w:u w:val="single"/>
      <w:lang w:val="en-US" w:eastAsia="ja-JP" w:bidi="ar-SA"/>
    </w:rPr>
  </w:style>
  <w:style w:type="character" w:customStyle="1" w:styleId="SmallTextChar2">
    <w:name w:val="Small Text Char2"/>
    <w:rsid w:val="00814D99"/>
    <w:rPr>
      <w:rFonts w:eastAsia="MS Mincho"/>
      <w:sz w:val="15"/>
      <w:szCs w:val="24"/>
      <w:lang w:val="en-US" w:eastAsia="ja-JP" w:bidi="ar-SA"/>
    </w:rPr>
  </w:style>
  <w:style w:type="character" w:customStyle="1" w:styleId="BoldandUnderlineCharCharCharCharChar1">
    <w:name w:val="Bold and Underline Char Char Char Char Char1"/>
    <w:rsid w:val="00814D99"/>
    <w:rPr>
      <w:b/>
      <w:szCs w:val="24"/>
      <w:u w:val="single"/>
      <w:lang w:val="en-US" w:eastAsia="en-US" w:bidi="ar-SA"/>
    </w:rPr>
  </w:style>
  <w:style w:type="character" w:customStyle="1" w:styleId="SmallCardChar">
    <w:name w:val="Small Card Char"/>
    <w:rsid w:val="00814D99"/>
    <w:rPr>
      <w:rFonts w:ascii="Palatino Linotype" w:eastAsia="Times New Roman" w:hAnsi="Palatino Linotype"/>
      <w:sz w:val="12"/>
      <w:szCs w:val="24"/>
    </w:rPr>
  </w:style>
  <w:style w:type="character" w:customStyle="1" w:styleId="StyleBoldUnderline10ptBold">
    <w:name w:val="Style Bold Underline + 10 pt Bold"/>
    <w:rsid w:val="00814D99"/>
    <w:rPr>
      <w:b/>
      <w:bCs/>
      <w:sz w:val="20"/>
      <w:u w:val="thick"/>
    </w:rPr>
  </w:style>
  <w:style w:type="character" w:customStyle="1" w:styleId="separator">
    <w:name w:val="separator"/>
    <w:rsid w:val="00814D99"/>
  </w:style>
  <w:style w:type="character" w:customStyle="1" w:styleId="PageHeaderChar">
    <w:name w:val="Page Header Char"/>
    <w:link w:val="PageHeader"/>
    <w:rsid w:val="00814D99"/>
    <w:rPr>
      <w:rFonts w:ascii="Calibri" w:hAnsi="Calibri"/>
      <w:sz w:val="22"/>
    </w:rPr>
  </w:style>
  <w:style w:type="paragraph" w:customStyle="1" w:styleId="NormalUnderline0">
    <w:name w:val="Normal + Underline"/>
    <w:basedOn w:val="Normal"/>
    <w:link w:val="NormalUnderlineChar0"/>
    <w:qFormat/>
    <w:rsid w:val="00814D99"/>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814D99"/>
    <w:pPr>
      <w:spacing w:after="0" w:line="240" w:lineRule="auto"/>
      <w:ind w:left="720"/>
    </w:pPr>
    <w:rPr>
      <w:rFonts w:eastAsia="Times New Roman"/>
      <w:sz w:val="12"/>
    </w:rPr>
  </w:style>
  <w:style w:type="character" w:customStyle="1" w:styleId="NormalUnderlineChar0">
    <w:name w:val="Normal + Underline Char"/>
    <w:link w:val="NormalUnderline0"/>
    <w:rsid w:val="00814D99"/>
    <w:rPr>
      <w:rFonts w:ascii="Calibri" w:eastAsia="Times New Roman" w:hAnsi="Calibri"/>
      <w:b/>
      <w:u w:val="single"/>
    </w:rPr>
  </w:style>
  <w:style w:type="character" w:customStyle="1" w:styleId="NormalNoUnderlineChar">
    <w:name w:val="Normal + No Underline Char"/>
    <w:link w:val="NormalNoUnderline"/>
    <w:rsid w:val="00814D99"/>
    <w:rPr>
      <w:rFonts w:ascii="Calibri" w:eastAsia="Times New Roman" w:hAnsi="Calibri"/>
      <w:sz w:val="12"/>
    </w:rPr>
  </w:style>
  <w:style w:type="paragraph" w:customStyle="1" w:styleId="TagCite3">
    <w:name w:val="Tag Cite"/>
    <w:basedOn w:val="PageHeader"/>
    <w:link w:val="TagCiteChar3"/>
    <w:qFormat/>
    <w:rsid w:val="00814D99"/>
    <w:rPr>
      <w:rFonts w:ascii="Arial Narrow" w:eastAsia="SimSun" w:hAnsi="Arial Narrow"/>
      <w:b/>
      <w:sz w:val="24"/>
      <w:lang w:eastAsia="zh-CN"/>
    </w:rPr>
  </w:style>
  <w:style w:type="character" w:customStyle="1" w:styleId="TagCiteChar3">
    <w:name w:val="Tag Cite Char"/>
    <w:link w:val="TagCite3"/>
    <w:rsid w:val="00814D99"/>
    <w:rPr>
      <w:rFonts w:ascii="Arial Narrow" w:eastAsia="SimSun" w:hAnsi="Arial Narrow"/>
      <w:b/>
      <w:lang w:eastAsia="zh-CN"/>
    </w:rPr>
  </w:style>
  <w:style w:type="character" w:customStyle="1" w:styleId="smalllink">
    <w:name w:val="smalllink"/>
    <w:rsid w:val="00814D99"/>
  </w:style>
  <w:style w:type="character" w:customStyle="1" w:styleId="bighead1">
    <w:name w:val="bighead1"/>
    <w:rsid w:val="00814D99"/>
    <w:rPr>
      <w:rFonts w:ascii="Verdana" w:hAnsi="Verdana" w:hint="default"/>
      <w:b/>
      <w:bCs/>
      <w:sz w:val="27"/>
      <w:szCs w:val="27"/>
    </w:rPr>
  </w:style>
  <w:style w:type="character" w:customStyle="1" w:styleId="Underline-WFU">
    <w:name w:val="Underline-WFU"/>
    <w:uiPriority w:val="1"/>
    <w:qFormat/>
    <w:rsid w:val="00814D99"/>
    <w:rPr>
      <w:rFonts w:ascii="Cambria" w:hAnsi="Cambria"/>
      <w:sz w:val="21"/>
      <w:u w:val="single"/>
    </w:rPr>
  </w:style>
  <w:style w:type="paragraph" w:customStyle="1" w:styleId="Tiny-WFU">
    <w:name w:val="Tiny-WFU"/>
    <w:basedOn w:val="Normal"/>
    <w:qFormat/>
    <w:rsid w:val="00814D99"/>
    <w:pPr>
      <w:spacing w:after="0" w:line="240" w:lineRule="auto"/>
    </w:pPr>
    <w:rPr>
      <w:rFonts w:eastAsia="Malgun Gothic"/>
      <w:sz w:val="12"/>
      <w:lang w:eastAsia="ko-KR"/>
    </w:rPr>
  </w:style>
  <w:style w:type="character" w:customStyle="1" w:styleId="b">
    <w:name w:val="b"/>
    <w:rsid w:val="00814D99"/>
  </w:style>
  <w:style w:type="paragraph" w:customStyle="1" w:styleId="Indentation">
    <w:name w:val="Indentation"/>
    <w:basedOn w:val="Normal"/>
    <w:uiPriority w:val="99"/>
    <w:qFormat/>
    <w:rsid w:val="00814D99"/>
    <w:pPr>
      <w:spacing w:after="0" w:line="240" w:lineRule="auto"/>
      <w:ind w:left="288" w:right="288"/>
    </w:pPr>
    <w:rPr>
      <w:rFonts w:eastAsia="Calibri"/>
    </w:rPr>
  </w:style>
  <w:style w:type="paragraph" w:customStyle="1" w:styleId="departments">
    <w:name w:val="departments"/>
    <w:basedOn w:val="Normal"/>
    <w:uiPriority w:val="99"/>
    <w:qFormat/>
    <w:rsid w:val="00814D99"/>
    <w:pPr>
      <w:spacing w:before="100" w:beforeAutospacing="1" w:after="100" w:afterAutospacing="1" w:line="240" w:lineRule="auto"/>
    </w:pPr>
    <w:rPr>
      <w:rFonts w:eastAsia="Times New Roman"/>
      <w:sz w:val="24"/>
    </w:rPr>
  </w:style>
  <w:style w:type="character" w:customStyle="1" w:styleId="left-date1">
    <w:name w:val="left-date1"/>
    <w:rsid w:val="00814D99"/>
    <w:rPr>
      <w:rFonts w:ascii="Verdana" w:hAnsi="Verdana" w:hint="default"/>
      <w:color w:val="666666"/>
      <w:sz w:val="14"/>
      <w:szCs w:val="14"/>
    </w:rPr>
  </w:style>
  <w:style w:type="character" w:customStyle="1" w:styleId="org">
    <w:name w:val="org"/>
    <w:basedOn w:val="DefaultParagraphFont"/>
    <w:rsid w:val="00814D99"/>
  </w:style>
  <w:style w:type="paragraph" w:customStyle="1" w:styleId="seeall">
    <w:name w:val="seeall"/>
    <w:basedOn w:val="Normal"/>
    <w:rsid w:val="00814D99"/>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814D99"/>
  </w:style>
  <w:style w:type="character" w:customStyle="1" w:styleId="livefyre-commentcount">
    <w:name w:val="livefyre-commentcount"/>
    <w:basedOn w:val="DefaultParagraphFont"/>
    <w:rsid w:val="00814D99"/>
  </w:style>
  <w:style w:type="character" w:customStyle="1" w:styleId="rednegchange">
    <w:name w:val="red_neg_change"/>
    <w:basedOn w:val="DefaultParagraphFont"/>
    <w:rsid w:val="00814D99"/>
  </w:style>
  <w:style w:type="character" w:customStyle="1" w:styleId="wsodqchgshow">
    <w:name w:val="wsodq_chgshow"/>
    <w:basedOn w:val="DefaultParagraphFont"/>
    <w:rsid w:val="00814D99"/>
  </w:style>
  <w:style w:type="character" w:customStyle="1" w:styleId="greenposchange">
    <w:name w:val="green_pos_change"/>
    <w:basedOn w:val="DefaultParagraphFont"/>
    <w:rsid w:val="00814D99"/>
  </w:style>
  <w:style w:type="paragraph" w:customStyle="1" w:styleId="image-caption">
    <w:name w:val="image-caption"/>
    <w:basedOn w:val="Normal"/>
    <w:uiPriority w:val="99"/>
    <w:qFormat/>
    <w:rsid w:val="00814D99"/>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814D99"/>
  </w:style>
  <w:style w:type="paragraph" w:customStyle="1" w:styleId="gascontcredit">
    <w:name w:val="gas_cont_credit"/>
    <w:basedOn w:val="Normal"/>
    <w:rsid w:val="00814D99"/>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814D99"/>
    <w:rPr>
      <w:b/>
      <w:szCs w:val="24"/>
      <w:u w:val="single"/>
      <w:lang w:val="en-US" w:eastAsia="en-US" w:bidi="ar-SA"/>
    </w:rPr>
  </w:style>
  <w:style w:type="paragraph" w:customStyle="1" w:styleId="endarticle">
    <w:name w:val="endarticle"/>
    <w:basedOn w:val="Normal"/>
    <w:uiPriority w:val="99"/>
    <w:qFormat/>
    <w:rsid w:val="00814D99"/>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814D99"/>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814D99"/>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814D99"/>
  </w:style>
  <w:style w:type="character" w:customStyle="1" w:styleId="honorific-prefix">
    <w:name w:val="honorific-prefix"/>
    <w:basedOn w:val="DefaultParagraphFont"/>
    <w:rsid w:val="00814D99"/>
  </w:style>
  <w:style w:type="character" w:customStyle="1" w:styleId="given-name">
    <w:name w:val="given-name"/>
    <w:basedOn w:val="DefaultParagraphFont"/>
    <w:rsid w:val="00814D99"/>
  </w:style>
  <w:style w:type="character" w:customStyle="1" w:styleId="family-name">
    <w:name w:val="family-name"/>
    <w:basedOn w:val="DefaultParagraphFont"/>
    <w:rsid w:val="00814D99"/>
  </w:style>
  <w:style w:type="character" w:customStyle="1" w:styleId="chead">
    <w:name w:val="chead"/>
    <w:basedOn w:val="DefaultParagraphFont"/>
    <w:rsid w:val="00814D99"/>
  </w:style>
  <w:style w:type="character" w:customStyle="1" w:styleId="obgcapsstart">
    <w:name w:val="obg_caps_start"/>
    <w:basedOn w:val="DefaultParagraphFont"/>
    <w:rsid w:val="00814D99"/>
  </w:style>
  <w:style w:type="character" w:customStyle="1" w:styleId="underlinedCharChar0">
    <w:name w:val="underlined Char Char"/>
    <w:basedOn w:val="DefaultParagraphFont"/>
    <w:rsid w:val="00814D99"/>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814D99"/>
    <w:rPr>
      <w:strike/>
      <w:sz w:val="16"/>
      <w:szCs w:val="16"/>
    </w:rPr>
  </w:style>
  <w:style w:type="paragraph" w:customStyle="1" w:styleId="Pa4">
    <w:name w:val="Pa4"/>
    <w:basedOn w:val="Normal"/>
    <w:next w:val="Normal"/>
    <w:uiPriority w:val="99"/>
    <w:qFormat/>
    <w:rsid w:val="00814D99"/>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814D99"/>
  </w:style>
  <w:style w:type="paragraph" w:customStyle="1" w:styleId="attribution">
    <w:name w:val="attribution"/>
    <w:basedOn w:val="Normal"/>
    <w:uiPriority w:val="99"/>
    <w:qFormat/>
    <w:rsid w:val="00814D99"/>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814D99"/>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814D99"/>
    <w:pPr>
      <w:spacing w:before="100" w:beforeAutospacing="1" w:after="100" w:afterAutospacing="1" w:line="240" w:lineRule="auto"/>
    </w:pPr>
    <w:rPr>
      <w:rFonts w:eastAsia="Times New Roman"/>
      <w:sz w:val="24"/>
    </w:rPr>
  </w:style>
  <w:style w:type="character" w:customStyle="1" w:styleId="text2">
    <w:name w:val="text2"/>
    <w:basedOn w:val="DefaultParagraphFont"/>
    <w:rsid w:val="00814D99"/>
  </w:style>
  <w:style w:type="paragraph" w:customStyle="1" w:styleId="msolistparagraph0">
    <w:name w:val="msolistparagraph"/>
    <w:basedOn w:val="Normal"/>
    <w:uiPriority w:val="99"/>
    <w:qFormat/>
    <w:rsid w:val="00814D99"/>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814D99"/>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814D99"/>
  </w:style>
  <w:style w:type="character" w:customStyle="1" w:styleId="StyleUnderlineChar2CharChar11pt">
    <w:name w:val="Style Underline Char2 Char Char + 11 pt"/>
    <w:basedOn w:val="Style11pt"/>
    <w:rsid w:val="00814D99"/>
    <w:rPr>
      <w:rFonts w:ascii="Times New Roman" w:hAnsi="Times New Roman"/>
      <w:sz w:val="20"/>
      <w:u w:val="single"/>
    </w:rPr>
  </w:style>
  <w:style w:type="character" w:customStyle="1" w:styleId="StyleStyleBoldUnderline11pt">
    <w:name w:val="Style Style Bold Underline + 11 pt"/>
    <w:basedOn w:val="DefaultParagraphFont"/>
    <w:rsid w:val="00814D99"/>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814D99"/>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814D99"/>
    <w:rPr>
      <w:rFonts w:ascii="Arial Narrow" w:eastAsia="SimSun" w:hAnsi="Arial Narrow"/>
      <w:b/>
      <w:bCs/>
      <w:sz w:val="20"/>
      <w:u w:val="single"/>
      <w:lang w:eastAsia="zh-CN"/>
    </w:rPr>
  </w:style>
  <w:style w:type="character" w:customStyle="1" w:styleId="Styleunderline11pt">
    <w:name w:val="Style underline + 11 pt"/>
    <w:basedOn w:val="underline"/>
    <w:rsid w:val="00814D99"/>
    <w:rPr>
      <w:u w:val="single"/>
      <w:lang w:val="en-US" w:eastAsia="en-US" w:bidi="ar-SA"/>
    </w:rPr>
  </w:style>
  <w:style w:type="character" w:customStyle="1" w:styleId="Styleunderline11ptBold">
    <w:name w:val="Style underline + 11 pt Bold"/>
    <w:basedOn w:val="underline"/>
    <w:rsid w:val="00814D99"/>
    <w:rPr>
      <w:u w:val="single"/>
      <w:lang w:val="en-US" w:eastAsia="en-US" w:bidi="ar-SA"/>
    </w:rPr>
  </w:style>
  <w:style w:type="paragraph" w:customStyle="1" w:styleId="StyleStyle49pt10">
    <w:name w:val="Style Style4 + 9 pt10"/>
    <w:basedOn w:val="Style4"/>
    <w:link w:val="StyleStyle49pt10Char"/>
    <w:qFormat/>
    <w:rsid w:val="00814D99"/>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814D99"/>
    <w:rPr>
      <w:rFonts w:ascii="Arial Narrow" w:eastAsia="Times New Roman" w:hAnsi="Arial Narrow"/>
      <w:sz w:val="20"/>
      <w:u w:val="single"/>
      <w:lang w:eastAsia="zh-CN"/>
    </w:rPr>
  </w:style>
  <w:style w:type="paragraph" w:customStyle="1" w:styleId="StyleStyle49ptBold7">
    <w:name w:val="Style Style4 + 9 pt Bold7"/>
    <w:basedOn w:val="Style4"/>
    <w:link w:val="StyleStyle49ptBold7Char"/>
    <w:qFormat/>
    <w:rsid w:val="00814D99"/>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814D99"/>
    <w:rPr>
      <w:rFonts w:ascii="Arial Narrow" w:eastAsia="Times New Roman" w:hAnsi="Arial Narrow"/>
      <w:b/>
      <w:bCs/>
      <w:sz w:val="20"/>
      <w:u w:val="single"/>
      <w:lang w:eastAsia="zh-CN"/>
    </w:rPr>
  </w:style>
  <w:style w:type="character" w:customStyle="1" w:styleId="articlehead2">
    <w:name w:val="articlehead2"/>
    <w:basedOn w:val="DefaultParagraphFont"/>
    <w:rsid w:val="00814D99"/>
  </w:style>
  <w:style w:type="character" w:customStyle="1" w:styleId="pronset">
    <w:name w:val="pronset"/>
    <w:basedOn w:val="DefaultParagraphFont"/>
    <w:rsid w:val="00814D99"/>
  </w:style>
  <w:style w:type="character" w:customStyle="1" w:styleId="showipapr">
    <w:name w:val="show_ipapr"/>
    <w:basedOn w:val="DefaultParagraphFont"/>
    <w:rsid w:val="00814D99"/>
  </w:style>
  <w:style w:type="character" w:customStyle="1" w:styleId="prondelim">
    <w:name w:val="prondelim"/>
    <w:basedOn w:val="DefaultParagraphFont"/>
    <w:rsid w:val="00814D99"/>
  </w:style>
  <w:style w:type="character" w:customStyle="1" w:styleId="pron">
    <w:name w:val="pron"/>
    <w:basedOn w:val="DefaultParagraphFont"/>
    <w:rsid w:val="00814D99"/>
  </w:style>
  <w:style w:type="character" w:customStyle="1" w:styleId="prontoggle">
    <w:name w:val="pron_toggle"/>
    <w:basedOn w:val="DefaultParagraphFont"/>
    <w:rsid w:val="00814D99"/>
  </w:style>
  <w:style w:type="character" w:customStyle="1" w:styleId="showspellpr">
    <w:name w:val="show_spellpr"/>
    <w:basedOn w:val="DefaultParagraphFont"/>
    <w:rsid w:val="00814D99"/>
  </w:style>
  <w:style w:type="character" w:customStyle="1" w:styleId="boldface">
    <w:name w:val="boldface"/>
    <w:basedOn w:val="DefaultParagraphFont"/>
    <w:rsid w:val="00814D99"/>
  </w:style>
  <w:style w:type="character" w:customStyle="1" w:styleId="pg">
    <w:name w:val="pg"/>
    <w:basedOn w:val="DefaultParagraphFont"/>
    <w:rsid w:val="00814D99"/>
  </w:style>
  <w:style w:type="character" w:customStyle="1" w:styleId="secondary-bf">
    <w:name w:val="secondary-bf"/>
    <w:basedOn w:val="DefaultParagraphFont"/>
    <w:rsid w:val="00814D99"/>
  </w:style>
  <w:style w:type="character" w:customStyle="1" w:styleId="dnindex">
    <w:name w:val="dnindex"/>
    <w:basedOn w:val="DefaultParagraphFont"/>
    <w:rsid w:val="00814D99"/>
  </w:style>
  <w:style w:type="character" w:customStyle="1" w:styleId="ital-inline">
    <w:name w:val="ital-inline"/>
    <w:basedOn w:val="DefaultParagraphFont"/>
    <w:rsid w:val="00814D99"/>
  </w:style>
  <w:style w:type="character" w:customStyle="1" w:styleId="Styleterm111ptUnderline">
    <w:name w:val="Style term1 + 11 pt Underline"/>
    <w:basedOn w:val="term1"/>
    <w:rsid w:val="00814D99"/>
    <w:rPr>
      <w:b/>
      <w:bCs/>
      <w:sz w:val="20"/>
      <w:u w:val="single"/>
    </w:rPr>
  </w:style>
  <w:style w:type="paragraph" w:customStyle="1" w:styleId="StyleMinimizedTextArialNarrow10pt">
    <w:name w:val="Style Minimized Text + Arial Narrow 10 pt"/>
    <w:basedOn w:val="MinimizedText"/>
    <w:link w:val="StyleMinimizedTextArialNarrow10ptChar"/>
    <w:qFormat/>
    <w:rsid w:val="00814D99"/>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814D99"/>
    <w:rPr>
      <w:rFonts w:ascii="Georgia" w:eastAsia="Times New Roman" w:hAnsi="Georgia"/>
      <w:sz w:val="20"/>
      <w:szCs w:val="22"/>
    </w:rPr>
  </w:style>
  <w:style w:type="paragraph" w:customStyle="1" w:styleId="StyleStyle49pt3">
    <w:name w:val="Style Style4 + 9 pt3"/>
    <w:basedOn w:val="Style4"/>
    <w:link w:val="StyleStyle49pt3Char"/>
    <w:qFormat/>
    <w:rsid w:val="00814D99"/>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814D99"/>
    <w:rPr>
      <w:rFonts w:ascii="Arial Narrow" w:eastAsia="Times New Roman" w:hAnsi="Arial Narrow"/>
      <w:sz w:val="20"/>
      <w:u w:val="single"/>
      <w:lang w:eastAsia="zh-CN"/>
    </w:rPr>
  </w:style>
  <w:style w:type="character" w:customStyle="1" w:styleId="ct-with-fmlt">
    <w:name w:val="ct-with-fmlt"/>
    <w:basedOn w:val="DefaultParagraphFont"/>
    <w:rsid w:val="00814D99"/>
  </w:style>
  <w:style w:type="character" w:customStyle="1" w:styleId="althead">
    <w:name w:val="althead"/>
    <w:basedOn w:val="DefaultParagraphFont"/>
    <w:rsid w:val="00814D99"/>
  </w:style>
  <w:style w:type="character" w:customStyle="1" w:styleId="arbd1">
    <w:name w:val="arbd1"/>
    <w:basedOn w:val="DefaultParagraphFont"/>
    <w:rsid w:val="00814D99"/>
  </w:style>
  <w:style w:type="character" w:customStyle="1" w:styleId="unx">
    <w:name w:val="unx"/>
    <w:basedOn w:val="DefaultParagraphFont"/>
    <w:rsid w:val="00814D99"/>
  </w:style>
  <w:style w:type="character" w:customStyle="1" w:styleId="lrdctph">
    <w:name w:val="lr_dct_ph"/>
    <w:basedOn w:val="DefaultParagraphFont"/>
    <w:rsid w:val="00814D99"/>
  </w:style>
  <w:style w:type="character" w:customStyle="1" w:styleId="tagciteChar4">
    <w:name w:val="tag/cite Char"/>
    <w:basedOn w:val="DefaultParagraphFont"/>
    <w:rsid w:val="00814D99"/>
    <w:rPr>
      <w:b/>
      <w:sz w:val="24"/>
      <w:lang w:val="en-US" w:eastAsia="en-US" w:bidi="ar-SA"/>
    </w:rPr>
  </w:style>
  <w:style w:type="paragraph" w:customStyle="1" w:styleId="TxBr41p1">
    <w:name w:val="TxBr_41p1"/>
    <w:basedOn w:val="Normal"/>
    <w:qFormat/>
    <w:rsid w:val="00814D99"/>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814D99"/>
    <w:rPr>
      <w:sz w:val="18"/>
      <w:szCs w:val="24"/>
      <w:lang w:val="en-US" w:eastAsia="en-US" w:bidi="ar-SA"/>
    </w:rPr>
  </w:style>
  <w:style w:type="paragraph" w:customStyle="1" w:styleId="003Cite">
    <w:name w:val="003Cite"/>
    <w:basedOn w:val="Normal"/>
    <w:qFormat/>
    <w:rsid w:val="00814D99"/>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814D99"/>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814D99"/>
    <w:rPr>
      <w:rFonts w:ascii="Calibri" w:hAnsi="Calibri"/>
      <w:b/>
      <w:color w:val="000000"/>
      <w:sz w:val="22"/>
      <w:u w:val="single"/>
    </w:rPr>
  </w:style>
  <w:style w:type="character" w:customStyle="1" w:styleId="StyleBold1">
    <w:name w:val="Style Bold1"/>
    <w:rsid w:val="00814D99"/>
    <w:rPr>
      <w:rFonts w:ascii="Georgia" w:hAnsi="Georgia"/>
      <w:b/>
      <w:bCs/>
      <w:sz w:val="22"/>
    </w:rPr>
  </w:style>
  <w:style w:type="character" w:customStyle="1" w:styleId="BlockHeadingsChar1">
    <w:name w:val="Block Headings Char1"/>
    <w:rsid w:val="00814D99"/>
    <w:rPr>
      <w:b/>
      <w:caps/>
    </w:rPr>
  </w:style>
  <w:style w:type="character" w:customStyle="1" w:styleId="CARDChar2">
    <w:name w:val="CARD Char"/>
    <w:link w:val="CARD0"/>
    <w:rsid w:val="00814D99"/>
    <w:rPr>
      <w:rFonts w:ascii="Calibri" w:hAnsi="Calibri"/>
      <w:sz w:val="22"/>
    </w:rPr>
  </w:style>
  <w:style w:type="character" w:customStyle="1" w:styleId="FontStyle170">
    <w:name w:val="Font Style170"/>
    <w:uiPriority w:val="99"/>
    <w:rsid w:val="00814D99"/>
    <w:rPr>
      <w:rFonts w:ascii="Bookman Old Style" w:hAnsi="Bookman Old Style" w:cs="Bookman Old Style"/>
      <w:sz w:val="16"/>
      <w:szCs w:val="16"/>
    </w:rPr>
  </w:style>
  <w:style w:type="character" w:customStyle="1" w:styleId="label">
    <w:name w:val="label"/>
    <w:rsid w:val="00814D99"/>
  </w:style>
  <w:style w:type="character" w:customStyle="1" w:styleId="Styleunderline12pt">
    <w:name w:val="Style underline + 12 pt"/>
    <w:rsid w:val="00814D99"/>
    <w:rPr>
      <w:rFonts w:ascii="Times New Roman" w:hAnsi="Times New Roman"/>
      <w:bCs/>
      <w:sz w:val="20"/>
      <w:u w:val="single"/>
    </w:rPr>
  </w:style>
  <w:style w:type="character" w:customStyle="1" w:styleId="StyleUnderlineChar19pt">
    <w:name w:val="Style Underline Char1 + 9 pt"/>
    <w:basedOn w:val="UnderlineChar1"/>
    <w:rsid w:val="00814D99"/>
    <w:rPr>
      <w:rFonts w:ascii="Times New Roman" w:hAnsi="Times New Roman"/>
      <w:sz w:val="20"/>
      <w:szCs w:val="24"/>
      <w:u w:val="single"/>
      <w:lang w:val="en-US" w:eastAsia="en-US" w:bidi="ar-SA"/>
    </w:rPr>
  </w:style>
  <w:style w:type="character" w:customStyle="1" w:styleId="StyleUnderlineChar1Bold">
    <w:name w:val="Style Underline Char1 + Bold"/>
    <w:rsid w:val="00814D99"/>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814D99"/>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814D99"/>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814D99"/>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814D99"/>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814D99"/>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814D99"/>
    <w:rPr>
      <w:rFonts w:ascii="Times New Roman" w:hAnsi="Times New Roman"/>
      <w:sz w:val="20"/>
      <w:u w:val="single"/>
      <w:lang w:val="en-US" w:eastAsia="en-US" w:bidi="ar-SA"/>
    </w:rPr>
  </w:style>
  <w:style w:type="paragraph" w:customStyle="1" w:styleId="StyleUnderline9pt1">
    <w:name w:val="Style Underline + 9 pt1"/>
    <w:rsid w:val="00814D99"/>
    <w:rPr>
      <w:rFonts w:ascii="Times New Roman" w:eastAsia="SimSun" w:hAnsi="Times New Roman" w:cs="Times New Roman"/>
      <w:sz w:val="20"/>
      <w:szCs w:val="20"/>
      <w:u w:val="single"/>
    </w:rPr>
  </w:style>
  <w:style w:type="character" w:customStyle="1" w:styleId="Style9ptUnderline1">
    <w:name w:val="Style 9 pt Underline1"/>
    <w:rsid w:val="00814D99"/>
    <w:rPr>
      <w:sz w:val="20"/>
      <w:u w:val="single"/>
    </w:rPr>
  </w:style>
  <w:style w:type="character" w:customStyle="1" w:styleId="StyleUnderlineChar19pt2">
    <w:name w:val="Style Underline Char1 + 9 pt2"/>
    <w:basedOn w:val="UnderlineChar1"/>
    <w:rsid w:val="00814D99"/>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814D99"/>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814D99"/>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814D99"/>
    <w:rPr>
      <w:rFonts w:ascii="Times New Roman" w:hAnsi="Times New Roman"/>
      <w:b/>
      <w:bCs/>
      <w:sz w:val="20"/>
      <w:szCs w:val="24"/>
      <w:u w:val="single"/>
      <w:lang w:val="en-US" w:eastAsia="en-US" w:bidi="ar-SA"/>
    </w:rPr>
  </w:style>
  <w:style w:type="character" w:customStyle="1" w:styleId="content">
    <w:name w:val="content"/>
    <w:basedOn w:val="DefaultParagraphFont"/>
    <w:rsid w:val="00814D99"/>
  </w:style>
  <w:style w:type="character" w:customStyle="1" w:styleId="Style9ptBoldUnderline1">
    <w:name w:val="Style 9 pt Bold Underline1"/>
    <w:rsid w:val="00814D99"/>
    <w:rPr>
      <w:b/>
      <w:bCs/>
      <w:sz w:val="20"/>
      <w:u w:val="single"/>
    </w:rPr>
  </w:style>
  <w:style w:type="character" w:customStyle="1" w:styleId="tagCharCharCharChar">
    <w:name w:val="tag Char Char Char Char"/>
    <w:rsid w:val="00814D99"/>
    <w:rPr>
      <w:rFonts w:ascii="Georgia" w:eastAsia="Calibri" w:hAnsi="Georgia" w:cs="Calibri"/>
      <w:b/>
      <w:sz w:val="24"/>
    </w:rPr>
  </w:style>
  <w:style w:type="character" w:customStyle="1" w:styleId="3">
    <w:name w:val="3"/>
    <w:rsid w:val="00814D99"/>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814D99"/>
    <w:rPr>
      <w:rFonts w:cs="Arial"/>
      <w:b/>
      <w:bCs/>
      <w:iCs/>
      <w:szCs w:val="28"/>
      <w:lang w:val="en-US" w:eastAsia="en-US" w:bidi="ar-SA"/>
    </w:rPr>
  </w:style>
  <w:style w:type="paragraph" w:customStyle="1" w:styleId="EmphasisText">
    <w:name w:val="Emphasis Text"/>
    <w:basedOn w:val="UnderlinedText"/>
    <w:link w:val="EmphasisTextChar"/>
    <w:rsid w:val="00814D99"/>
    <w:rPr>
      <w:rFonts w:eastAsia="SimSun"/>
      <w:sz w:val="24"/>
      <w:u w:val="single"/>
    </w:rPr>
  </w:style>
  <w:style w:type="character" w:customStyle="1" w:styleId="EmphasisTextChar">
    <w:name w:val="Emphasis Text Char"/>
    <w:link w:val="EmphasisText"/>
    <w:rsid w:val="00814D99"/>
    <w:rPr>
      <w:rFonts w:ascii="Calibri" w:eastAsia="SimSun" w:hAnsi="Calibri"/>
      <w:b/>
      <w:u w:val="single"/>
    </w:rPr>
  </w:style>
  <w:style w:type="character" w:customStyle="1" w:styleId="featuretitle">
    <w:name w:val="feature_title"/>
    <w:basedOn w:val="DefaultParagraphFont"/>
    <w:rsid w:val="00814D99"/>
  </w:style>
  <w:style w:type="character" w:customStyle="1" w:styleId="6">
    <w:name w:val="6"/>
    <w:rsid w:val="00814D99"/>
    <w:rPr>
      <w:rFonts w:cs="Arial"/>
      <w:bCs/>
      <w:sz w:val="20"/>
      <w:u w:val="single"/>
      <w:lang w:val="en-US" w:eastAsia="en-US" w:bidi="ar-SA"/>
    </w:rPr>
  </w:style>
  <w:style w:type="character" w:customStyle="1" w:styleId="7">
    <w:name w:val="7"/>
    <w:rsid w:val="00814D99"/>
    <w:rPr>
      <w:rFonts w:cs="Arial"/>
      <w:bCs/>
      <w:sz w:val="20"/>
      <w:u w:val="single"/>
      <w:lang w:val="en-US" w:eastAsia="en-US" w:bidi="ar-SA"/>
    </w:rPr>
  </w:style>
  <w:style w:type="character" w:customStyle="1" w:styleId="StyleUnderlineChar19pt4">
    <w:name w:val="Style Underline Char1 + 9 pt4"/>
    <w:basedOn w:val="UnderlineChar1"/>
    <w:rsid w:val="00814D99"/>
    <w:rPr>
      <w:rFonts w:ascii="Times New Roman" w:hAnsi="Times New Roman"/>
      <w:sz w:val="20"/>
      <w:szCs w:val="24"/>
      <w:u w:val="single"/>
      <w:lang w:val="en-US" w:eastAsia="en-US" w:bidi="ar-SA"/>
    </w:rPr>
  </w:style>
  <w:style w:type="character" w:customStyle="1" w:styleId="StyleUnderlineChar19ptBold1">
    <w:name w:val="Style Underline Char1 + 9 pt Bold1"/>
    <w:rsid w:val="00814D99"/>
    <w:rPr>
      <w:rFonts w:ascii="Times New Roman" w:hAnsi="Times New Roman"/>
      <w:b/>
      <w:bCs/>
      <w:sz w:val="20"/>
      <w:szCs w:val="24"/>
      <w:u w:val="single"/>
      <w:lang w:val="en-US" w:eastAsia="en-US" w:bidi="ar-SA"/>
    </w:rPr>
  </w:style>
  <w:style w:type="character" w:customStyle="1" w:styleId="Style9ptUnderline3">
    <w:name w:val="Style 9 pt Underline3"/>
    <w:rsid w:val="00814D99"/>
    <w:rPr>
      <w:sz w:val="20"/>
      <w:u w:val="single"/>
    </w:rPr>
  </w:style>
  <w:style w:type="paragraph" w:customStyle="1" w:styleId="Stylecard9pt">
    <w:name w:val="Style card + 9 pt"/>
    <w:basedOn w:val="Normal"/>
    <w:link w:val="Stylecard9ptChar"/>
    <w:qFormat/>
    <w:rsid w:val="00814D99"/>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814D99"/>
    <w:rPr>
      <w:rFonts w:ascii="Calibri" w:eastAsia="Calibri" w:hAnsi="Calibri" w:cs="Times New Roman"/>
      <w:sz w:val="20"/>
      <w:szCs w:val="20"/>
      <w:u w:val="single"/>
    </w:rPr>
  </w:style>
  <w:style w:type="character" w:customStyle="1" w:styleId="Styleunderline9pt0">
    <w:name w:val="Style underline + 9 pt"/>
    <w:basedOn w:val="underline"/>
    <w:rsid w:val="00814D99"/>
    <w:rPr>
      <w:u w:val="single"/>
      <w:lang w:val="en-US" w:eastAsia="en-US" w:bidi="ar-SA"/>
    </w:rPr>
  </w:style>
  <w:style w:type="character" w:customStyle="1" w:styleId="Style9ptUnderline4">
    <w:name w:val="Style 9 pt Underline4"/>
    <w:rsid w:val="00814D99"/>
    <w:rPr>
      <w:sz w:val="20"/>
      <w:u w:val="single"/>
    </w:rPr>
  </w:style>
  <w:style w:type="character" w:customStyle="1" w:styleId="55">
    <w:name w:val="55"/>
    <w:rsid w:val="00814D99"/>
    <w:rPr>
      <w:rFonts w:cs="Arial"/>
      <w:bCs/>
      <w:sz w:val="20"/>
      <w:u w:val="single"/>
      <w:lang w:val="en-US" w:eastAsia="en-US" w:bidi="ar-SA"/>
    </w:rPr>
  </w:style>
  <w:style w:type="paragraph" w:customStyle="1" w:styleId="CardBody">
    <w:name w:val="Card Body"/>
    <w:basedOn w:val="Normal"/>
    <w:link w:val="CardBodyChar"/>
    <w:qFormat/>
    <w:rsid w:val="00814D99"/>
    <w:pPr>
      <w:spacing w:after="0" w:line="240" w:lineRule="auto"/>
    </w:pPr>
    <w:rPr>
      <w:rFonts w:eastAsia="Calibri"/>
    </w:rPr>
  </w:style>
  <w:style w:type="character" w:customStyle="1" w:styleId="CardBodyChar">
    <w:name w:val="Card Body Char"/>
    <w:link w:val="CardBody"/>
    <w:rsid w:val="00814D99"/>
    <w:rPr>
      <w:rFonts w:ascii="Calibri" w:eastAsia="Calibri" w:hAnsi="Calibri"/>
      <w:sz w:val="22"/>
    </w:rPr>
  </w:style>
  <w:style w:type="character" w:customStyle="1" w:styleId="Styleunderline9pt10">
    <w:name w:val="Style underline + 9 pt1"/>
    <w:basedOn w:val="underline"/>
    <w:rsid w:val="00814D99"/>
    <w:rPr>
      <w:u w:val="single"/>
      <w:lang w:val="en-US" w:eastAsia="en-US" w:bidi="ar-SA"/>
    </w:rPr>
  </w:style>
  <w:style w:type="character" w:customStyle="1" w:styleId="Styleunderline9ptBold">
    <w:name w:val="Style underline + 9 pt Bold"/>
    <w:rsid w:val="00814D99"/>
    <w:rPr>
      <w:b/>
      <w:bCs/>
      <w:sz w:val="20"/>
      <w:u w:val="single"/>
    </w:rPr>
  </w:style>
  <w:style w:type="character" w:customStyle="1" w:styleId="StyleUnderliningChar9ptBold">
    <w:name w:val="Style Underlining Char + 9 pt Bold"/>
    <w:rsid w:val="00814D99"/>
    <w:rPr>
      <w:rFonts w:ascii="Times New Roman" w:hAnsi="Times New Roman"/>
      <w:b/>
      <w:bCs/>
      <w:sz w:val="20"/>
      <w:szCs w:val="24"/>
      <w:u w:val="single"/>
      <w:lang w:val="en-US" w:eastAsia="en-US" w:bidi="ar-SA"/>
    </w:rPr>
  </w:style>
  <w:style w:type="character" w:customStyle="1" w:styleId="StyleUnderliningChar9pt">
    <w:name w:val="Style Underlining Char + 9 pt"/>
    <w:rsid w:val="00814D99"/>
    <w:rPr>
      <w:rFonts w:ascii="Times New Roman" w:hAnsi="Times New Roman"/>
      <w:sz w:val="20"/>
      <w:szCs w:val="24"/>
      <w:u w:val="single"/>
      <w:lang w:val="en-US" w:eastAsia="en-US" w:bidi="ar-SA"/>
    </w:rPr>
  </w:style>
  <w:style w:type="character" w:customStyle="1" w:styleId="34">
    <w:name w:val="34"/>
    <w:rsid w:val="00814D99"/>
    <w:rPr>
      <w:rFonts w:ascii="Times New Roman" w:hAnsi="Times New Roman" w:cs="Arial"/>
      <w:bCs/>
      <w:sz w:val="20"/>
      <w:u w:val="single"/>
      <w:lang w:val="en-US" w:eastAsia="en-US" w:bidi="ar-SA"/>
    </w:rPr>
  </w:style>
  <w:style w:type="character" w:customStyle="1" w:styleId="45">
    <w:name w:val="45"/>
    <w:rsid w:val="00814D99"/>
    <w:rPr>
      <w:rFonts w:ascii="Times New Roman" w:hAnsi="Times New Roman" w:cs="Arial"/>
      <w:b/>
      <w:bCs/>
      <w:sz w:val="20"/>
      <w:u w:val="single"/>
      <w:lang w:val="en-US" w:eastAsia="en-US" w:bidi="ar-SA"/>
    </w:rPr>
  </w:style>
  <w:style w:type="character" w:customStyle="1" w:styleId="Style9ptUnderline5">
    <w:name w:val="Style 9 pt Underline5"/>
    <w:rsid w:val="00814D99"/>
    <w:rPr>
      <w:rFonts w:ascii="Times New Roman" w:hAnsi="Times New Roman"/>
      <w:sz w:val="20"/>
      <w:u w:val="single"/>
    </w:rPr>
  </w:style>
  <w:style w:type="character" w:customStyle="1" w:styleId="Style9ptBoldUnderline2">
    <w:name w:val="Style 9 pt Bold Underline2"/>
    <w:rsid w:val="00814D99"/>
    <w:rPr>
      <w:rFonts w:ascii="Times New Roman" w:hAnsi="Times New Roman"/>
      <w:b/>
      <w:bCs/>
      <w:sz w:val="20"/>
      <w:u w:val="single"/>
    </w:rPr>
  </w:style>
  <w:style w:type="character" w:customStyle="1" w:styleId="StyleBoldItalicUnderlineBorderSinglesolidlineAuto">
    <w:name w:val="Style Bold Italic Underline Border: : (Single solid line Auto ..."/>
    <w:rsid w:val="00814D99"/>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814D99"/>
    <w:pPr>
      <w:numPr>
        <w:numId w:val="0"/>
      </w:numPr>
    </w:pPr>
    <w:rPr>
      <w:sz w:val="20"/>
      <w:lang w:eastAsia="zh-CN"/>
    </w:rPr>
  </w:style>
  <w:style w:type="character" w:customStyle="1" w:styleId="StyleStyle49pt1Char">
    <w:name w:val="Style Style4 + 9 pt1 Char"/>
    <w:basedOn w:val="Style4Char"/>
    <w:link w:val="StyleStyle49pt1"/>
    <w:rsid w:val="00814D99"/>
    <w:rPr>
      <w:rFonts w:ascii="Arial Narrow" w:hAnsi="Arial Narrow"/>
      <w:sz w:val="20"/>
      <w:u w:val="single"/>
      <w:lang w:eastAsia="zh-CN"/>
    </w:rPr>
  </w:style>
  <w:style w:type="paragraph" w:customStyle="1" w:styleId="StyleStyle49ptBold1">
    <w:name w:val="Style Style4 + 9 pt Bold1"/>
    <w:basedOn w:val="Style4"/>
    <w:link w:val="StyleStyle49ptBold1Char"/>
    <w:rsid w:val="00814D99"/>
    <w:pPr>
      <w:numPr>
        <w:numId w:val="0"/>
      </w:numPr>
    </w:pPr>
    <w:rPr>
      <w:b/>
      <w:bCs/>
    </w:rPr>
  </w:style>
  <w:style w:type="character" w:customStyle="1" w:styleId="StyleStyle49ptBold1Char">
    <w:name w:val="Style Style4 + 9 pt Bold1 Char"/>
    <w:link w:val="StyleStyle49ptBold1"/>
    <w:rsid w:val="00814D99"/>
    <w:rPr>
      <w:rFonts w:ascii="Arial Narrow" w:hAnsi="Arial Narrow"/>
      <w:b/>
      <w:bCs/>
      <w:u w:val="single"/>
    </w:rPr>
  </w:style>
  <w:style w:type="paragraph" w:customStyle="1" w:styleId="StyleStyle49pt2">
    <w:name w:val="Style Style4 + 9 pt2"/>
    <w:basedOn w:val="Style4"/>
    <w:link w:val="StyleStyle49pt2Char"/>
    <w:rsid w:val="00814D99"/>
    <w:pPr>
      <w:numPr>
        <w:numId w:val="0"/>
      </w:numPr>
    </w:pPr>
    <w:rPr>
      <w:sz w:val="20"/>
      <w:lang w:eastAsia="zh-CN"/>
    </w:rPr>
  </w:style>
  <w:style w:type="character" w:customStyle="1" w:styleId="StyleStyle49pt2Char">
    <w:name w:val="Style Style4 + 9 pt2 Char"/>
    <w:basedOn w:val="Style4Char"/>
    <w:link w:val="StyleStyle49pt2"/>
    <w:rsid w:val="00814D99"/>
    <w:rPr>
      <w:rFonts w:ascii="Arial Narrow" w:hAnsi="Arial Narrow"/>
      <w:sz w:val="20"/>
      <w:u w:val="single"/>
      <w:lang w:eastAsia="zh-CN"/>
    </w:rPr>
  </w:style>
  <w:style w:type="paragraph" w:customStyle="1" w:styleId="StyleStyle49ptBold2">
    <w:name w:val="Style Style4 + 9 pt Bold2"/>
    <w:basedOn w:val="Style4"/>
    <w:link w:val="StyleStyle49ptBold2Char"/>
    <w:rsid w:val="00814D99"/>
    <w:pPr>
      <w:numPr>
        <w:numId w:val="0"/>
      </w:numPr>
    </w:pPr>
    <w:rPr>
      <w:b/>
      <w:bCs/>
    </w:rPr>
  </w:style>
  <w:style w:type="character" w:customStyle="1" w:styleId="StyleStyle49ptBold2Char">
    <w:name w:val="Style Style4 + 9 pt Bold2 Char"/>
    <w:link w:val="StyleStyle49ptBold2"/>
    <w:rsid w:val="00814D99"/>
    <w:rPr>
      <w:rFonts w:ascii="Arial Narrow" w:hAnsi="Arial Narrow"/>
      <w:b/>
      <w:bCs/>
      <w:u w:val="single"/>
    </w:rPr>
  </w:style>
  <w:style w:type="character" w:customStyle="1" w:styleId="23">
    <w:name w:val="23"/>
    <w:rsid w:val="00814D99"/>
    <w:rPr>
      <w:rFonts w:ascii="Times New Roman" w:hAnsi="Times New Roman" w:cs="Arial"/>
      <w:bCs/>
      <w:sz w:val="20"/>
      <w:u w:val="single"/>
      <w:lang w:val="en-US" w:eastAsia="en-US" w:bidi="ar-SA"/>
    </w:rPr>
  </w:style>
  <w:style w:type="character" w:customStyle="1" w:styleId="33">
    <w:name w:val="33"/>
    <w:rsid w:val="00814D99"/>
    <w:rPr>
      <w:rFonts w:ascii="Times New Roman" w:hAnsi="Times New Roman" w:cs="Arial"/>
      <w:b/>
      <w:bCs/>
      <w:sz w:val="20"/>
      <w:u w:val="single"/>
      <w:lang w:val="en-US" w:eastAsia="en-US" w:bidi="ar-SA"/>
    </w:rPr>
  </w:style>
  <w:style w:type="character" w:customStyle="1" w:styleId="27">
    <w:name w:val="27"/>
    <w:rsid w:val="00814D99"/>
    <w:rPr>
      <w:rFonts w:cs="Arial"/>
      <w:bCs/>
      <w:sz w:val="20"/>
      <w:u w:val="single"/>
      <w:lang w:val="en-US" w:eastAsia="en-US" w:bidi="ar-SA"/>
    </w:rPr>
  </w:style>
  <w:style w:type="character" w:customStyle="1" w:styleId="StyleArialNarrow9pt">
    <w:name w:val="Style Arial Narrow 9 pt"/>
    <w:rsid w:val="00814D99"/>
    <w:rPr>
      <w:rFonts w:ascii="Times New Roman" w:hAnsi="Times New Roman"/>
      <w:sz w:val="20"/>
    </w:rPr>
  </w:style>
  <w:style w:type="paragraph" w:customStyle="1" w:styleId="CiteBody">
    <w:name w:val="Cite Body"/>
    <w:basedOn w:val="Normal"/>
    <w:link w:val="CiteBodyChar"/>
    <w:qFormat/>
    <w:rsid w:val="00814D99"/>
    <w:pPr>
      <w:spacing w:after="0" w:line="240" w:lineRule="auto"/>
    </w:pPr>
    <w:rPr>
      <w:rFonts w:eastAsia="Calibri"/>
      <w:szCs w:val="16"/>
    </w:rPr>
  </w:style>
  <w:style w:type="paragraph" w:customStyle="1" w:styleId="CiteBold">
    <w:name w:val="Cite Bold"/>
    <w:basedOn w:val="CiteBody"/>
    <w:link w:val="CiteBoldChar"/>
    <w:qFormat/>
    <w:rsid w:val="00814D99"/>
    <w:rPr>
      <w:b/>
    </w:rPr>
  </w:style>
  <w:style w:type="character" w:customStyle="1" w:styleId="CiteBodyChar">
    <w:name w:val="Cite Body Char"/>
    <w:link w:val="CiteBody"/>
    <w:rsid w:val="00814D99"/>
    <w:rPr>
      <w:rFonts w:ascii="Calibri" w:eastAsia="Calibri" w:hAnsi="Calibri"/>
      <w:sz w:val="22"/>
      <w:szCs w:val="16"/>
    </w:rPr>
  </w:style>
  <w:style w:type="character" w:customStyle="1" w:styleId="CiteBoldChar">
    <w:name w:val="Cite Bold Char"/>
    <w:link w:val="CiteBold"/>
    <w:rsid w:val="00814D99"/>
    <w:rPr>
      <w:rFonts w:ascii="Calibri" w:eastAsia="Calibri" w:hAnsi="Calibri"/>
      <w:b/>
      <w:sz w:val="22"/>
      <w:szCs w:val="16"/>
    </w:rPr>
  </w:style>
  <w:style w:type="paragraph" w:customStyle="1" w:styleId="StyleCardBody11ptUnderline">
    <w:name w:val="Style Card Body + 11 pt Underline"/>
    <w:basedOn w:val="CardBody"/>
    <w:link w:val="StyleCardBody11ptUnderlineChar"/>
    <w:rsid w:val="00814D99"/>
    <w:rPr>
      <w:sz w:val="20"/>
      <w:u w:val="single"/>
    </w:rPr>
  </w:style>
  <w:style w:type="character" w:customStyle="1" w:styleId="StyleCardBody11ptUnderlineChar">
    <w:name w:val="Style Card Body + 11 pt Underline Char"/>
    <w:link w:val="StyleCardBody11ptUnderline"/>
    <w:rsid w:val="00814D99"/>
    <w:rPr>
      <w:rFonts w:ascii="Calibri" w:eastAsia="Calibri" w:hAnsi="Calibri"/>
      <w:sz w:val="20"/>
      <w:u w:val="single"/>
    </w:rPr>
  </w:style>
  <w:style w:type="paragraph" w:customStyle="1" w:styleId="StyleStyle49pt4">
    <w:name w:val="Style Style4 + 9 pt4"/>
    <w:basedOn w:val="Style4"/>
    <w:link w:val="StyleStyle49pt4Char"/>
    <w:rsid w:val="00814D99"/>
    <w:pPr>
      <w:numPr>
        <w:numId w:val="0"/>
      </w:numPr>
    </w:pPr>
    <w:rPr>
      <w:sz w:val="20"/>
      <w:lang w:eastAsia="zh-CN"/>
    </w:rPr>
  </w:style>
  <w:style w:type="character" w:customStyle="1" w:styleId="StyleStyle49pt4Char">
    <w:name w:val="Style Style4 + 9 pt4 Char"/>
    <w:basedOn w:val="Style4Char"/>
    <w:link w:val="StyleStyle49pt4"/>
    <w:rsid w:val="00814D99"/>
    <w:rPr>
      <w:rFonts w:ascii="Arial Narrow" w:hAnsi="Arial Narrow"/>
      <w:sz w:val="20"/>
      <w:u w:val="single"/>
      <w:lang w:eastAsia="zh-CN"/>
    </w:rPr>
  </w:style>
  <w:style w:type="paragraph" w:customStyle="1" w:styleId="StyleStyle49ptBold4">
    <w:name w:val="Style Style4 + 9 pt Bold4"/>
    <w:basedOn w:val="Style4"/>
    <w:link w:val="StyleStyle49ptBold4Char"/>
    <w:rsid w:val="00814D99"/>
    <w:pPr>
      <w:numPr>
        <w:numId w:val="0"/>
      </w:numPr>
    </w:pPr>
    <w:rPr>
      <w:b/>
      <w:bCs/>
    </w:rPr>
  </w:style>
  <w:style w:type="character" w:customStyle="1" w:styleId="StyleStyle49ptBold4Char">
    <w:name w:val="Style Style4 + 9 pt Bold4 Char"/>
    <w:link w:val="StyleStyle49ptBold4"/>
    <w:rsid w:val="00814D99"/>
    <w:rPr>
      <w:rFonts w:ascii="Arial Narrow" w:hAnsi="Arial Narrow"/>
      <w:b/>
      <w:bCs/>
      <w:u w:val="single"/>
    </w:rPr>
  </w:style>
  <w:style w:type="character" w:customStyle="1" w:styleId="StyleUnderlineCharChar9pt2">
    <w:name w:val="Style Underline Char Char + 9 pt2"/>
    <w:basedOn w:val="DefaultParagraphFont"/>
    <w:rsid w:val="00814D99"/>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814D99"/>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814D99"/>
    <w:rPr>
      <w:b/>
      <w:bCs/>
      <w:sz w:val="20"/>
      <w:u w:val="single"/>
      <w:bdr w:val="single" w:sz="4" w:space="0" w:color="auto"/>
    </w:rPr>
  </w:style>
  <w:style w:type="character" w:customStyle="1" w:styleId="Style9ptUnderline7">
    <w:name w:val="Style 9 pt Underline7"/>
    <w:rsid w:val="00814D99"/>
    <w:rPr>
      <w:sz w:val="20"/>
      <w:u w:val="single"/>
    </w:rPr>
  </w:style>
  <w:style w:type="character" w:customStyle="1" w:styleId="Style9ptBoldUnderline3">
    <w:name w:val="Style 9 pt Bold Underline3"/>
    <w:rsid w:val="00814D99"/>
    <w:rPr>
      <w:b/>
      <w:bCs/>
      <w:sz w:val="20"/>
      <w:u w:val="single"/>
    </w:rPr>
  </w:style>
  <w:style w:type="character" w:customStyle="1" w:styleId="Style9ptUnderline8">
    <w:name w:val="Style 9 pt Underline8"/>
    <w:rsid w:val="00814D99"/>
    <w:rPr>
      <w:sz w:val="20"/>
      <w:u w:val="single"/>
    </w:rPr>
  </w:style>
  <w:style w:type="paragraph" w:customStyle="1" w:styleId="StyleStyle49pt5">
    <w:name w:val="Style Style4 + 9 pt5"/>
    <w:basedOn w:val="Style4"/>
    <w:link w:val="StyleStyle49pt5Char"/>
    <w:rsid w:val="00814D99"/>
    <w:pPr>
      <w:numPr>
        <w:numId w:val="0"/>
      </w:numPr>
    </w:pPr>
    <w:rPr>
      <w:sz w:val="20"/>
      <w:lang w:eastAsia="zh-CN"/>
    </w:rPr>
  </w:style>
  <w:style w:type="character" w:customStyle="1" w:styleId="StyleStyle49pt5Char">
    <w:name w:val="Style Style4 + 9 pt5 Char"/>
    <w:basedOn w:val="Style4Char"/>
    <w:link w:val="StyleStyle49pt5"/>
    <w:rsid w:val="00814D99"/>
    <w:rPr>
      <w:rFonts w:ascii="Arial Narrow" w:hAnsi="Arial Narrow"/>
      <w:sz w:val="20"/>
      <w:u w:val="single"/>
      <w:lang w:eastAsia="zh-CN"/>
    </w:rPr>
  </w:style>
  <w:style w:type="paragraph" w:customStyle="1" w:styleId="StyleStyle49pt6">
    <w:name w:val="Style Style4 + 9 pt6"/>
    <w:basedOn w:val="Style4"/>
    <w:link w:val="StyleStyle49pt6Char"/>
    <w:qFormat/>
    <w:rsid w:val="00814D99"/>
    <w:pPr>
      <w:numPr>
        <w:numId w:val="0"/>
      </w:numPr>
    </w:pPr>
    <w:rPr>
      <w:sz w:val="20"/>
      <w:lang w:eastAsia="zh-CN"/>
    </w:rPr>
  </w:style>
  <w:style w:type="character" w:customStyle="1" w:styleId="StyleStyle49pt6Char">
    <w:name w:val="Style Style4 + 9 pt6 Char"/>
    <w:basedOn w:val="Style4Char"/>
    <w:link w:val="StyleStyle49pt6"/>
    <w:rsid w:val="00814D99"/>
    <w:rPr>
      <w:rFonts w:ascii="Arial Narrow" w:hAnsi="Arial Narrow"/>
      <w:sz w:val="20"/>
      <w:u w:val="single"/>
      <w:lang w:eastAsia="zh-CN"/>
    </w:rPr>
  </w:style>
  <w:style w:type="character" w:customStyle="1" w:styleId="66">
    <w:name w:val="66"/>
    <w:rsid w:val="00814D99"/>
    <w:rPr>
      <w:rFonts w:cs="Arial"/>
      <w:bCs/>
      <w:sz w:val="20"/>
      <w:u w:val="single"/>
      <w:lang w:val="en-US" w:eastAsia="en-US" w:bidi="ar-SA"/>
    </w:rPr>
  </w:style>
  <w:style w:type="character" w:customStyle="1" w:styleId="Style9ptUnderline9">
    <w:name w:val="Style 9 pt Underline9"/>
    <w:rsid w:val="00814D99"/>
    <w:rPr>
      <w:sz w:val="20"/>
      <w:u w:val="single"/>
    </w:rPr>
  </w:style>
  <w:style w:type="paragraph" w:customStyle="1" w:styleId="StyleStyle49ptBold5">
    <w:name w:val="Style Style4 + 9 pt Bold5"/>
    <w:basedOn w:val="Style4"/>
    <w:link w:val="StyleStyle49ptBold5Char"/>
    <w:rsid w:val="00814D99"/>
    <w:pPr>
      <w:numPr>
        <w:numId w:val="0"/>
      </w:numPr>
    </w:pPr>
    <w:rPr>
      <w:b/>
      <w:bCs/>
    </w:rPr>
  </w:style>
  <w:style w:type="character" w:customStyle="1" w:styleId="StyleStyle49ptBold5Char">
    <w:name w:val="Style Style4 + 9 pt Bold5 Char"/>
    <w:link w:val="StyleStyle49ptBold5"/>
    <w:rsid w:val="00814D99"/>
    <w:rPr>
      <w:rFonts w:ascii="Arial Narrow" w:hAnsi="Arial Narrow"/>
      <w:b/>
      <w:bCs/>
      <w:u w:val="single"/>
    </w:rPr>
  </w:style>
  <w:style w:type="character" w:customStyle="1" w:styleId="Style9ptBoldUnderline4">
    <w:name w:val="Style 9 pt Bold Underline4"/>
    <w:rsid w:val="00814D99"/>
    <w:rPr>
      <w:b/>
      <w:bCs/>
      <w:sz w:val="20"/>
      <w:u w:val="single"/>
    </w:rPr>
  </w:style>
  <w:style w:type="paragraph" w:customStyle="1" w:styleId="StyleStyle49pt7">
    <w:name w:val="Style Style4 + 9 pt7"/>
    <w:basedOn w:val="Style4"/>
    <w:link w:val="StyleStyle49pt7Char"/>
    <w:rsid w:val="00814D99"/>
    <w:pPr>
      <w:numPr>
        <w:numId w:val="0"/>
      </w:numPr>
    </w:pPr>
    <w:rPr>
      <w:sz w:val="20"/>
      <w:lang w:eastAsia="zh-CN"/>
    </w:rPr>
  </w:style>
  <w:style w:type="character" w:customStyle="1" w:styleId="StyleStyle49pt7Char">
    <w:name w:val="Style Style4 + 9 pt7 Char"/>
    <w:basedOn w:val="Style4Char"/>
    <w:link w:val="StyleStyle49pt7"/>
    <w:rsid w:val="00814D99"/>
    <w:rPr>
      <w:rFonts w:ascii="Arial Narrow" w:hAnsi="Arial Narrow"/>
      <w:sz w:val="20"/>
      <w:u w:val="single"/>
      <w:lang w:eastAsia="zh-CN"/>
    </w:rPr>
  </w:style>
  <w:style w:type="character" w:customStyle="1" w:styleId="titleblue14">
    <w:name w:val="titleblue14"/>
    <w:basedOn w:val="DefaultParagraphFont"/>
    <w:rsid w:val="00814D99"/>
  </w:style>
  <w:style w:type="paragraph" w:customStyle="1" w:styleId="FONT7">
    <w:name w:val="FONT 7"/>
    <w:qFormat/>
    <w:rsid w:val="00814D99"/>
    <w:rPr>
      <w:rFonts w:ascii="Times New Roman" w:eastAsia="SimSun" w:hAnsi="Times New Roman" w:cs="Arial"/>
      <w:bCs/>
      <w:iCs/>
      <w:sz w:val="14"/>
      <w:szCs w:val="28"/>
    </w:rPr>
  </w:style>
  <w:style w:type="paragraph" w:customStyle="1" w:styleId="StyleStyle49pt8">
    <w:name w:val="Style Style4 + 9 pt8"/>
    <w:basedOn w:val="Style4"/>
    <w:rsid w:val="00814D99"/>
    <w:pPr>
      <w:numPr>
        <w:numId w:val="0"/>
      </w:numPr>
    </w:pPr>
  </w:style>
  <w:style w:type="paragraph" w:customStyle="1" w:styleId="StyleHeading2Underline">
    <w:name w:val="Style Heading 2 + Underline"/>
    <w:basedOn w:val="Heading2"/>
    <w:link w:val="StyleHeading2UnderlineChar"/>
    <w:rsid w:val="00814D99"/>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814D99"/>
    <w:rPr>
      <w:rFonts w:ascii="Calibri" w:eastAsia="Times New Roman" w:hAnsi="Calibri" w:cs="Times New Roman"/>
      <w:b/>
      <w:bCs/>
      <w:szCs w:val="44"/>
      <w:u w:val="single"/>
    </w:rPr>
  </w:style>
  <w:style w:type="paragraph" w:customStyle="1" w:styleId="StyleCardText11ptUnderline">
    <w:name w:val="Style Card Text + 11 pt Underline"/>
    <w:link w:val="StyleCardText11ptUnderlineChar"/>
    <w:qFormat/>
    <w:rsid w:val="00814D99"/>
    <w:pPr>
      <w:spacing w:after="200" w:line="276" w:lineRule="auto"/>
    </w:pPr>
    <w:rPr>
      <w:rFonts w:eastAsia="Calibri"/>
      <w:sz w:val="22"/>
      <w:u w:val="single"/>
    </w:rPr>
  </w:style>
  <w:style w:type="character" w:customStyle="1" w:styleId="StyleCardText11ptUnderlineChar">
    <w:name w:val="Style Card Text + 11 pt Underline Char"/>
    <w:link w:val="StyleCardText11ptUnderline"/>
    <w:rsid w:val="00814D99"/>
    <w:rPr>
      <w:rFonts w:eastAsia="Calibri"/>
      <w:sz w:val="22"/>
      <w:u w:val="single"/>
    </w:rPr>
  </w:style>
  <w:style w:type="paragraph" w:customStyle="1" w:styleId="StyleCardText11ptBoldUnderline">
    <w:name w:val="Style Card Text + 11 pt Bold Underline"/>
    <w:link w:val="StyleCardText11ptBoldUnderlineChar"/>
    <w:rsid w:val="00814D99"/>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814D99"/>
    <w:rPr>
      <w:rFonts w:eastAsia="Calibri"/>
      <w:b/>
      <w:bCs/>
      <w:sz w:val="22"/>
      <w:u w:val="single"/>
    </w:rPr>
  </w:style>
  <w:style w:type="paragraph" w:customStyle="1" w:styleId="StyleStyle49ptBold6">
    <w:name w:val="Style Style4 + 9 pt Bold6"/>
    <w:basedOn w:val="Style4"/>
    <w:link w:val="StyleStyle49ptBold6Char"/>
    <w:rsid w:val="00814D99"/>
    <w:pPr>
      <w:numPr>
        <w:numId w:val="0"/>
      </w:numPr>
    </w:pPr>
    <w:rPr>
      <w:b/>
      <w:bCs/>
    </w:rPr>
  </w:style>
  <w:style w:type="character" w:customStyle="1" w:styleId="StyleStyle49ptBold6Char">
    <w:name w:val="Style Style4 + 9 pt Bold6 Char"/>
    <w:link w:val="StyleStyle49ptBold6"/>
    <w:rsid w:val="00814D99"/>
    <w:rPr>
      <w:rFonts w:ascii="Arial Narrow" w:hAnsi="Arial Narrow"/>
      <w:b/>
      <w:bCs/>
      <w:u w:val="single"/>
    </w:rPr>
  </w:style>
  <w:style w:type="paragraph" w:customStyle="1" w:styleId="StyleUnderlined11pt">
    <w:name w:val="Style Underlined + 11 pt"/>
    <w:link w:val="StyleUnderlined11ptChar"/>
    <w:qFormat/>
    <w:rsid w:val="00814D99"/>
    <w:pPr>
      <w:spacing w:after="200" w:line="276" w:lineRule="auto"/>
    </w:pPr>
    <w:rPr>
      <w:rFonts w:ascii="Georgia" w:eastAsia="Calibri" w:hAnsi="Georgia" w:cs="Calibri"/>
      <w:szCs w:val="20"/>
      <w:u w:val="single"/>
      <w:lang w:eastAsia="ja-JP"/>
    </w:rPr>
  </w:style>
  <w:style w:type="character" w:customStyle="1" w:styleId="StyleUnderlined11ptChar">
    <w:name w:val="Style Underlined + 11 pt Char"/>
    <w:basedOn w:val="DefaultParagraphFont"/>
    <w:link w:val="StyleUnderlined11pt"/>
    <w:rsid w:val="00814D99"/>
    <w:rPr>
      <w:rFonts w:ascii="Georgia" w:eastAsia="Calibri" w:hAnsi="Georgia" w:cs="Calibri"/>
      <w:szCs w:val="20"/>
      <w:u w:val="single"/>
      <w:lang w:eastAsia="ja-JP"/>
    </w:rPr>
  </w:style>
  <w:style w:type="paragraph" w:customStyle="1" w:styleId="StyleCircled11pt">
    <w:name w:val="Style Circled + 11 pt"/>
    <w:basedOn w:val="Circled"/>
    <w:link w:val="StyleCircled11ptChar"/>
    <w:qFormat/>
    <w:rsid w:val="00814D99"/>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814D99"/>
    <w:rPr>
      <w:rFonts w:eastAsia="Calibri"/>
      <w:b/>
      <w:bCs/>
      <w:u w:val="single"/>
    </w:rPr>
  </w:style>
  <w:style w:type="paragraph" w:customStyle="1" w:styleId="StyleCircled11ptBorderSinglesolidlineAuto05pt">
    <w:name w:val="Style Circled + 11 pt Border: : (Single solid line Auto  0.5 pt ..."/>
    <w:basedOn w:val="Circled"/>
    <w:link w:val="StyleCircled11ptBorderSinglesolidlineAuto05ptChar"/>
    <w:rsid w:val="00814D99"/>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814D99"/>
    <w:rPr>
      <w:rFonts w:eastAsia="Calibri"/>
      <w:b/>
      <w:bCs/>
      <w:u w:val="single"/>
      <w:bdr w:val="single" w:sz="4" w:space="0" w:color="auto"/>
    </w:rPr>
  </w:style>
  <w:style w:type="paragraph" w:customStyle="1" w:styleId="StyleMinimizedText11pt1">
    <w:name w:val="Style Minimized Text + 11 pt1"/>
    <w:basedOn w:val="MinimizedText"/>
    <w:link w:val="StyleMinimizedText11pt1Char"/>
    <w:qFormat/>
    <w:rsid w:val="00814D99"/>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814D99"/>
    <w:rPr>
      <w:rFonts w:ascii="Times New Roman" w:eastAsia="Calibri" w:hAnsi="Times New Roman" w:cs="Times New Roman"/>
      <w:sz w:val="16"/>
      <w:szCs w:val="22"/>
    </w:rPr>
  </w:style>
  <w:style w:type="paragraph" w:customStyle="1" w:styleId="Underlinestyle1">
    <w:name w:val="Underline style"/>
    <w:basedOn w:val="Normal"/>
    <w:qFormat/>
    <w:rsid w:val="00814D99"/>
    <w:pPr>
      <w:spacing w:after="0" w:line="240" w:lineRule="auto"/>
    </w:pPr>
    <w:rPr>
      <w:rFonts w:eastAsia="Calibri"/>
      <w:u w:val="single"/>
    </w:rPr>
  </w:style>
  <w:style w:type="character" w:customStyle="1" w:styleId="Style11ptUnderline3">
    <w:name w:val="Style 11 pt Underline3"/>
    <w:rsid w:val="00814D99"/>
    <w:rPr>
      <w:sz w:val="20"/>
      <w:u w:val="single"/>
    </w:rPr>
  </w:style>
  <w:style w:type="character" w:customStyle="1" w:styleId="StyleUnderlineCharChar9pt3">
    <w:name w:val="Style Underline Char Char + 9 pt3"/>
    <w:basedOn w:val="DefaultParagraphFont"/>
    <w:rsid w:val="00814D99"/>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814D99"/>
    <w:rPr>
      <w:sz w:val="20"/>
      <w:u w:val="single"/>
    </w:rPr>
  </w:style>
  <w:style w:type="character" w:customStyle="1" w:styleId="Style9ptUnderline11">
    <w:name w:val="Style 9 pt Underline11"/>
    <w:rsid w:val="00814D99"/>
    <w:rPr>
      <w:sz w:val="20"/>
      <w:u w:val="single"/>
    </w:rPr>
  </w:style>
  <w:style w:type="character" w:customStyle="1" w:styleId="Style9ptBoldUnderline5">
    <w:name w:val="Style 9 pt Bold Underline5"/>
    <w:rsid w:val="00814D99"/>
    <w:rPr>
      <w:b/>
      <w:bCs/>
      <w:sz w:val="20"/>
      <w:u w:val="single"/>
    </w:rPr>
  </w:style>
  <w:style w:type="character" w:customStyle="1" w:styleId="UnderlineChar2CharChar">
    <w:name w:val="Underline Char2 Char Char"/>
    <w:rsid w:val="00814D99"/>
    <w:rPr>
      <w:szCs w:val="24"/>
      <w:u w:val="single"/>
      <w:lang w:val="en-US" w:eastAsia="en-US" w:bidi="ar-SA"/>
    </w:rPr>
  </w:style>
  <w:style w:type="character" w:customStyle="1" w:styleId="BoldandUnderlineChar2CharCharChar">
    <w:name w:val="Bold and Underline Char2 Char Char Char"/>
    <w:link w:val="BoldandUnderlineChar2CharChar"/>
    <w:rsid w:val="00814D99"/>
    <w:rPr>
      <w:b/>
      <w:u w:val="single"/>
    </w:rPr>
  </w:style>
  <w:style w:type="paragraph" w:customStyle="1" w:styleId="textboldChar">
    <w:name w:val="text bold Char"/>
    <w:basedOn w:val="Normal"/>
    <w:link w:val="textboldCharChar"/>
    <w:rsid w:val="00814D99"/>
    <w:pPr>
      <w:spacing w:after="0" w:line="240" w:lineRule="auto"/>
      <w:ind w:left="720"/>
    </w:pPr>
    <w:rPr>
      <w:rFonts w:eastAsia="Calibri"/>
      <w:b/>
      <w:sz w:val="24"/>
      <w:u w:val="thick"/>
    </w:rPr>
  </w:style>
  <w:style w:type="character" w:customStyle="1" w:styleId="textboldCharChar">
    <w:name w:val="text bold Char Char"/>
    <w:link w:val="textboldChar"/>
    <w:rsid w:val="00814D99"/>
    <w:rPr>
      <w:rFonts w:ascii="Calibri" w:eastAsia="Calibri" w:hAnsi="Calibri"/>
      <w:b/>
      <w:u w:val="thick"/>
    </w:rPr>
  </w:style>
  <w:style w:type="character" w:customStyle="1" w:styleId="snapnoshots">
    <w:name w:val="snap_noshots"/>
    <w:basedOn w:val="DefaultParagraphFont"/>
    <w:rsid w:val="00814D99"/>
  </w:style>
  <w:style w:type="character" w:customStyle="1" w:styleId="cnbcsbhdcomp">
    <w:name w:val="cnbc_sbhd_comp"/>
    <w:rsid w:val="00814D99"/>
  </w:style>
  <w:style w:type="character" w:customStyle="1" w:styleId="blox-headline">
    <w:name w:val="blox-headline"/>
    <w:rsid w:val="00814D99"/>
  </w:style>
  <w:style w:type="character" w:customStyle="1" w:styleId="Heading2CharCharCharCharCharChar1CharChar">
    <w:name w:val="Heading 2 Char Char Char Char Char Char1 Char Char"/>
    <w:basedOn w:val="DefaultParagraphFont"/>
    <w:uiPriority w:val="99"/>
    <w:rsid w:val="00814D99"/>
    <w:rPr>
      <w:rFonts w:cs="Arial"/>
      <w:b/>
      <w:bCs/>
      <w:iCs/>
      <w:sz w:val="28"/>
      <w:lang w:val="en-US" w:eastAsia="en-US"/>
    </w:rPr>
  </w:style>
  <w:style w:type="character" w:customStyle="1" w:styleId="postsubtitle">
    <w:name w:val="post_subtitle"/>
    <w:basedOn w:val="DefaultParagraphFont"/>
    <w:rsid w:val="00814D99"/>
  </w:style>
  <w:style w:type="character" w:customStyle="1" w:styleId="NoterefInText">
    <w:name w:val="_NoterefInText"/>
    <w:uiPriority w:val="99"/>
    <w:rsid w:val="00814D99"/>
    <w:rPr>
      <w:rFonts w:cs="New Baskerville"/>
      <w:color w:val="000000"/>
    </w:rPr>
  </w:style>
  <w:style w:type="character" w:customStyle="1" w:styleId="postauthor">
    <w:name w:val="postauthor"/>
    <w:basedOn w:val="DefaultParagraphFont"/>
    <w:rsid w:val="00814D99"/>
  </w:style>
  <w:style w:type="paragraph" w:customStyle="1" w:styleId="notes-source-hasnotes">
    <w:name w:val="notes-source-hasnotes"/>
    <w:basedOn w:val="Normal"/>
    <w:qFormat/>
    <w:rsid w:val="00814D99"/>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814D99"/>
  </w:style>
  <w:style w:type="character" w:customStyle="1" w:styleId="thirdparty-logo">
    <w:name w:val="thirdparty-logo"/>
    <w:basedOn w:val="DefaultParagraphFont"/>
    <w:rsid w:val="00814D99"/>
  </w:style>
  <w:style w:type="paragraph" w:customStyle="1" w:styleId="articlemeta">
    <w:name w:val="articlemeta"/>
    <w:basedOn w:val="Normal"/>
    <w:qFormat/>
    <w:rsid w:val="00814D99"/>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814D99"/>
  </w:style>
  <w:style w:type="character" w:customStyle="1" w:styleId="print-footnote">
    <w:name w:val="print-footnote"/>
    <w:basedOn w:val="DefaultParagraphFont"/>
    <w:rsid w:val="00814D99"/>
  </w:style>
  <w:style w:type="character" w:customStyle="1" w:styleId="datestring">
    <w:name w:val="datestring"/>
    <w:basedOn w:val="DefaultParagraphFont"/>
    <w:rsid w:val="00814D99"/>
  </w:style>
  <w:style w:type="paragraph" w:customStyle="1" w:styleId="left">
    <w:name w:val="left"/>
    <w:basedOn w:val="Normal"/>
    <w:qFormat/>
    <w:rsid w:val="00814D99"/>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814D99"/>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814D99"/>
  </w:style>
  <w:style w:type="paragraph" w:customStyle="1" w:styleId="creditpostedmodified">
    <w:name w:val="credit_posted_modified"/>
    <w:basedOn w:val="Normal"/>
    <w:qFormat/>
    <w:rsid w:val="00814D99"/>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814D99"/>
  </w:style>
  <w:style w:type="character" w:customStyle="1" w:styleId="grd">
    <w:name w:val="grd"/>
    <w:basedOn w:val="DefaultParagraphFont"/>
    <w:rsid w:val="00814D99"/>
  </w:style>
  <w:style w:type="paragraph" w:customStyle="1" w:styleId="hs-text-container">
    <w:name w:val="hs-text-container"/>
    <w:basedOn w:val="Normal"/>
    <w:qFormat/>
    <w:rsid w:val="00814D99"/>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814D99"/>
  </w:style>
  <w:style w:type="character" w:customStyle="1" w:styleId="article-author-name">
    <w:name w:val="article-author-name"/>
    <w:basedOn w:val="DefaultParagraphFont"/>
    <w:rsid w:val="00814D99"/>
  </w:style>
  <w:style w:type="character" w:customStyle="1" w:styleId="bioexcerpt">
    <w:name w:val="bio_excerpt"/>
    <w:basedOn w:val="DefaultParagraphFont"/>
    <w:rsid w:val="00814D99"/>
  </w:style>
  <w:style w:type="character" w:customStyle="1" w:styleId="commentcount">
    <w:name w:val="comment_count"/>
    <w:basedOn w:val="DefaultParagraphFont"/>
    <w:rsid w:val="00814D99"/>
  </w:style>
  <w:style w:type="character" w:customStyle="1" w:styleId="searchtermshighlighted">
    <w:name w:val="searchtermshighlighted"/>
    <w:basedOn w:val="DefaultParagraphFont"/>
    <w:rsid w:val="00814D99"/>
  </w:style>
  <w:style w:type="character" w:customStyle="1" w:styleId="contributornametrigger">
    <w:name w:val="contributornametrigger"/>
    <w:basedOn w:val="DefaultParagraphFont"/>
    <w:rsid w:val="00814D99"/>
  </w:style>
  <w:style w:type="character" w:customStyle="1" w:styleId="bylinepipe">
    <w:name w:val="bylinepipe"/>
    <w:basedOn w:val="DefaultParagraphFont"/>
    <w:rsid w:val="00814D99"/>
  </w:style>
  <w:style w:type="character" w:customStyle="1" w:styleId="lucenesearchresulturlb">
    <w:name w:val="lucene_search_result_url_b"/>
    <w:basedOn w:val="DefaultParagraphFont"/>
    <w:rsid w:val="00814D99"/>
  </w:style>
  <w:style w:type="character" w:customStyle="1" w:styleId="faculty-title">
    <w:name w:val="faculty-title"/>
    <w:basedOn w:val="DefaultParagraphFont"/>
    <w:rsid w:val="00814D99"/>
  </w:style>
  <w:style w:type="character" w:customStyle="1" w:styleId="issue">
    <w:name w:val="issue"/>
    <w:basedOn w:val="DefaultParagraphFont"/>
    <w:rsid w:val="00814D99"/>
  </w:style>
  <w:style w:type="character" w:customStyle="1" w:styleId="pages">
    <w:name w:val="pages"/>
    <w:basedOn w:val="DefaultParagraphFont"/>
    <w:rsid w:val="00814D99"/>
  </w:style>
  <w:style w:type="character" w:customStyle="1" w:styleId="person">
    <w:name w:val="person"/>
    <w:basedOn w:val="DefaultParagraphFont"/>
    <w:rsid w:val="00814D99"/>
  </w:style>
  <w:style w:type="character" w:customStyle="1" w:styleId="corresponding">
    <w:name w:val="corresponding"/>
    <w:basedOn w:val="DefaultParagraphFont"/>
    <w:rsid w:val="00814D99"/>
  </w:style>
  <w:style w:type="paragraph" w:customStyle="1" w:styleId="entry-meta">
    <w:name w:val="entry-meta"/>
    <w:basedOn w:val="Normal"/>
    <w:qFormat/>
    <w:rsid w:val="00814D99"/>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814D99"/>
  </w:style>
  <w:style w:type="character" w:customStyle="1" w:styleId="post-category">
    <w:name w:val="post-category"/>
    <w:basedOn w:val="DefaultParagraphFont"/>
    <w:rsid w:val="00814D99"/>
  </w:style>
  <w:style w:type="paragraph" w:customStyle="1" w:styleId="articledetails">
    <w:name w:val="articledetails"/>
    <w:basedOn w:val="Normal"/>
    <w:qFormat/>
    <w:rsid w:val="00814D99"/>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814D99"/>
  </w:style>
  <w:style w:type="paragraph" w:customStyle="1" w:styleId="aff">
    <w:name w:val="aff"/>
    <w:basedOn w:val="Normal"/>
    <w:qFormat/>
    <w:rsid w:val="00814D99"/>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814D99"/>
  </w:style>
  <w:style w:type="character" w:customStyle="1" w:styleId="entry-author-name">
    <w:name w:val="entry-author-name"/>
    <w:basedOn w:val="DefaultParagraphFont"/>
    <w:rsid w:val="00814D99"/>
  </w:style>
  <w:style w:type="character" w:customStyle="1" w:styleId="contrib-degrees">
    <w:name w:val="contrib-degrees"/>
    <w:basedOn w:val="DefaultParagraphFont"/>
    <w:rsid w:val="00814D99"/>
  </w:style>
  <w:style w:type="character" w:customStyle="1" w:styleId="contrib-on-behalf-of">
    <w:name w:val="contrib-on-behalf-of"/>
    <w:basedOn w:val="DefaultParagraphFont"/>
    <w:rsid w:val="00814D99"/>
  </w:style>
  <w:style w:type="character" w:customStyle="1" w:styleId="pubtime">
    <w:name w:val="pubtime"/>
    <w:basedOn w:val="DefaultParagraphFont"/>
    <w:rsid w:val="00814D99"/>
  </w:style>
  <w:style w:type="character" w:customStyle="1" w:styleId="fbcommentscount">
    <w:name w:val="fb_comments_count"/>
    <w:basedOn w:val="DefaultParagraphFont"/>
    <w:rsid w:val="00814D99"/>
  </w:style>
  <w:style w:type="character" w:customStyle="1" w:styleId="stsharethiscustom">
    <w:name w:val="st_sharethis_custom"/>
    <w:basedOn w:val="DefaultParagraphFont"/>
    <w:rsid w:val="00814D99"/>
  </w:style>
  <w:style w:type="paragraph" w:customStyle="1" w:styleId="permalinkable">
    <w:name w:val="permalinkable"/>
    <w:basedOn w:val="Normal"/>
    <w:qFormat/>
    <w:rsid w:val="00814D99"/>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814D99"/>
  </w:style>
  <w:style w:type="character" w:customStyle="1" w:styleId="articleauthor0">
    <w:name w:val="article_author"/>
    <w:basedOn w:val="DefaultParagraphFont"/>
    <w:rsid w:val="00814D99"/>
  </w:style>
  <w:style w:type="character" w:customStyle="1" w:styleId="articleissue">
    <w:name w:val="article_issue"/>
    <w:basedOn w:val="DefaultParagraphFont"/>
    <w:rsid w:val="00814D99"/>
  </w:style>
  <w:style w:type="character" w:customStyle="1" w:styleId="a-size-large">
    <w:name w:val="a-size-large"/>
    <w:basedOn w:val="DefaultParagraphFont"/>
    <w:rsid w:val="00814D99"/>
  </w:style>
  <w:style w:type="character" w:customStyle="1" w:styleId="a-size-medium">
    <w:name w:val="a-size-medium"/>
    <w:basedOn w:val="DefaultParagraphFont"/>
    <w:rsid w:val="00814D99"/>
  </w:style>
  <w:style w:type="character" w:customStyle="1" w:styleId="contribution">
    <w:name w:val="contribution"/>
    <w:basedOn w:val="DefaultParagraphFont"/>
    <w:rsid w:val="00814D99"/>
  </w:style>
  <w:style w:type="character" w:customStyle="1" w:styleId="a-color-secondary">
    <w:name w:val="a-color-secondary"/>
    <w:basedOn w:val="DefaultParagraphFont"/>
    <w:rsid w:val="00814D99"/>
  </w:style>
  <w:style w:type="paragraph" w:customStyle="1" w:styleId="sbyline">
    <w:name w:val="sbyline"/>
    <w:basedOn w:val="Normal"/>
    <w:qFormat/>
    <w:rsid w:val="00814D99"/>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814D99"/>
  </w:style>
  <w:style w:type="character" w:customStyle="1" w:styleId="ui-staffline">
    <w:name w:val="ui-staffline"/>
    <w:basedOn w:val="DefaultParagraphFont"/>
    <w:rsid w:val="00814D99"/>
  </w:style>
  <w:style w:type="paragraph" w:customStyle="1" w:styleId="promotion-tag-p">
    <w:name w:val="promotion-tag-p"/>
    <w:basedOn w:val="Normal"/>
    <w:qFormat/>
    <w:rsid w:val="00814D99"/>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814D99"/>
  </w:style>
  <w:style w:type="character" w:customStyle="1" w:styleId="specialissuelabel">
    <w:name w:val="specialissuelabel"/>
    <w:basedOn w:val="DefaultParagraphFont"/>
    <w:rsid w:val="00814D99"/>
  </w:style>
  <w:style w:type="character" w:customStyle="1" w:styleId="wp-smiley">
    <w:name w:val="wp-smiley"/>
    <w:basedOn w:val="DefaultParagraphFont"/>
    <w:rsid w:val="00814D99"/>
  </w:style>
  <w:style w:type="character" w:customStyle="1" w:styleId="artjournal">
    <w:name w:val="art_journal"/>
    <w:basedOn w:val="DefaultParagraphFont"/>
    <w:rsid w:val="00814D99"/>
  </w:style>
  <w:style w:type="character" w:customStyle="1" w:styleId="artdatevolumeissuepart">
    <w:name w:val="art_datevolumeissuepart"/>
    <w:basedOn w:val="DefaultParagraphFont"/>
    <w:rsid w:val="00814D99"/>
  </w:style>
  <w:style w:type="character" w:customStyle="1" w:styleId="artpages">
    <w:name w:val="art_pages"/>
    <w:basedOn w:val="DefaultParagraphFont"/>
    <w:rsid w:val="00814D99"/>
  </w:style>
  <w:style w:type="paragraph" w:customStyle="1" w:styleId="lede">
    <w:name w:val="lede"/>
    <w:basedOn w:val="Normal"/>
    <w:qFormat/>
    <w:rsid w:val="00814D99"/>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814D99"/>
  </w:style>
  <w:style w:type="character" w:customStyle="1" w:styleId="degree">
    <w:name w:val="degree"/>
    <w:basedOn w:val="DefaultParagraphFont"/>
    <w:rsid w:val="00814D99"/>
  </w:style>
  <w:style w:type="character" w:customStyle="1" w:styleId="major">
    <w:name w:val="major"/>
    <w:basedOn w:val="DefaultParagraphFont"/>
    <w:rsid w:val="00814D99"/>
  </w:style>
  <w:style w:type="character" w:customStyle="1" w:styleId="views">
    <w:name w:val="views"/>
    <w:basedOn w:val="DefaultParagraphFont"/>
    <w:rsid w:val="00814D99"/>
  </w:style>
  <w:style w:type="character" w:customStyle="1" w:styleId="stmainservices">
    <w:name w:val="stmainservices"/>
    <w:basedOn w:val="DefaultParagraphFont"/>
    <w:rsid w:val="00814D99"/>
  </w:style>
  <w:style w:type="character" w:customStyle="1" w:styleId="stbubblehcount">
    <w:name w:val="stbubble_hcount"/>
    <w:basedOn w:val="DefaultParagraphFont"/>
    <w:rsid w:val="00814D99"/>
  </w:style>
  <w:style w:type="paragraph" w:customStyle="1" w:styleId="Document">
    <w:name w:val="_Document"/>
    <w:basedOn w:val="Default"/>
    <w:next w:val="Default"/>
    <w:uiPriority w:val="99"/>
    <w:qFormat/>
    <w:rsid w:val="00814D99"/>
    <w:rPr>
      <w:rFonts w:ascii="New Baskerville" w:eastAsiaTheme="minorEastAsia" w:hAnsi="New Baskerville"/>
      <w:color w:val="auto"/>
    </w:rPr>
  </w:style>
  <w:style w:type="paragraph" w:customStyle="1" w:styleId="SubHead1">
    <w:name w:val="_SubHead1"/>
    <w:basedOn w:val="Default"/>
    <w:next w:val="Default"/>
    <w:uiPriority w:val="99"/>
    <w:qFormat/>
    <w:rsid w:val="00814D99"/>
    <w:rPr>
      <w:rFonts w:ascii="New Baskerville" w:eastAsiaTheme="minorEastAsia" w:hAnsi="New Baskerville"/>
      <w:color w:val="auto"/>
    </w:rPr>
  </w:style>
  <w:style w:type="paragraph" w:customStyle="1" w:styleId="SubHead2">
    <w:name w:val="_SubHead2"/>
    <w:basedOn w:val="Default"/>
    <w:next w:val="Default"/>
    <w:uiPriority w:val="99"/>
    <w:qFormat/>
    <w:rsid w:val="00814D99"/>
    <w:rPr>
      <w:rFonts w:ascii="New Baskerville" w:eastAsiaTheme="minorEastAsia" w:hAnsi="New Baskerville"/>
      <w:color w:val="auto"/>
    </w:rPr>
  </w:style>
  <w:style w:type="paragraph" w:customStyle="1" w:styleId="collapsed-hide">
    <w:name w:val="collapsed-hide"/>
    <w:basedOn w:val="Normal"/>
    <w:qFormat/>
    <w:rsid w:val="00814D99"/>
    <w:pPr>
      <w:spacing w:before="100" w:beforeAutospacing="1" w:after="100" w:afterAutospacing="1" w:line="240" w:lineRule="auto"/>
    </w:pPr>
    <w:rPr>
      <w:rFonts w:ascii="Times" w:hAnsi="Times"/>
      <w:sz w:val="20"/>
      <w:szCs w:val="20"/>
    </w:rPr>
  </w:style>
  <w:style w:type="paragraph" w:customStyle="1" w:styleId="odd">
    <w:name w:val="odd"/>
    <w:basedOn w:val="Normal"/>
    <w:qFormat/>
    <w:rsid w:val="00814D99"/>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814D99"/>
  </w:style>
  <w:style w:type="character" w:customStyle="1" w:styleId="tolocaltime">
    <w:name w:val="tolocaltime"/>
    <w:basedOn w:val="DefaultParagraphFont"/>
    <w:rsid w:val="00814D99"/>
  </w:style>
  <w:style w:type="character" w:customStyle="1" w:styleId="pb-byline">
    <w:name w:val="pb-byline"/>
    <w:basedOn w:val="DefaultParagraphFont"/>
    <w:rsid w:val="00814D99"/>
  </w:style>
  <w:style w:type="character" w:customStyle="1" w:styleId="pb-timestamp">
    <w:name w:val="pb-timestamp"/>
    <w:basedOn w:val="DefaultParagraphFont"/>
    <w:rsid w:val="00814D99"/>
  </w:style>
  <w:style w:type="character" w:customStyle="1" w:styleId="posted-on">
    <w:name w:val="posted-on"/>
    <w:basedOn w:val="DefaultParagraphFont"/>
    <w:rsid w:val="00814D99"/>
  </w:style>
  <w:style w:type="character" w:customStyle="1" w:styleId="even">
    <w:name w:val="even"/>
    <w:basedOn w:val="DefaultParagraphFont"/>
    <w:rsid w:val="00814D99"/>
  </w:style>
  <w:style w:type="character" w:customStyle="1" w:styleId="foreground">
    <w:name w:val="foreground"/>
    <w:basedOn w:val="DefaultParagraphFont"/>
    <w:rsid w:val="00814D99"/>
  </w:style>
  <w:style w:type="paragraph" w:customStyle="1" w:styleId="volissue">
    <w:name w:val="volissue"/>
    <w:basedOn w:val="Normal"/>
    <w:qFormat/>
    <w:rsid w:val="00814D99"/>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814D99"/>
  </w:style>
  <w:style w:type="character" w:customStyle="1" w:styleId="articledate">
    <w:name w:val="articledate"/>
    <w:basedOn w:val="DefaultParagraphFont"/>
    <w:rsid w:val="00814D99"/>
  </w:style>
  <w:style w:type="character" w:customStyle="1" w:styleId="post-byline">
    <w:name w:val="post-byline"/>
    <w:basedOn w:val="DefaultParagraphFont"/>
    <w:rsid w:val="00814D99"/>
  </w:style>
  <w:style w:type="character" w:customStyle="1" w:styleId="upper">
    <w:name w:val="upper"/>
    <w:basedOn w:val="DefaultParagraphFont"/>
    <w:rsid w:val="00814D99"/>
  </w:style>
  <w:style w:type="character" w:customStyle="1" w:styleId="metadate">
    <w:name w:val="meta_date"/>
    <w:basedOn w:val="DefaultParagraphFont"/>
    <w:rsid w:val="00814D99"/>
  </w:style>
  <w:style w:type="character" w:customStyle="1" w:styleId="fa">
    <w:name w:val="fa"/>
    <w:basedOn w:val="DefaultParagraphFont"/>
    <w:rsid w:val="00814D99"/>
  </w:style>
  <w:style w:type="character" w:customStyle="1" w:styleId="longname">
    <w:name w:val="longname"/>
    <w:basedOn w:val="DefaultParagraphFont"/>
    <w:rsid w:val="00814D99"/>
  </w:style>
  <w:style w:type="character" w:customStyle="1" w:styleId="echocontainer">
    <w:name w:val="echo_container"/>
    <w:basedOn w:val="DefaultParagraphFont"/>
    <w:rsid w:val="00814D99"/>
  </w:style>
  <w:style w:type="character" w:customStyle="1" w:styleId="comment-display">
    <w:name w:val="comment-display"/>
    <w:basedOn w:val="DefaultParagraphFont"/>
    <w:rsid w:val="00814D99"/>
  </w:style>
  <w:style w:type="paragraph" w:customStyle="1" w:styleId="comment-count-label">
    <w:name w:val="comment-count-label"/>
    <w:basedOn w:val="Normal"/>
    <w:rsid w:val="00814D99"/>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814D99"/>
  </w:style>
  <w:style w:type="character" w:customStyle="1" w:styleId="discussion-policy">
    <w:name w:val="discussion-policy"/>
    <w:basedOn w:val="DefaultParagraphFont"/>
    <w:rsid w:val="00814D99"/>
  </w:style>
  <w:style w:type="character" w:customStyle="1" w:styleId="echo-apps-conversations-streamcaption">
    <w:name w:val="echo-apps-conversations-streamcaption"/>
    <w:basedOn w:val="DefaultParagraphFont"/>
    <w:rsid w:val="00814D99"/>
  </w:style>
  <w:style w:type="character" w:customStyle="1" w:styleId="echo-streamserver-controls-stream-item-text">
    <w:name w:val="echo-streamserver-controls-stream-item-text"/>
    <w:basedOn w:val="DefaultParagraphFont"/>
    <w:rsid w:val="00814D99"/>
  </w:style>
  <w:style w:type="character" w:customStyle="1" w:styleId="echo-streamserver-controls-facepile-more">
    <w:name w:val="echo-streamserver-controls-facepile-more"/>
    <w:basedOn w:val="DefaultParagraphFont"/>
    <w:rsid w:val="00814D99"/>
  </w:style>
  <w:style w:type="character" w:customStyle="1" w:styleId="echo-primaryfont">
    <w:name w:val="echo-primaryfont"/>
    <w:basedOn w:val="DefaultParagraphFont"/>
    <w:rsid w:val="00814D99"/>
  </w:style>
  <w:style w:type="character" w:customStyle="1" w:styleId="section">
    <w:name w:val="section"/>
    <w:basedOn w:val="DefaultParagraphFont"/>
    <w:rsid w:val="00814D99"/>
  </w:style>
  <w:style w:type="character" w:customStyle="1" w:styleId="wpsr-txt-headline">
    <w:name w:val="wpsr-txt-headline"/>
    <w:basedOn w:val="DefaultParagraphFont"/>
    <w:rsid w:val="00814D99"/>
  </w:style>
  <w:style w:type="character" w:customStyle="1" w:styleId="asset-metabar-author">
    <w:name w:val="asset-metabar-author"/>
    <w:basedOn w:val="DefaultParagraphFont"/>
    <w:rsid w:val="00814D99"/>
  </w:style>
  <w:style w:type="character" w:customStyle="1" w:styleId="asset-metabar-time">
    <w:name w:val="asset-metabar-time"/>
    <w:basedOn w:val="DefaultParagraphFont"/>
    <w:rsid w:val="00814D99"/>
  </w:style>
  <w:style w:type="character" w:customStyle="1" w:styleId="eza-dateline">
    <w:name w:val="eza-dateline"/>
    <w:basedOn w:val="DefaultParagraphFont"/>
    <w:rsid w:val="00814D99"/>
  </w:style>
  <w:style w:type="character" w:customStyle="1" w:styleId="eza-authors">
    <w:name w:val="eza-authors"/>
    <w:basedOn w:val="DefaultParagraphFont"/>
    <w:rsid w:val="00814D99"/>
  </w:style>
  <w:style w:type="character" w:customStyle="1" w:styleId="csmstaff">
    <w:name w:val="csm_staff"/>
    <w:basedOn w:val="DefaultParagraphFont"/>
    <w:rsid w:val="00814D99"/>
  </w:style>
  <w:style w:type="paragraph" w:customStyle="1" w:styleId="mol-para-with-font">
    <w:name w:val="mol-para-with-font"/>
    <w:basedOn w:val="Normal"/>
    <w:rsid w:val="00814D99"/>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814D99"/>
  </w:style>
  <w:style w:type="character" w:customStyle="1" w:styleId="byline-text">
    <w:name w:val="byline-text"/>
    <w:basedOn w:val="DefaultParagraphFont"/>
    <w:rsid w:val="00814D99"/>
  </w:style>
  <w:style w:type="character" w:customStyle="1" w:styleId="itemauthor">
    <w:name w:val="itemauthor"/>
    <w:basedOn w:val="DefaultParagraphFont"/>
    <w:rsid w:val="00814D99"/>
  </w:style>
  <w:style w:type="character" w:customStyle="1" w:styleId="itemdatecreated">
    <w:name w:val="itemdatecreated"/>
    <w:basedOn w:val="DefaultParagraphFont"/>
    <w:rsid w:val="00814D99"/>
  </w:style>
  <w:style w:type="character" w:customStyle="1" w:styleId="slug-metadata-note">
    <w:name w:val="slug-metadata-note"/>
    <w:basedOn w:val="DefaultParagraphFont"/>
    <w:rsid w:val="00814D99"/>
  </w:style>
  <w:style w:type="character" w:customStyle="1" w:styleId="drop-capped">
    <w:name w:val="drop-capped"/>
    <w:basedOn w:val="DefaultParagraphFont"/>
    <w:rsid w:val="00814D99"/>
  </w:style>
  <w:style w:type="paragraph" w:customStyle="1" w:styleId="articleopinion-standfirst">
    <w:name w:val="articleopinion-standfirst"/>
    <w:basedOn w:val="Normal"/>
    <w:rsid w:val="00814D99"/>
    <w:pPr>
      <w:spacing w:before="100" w:beforeAutospacing="1" w:after="100" w:afterAutospacing="1" w:line="240" w:lineRule="auto"/>
    </w:pPr>
    <w:rPr>
      <w:rFonts w:ascii="Times" w:hAnsi="Times"/>
      <w:sz w:val="20"/>
      <w:szCs w:val="20"/>
    </w:rPr>
  </w:style>
  <w:style w:type="paragraph" w:customStyle="1" w:styleId="snippet">
    <w:name w:val="snippet"/>
    <w:basedOn w:val="Normal"/>
    <w:rsid w:val="00814D99"/>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814D99"/>
  </w:style>
  <w:style w:type="character" w:customStyle="1" w:styleId="view-count">
    <w:name w:val="view-count"/>
    <w:basedOn w:val="DefaultParagraphFont"/>
    <w:rsid w:val="00814D99"/>
  </w:style>
  <w:style w:type="character" w:customStyle="1" w:styleId="rupee">
    <w:name w:val="rupee"/>
    <w:basedOn w:val="DefaultParagraphFont"/>
    <w:rsid w:val="00814D99"/>
  </w:style>
  <w:style w:type="character" w:customStyle="1" w:styleId="grey1">
    <w:name w:val="grey1"/>
    <w:basedOn w:val="DefaultParagraphFont"/>
    <w:rsid w:val="00814D99"/>
  </w:style>
  <w:style w:type="paragraph" w:customStyle="1" w:styleId="Pa13">
    <w:name w:val="Pa13"/>
    <w:basedOn w:val="Default"/>
    <w:next w:val="Default"/>
    <w:uiPriority w:val="99"/>
    <w:rsid w:val="00814D99"/>
    <w:pPr>
      <w:spacing w:line="201" w:lineRule="atLeast"/>
    </w:pPr>
    <w:rPr>
      <w:rFonts w:eastAsiaTheme="minorEastAsia"/>
      <w:color w:val="auto"/>
    </w:rPr>
  </w:style>
  <w:style w:type="paragraph" w:customStyle="1" w:styleId="Pa14">
    <w:name w:val="Pa14"/>
    <w:basedOn w:val="Default"/>
    <w:next w:val="Default"/>
    <w:uiPriority w:val="99"/>
    <w:qFormat/>
    <w:rsid w:val="00814D99"/>
    <w:pPr>
      <w:spacing w:line="241" w:lineRule="atLeast"/>
    </w:pPr>
    <w:rPr>
      <w:rFonts w:eastAsiaTheme="minorEastAsia"/>
      <w:color w:val="auto"/>
    </w:rPr>
  </w:style>
  <w:style w:type="paragraph" w:customStyle="1" w:styleId="Pa9">
    <w:name w:val="Pa9"/>
    <w:basedOn w:val="Default"/>
    <w:next w:val="Default"/>
    <w:uiPriority w:val="99"/>
    <w:rsid w:val="00814D99"/>
    <w:pPr>
      <w:spacing w:line="241" w:lineRule="atLeast"/>
    </w:pPr>
    <w:rPr>
      <w:rFonts w:ascii="Gill Sans" w:eastAsiaTheme="minorEastAsia" w:hAnsi="Gill Sans"/>
      <w:color w:val="auto"/>
    </w:rPr>
  </w:style>
  <w:style w:type="character" w:customStyle="1" w:styleId="bureau">
    <w:name w:val="bureau"/>
    <w:basedOn w:val="DefaultParagraphFont"/>
    <w:rsid w:val="00814D99"/>
  </w:style>
  <w:style w:type="character" w:customStyle="1" w:styleId="reporttitle">
    <w:name w:val="report_title"/>
    <w:basedOn w:val="DefaultParagraphFont"/>
    <w:rsid w:val="00814D99"/>
  </w:style>
  <w:style w:type="character" w:customStyle="1" w:styleId="documenttype-longreleases">
    <w:name w:val="document_type_-_long_releases"/>
    <w:basedOn w:val="DefaultParagraphFont"/>
    <w:rsid w:val="00814D99"/>
  </w:style>
  <w:style w:type="character" w:customStyle="1" w:styleId="alt-date">
    <w:name w:val="alt-date"/>
    <w:basedOn w:val="DefaultParagraphFont"/>
    <w:rsid w:val="00814D99"/>
  </w:style>
  <w:style w:type="character" w:customStyle="1" w:styleId="entry-byline">
    <w:name w:val="entry-byline"/>
    <w:basedOn w:val="DefaultParagraphFont"/>
    <w:rsid w:val="00814D99"/>
  </w:style>
  <w:style w:type="character" w:customStyle="1" w:styleId="taglinecontrib">
    <w:name w:val="tagline_contrib"/>
    <w:basedOn w:val="DefaultParagraphFont"/>
    <w:rsid w:val="00814D99"/>
  </w:style>
  <w:style w:type="character" w:customStyle="1" w:styleId="articledate0">
    <w:name w:val="article_date"/>
    <w:basedOn w:val="DefaultParagraphFont"/>
    <w:rsid w:val="00814D99"/>
  </w:style>
  <w:style w:type="paragraph" w:customStyle="1" w:styleId="hg-daily">
    <w:name w:val="hg-daily"/>
    <w:basedOn w:val="Normal"/>
    <w:rsid w:val="00814D99"/>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814D99"/>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814D99"/>
  </w:style>
  <w:style w:type="character" w:customStyle="1" w:styleId="text-label">
    <w:name w:val="text-label"/>
    <w:basedOn w:val="DefaultParagraphFont"/>
    <w:rsid w:val="00814D99"/>
  </w:style>
  <w:style w:type="character" w:customStyle="1" w:styleId="metad">
    <w:name w:val="metad"/>
    <w:rsid w:val="00814D99"/>
  </w:style>
  <w:style w:type="character" w:customStyle="1" w:styleId="justify1">
    <w:name w:val="justify1"/>
    <w:rsid w:val="00814D99"/>
  </w:style>
  <w:style w:type="paragraph" w:customStyle="1" w:styleId="TOC3Char">
    <w:name w:val="TOC 3 Char"/>
    <w:basedOn w:val="Normal"/>
    <w:next w:val="Normal"/>
    <w:rsid w:val="00814D99"/>
    <w:pPr>
      <w:spacing w:after="0" w:line="240" w:lineRule="auto"/>
    </w:pPr>
    <w:rPr>
      <w:rFonts w:eastAsia="Times New Roman"/>
      <w:sz w:val="24"/>
      <w:szCs w:val="20"/>
    </w:rPr>
  </w:style>
  <w:style w:type="paragraph" w:customStyle="1" w:styleId="TOC1Char">
    <w:name w:val="TOC 1 Char"/>
    <w:basedOn w:val="Normal"/>
    <w:next w:val="Normal"/>
    <w:rsid w:val="00814D99"/>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814D99"/>
    <w:pPr>
      <w:spacing w:after="0" w:line="240" w:lineRule="auto"/>
      <w:jc w:val="both"/>
    </w:pPr>
    <w:rPr>
      <w:rFonts w:eastAsia="Times New Roman"/>
      <w:i/>
      <w:iCs/>
      <w:color w:val="000000"/>
    </w:rPr>
  </w:style>
  <w:style w:type="character" w:customStyle="1" w:styleId="MediumGrid11">
    <w:name w:val="Medium Grid 11"/>
    <w:uiPriority w:val="99"/>
    <w:rsid w:val="00814D99"/>
    <w:rPr>
      <w:color w:val="808080"/>
    </w:rPr>
  </w:style>
  <w:style w:type="paragraph" w:customStyle="1" w:styleId="PlaceholderText2">
    <w:name w:val="Placeholder Text2"/>
    <w:basedOn w:val="Normal"/>
    <w:uiPriority w:val="99"/>
    <w:rsid w:val="00814D99"/>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814D99"/>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814D99"/>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814D99"/>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814D99"/>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814D99"/>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814D99"/>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814D99"/>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814D99"/>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814D99"/>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814D99"/>
  </w:style>
  <w:style w:type="character" w:customStyle="1" w:styleId="s2">
    <w:name w:val="s2"/>
    <w:basedOn w:val="DefaultParagraphFont"/>
    <w:rsid w:val="00814D99"/>
  </w:style>
  <w:style w:type="character" w:customStyle="1" w:styleId="s1">
    <w:name w:val="s1"/>
    <w:basedOn w:val="DefaultParagraphFont"/>
    <w:rsid w:val="00814D99"/>
  </w:style>
  <w:style w:type="paragraph" w:customStyle="1" w:styleId="LanguageEditing">
    <w:name w:val="Language Editing"/>
    <w:basedOn w:val="Normal"/>
    <w:link w:val="LanguageEditingChar"/>
    <w:qFormat/>
    <w:rsid w:val="00814D99"/>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814D99"/>
    <w:rPr>
      <w:rFonts w:ascii="Calibri" w:eastAsia="Times New Roman" w:hAnsi="Calibri"/>
      <w:strike/>
      <w:sz w:val="22"/>
    </w:rPr>
  </w:style>
  <w:style w:type="character" w:customStyle="1" w:styleId="action-menu-toggled-item">
    <w:name w:val="action-menu-toggled-item"/>
    <w:basedOn w:val="DefaultParagraphFont"/>
    <w:rsid w:val="00814D99"/>
    <w:rPr>
      <w:rFonts w:ascii="Times New Roman" w:hAnsi="Times New Roman"/>
    </w:rPr>
  </w:style>
  <w:style w:type="character" w:customStyle="1" w:styleId="1Tag">
    <w:name w:val="1) Tag"/>
    <w:rsid w:val="00814D99"/>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814D99"/>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814D99"/>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814D99"/>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814D99"/>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814D99"/>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814D99"/>
    <w:rPr>
      <w:rFonts w:ascii="Calibri" w:eastAsia="Times New Roman" w:hAnsi="Calibri"/>
      <w:b/>
      <w:caps/>
      <w:sz w:val="40"/>
      <w:szCs w:val="40"/>
    </w:rPr>
  </w:style>
  <w:style w:type="paragraph" w:customStyle="1" w:styleId="Strikethrough0">
    <w:name w:val="Strikethrough"/>
    <w:basedOn w:val="Normal"/>
    <w:link w:val="StrikethroughChar"/>
    <w:qFormat/>
    <w:rsid w:val="00814D99"/>
    <w:pPr>
      <w:spacing w:after="0" w:line="240" w:lineRule="auto"/>
    </w:pPr>
    <w:rPr>
      <w:strike/>
    </w:rPr>
  </w:style>
  <w:style w:type="character" w:customStyle="1" w:styleId="StrikethroughChar">
    <w:name w:val="Strikethrough Char"/>
    <w:basedOn w:val="DefaultParagraphFont"/>
    <w:link w:val="Strikethrough0"/>
    <w:rsid w:val="00814D99"/>
    <w:rPr>
      <w:rFonts w:ascii="Calibri" w:hAnsi="Calibri"/>
      <w:strike/>
      <w:sz w:val="22"/>
    </w:rPr>
  </w:style>
  <w:style w:type="character" w:styleId="SubtleReference">
    <w:name w:val="Subtle Reference"/>
    <w:basedOn w:val="DefaultParagraphFont"/>
    <w:uiPriority w:val="31"/>
    <w:rsid w:val="00814D99"/>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814D99"/>
    <w:pPr>
      <w:spacing w:after="0" w:line="240" w:lineRule="auto"/>
    </w:pPr>
    <w:rPr>
      <w:rFonts w:asciiTheme="minorHAnsi" w:hAnsiTheme="minorHAnsi"/>
      <w:bCs/>
    </w:rPr>
  </w:style>
  <w:style w:type="character" w:customStyle="1" w:styleId="BoxBoldUnderline">
    <w:name w:val="Box Bold Underline"/>
    <w:rsid w:val="00814D99"/>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814D99"/>
    <w:pPr>
      <w:spacing w:after="0" w:line="240" w:lineRule="auto"/>
    </w:pPr>
    <w:rPr>
      <w:rFonts w:eastAsia="Times New Roman"/>
      <w:sz w:val="24"/>
    </w:rPr>
  </w:style>
  <w:style w:type="character" w:customStyle="1" w:styleId="NormalF6Char">
    <w:name w:val="Normal F6 Char"/>
    <w:link w:val="NormalF6"/>
    <w:rsid w:val="00814D99"/>
    <w:rPr>
      <w:rFonts w:ascii="Calibri" w:eastAsia="Times New Roman" w:hAnsi="Calibri"/>
    </w:rPr>
  </w:style>
  <w:style w:type="paragraph" w:customStyle="1" w:styleId="TagNew">
    <w:name w:val="Tag New"/>
    <w:qFormat/>
    <w:rsid w:val="00814D99"/>
    <w:rPr>
      <w:rFonts w:ascii="Times New Roman" w:hAnsi="Times New Roman" w:cs="Times New Roman"/>
      <w:b/>
      <w:szCs w:val="20"/>
    </w:rPr>
  </w:style>
  <w:style w:type="character" w:customStyle="1" w:styleId="Styleunderline11ptBoldBorderSinglesolidlineAuto">
    <w:name w:val="Style underline + 11 pt Bold Border: : (Single solid line Auto ..."/>
    <w:rsid w:val="00814D99"/>
    <w:rPr>
      <w:b/>
      <w:bCs/>
      <w:sz w:val="20"/>
      <w:u w:val="single"/>
      <w:bdr w:val="single" w:sz="4" w:space="0" w:color="auto"/>
    </w:rPr>
  </w:style>
  <w:style w:type="character" w:customStyle="1" w:styleId="postby">
    <w:name w:val="post_by"/>
    <w:rsid w:val="00814D99"/>
  </w:style>
  <w:style w:type="character" w:customStyle="1" w:styleId="postdate">
    <w:name w:val="post_date"/>
    <w:rsid w:val="00814D99"/>
  </w:style>
  <w:style w:type="character" w:customStyle="1" w:styleId="moretop">
    <w:name w:val="more_top"/>
    <w:rsid w:val="00814D99"/>
  </w:style>
  <w:style w:type="paragraph" w:customStyle="1" w:styleId="TagNew0">
    <w:name w:val="Tag_New"/>
    <w:qFormat/>
    <w:rsid w:val="00814D99"/>
    <w:rPr>
      <w:rFonts w:ascii="Times New Roman" w:eastAsia="Malgun Gothic" w:hAnsi="Times New Roman" w:cs="Times New Roman"/>
      <w:b/>
      <w:bCs/>
      <w:szCs w:val="26"/>
    </w:rPr>
  </w:style>
  <w:style w:type="paragraph" w:customStyle="1" w:styleId="TagNew1">
    <w:name w:val="Tag+New"/>
    <w:qFormat/>
    <w:rsid w:val="00814D99"/>
    <w:rPr>
      <w:rFonts w:ascii="Times New Roman" w:eastAsia="Calibri" w:hAnsi="Times New Roman" w:cs="Times New Roman"/>
      <w:b/>
      <w:szCs w:val="22"/>
    </w:rPr>
  </w:style>
  <w:style w:type="paragraph" w:customStyle="1" w:styleId="cnnstorypgraphtxt">
    <w:name w:val="cnn_storypgraphtxt"/>
    <w:basedOn w:val="Normal"/>
    <w:rsid w:val="00814D99"/>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814D99"/>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814D99"/>
    <w:rPr>
      <w:rFonts w:ascii="Times New Roman" w:hAnsi="Times New Roman"/>
      <w:sz w:val="20"/>
      <w:szCs w:val="20"/>
      <w:u w:val="single"/>
    </w:rPr>
  </w:style>
  <w:style w:type="character" w:customStyle="1" w:styleId="allocatoragentsleft">
    <w:name w:val="al_locatoragentsleft"/>
    <w:basedOn w:val="DefaultParagraphFont"/>
    <w:rsid w:val="00814D99"/>
  </w:style>
  <w:style w:type="character" w:customStyle="1" w:styleId="Style12ptBoldUnderline1">
    <w:name w:val="Style 12 pt Bold Underline1"/>
    <w:rsid w:val="00814D99"/>
    <w:rPr>
      <w:b/>
      <w:bCs/>
      <w:sz w:val="24"/>
      <w:u w:val="single"/>
    </w:rPr>
  </w:style>
  <w:style w:type="paragraph" w:customStyle="1" w:styleId="Carding">
    <w:name w:val="Carding"/>
    <w:basedOn w:val="Normal"/>
    <w:uiPriority w:val="99"/>
    <w:qFormat/>
    <w:rsid w:val="00814D99"/>
    <w:pPr>
      <w:spacing w:after="0" w:line="240" w:lineRule="auto"/>
    </w:pPr>
    <w:rPr>
      <w:rFonts w:eastAsia="Times New Roman"/>
      <w:sz w:val="18"/>
    </w:rPr>
  </w:style>
  <w:style w:type="character" w:customStyle="1" w:styleId="aunderline1">
    <w:name w:val="aunderline"/>
    <w:qFormat/>
    <w:rsid w:val="00814D99"/>
    <w:rPr>
      <w:rFonts w:ascii="Times New Roman" w:hAnsi="Times New Roman"/>
      <w:sz w:val="20"/>
      <w:szCs w:val="24"/>
      <w:u w:val="thick"/>
    </w:rPr>
  </w:style>
  <w:style w:type="character" w:customStyle="1" w:styleId="StyleStyle4CharTimesNewRoman11ptBold">
    <w:name w:val="Style Style4 Char + Times New Roman 11 pt Bold"/>
    <w:rsid w:val="00814D99"/>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814D99"/>
  </w:style>
  <w:style w:type="character" w:customStyle="1" w:styleId="sensecontent">
    <w:name w:val="sense_content"/>
    <w:basedOn w:val="DefaultParagraphFont"/>
    <w:rsid w:val="00814D99"/>
  </w:style>
  <w:style w:type="character" w:customStyle="1" w:styleId="vi">
    <w:name w:val="vi"/>
    <w:basedOn w:val="DefaultParagraphFont"/>
    <w:rsid w:val="00814D99"/>
  </w:style>
  <w:style w:type="character" w:customStyle="1" w:styleId="pagetitle0">
    <w:name w:val="pagetitle"/>
    <w:basedOn w:val="DefaultParagraphFont"/>
    <w:rsid w:val="00814D99"/>
  </w:style>
  <w:style w:type="paragraph" w:customStyle="1" w:styleId="NormalWeb8">
    <w:name w:val="Normal (Web)8"/>
    <w:basedOn w:val="Normal"/>
    <w:uiPriority w:val="99"/>
    <w:qFormat/>
    <w:rsid w:val="00814D99"/>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814D99"/>
    <w:rPr>
      <w:rFonts w:cs="Arial"/>
      <w:b/>
      <w:bCs/>
      <w:iCs/>
      <w:sz w:val="24"/>
      <w:szCs w:val="28"/>
      <w:lang w:val="en-US" w:eastAsia="en-US" w:bidi="ar-SA"/>
    </w:rPr>
  </w:style>
  <w:style w:type="character" w:customStyle="1" w:styleId="StyleUnderlineCharTimesBold">
    <w:name w:val="Style Underline Char + Times Bold"/>
    <w:rsid w:val="00814D99"/>
    <w:rPr>
      <w:rFonts w:ascii="Times" w:hAnsi="Times"/>
      <w:b w:val="0"/>
      <w:bCs/>
      <w:sz w:val="20"/>
      <w:u w:val="single"/>
    </w:rPr>
  </w:style>
  <w:style w:type="character" w:customStyle="1" w:styleId="blubigktbiz">
    <w:name w:val="blubigktbiz"/>
    <w:rsid w:val="00814D99"/>
  </w:style>
  <w:style w:type="character" w:customStyle="1" w:styleId="Style4CharChar">
    <w:name w:val="Style4 Char Char"/>
    <w:rsid w:val="00814D99"/>
    <w:rPr>
      <w:rFonts w:ascii="Arial Narrow" w:hAnsi="Arial Narrow"/>
      <w:noProof w:val="0"/>
      <w:szCs w:val="24"/>
      <w:u w:val="single"/>
      <w:lang w:val="en-US" w:eastAsia="en-US" w:bidi="ar-SA"/>
    </w:rPr>
  </w:style>
  <w:style w:type="character" w:customStyle="1" w:styleId="StyleEmphasisArial12ptBold">
    <w:name w:val="Style Emphasis + Arial 12 pt Bold"/>
    <w:rsid w:val="00814D99"/>
    <w:rPr>
      <w:rFonts w:ascii="Arial" w:hAnsi="Arial"/>
      <w:b/>
      <w:bCs/>
      <w:i/>
      <w:iCs/>
      <w:sz w:val="24"/>
    </w:rPr>
  </w:style>
  <w:style w:type="character" w:customStyle="1" w:styleId="super">
    <w:name w:val="super"/>
    <w:rsid w:val="00814D99"/>
  </w:style>
  <w:style w:type="character" w:customStyle="1" w:styleId="text30">
    <w:name w:val="text30"/>
    <w:rsid w:val="00814D99"/>
  </w:style>
  <w:style w:type="character" w:customStyle="1" w:styleId="uppercase">
    <w:name w:val="uppercase"/>
    <w:rsid w:val="00814D99"/>
  </w:style>
  <w:style w:type="character" w:customStyle="1" w:styleId="mainbody1">
    <w:name w:val="mainbody1"/>
    <w:rsid w:val="00814D99"/>
    <w:rPr>
      <w:rFonts w:ascii="Verdana" w:hAnsi="Verdana" w:hint="default"/>
      <w:color w:val="000000"/>
      <w:sz w:val="22"/>
      <w:szCs w:val="22"/>
    </w:rPr>
  </w:style>
  <w:style w:type="paragraph" w:customStyle="1" w:styleId="author-credentials">
    <w:name w:val="author-credentials"/>
    <w:basedOn w:val="Normal"/>
    <w:qFormat/>
    <w:rsid w:val="00814D99"/>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814D99"/>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814D99"/>
    <w:rPr>
      <w:b/>
      <w:bCs/>
      <w:u w:val="single"/>
    </w:rPr>
  </w:style>
  <w:style w:type="paragraph" w:customStyle="1" w:styleId="StyleUnderlined11ptBold">
    <w:name w:val="Style Underlined + 11 pt Bold"/>
    <w:basedOn w:val="underlined"/>
    <w:link w:val="StyleUnderlined11ptBoldChar"/>
    <w:qFormat/>
    <w:rsid w:val="00814D99"/>
    <w:pPr>
      <w:contextualSpacing w:val="0"/>
    </w:pPr>
    <w:rPr>
      <w:rFonts w:asciiTheme="minorHAnsi" w:eastAsiaTheme="minorEastAsia" w:hAnsiTheme="minorHAnsi" w:cstheme="minorBidi"/>
      <w:b/>
      <w:bCs/>
    </w:rPr>
  </w:style>
  <w:style w:type="character" w:customStyle="1" w:styleId="StyleStyle11ptBoldUnderlineBorderSinglesolidlineAuto">
    <w:name w:val="Style Style 11 pt Bold Underline Border: : (Single solid line Auto ..."/>
    <w:basedOn w:val="DefaultParagraphFont"/>
    <w:rsid w:val="00814D99"/>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814D99"/>
    <w:rPr>
      <w:rFonts w:cs="Arial"/>
      <w:bCs/>
      <w:szCs w:val="26"/>
      <w:u w:val="single"/>
      <w:lang w:val="en-US" w:eastAsia="en-US" w:bidi="ar-SA"/>
    </w:rPr>
  </w:style>
  <w:style w:type="character" w:customStyle="1" w:styleId="StyleUnderlinePatternClearYellow">
    <w:name w:val="Style Underline Pattern: Clear (Yellow)"/>
    <w:basedOn w:val="DefaultParagraphFont"/>
    <w:rsid w:val="00814D99"/>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814D99"/>
    <w:pPr>
      <w:spacing w:after="200" w:line="276" w:lineRule="auto"/>
      <w:contextualSpacing/>
    </w:pPr>
    <w:rPr>
      <w:rFonts w:eastAsia="Calibri"/>
      <w:sz w:val="22"/>
      <w:szCs w:val="22"/>
      <w:u w:val="single"/>
    </w:rPr>
  </w:style>
  <w:style w:type="character" w:customStyle="1" w:styleId="StyleCardTextTimesNewRoman11ptUnderlineChar">
    <w:name w:val="Style Card Text + Times New Roman 11 pt Underline Char"/>
    <w:link w:val="StyleCardTextTimesNewRoman11ptUnderline"/>
    <w:rsid w:val="00814D99"/>
    <w:rPr>
      <w:rFonts w:eastAsia="Calibri"/>
      <w:sz w:val="22"/>
      <w:szCs w:val="22"/>
      <w:u w:val="single"/>
    </w:rPr>
  </w:style>
  <w:style w:type="paragraph" w:customStyle="1" w:styleId="StyleStyleStyleCNA9ptBefore1pt8ptPatternClear">
    <w:name w:val="Style Style Style CN A + 9 pt Before:  1 pt + 8 pt + Pattern: Clear..."/>
    <w:basedOn w:val="Normal"/>
    <w:autoRedefine/>
    <w:rsid w:val="00814D99"/>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814D99"/>
    <w:rPr>
      <w:b w:val="0"/>
      <w:bCs/>
      <w:u w:val="single"/>
    </w:rPr>
  </w:style>
  <w:style w:type="character" w:customStyle="1" w:styleId="formatp">
    <w:name w:val="formatp"/>
    <w:rsid w:val="00814D99"/>
  </w:style>
  <w:style w:type="character" w:customStyle="1" w:styleId="yshortcutscs4-ndcor">
    <w:name w:val="yshortcuts cs4-ndcor"/>
    <w:rsid w:val="00814D99"/>
  </w:style>
  <w:style w:type="character" w:customStyle="1" w:styleId="price">
    <w:name w:val="price"/>
    <w:rsid w:val="00814D99"/>
  </w:style>
  <w:style w:type="character" w:customStyle="1" w:styleId="price-change">
    <w:name w:val="price-change"/>
    <w:rsid w:val="00814D99"/>
  </w:style>
  <w:style w:type="character" w:customStyle="1" w:styleId="percent-change">
    <w:name w:val="percent-change"/>
    <w:rsid w:val="00814D99"/>
  </w:style>
  <w:style w:type="character" w:customStyle="1" w:styleId="bibfont">
    <w:name w:val="bibfont"/>
    <w:rsid w:val="00814D99"/>
    <w:rPr>
      <w:rFonts w:cs="Times New Roman"/>
    </w:rPr>
  </w:style>
  <w:style w:type="paragraph" w:customStyle="1" w:styleId="underlined1">
    <w:name w:val="underlined1"/>
    <w:next w:val="Normal"/>
    <w:autoRedefine/>
    <w:rsid w:val="00814D99"/>
    <w:pPr>
      <w:contextualSpacing/>
    </w:pPr>
    <w:rPr>
      <w:rFonts w:ascii="Times New Roman" w:eastAsia="Malgun Gothic" w:hAnsi="Times New Roman" w:cs="Times New Roman"/>
      <w:sz w:val="21"/>
      <w:u w:val="single"/>
    </w:rPr>
  </w:style>
  <w:style w:type="paragraph" w:customStyle="1" w:styleId="SourceBolded">
    <w:name w:val="Source Bolded"/>
    <w:basedOn w:val="Normaltext0"/>
    <w:next w:val="Normaltext0"/>
    <w:link w:val="SourceBoldedChar"/>
    <w:autoRedefine/>
    <w:rsid w:val="00814D99"/>
    <w:rPr>
      <w:rFonts w:eastAsia="Times New Roman"/>
      <w:b/>
      <w:sz w:val="24"/>
      <w:lang w:val="x-none" w:eastAsia="x-none"/>
    </w:rPr>
  </w:style>
  <w:style w:type="character" w:customStyle="1" w:styleId="SourceBoldedChar">
    <w:name w:val="Source Bolded Char"/>
    <w:link w:val="SourceBolded"/>
    <w:rsid w:val="00814D99"/>
    <w:rPr>
      <w:rFonts w:ascii="Calibri" w:eastAsia="Times New Roman" w:hAnsi="Calibri"/>
      <w:b/>
      <w:lang w:val="x-none" w:eastAsia="x-none"/>
    </w:rPr>
  </w:style>
  <w:style w:type="paragraph" w:customStyle="1" w:styleId="CardDownSize">
    <w:name w:val="CardDownSize"/>
    <w:basedOn w:val="Normal"/>
    <w:link w:val="CardDownSizeChar"/>
    <w:rsid w:val="00814D99"/>
    <w:pPr>
      <w:spacing w:after="0" w:line="240" w:lineRule="auto"/>
    </w:pPr>
    <w:rPr>
      <w:rFonts w:eastAsia="Calibri"/>
      <w:szCs w:val="20"/>
      <w:lang w:val="x-none" w:eastAsia="x-none"/>
    </w:rPr>
  </w:style>
  <w:style w:type="character" w:customStyle="1" w:styleId="CardDownSizeChar">
    <w:name w:val="CardDownSize Char"/>
    <w:link w:val="CardDownSize"/>
    <w:rsid w:val="00814D99"/>
    <w:rPr>
      <w:rFonts w:ascii="Calibri" w:eastAsia="Calibri" w:hAnsi="Calibri"/>
      <w:sz w:val="22"/>
      <w:szCs w:val="20"/>
      <w:lang w:val="x-none" w:eastAsia="x-none"/>
    </w:rPr>
  </w:style>
  <w:style w:type="paragraph" w:customStyle="1" w:styleId="Citation10">
    <w:name w:val="Citation1"/>
    <w:basedOn w:val="Normal"/>
    <w:link w:val="Citation1Char"/>
    <w:qFormat/>
    <w:rsid w:val="00814D99"/>
    <w:pPr>
      <w:spacing w:after="0" w:line="240" w:lineRule="auto"/>
    </w:pPr>
    <w:rPr>
      <w:rFonts w:eastAsia="Calibri"/>
      <w:b/>
      <w:sz w:val="24"/>
      <w:u w:val="single"/>
      <w:lang w:val="x-none" w:eastAsia="x-none"/>
    </w:rPr>
  </w:style>
  <w:style w:type="character" w:customStyle="1" w:styleId="Citation1Char">
    <w:name w:val="Citation1 Char"/>
    <w:link w:val="Citation10"/>
    <w:rsid w:val="00814D99"/>
    <w:rPr>
      <w:rFonts w:ascii="Calibri" w:eastAsia="Calibri" w:hAnsi="Calibri"/>
      <w:b/>
      <w:u w:val="single"/>
      <w:lang w:val="x-none" w:eastAsia="x-none"/>
    </w:rPr>
  </w:style>
  <w:style w:type="character" w:customStyle="1" w:styleId="TaglineChar">
    <w:name w:val="Tagline Char"/>
    <w:link w:val="Tagline0"/>
    <w:rsid w:val="00814D99"/>
    <w:rPr>
      <w:rFonts w:ascii="Calibri" w:hAnsi="Calibri"/>
      <w:b/>
      <w:sz w:val="22"/>
    </w:rPr>
  </w:style>
  <w:style w:type="character" w:customStyle="1" w:styleId="boldciteChar1">
    <w:name w:val="bold cite Char1"/>
    <w:rsid w:val="00814D99"/>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814D99"/>
  </w:style>
  <w:style w:type="character" w:customStyle="1" w:styleId="leveluptitle">
    <w:name w:val="leveluptitle"/>
    <w:basedOn w:val="DefaultParagraphFont"/>
    <w:rsid w:val="00814D99"/>
  </w:style>
  <w:style w:type="character" w:customStyle="1" w:styleId="Irrelevant6fontChar">
    <w:name w:val="Irrelevant (6 font) Char"/>
    <w:basedOn w:val="DefaultParagraphFont"/>
    <w:link w:val="Irrelevant6font"/>
    <w:rsid w:val="00814D99"/>
    <w:rPr>
      <w:rFonts w:ascii="Calibri" w:eastAsia="Calibri" w:hAnsi="Calibri"/>
      <w:sz w:val="12"/>
      <w:szCs w:val="12"/>
    </w:rPr>
  </w:style>
  <w:style w:type="numbering" w:customStyle="1" w:styleId="NoList11111">
    <w:name w:val="No List11111"/>
    <w:next w:val="NoList"/>
    <w:uiPriority w:val="99"/>
    <w:semiHidden/>
    <w:unhideWhenUsed/>
    <w:rsid w:val="00814D99"/>
  </w:style>
  <w:style w:type="paragraph" w:customStyle="1" w:styleId="Non-NavPanelTag">
    <w:name w:val="Non-Nav Panel Tag"/>
    <w:basedOn w:val="Normal"/>
    <w:qFormat/>
    <w:rsid w:val="00814D99"/>
    <w:pPr>
      <w:spacing w:after="0" w:line="240" w:lineRule="auto"/>
    </w:pPr>
    <w:rPr>
      <w:b/>
    </w:rPr>
  </w:style>
  <w:style w:type="character" w:customStyle="1" w:styleId="Hyperlink3">
    <w:name w:val="Hyperlink.3"/>
    <w:basedOn w:val="DefaultParagraphFont"/>
    <w:rsid w:val="00814D99"/>
    <w:rPr>
      <w:sz w:val="18"/>
      <w:szCs w:val="18"/>
    </w:rPr>
  </w:style>
  <w:style w:type="character" w:customStyle="1" w:styleId="Hyperlink40">
    <w:name w:val="Hyperlink.4"/>
    <w:basedOn w:val="DefaultParagraphFont"/>
    <w:rsid w:val="00814D99"/>
    <w:rPr>
      <w:sz w:val="18"/>
      <w:szCs w:val="18"/>
    </w:rPr>
  </w:style>
  <w:style w:type="character" w:customStyle="1" w:styleId="SmallCharChar">
    <w:name w:val="Small Char Char"/>
    <w:basedOn w:val="DefaultParagraphFont"/>
    <w:rsid w:val="00814D99"/>
    <w:rPr>
      <w:sz w:val="17"/>
      <w:szCs w:val="24"/>
      <w:lang w:val="en-US" w:eastAsia="en-US" w:bidi="ar-SA"/>
    </w:rPr>
  </w:style>
  <w:style w:type="paragraph" w:customStyle="1" w:styleId="TagsFutura">
    <w:name w:val="TagsFutura"/>
    <w:basedOn w:val="Normal"/>
    <w:next w:val="Cites"/>
    <w:rsid w:val="00814D99"/>
    <w:pPr>
      <w:spacing w:after="0" w:line="240" w:lineRule="auto"/>
    </w:pPr>
    <w:rPr>
      <w:rFonts w:ascii="Futura" w:eastAsia="Times" w:hAnsi="Futura"/>
      <w:b/>
      <w:caps/>
      <w:sz w:val="18"/>
      <w:szCs w:val="20"/>
    </w:rPr>
  </w:style>
  <w:style w:type="paragraph" w:customStyle="1" w:styleId="DebateTag0">
    <w:name w:val="DebateTag"/>
    <w:basedOn w:val="Normal"/>
    <w:qFormat/>
    <w:rsid w:val="00814D99"/>
    <w:pPr>
      <w:spacing w:after="0" w:line="240" w:lineRule="auto"/>
    </w:pPr>
    <w:rPr>
      <w:rFonts w:eastAsia="Calibri"/>
      <w:b/>
    </w:rPr>
  </w:style>
  <w:style w:type="character" w:customStyle="1" w:styleId="Intemphasis">
    <w:name w:val="Intemphasis"/>
    <w:uiPriority w:val="1"/>
    <w:qFormat/>
    <w:rsid w:val="00814D99"/>
    <w:rPr>
      <w:rFonts w:ascii="Cambria" w:hAnsi="Cambria"/>
      <w:b/>
      <w:sz w:val="20"/>
      <w:u w:val="single"/>
      <w:bdr w:val="single" w:sz="4" w:space="0" w:color="auto"/>
      <w:shd w:val="pct25" w:color="auto" w:fill="auto"/>
    </w:rPr>
  </w:style>
  <w:style w:type="paragraph" w:customStyle="1" w:styleId="Heading42">
    <w:name w:val="Heading 42"/>
    <w:basedOn w:val="Normal"/>
    <w:qFormat/>
    <w:rsid w:val="00814D99"/>
    <w:pPr>
      <w:spacing w:after="0" w:line="240" w:lineRule="auto"/>
    </w:pPr>
    <w:rPr>
      <w:rFonts w:eastAsia="Times New Roman"/>
    </w:rPr>
  </w:style>
  <w:style w:type="paragraph" w:customStyle="1" w:styleId="DebateNormal">
    <w:name w:val="DebateNormal"/>
    <w:basedOn w:val="Normal"/>
    <w:link w:val="DebateNormalChar"/>
    <w:qFormat/>
    <w:rsid w:val="00814D99"/>
    <w:pPr>
      <w:spacing w:after="0" w:line="276" w:lineRule="auto"/>
    </w:pPr>
    <w:rPr>
      <w:rFonts w:eastAsia="Calibri"/>
      <w:szCs w:val="20"/>
    </w:rPr>
  </w:style>
  <w:style w:type="character" w:customStyle="1" w:styleId="DebateNormalChar">
    <w:name w:val="DebateNormal Char"/>
    <w:basedOn w:val="DefaultParagraphFont"/>
    <w:link w:val="DebateNormal"/>
    <w:rsid w:val="00814D99"/>
    <w:rPr>
      <w:rFonts w:ascii="Calibri" w:eastAsia="Calibri" w:hAnsi="Calibri"/>
      <w:sz w:val="22"/>
      <w:szCs w:val="20"/>
    </w:rPr>
  </w:style>
  <w:style w:type="paragraph" w:customStyle="1" w:styleId="DebateEmphasis">
    <w:name w:val="DebateEmphasis"/>
    <w:basedOn w:val="Normal"/>
    <w:link w:val="DebateEmphasisChar"/>
    <w:qFormat/>
    <w:rsid w:val="00814D99"/>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814D99"/>
    <w:rPr>
      <w:rFonts w:ascii="Calibri" w:eastAsia="Calibri" w:hAnsi="Calibri"/>
      <w:b/>
      <w:sz w:val="22"/>
      <w:szCs w:val="20"/>
      <w:u w:val="single"/>
    </w:rPr>
  </w:style>
  <w:style w:type="paragraph" w:customStyle="1" w:styleId="NormalCite">
    <w:name w:val="NormalCite"/>
    <w:link w:val="NormalCiteChar"/>
    <w:qFormat/>
    <w:rsid w:val="00814D99"/>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814D99"/>
    <w:rPr>
      <w:rFonts w:ascii="Times New Roman" w:eastAsiaTheme="minorHAnsi" w:hAnsi="Times New Roman" w:cs="Times New Roman"/>
      <w:sz w:val="18"/>
      <w:szCs w:val="22"/>
    </w:rPr>
  </w:style>
  <w:style w:type="paragraph" w:customStyle="1" w:styleId="StyleUnderlineChar11pt2">
    <w:name w:val="Style Underline Char + 11 pt2"/>
    <w:link w:val="StyleUnderlineChar11pt2Char"/>
    <w:qFormat/>
    <w:rsid w:val="00814D99"/>
    <w:pPr>
      <w:spacing w:after="160"/>
    </w:pPr>
    <w:rPr>
      <w:rFonts w:eastAsia="Times New Roman" w:cs="Calibri"/>
      <w:sz w:val="22"/>
      <w:u w:val="single"/>
    </w:rPr>
  </w:style>
  <w:style w:type="character" w:customStyle="1" w:styleId="StyleUnderlineChar11pt2Char">
    <w:name w:val="Style Underline Char + 11 pt2 Char"/>
    <w:basedOn w:val="DefaultParagraphFont"/>
    <w:link w:val="StyleUnderlineChar11pt2"/>
    <w:rsid w:val="00814D99"/>
    <w:rPr>
      <w:rFonts w:eastAsia="Times New Roman" w:cs="Calibri"/>
      <w:sz w:val="22"/>
      <w:u w:val="single"/>
    </w:rPr>
  </w:style>
  <w:style w:type="paragraph" w:customStyle="1" w:styleId="StyleUnderlineChar11ptBorderSinglesolidlineAuto">
    <w:name w:val="Style Underline Char + 11 pt Border: : (Single solid line Auto  ..."/>
    <w:link w:val="StyleUnderlineChar11ptBorderSinglesolidlineAutoChar"/>
    <w:qFormat/>
    <w:rsid w:val="00814D99"/>
    <w:pPr>
      <w:spacing w:after="160"/>
    </w:pPr>
    <w:rPr>
      <w:rFonts w:eastAsia="Times New Roman" w:cs="Calibri"/>
      <w:sz w:val="22"/>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814D99"/>
    <w:rPr>
      <w:rFonts w:eastAsia="Times New Roman" w:cs="Calibri"/>
      <w:sz w:val="22"/>
      <w:u w:val="single"/>
      <w:bdr w:val="single" w:sz="4" w:space="0" w:color="auto"/>
    </w:rPr>
  </w:style>
  <w:style w:type="character" w:customStyle="1" w:styleId="Style9pt">
    <w:name w:val="Style 9 pt"/>
    <w:basedOn w:val="DefaultParagraphFont"/>
    <w:rsid w:val="00814D99"/>
    <w:rPr>
      <w:rFonts w:ascii="Times New Roman" w:hAnsi="Times New Roman"/>
      <w:sz w:val="20"/>
    </w:rPr>
  </w:style>
  <w:style w:type="character" w:customStyle="1" w:styleId="StyleunderlineArialNarrow9ptBold">
    <w:name w:val="Style underline + Arial Narrow 9 pt Bold"/>
    <w:basedOn w:val="underline"/>
    <w:rsid w:val="00814D99"/>
    <w:rPr>
      <w:u w:val="single"/>
      <w:lang w:val="en-US" w:eastAsia="en-US" w:bidi="ar-SA"/>
    </w:rPr>
  </w:style>
  <w:style w:type="paragraph" w:customStyle="1" w:styleId="StylecardCharCharArialNarrow9pt">
    <w:name w:val="Style card Char Char + Arial Narrow 9 pt"/>
    <w:link w:val="StylecardCharCharArialNarrow9ptChar"/>
    <w:qFormat/>
    <w:rsid w:val="00814D99"/>
    <w:pPr>
      <w:spacing w:after="160" w:line="259" w:lineRule="auto"/>
      <w:ind w:left="288" w:right="288"/>
    </w:pPr>
    <w:rPr>
      <w:rFonts w:eastAsia="Times New Roman"/>
      <w:sz w:val="22"/>
      <w:szCs w:val="20"/>
    </w:rPr>
  </w:style>
  <w:style w:type="character" w:customStyle="1" w:styleId="StylecardCharCharArialNarrow9ptChar">
    <w:name w:val="Style card Char Char + Arial Narrow 9 pt Char"/>
    <w:link w:val="StylecardCharCharArialNarrow9pt"/>
    <w:rsid w:val="00814D99"/>
    <w:rPr>
      <w:rFonts w:eastAsia="Times New Roman"/>
      <w:sz w:val="22"/>
      <w:szCs w:val="20"/>
    </w:rPr>
  </w:style>
  <w:style w:type="paragraph" w:customStyle="1" w:styleId="StyleCardTextArialNarrow9pt">
    <w:name w:val="Style Card Text + Arial Narrow 9 pt"/>
    <w:link w:val="StyleCardTextArialNarrow9ptChar"/>
    <w:qFormat/>
    <w:rsid w:val="00814D99"/>
    <w:pPr>
      <w:spacing w:after="200" w:line="276" w:lineRule="auto"/>
    </w:pPr>
    <w:rPr>
      <w:rFonts w:eastAsia="Times New Roman"/>
      <w:sz w:val="22"/>
    </w:rPr>
  </w:style>
  <w:style w:type="character" w:customStyle="1" w:styleId="StyleCardTextArialNarrow9ptChar">
    <w:name w:val="Style Card Text + Arial Narrow 9 pt Char"/>
    <w:basedOn w:val="DefaultParagraphFont"/>
    <w:link w:val="StyleCardTextArialNarrow9pt"/>
    <w:rsid w:val="00814D99"/>
    <w:rPr>
      <w:rFonts w:eastAsia="Times New Roman"/>
      <w:sz w:val="22"/>
    </w:rPr>
  </w:style>
  <w:style w:type="character" w:customStyle="1" w:styleId="StyleBoldandUnderlineCharCharCharChar9pt">
    <w:name w:val="Style Bold and Underline Char Char Char Char + 9 pt"/>
    <w:basedOn w:val="DefaultParagraphFont"/>
    <w:rsid w:val="00814D99"/>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814D99"/>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814D99"/>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814D99"/>
    <w:pPr>
      <w:spacing w:after="200" w:line="276" w:lineRule="auto"/>
    </w:pPr>
    <w:rPr>
      <w:rFonts w:eastAsia="Times New Roman"/>
      <w:sz w:val="22"/>
    </w:rPr>
  </w:style>
  <w:style w:type="character" w:customStyle="1" w:styleId="StyleCardTextArialNarrow8ptChar">
    <w:name w:val="Style Card Text + Arial Narrow 8 pt Char"/>
    <w:basedOn w:val="DefaultParagraphFont"/>
    <w:link w:val="StyleCardTextArialNarrow8pt"/>
    <w:rsid w:val="00814D99"/>
    <w:rPr>
      <w:rFonts w:eastAsia="Times New Roman"/>
      <w:sz w:val="22"/>
    </w:rPr>
  </w:style>
  <w:style w:type="paragraph" w:customStyle="1" w:styleId="StyleMinimizedTextArialNarrow9pt">
    <w:name w:val="Style Minimized Text + Arial Narrow 9 pt"/>
    <w:basedOn w:val="Normal"/>
    <w:link w:val="StyleMinimizedTextArialNarrow9ptChar"/>
    <w:qFormat/>
    <w:rsid w:val="00814D99"/>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814D99"/>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814D99"/>
    <w:pPr>
      <w:spacing w:after="200" w:line="276" w:lineRule="auto"/>
    </w:pPr>
    <w:rPr>
      <w:rFonts w:eastAsia="Times New Roman"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814D99"/>
    <w:rPr>
      <w:rFonts w:eastAsia="Times New Roman" w:cs="Times New Roman"/>
      <w:sz w:val="22"/>
      <w:szCs w:val="20"/>
      <w:u w:val="single"/>
    </w:rPr>
  </w:style>
  <w:style w:type="character" w:customStyle="1" w:styleId="StyleUnderlineCharChar111ptBorderSinglesolidlineA">
    <w:name w:val="Style Underline Char Char1 + 11 pt Border: : (Single solid line A..."/>
    <w:basedOn w:val="UnderlineCharChar1"/>
    <w:rsid w:val="00814D99"/>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814D99"/>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814D99"/>
    <w:rPr>
      <w:rFonts w:ascii="Calibri" w:eastAsia="SimSun" w:hAnsi="Calibri"/>
      <w:sz w:val="22"/>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814D99"/>
    <w:pPr>
      <w:spacing w:after="160"/>
    </w:pPr>
    <w:rPr>
      <w:rFonts w:ascii="Times New Roman" w:eastAsia="SimSun" w:hAnsi="Times New Roman" w:cs="Calibri"/>
      <w:color w:val="000000"/>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814D99"/>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814D99"/>
    <w:rPr>
      <w:rFonts w:cs="Arial"/>
      <w:bCs/>
      <w:szCs w:val="26"/>
      <w:u w:val="single"/>
      <w:lang w:val="en-US" w:eastAsia="en-US" w:bidi="ar-SA"/>
    </w:rPr>
  </w:style>
  <w:style w:type="character" w:customStyle="1" w:styleId="AUnterdline">
    <w:name w:val="AUnterdline"/>
    <w:qFormat/>
    <w:rsid w:val="00814D99"/>
    <w:rPr>
      <w:rFonts w:ascii="Times New Roman" w:hAnsi="Times New Roman"/>
      <w:sz w:val="20"/>
      <w:u w:val="single"/>
    </w:rPr>
  </w:style>
  <w:style w:type="character" w:customStyle="1" w:styleId="DontRead">
    <w:name w:val="Don't Read"/>
    <w:qFormat/>
    <w:rsid w:val="00814D99"/>
    <w:rPr>
      <w:rFonts w:ascii="Times New Roman" w:hAnsi="Times New Roman"/>
      <w:sz w:val="16"/>
    </w:rPr>
  </w:style>
  <w:style w:type="character" w:customStyle="1" w:styleId="CharChar113">
    <w:name w:val="Char Char113"/>
    <w:basedOn w:val="DefaultParagraphFont"/>
    <w:rsid w:val="00814D99"/>
    <w:rPr>
      <w:rFonts w:cs="Arial"/>
      <w:bCs/>
      <w:szCs w:val="26"/>
      <w:u w:val="single"/>
      <w:lang w:val="en-US" w:eastAsia="en-US" w:bidi="ar-SA"/>
    </w:rPr>
  </w:style>
  <w:style w:type="character" w:customStyle="1" w:styleId="StyleunderlineBold0">
    <w:name w:val="Style underline + Bold"/>
    <w:basedOn w:val="underline"/>
    <w:rsid w:val="00814D99"/>
    <w:rPr>
      <w:u w:val="single"/>
      <w:lang w:val="en-US" w:eastAsia="en-US" w:bidi="ar-SA"/>
    </w:rPr>
  </w:style>
  <w:style w:type="character" w:customStyle="1" w:styleId="StyleunderlineCharNotBold">
    <w:name w:val="Style underline Char + Not Bold"/>
    <w:basedOn w:val="underlineChar"/>
    <w:rsid w:val="00814D99"/>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814D99"/>
    <w:pPr>
      <w:spacing w:after="0" w:line="240" w:lineRule="auto"/>
    </w:pPr>
    <w:rPr>
      <w:rFonts w:eastAsia="Times New Roman"/>
      <w:b/>
      <w:u w:val="single"/>
    </w:rPr>
  </w:style>
  <w:style w:type="character" w:customStyle="1" w:styleId="UnderlineChar5Char">
    <w:name w:val="Underline Char5 Char"/>
    <w:basedOn w:val="DefaultParagraphFont"/>
    <w:rsid w:val="00814D99"/>
    <w:rPr>
      <w:szCs w:val="24"/>
      <w:u w:val="single"/>
      <w:lang w:val="en-US" w:eastAsia="en-US" w:bidi="ar-SA"/>
    </w:rPr>
  </w:style>
  <w:style w:type="paragraph" w:customStyle="1" w:styleId="UnderlineChar4">
    <w:name w:val="Underline Char4"/>
    <w:basedOn w:val="Normal"/>
    <w:link w:val="UnderlineChar4Char"/>
    <w:qFormat/>
    <w:rsid w:val="00814D99"/>
    <w:pPr>
      <w:spacing w:after="0" w:line="240" w:lineRule="auto"/>
    </w:pPr>
    <w:rPr>
      <w:rFonts w:asciiTheme="minorHAnsi" w:hAnsiTheme="minorHAnsi"/>
      <w:sz w:val="24"/>
      <w:u w:val="single"/>
    </w:rPr>
  </w:style>
  <w:style w:type="paragraph" w:customStyle="1" w:styleId="BoldandUnderlineChar3">
    <w:name w:val="Bold and Underline Char3"/>
    <w:basedOn w:val="Normal"/>
    <w:link w:val="BoldandUnderlineChar3Char2"/>
    <w:qFormat/>
    <w:rsid w:val="00814D99"/>
    <w:pPr>
      <w:spacing w:after="0" w:line="240" w:lineRule="auto"/>
    </w:pPr>
    <w:rPr>
      <w:rFonts w:asciiTheme="minorHAnsi" w:hAnsiTheme="minorHAnsi"/>
      <w:b/>
      <w:sz w:val="24"/>
      <w:u w:val="single"/>
    </w:rPr>
  </w:style>
  <w:style w:type="paragraph" w:customStyle="1" w:styleId="UnderlineChar3">
    <w:name w:val="Underline Char3"/>
    <w:basedOn w:val="Normal"/>
    <w:link w:val="UnderlineChar3Char"/>
    <w:qFormat/>
    <w:rsid w:val="00814D99"/>
    <w:pPr>
      <w:spacing w:after="0" w:line="240" w:lineRule="auto"/>
    </w:pPr>
    <w:rPr>
      <w:rFonts w:eastAsia="Times New Roman"/>
      <w:u w:val="single"/>
    </w:rPr>
  </w:style>
  <w:style w:type="character" w:customStyle="1" w:styleId="UnderlineChar3Char">
    <w:name w:val="Underline Char3 Char"/>
    <w:basedOn w:val="DefaultParagraphFont"/>
    <w:link w:val="UnderlineChar3"/>
    <w:rsid w:val="00814D99"/>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814D99"/>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814D99"/>
    <w:rPr>
      <w:rFonts w:ascii="Calibri" w:eastAsia="Times New Roman" w:hAnsi="Calibri"/>
      <w:b/>
      <w:sz w:val="22"/>
      <w:u w:val="single"/>
    </w:rPr>
  </w:style>
  <w:style w:type="character" w:customStyle="1" w:styleId="base">
    <w:name w:val="base"/>
    <w:basedOn w:val="DefaultParagraphFont"/>
    <w:rsid w:val="00814D99"/>
  </w:style>
  <w:style w:type="character" w:customStyle="1" w:styleId="part-of-speech">
    <w:name w:val="part-of-speech"/>
    <w:basedOn w:val="DefaultParagraphFont"/>
    <w:rsid w:val="00814D99"/>
  </w:style>
  <w:style w:type="paragraph" w:customStyle="1" w:styleId="UnderlineBoldIndent">
    <w:name w:val="Underline + Bold Indent"/>
    <w:basedOn w:val="Normal"/>
    <w:link w:val="UnderlineBoldIndentCharChar"/>
    <w:qFormat/>
    <w:rsid w:val="00814D99"/>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814D99"/>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814D99"/>
    <w:rPr>
      <w:u w:val="single"/>
    </w:rPr>
  </w:style>
  <w:style w:type="character" w:customStyle="1" w:styleId="StyleUnderlineBoldIndent11ptChar">
    <w:name w:val="Style Underline + Bold Indent + 11 pt Char"/>
    <w:link w:val="StyleUnderlineBoldIndent11pt"/>
    <w:rsid w:val="00814D99"/>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814D99"/>
    <w:rPr>
      <w:b/>
      <w:bCs/>
      <w:u w:val="single"/>
    </w:rPr>
  </w:style>
  <w:style w:type="character" w:customStyle="1" w:styleId="StyleUnderlineBoldIndent11ptBoldChar">
    <w:name w:val="Style Underline + Bold Indent + 11 pt Bold Char"/>
    <w:link w:val="StyleUnderlineBoldIndent11ptBold"/>
    <w:rsid w:val="00814D99"/>
    <w:rPr>
      <w:rFonts w:ascii="Calibri" w:eastAsia="Times New Roman" w:hAnsi="Calibri"/>
      <w:b/>
      <w:bCs/>
      <w:sz w:val="22"/>
      <w:szCs w:val="20"/>
      <w:u w:val="single"/>
    </w:rPr>
  </w:style>
  <w:style w:type="character" w:customStyle="1" w:styleId="FontStyle177">
    <w:name w:val="Font Style177"/>
    <w:basedOn w:val="DefaultParagraphFont"/>
    <w:uiPriority w:val="99"/>
    <w:rsid w:val="00814D99"/>
    <w:rPr>
      <w:rFonts w:ascii="Times New Roman" w:hAnsi="Times New Roman" w:cs="Times New Roman"/>
      <w:sz w:val="20"/>
      <w:szCs w:val="20"/>
    </w:rPr>
  </w:style>
  <w:style w:type="character" w:customStyle="1" w:styleId="FontStyle173">
    <w:name w:val="Font Style173"/>
    <w:basedOn w:val="DefaultParagraphFont"/>
    <w:uiPriority w:val="99"/>
    <w:rsid w:val="00814D99"/>
    <w:rPr>
      <w:rFonts w:ascii="Times New Roman" w:hAnsi="Times New Roman" w:cs="Times New Roman"/>
      <w:sz w:val="14"/>
      <w:szCs w:val="14"/>
    </w:rPr>
  </w:style>
  <w:style w:type="character" w:customStyle="1" w:styleId="FontStyle151">
    <w:name w:val="Font Style151"/>
    <w:basedOn w:val="DefaultParagraphFont"/>
    <w:uiPriority w:val="99"/>
    <w:rsid w:val="00814D99"/>
    <w:rPr>
      <w:rFonts w:ascii="Arial Narrow" w:hAnsi="Arial Narrow" w:cs="Arial Narrow"/>
      <w:b/>
      <w:bCs/>
      <w:sz w:val="12"/>
      <w:szCs w:val="12"/>
    </w:rPr>
  </w:style>
  <w:style w:type="character" w:customStyle="1" w:styleId="FontStyle156">
    <w:name w:val="Font Style156"/>
    <w:basedOn w:val="DefaultParagraphFont"/>
    <w:uiPriority w:val="99"/>
    <w:rsid w:val="00814D99"/>
    <w:rPr>
      <w:rFonts w:ascii="Arial Narrow" w:hAnsi="Arial Narrow" w:cs="Arial Narrow"/>
      <w:sz w:val="8"/>
      <w:szCs w:val="8"/>
    </w:rPr>
  </w:style>
  <w:style w:type="character" w:customStyle="1" w:styleId="FontStyle160">
    <w:name w:val="Font Style160"/>
    <w:basedOn w:val="DefaultParagraphFont"/>
    <w:uiPriority w:val="99"/>
    <w:rsid w:val="00814D99"/>
    <w:rPr>
      <w:rFonts w:ascii="Times New Roman" w:hAnsi="Times New Roman" w:cs="Times New Roman"/>
      <w:b/>
      <w:bCs/>
      <w:sz w:val="20"/>
      <w:szCs w:val="20"/>
    </w:rPr>
  </w:style>
  <w:style w:type="character" w:customStyle="1" w:styleId="FontStyle178">
    <w:name w:val="Font Style178"/>
    <w:basedOn w:val="DefaultParagraphFont"/>
    <w:uiPriority w:val="99"/>
    <w:rsid w:val="00814D99"/>
    <w:rPr>
      <w:rFonts w:ascii="Times New Roman" w:hAnsi="Times New Roman" w:cs="Times New Roman"/>
      <w:sz w:val="18"/>
      <w:szCs w:val="18"/>
    </w:rPr>
  </w:style>
  <w:style w:type="paragraph" w:customStyle="1" w:styleId="Style140">
    <w:name w:val="Style14"/>
    <w:basedOn w:val="Normal"/>
    <w:uiPriority w:val="99"/>
    <w:qFormat/>
    <w:rsid w:val="00814D99"/>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814D99"/>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814D99"/>
    <w:rPr>
      <w:rFonts w:ascii="Times New Roman" w:hAnsi="Times New Roman" w:cs="Times New Roman"/>
      <w:sz w:val="12"/>
      <w:szCs w:val="12"/>
    </w:rPr>
  </w:style>
  <w:style w:type="paragraph" w:customStyle="1" w:styleId="Style90">
    <w:name w:val="Style9"/>
    <w:basedOn w:val="Normal"/>
    <w:uiPriority w:val="99"/>
    <w:qFormat/>
    <w:rsid w:val="00814D99"/>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814D99"/>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814D99"/>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814D99"/>
    <w:rPr>
      <w:rFonts w:ascii="Times New Roman" w:hAnsi="Times New Roman" w:cs="Times New Roman"/>
      <w:sz w:val="16"/>
      <w:szCs w:val="16"/>
    </w:rPr>
  </w:style>
  <w:style w:type="paragraph" w:customStyle="1" w:styleId="Stylecard11pt">
    <w:name w:val="Style card + 11 pt"/>
    <w:basedOn w:val="Normal"/>
    <w:link w:val="Stylecard11ptChar"/>
    <w:qFormat/>
    <w:rsid w:val="00814D99"/>
    <w:pPr>
      <w:spacing w:after="0" w:line="240" w:lineRule="auto"/>
      <w:ind w:left="288" w:right="288"/>
    </w:pPr>
    <w:rPr>
      <w:rFonts w:eastAsia="SimSun"/>
      <w:sz w:val="20"/>
      <w:lang w:eastAsia="zh-CN"/>
    </w:rPr>
  </w:style>
  <w:style w:type="character" w:customStyle="1" w:styleId="Stylecard11ptChar">
    <w:name w:val="Style card + 11 pt Char"/>
    <w:link w:val="Stylecard11pt"/>
    <w:rsid w:val="00814D99"/>
    <w:rPr>
      <w:rFonts w:ascii="Calibri" w:eastAsia="SimSun" w:hAnsi="Calibri"/>
      <w:sz w:val="20"/>
      <w:lang w:eastAsia="zh-CN"/>
    </w:rPr>
  </w:style>
  <w:style w:type="character" w:customStyle="1" w:styleId="globalcontentbody">
    <w:name w:val="globalcontentbody"/>
    <w:basedOn w:val="DefaultParagraphFont"/>
    <w:rsid w:val="00814D99"/>
  </w:style>
  <w:style w:type="character" w:customStyle="1" w:styleId="authorbio">
    <w:name w:val="authorbio"/>
    <w:basedOn w:val="DefaultParagraphFont"/>
    <w:rsid w:val="00814D99"/>
  </w:style>
  <w:style w:type="character" w:customStyle="1" w:styleId="StyleBoldandUnderlineCharChar11pt">
    <w:name w:val="Style Bold and Underline Char Char + 11 pt"/>
    <w:basedOn w:val="DefaultParagraphFont"/>
    <w:rsid w:val="00814D99"/>
    <w:rPr>
      <w:b/>
      <w:bCs/>
      <w:noProof w:val="0"/>
      <w:sz w:val="20"/>
      <w:u w:val="single"/>
      <w:lang w:val="en-US" w:eastAsia="en-US" w:bidi="ar-SA"/>
    </w:rPr>
  </w:style>
  <w:style w:type="character" w:customStyle="1" w:styleId="Hyperlink23">
    <w:name w:val="Hyperlink23"/>
    <w:basedOn w:val="DefaultParagraphFont"/>
    <w:rsid w:val="00814D99"/>
    <w:rPr>
      <w:color w:val="3300CC"/>
      <w:u w:val="single"/>
    </w:rPr>
  </w:style>
  <w:style w:type="character" w:customStyle="1" w:styleId="CharChar114">
    <w:name w:val="Char Char114"/>
    <w:basedOn w:val="DefaultParagraphFont"/>
    <w:rsid w:val="00814D99"/>
    <w:rPr>
      <w:rFonts w:cs="Arial"/>
      <w:bCs/>
      <w:szCs w:val="26"/>
      <w:u w:val="single"/>
      <w:lang w:val="en-US" w:eastAsia="en-US" w:bidi="ar-SA"/>
    </w:rPr>
  </w:style>
  <w:style w:type="character" w:customStyle="1" w:styleId="CharChar112">
    <w:name w:val="Char Char112"/>
    <w:basedOn w:val="DefaultParagraphFont"/>
    <w:rsid w:val="00814D99"/>
    <w:rPr>
      <w:rFonts w:cs="Arial"/>
      <w:bCs/>
      <w:szCs w:val="26"/>
      <w:u w:val="single"/>
      <w:lang w:val="en-US" w:eastAsia="en-US" w:bidi="ar-SA"/>
    </w:rPr>
  </w:style>
  <w:style w:type="paragraph" w:customStyle="1" w:styleId="WW-Default1">
    <w:name w:val="WW-Default1"/>
    <w:basedOn w:val="Normal"/>
    <w:qFormat/>
    <w:rsid w:val="00814D99"/>
    <w:pPr>
      <w:suppressAutoHyphens/>
      <w:spacing w:after="0" w:line="240" w:lineRule="auto"/>
    </w:pPr>
    <w:rPr>
      <w:rFonts w:eastAsia="Times New Roman"/>
      <w:b/>
      <w:bCs/>
      <w:szCs w:val="20"/>
      <w:lang w:eastAsia="ar-SA"/>
    </w:rPr>
  </w:style>
  <w:style w:type="character" w:customStyle="1" w:styleId="zoomme">
    <w:name w:val="zoomme"/>
    <w:basedOn w:val="DefaultParagraphFont"/>
    <w:rsid w:val="00814D99"/>
  </w:style>
  <w:style w:type="character" w:customStyle="1" w:styleId="classauthor">
    <w:name w:val="class=&quot;author&quot;"/>
    <w:basedOn w:val="DefaultParagraphFont"/>
    <w:rsid w:val="00814D99"/>
  </w:style>
  <w:style w:type="paragraph" w:customStyle="1" w:styleId="Stylecard11ptUnderline">
    <w:name w:val="Style card + 11 pt Underline"/>
    <w:basedOn w:val="Normal"/>
    <w:link w:val="Stylecard11ptUnderlineChar"/>
    <w:qFormat/>
    <w:rsid w:val="00814D99"/>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814D99"/>
    <w:rPr>
      <w:rFonts w:ascii="Calibri" w:eastAsia="SimSun" w:hAnsi="Calibri"/>
      <w:sz w:val="20"/>
      <w:u w:val="single"/>
      <w:lang w:eastAsia="zh-CN"/>
    </w:rPr>
  </w:style>
  <w:style w:type="character" w:customStyle="1" w:styleId="officialstitle-">
    <w:name w:val="official_s_title-"/>
    <w:basedOn w:val="DefaultParagraphFont"/>
    <w:rsid w:val="00814D99"/>
  </w:style>
  <w:style w:type="character" w:customStyle="1" w:styleId="officialsbureau">
    <w:name w:val="official_s_bureau"/>
    <w:basedOn w:val="DefaultParagraphFont"/>
    <w:rsid w:val="00814D99"/>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814D99"/>
    <w:pPr>
      <w:keepLines w:val="0"/>
      <w:pageBreakBefore w:val="0"/>
      <w:spacing w:before="240" w:after="60" w:line="240" w:lineRule="auto"/>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814D99"/>
    <w:rPr>
      <w:rFonts w:ascii="Calibri" w:eastAsia="Times New Roman" w:hAnsi="Calibri" w:cs="Arial"/>
      <w:b/>
      <w:szCs w:val="28"/>
    </w:rPr>
  </w:style>
  <w:style w:type="character" w:customStyle="1" w:styleId="gray">
    <w:name w:val="gray"/>
    <w:basedOn w:val="DefaultParagraphFont"/>
    <w:rsid w:val="00814D99"/>
  </w:style>
  <w:style w:type="character" w:customStyle="1" w:styleId="Styleunderline11ptBorderSinglesolidlineAuto05p">
    <w:name w:val="Style underline + 11 pt Border: : (Single solid line Auto  0.5 p..."/>
    <w:rsid w:val="00814D99"/>
    <w:rPr>
      <w:sz w:val="20"/>
      <w:u w:val="single"/>
      <w:bdr w:val="single" w:sz="4" w:space="0" w:color="auto"/>
    </w:rPr>
  </w:style>
  <w:style w:type="character" w:customStyle="1" w:styleId="Citation-CompleteChar">
    <w:name w:val="Citation - Complete Char"/>
    <w:basedOn w:val="DefaultParagraphFont"/>
    <w:link w:val="Citation-Complete"/>
    <w:locked/>
    <w:rsid w:val="00814D99"/>
    <w:rPr>
      <w:rFonts w:ascii="Calibri" w:hAnsi="Calibri"/>
      <w:sz w:val="22"/>
    </w:rPr>
  </w:style>
  <w:style w:type="paragraph" w:customStyle="1" w:styleId="StyleStyle49ptBoldItalic">
    <w:name w:val="Style Style4 + 9 pt Bold Italic"/>
    <w:basedOn w:val="Normal"/>
    <w:link w:val="StyleStyle49ptBoldItalicChar"/>
    <w:qFormat/>
    <w:rsid w:val="00814D99"/>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814D99"/>
    <w:rPr>
      <w:rFonts w:ascii="Calibri" w:eastAsia="Times New Roman" w:hAnsi="Calibri"/>
      <w:b/>
      <w:bCs/>
      <w:i/>
      <w:iCs/>
      <w:sz w:val="22"/>
      <w:u w:val="single"/>
    </w:rPr>
  </w:style>
  <w:style w:type="character" w:customStyle="1" w:styleId="newscontent">
    <w:name w:val="newscontent"/>
    <w:rsid w:val="00814D99"/>
  </w:style>
  <w:style w:type="character" w:customStyle="1" w:styleId="FontStyle172">
    <w:name w:val="Font Style172"/>
    <w:basedOn w:val="DefaultParagraphFont"/>
    <w:uiPriority w:val="99"/>
    <w:rsid w:val="00814D99"/>
    <w:rPr>
      <w:rFonts w:ascii="Times New Roman" w:hAnsi="Times New Roman" w:cs="Times New Roman"/>
      <w:b/>
      <w:bCs/>
      <w:sz w:val="16"/>
      <w:szCs w:val="16"/>
    </w:rPr>
  </w:style>
  <w:style w:type="paragraph" w:customStyle="1" w:styleId="Style180">
    <w:name w:val="Style18"/>
    <w:basedOn w:val="Normal"/>
    <w:uiPriority w:val="99"/>
    <w:qFormat/>
    <w:rsid w:val="00814D99"/>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814D99"/>
    <w:rPr>
      <w:rFonts w:ascii="Times New Roman" w:hAnsi="Times New Roman" w:cs="Times New Roman"/>
      <w:i/>
      <w:iCs/>
      <w:sz w:val="16"/>
      <w:szCs w:val="16"/>
    </w:rPr>
  </w:style>
  <w:style w:type="character" w:customStyle="1" w:styleId="FontStyle162">
    <w:name w:val="Font Style162"/>
    <w:basedOn w:val="DefaultParagraphFont"/>
    <w:uiPriority w:val="99"/>
    <w:rsid w:val="00814D99"/>
    <w:rPr>
      <w:rFonts w:ascii="Times New Roman" w:hAnsi="Times New Roman" w:cs="Times New Roman"/>
      <w:b/>
      <w:bCs/>
      <w:sz w:val="18"/>
      <w:szCs w:val="18"/>
    </w:rPr>
  </w:style>
  <w:style w:type="character" w:customStyle="1" w:styleId="FontStyle167">
    <w:name w:val="Font Style167"/>
    <w:basedOn w:val="DefaultParagraphFont"/>
    <w:uiPriority w:val="99"/>
    <w:rsid w:val="00814D99"/>
    <w:rPr>
      <w:rFonts w:ascii="Times New Roman" w:hAnsi="Times New Roman" w:cs="Times New Roman"/>
      <w:sz w:val="10"/>
      <w:szCs w:val="10"/>
    </w:rPr>
  </w:style>
  <w:style w:type="character" w:customStyle="1" w:styleId="FontStyle174">
    <w:name w:val="Font Style174"/>
    <w:basedOn w:val="DefaultParagraphFont"/>
    <w:uiPriority w:val="99"/>
    <w:rsid w:val="00814D99"/>
    <w:rPr>
      <w:rFonts w:ascii="Arial Narrow" w:hAnsi="Arial Narrow" w:cs="Arial Narrow"/>
      <w:b/>
      <w:bCs/>
      <w:sz w:val="18"/>
      <w:szCs w:val="18"/>
    </w:rPr>
  </w:style>
  <w:style w:type="paragraph" w:customStyle="1" w:styleId="Style47">
    <w:name w:val="Style47"/>
    <w:basedOn w:val="Normal"/>
    <w:uiPriority w:val="99"/>
    <w:qFormat/>
    <w:rsid w:val="00814D99"/>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814D99"/>
    <w:rPr>
      <w:rFonts w:ascii="Times New Roman" w:hAnsi="Times New Roman" w:cs="Times New Roman"/>
      <w:sz w:val="12"/>
      <w:szCs w:val="12"/>
    </w:rPr>
  </w:style>
  <w:style w:type="paragraph" w:customStyle="1" w:styleId="Style24">
    <w:name w:val="Style24"/>
    <w:basedOn w:val="Normal"/>
    <w:uiPriority w:val="99"/>
    <w:qFormat/>
    <w:rsid w:val="00814D99"/>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814D99"/>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814D99"/>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814D99"/>
    <w:rPr>
      <w:rFonts w:ascii="Times New Roman" w:hAnsi="Times New Roman" w:cs="Times New Roman"/>
      <w:b/>
      <w:bCs/>
      <w:sz w:val="18"/>
      <w:szCs w:val="18"/>
    </w:rPr>
  </w:style>
  <w:style w:type="paragraph" w:customStyle="1" w:styleId="Style210">
    <w:name w:val="Style21"/>
    <w:basedOn w:val="Normal"/>
    <w:uiPriority w:val="99"/>
    <w:qFormat/>
    <w:rsid w:val="00814D99"/>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814D99"/>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814D99"/>
    <w:pPr>
      <w:spacing w:before="200" w:line="240" w:lineRule="auto"/>
    </w:pPr>
    <w:rPr>
      <w:bCs w:val="0"/>
      <w:sz w:val="22"/>
    </w:rPr>
  </w:style>
  <w:style w:type="paragraph" w:customStyle="1" w:styleId="Aa">
    <w:name w:val="A"/>
    <w:basedOn w:val="Default"/>
    <w:next w:val="Default"/>
    <w:rsid w:val="00814D99"/>
    <w:rPr>
      <w:rFonts w:eastAsia="Times New Roman"/>
      <w:color w:val="auto"/>
      <w:lang w:bidi="en-US"/>
    </w:rPr>
  </w:style>
  <w:style w:type="character" w:customStyle="1" w:styleId="ac">
    <w:name w:val="••••"/>
    <w:rsid w:val="00814D99"/>
    <w:rPr>
      <w:color w:val="000000"/>
    </w:rPr>
  </w:style>
  <w:style w:type="character" w:customStyle="1" w:styleId="UL-Bold">
    <w:name w:val="UL-Bold"/>
    <w:basedOn w:val="DefaultParagraphFont"/>
    <w:rsid w:val="00814D99"/>
    <w:rPr>
      <w:u w:val="thick"/>
    </w:rPr>
  </w:style>
  <w:style w:type="character" w:customStyle="1" w:styleId="UL-None">
    <w:name w:val="UL-None"/>
    <w:basedOn w:val="DefaultParagraphFont"/>
    <w:rsid w:val="00814D99"/>
    <w:rPr>
      <w:u w:val="none"/>
    </w:rPr>
  </w:style>
  <w:style w:type="character" w:customStyle="1" w:styleId="styletimesnewroman12ptbold0">
    <w:name w:val="styletimesnewroman12ptbold"/>
    <w:basedOn w:val="DefaultParagraphFont"/>
    <w:rsid w:val="00814D99"/>
  </w:style>
  <w:style w:type="character" w:customStyle="1" w:styleId="FontStyle19">
    <w:name w:val="Font Style19"/>
    <w:basedOn w:val="DefaultParagraphFont"/>
    <w:uiPriority w:val="99"/>
    <w:rsid w:val="00814D99"/>
    <w:rPr>
      <w:rFonts w:ascii="Times New Roman" w:hAnsi="Times New Roman" w:cs="Times New Roman"/>
      <w:sz w:val="18"/>
      <w:szCs w:val="18"/>
    </w:rPr>
  </w:style>
  <w:style w:type="character" w:customStyle="1" w:styleId="UnderlineBox">
    <w:name w:val="Underline + Box"/>
    <w:uiPriority w:val="1"/>
    <w:qFormat/>
    <w:rsid w:val="00814D99"/>
    <w:rPr>
      <w:rFonts w:ascii="Georgia" w:hAnsi="Georgia"/>
      <w:b w:val="0"/>
      <w:sz w:val="22"/>
      <w:u w:val="single"/>
      <w:bdr w:val="single" w:sz="4" w:space="0" w:color="auto"/>
    </w:rPr>
  </w:style>
  <w:style w:type="character" w:customStyle="1" w:styleId="10ptnotbold">
    <w:name w:val="10ptnotbold"/>
    <w:basedOn w:val="DefaultParagraphFont"/>
    <w:rsid w:val="00814D99"/>
    <w:rPr>
      <w:sz w:val="20"/>
    </w:rPr>
  </w:style>
  <w:style w:type="paragraph" w:customStyle="1" w:styleId="ALLCAPS">
    <w:name w:val="ALL CAPS"/>
    <w:basedOn w:val="Normal"/>
    <w:link w:val="ALLCAPSChar"/>
    <w:qFormat/>
    <w:rsid w:val="00814D99"/>
    <w:pPr>
      <w:spacing w:after="0" w:line="240" w:lineRule="auto"/>
    </w:pPr>
    <w:rPr>
      <w:rFonts w:eastAsia="Times New Roman"/>
      <w:b/>
      <w:caps/>
      <w:szCs w:val="20"/>
    </w:rPr>
  </w:style>
  <w:style w:type="character" w:customStyle="1" w:styleId="kn">
    <w:name w:val="kn"/>
    <w:basedOn w:val="DefaultParagraphFont"/>
    <w:rsid w:val="00814D99"/>
  </w:style>
  <w:style w:type="paragraph" w:customStyle="1" w:styleId="StyleCardworksLinespacingsingle">
    <w:name w:val="Style Card works + Line spacing:  single"/>
    <w:basedOn w:val="Normal"/>
    <w:link w:val="StyleCardworksLinespacingsingleChar"/>
    <w:qFormat/>
    <w:rsid w:val="00814D99"/>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814D99"/>
    <w:rPr>
      <w:rFonts w:ascii="Calibri" w:eastAsia="Times New Roman" w:hAnsi="Calibri"/>
      <w:spacing w:val="-3"/>
      <w:sz w:val="22"/>
      <w:szCs w:val="20"/>
    </w:rPr>
  </w:style>
  <w:style w:type="paragraph" w:customStyle="1" w:styleId="BriefTitleWorks">
    <w:name w:val="Brief Title Works"/>
    <w:basedOn w:val="Heading1"/>
    <w:link w:val="BriefTitleWorksChar"/>
    <w:qFormat/>
    <w:rsid w:val="00814D99"/>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814D99"/>
    <w:rPr>
      <w:rFonts w:ascii="Calibri" w:eastAsia="Times New Roman" w:hAnsi="Calibri" w:cs="Arial"/>
      <w:b/>
      <w:bCs/>
      <w:kern w:val="32"/>
      <w:szCs w:val="32"/>
      <w:u w:val="single"/>
    </w:rPr>
  </w:style>
  <w:style w:type="character" w:customStyle="1" w:styleId="twelptblackblack1">
    <w:name w:val="twelptblackblack1"/>
    <w:basedOn w:val="DefaultParagraphFont"/>
    <w:rsid w:val="00814D99"/>
    <w:rPr>
      <w:rFonts w:ascii="Verdana" w:hAnsi="Verdana" w:hint="default"/>
      <w:color w:val="000000"/>
      <w:sz w:val="16"/>
      <w:szCs w:val="16"/>
    </w:rPr>
  </w:style>
  <w:style w:type="character" w:customStyle="1" w:styleId="TagCharCharCharChar0">
    <w:name w:val="Tag Char Char Char Char"/>
    <w:basedOn w:val="DefaultParagraphFont"/>
    <w:rsid w:val="00814D99"/>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814D99"/>
    <w:pPr>
      <w:keepLines w:val="0"/>
      <w:pageBreakBefore w:val="0"/>
      <w:spacing w:before="480" w:after="160" w:line="240" w:lineRule="auto"/>
      <w:contextualSpacing/>
      <w:jc w:val="left"/>
    </w:pPr>
    <w:rPr>
      <w:rFonts w:eastAsia="Times New Roman" w:cs="Arial"/>
      <w:b w:val="0"/>
      <w:bCs w:val="0"/>
      <w:iCs/>
      <w:sz w:val="20"/>
      <w:szCs w:val="20"/>
      <w:u w:val="none"/>
    </w:rPr>
  </w:style>
  <w:style w:type="character" w:customStyle="1" w:styleId="CharacterStyle14">
    <w:name w:val="Character Style 14"/>
    <w:rsid w:val="00814D99"/>
    <w:rPr>
      <w:sz w:val="30"/>
      <w:szCs w:val="30"/>
    </w:rPr>
  </w:style>
  <w:style w:type="character" w:customStyle="1" w:styleId="CharacterStyle13">
    <w:name w:val="Character Style 13"/>
    <w:rsid w:val="00814D99"/>
    <w:rPr>
      <w:i/>
      <w:iCs/>
      <w:sz w:val="17"/>
      <w:szCs w:val="17"/>
    </w:rPr>
  </w:style>
  <w:style w:type="character" w:customStyle="1" w:styleId="CardsNotUnderlined">
    <w:name w:val="Cards Not Underlined"/>
    <w:rsid w:val="00814D99"/>
    <w:rPr>
      <w:rFonts w:ascii="Times New Roman" w:hAnsi="Times New Roman"/>
      <w:sz w:val="16"/>
    </w:rPr>
  </w:style>
  <w:style w:type="character" w:customStyle="1" w:styleId="a13">
    <w:name w:val="a1"/>
    <w:rsid w:val="00814D99"/>
    <w:rPr>
      <w:color w:val="008000"/>
    </w:rPr>
  </w:style>
  <w:style w:type="paragraph" w:customStyle="1" w:styleId="Fifth">
    <w:name w:val="Fifth"/>
    <w:basedOn w:val="Normal"/>
    <w:link w:val="FifthChar"/>
    <w:qFormat/>
    <w:rsid w:val="00814D99"/>
    <w:pPr>
      <w:spacing w:after="0" w:line="240" w:lineRule="auto"/>
    </w:pPr>
    <w:rPr>
      <w:rFonts w:eastAsia="Times New Roman"/>
      <w:sz w:val="20"/>
      <w:lang w:val="x-none" w:eastAsia="x-none"/>
    </w:rPr>
  </w:style>
  <w:style w:type="character" w:customStyle="1" w:styleId="FifthChar">
    <w:name w:val="Fifth Char"/>
    <w:link w:val="Fifth"/>
    <w:rsid w:val="00814D99"/>
    <w:rPr>
      <w:rFonts w:ascii="Calibri" w:eastAsia="Times New Roman" w:hAnsi="Calibri"/>
      <w:sz w:val="20"/>
      <w:lang w:val="x-none" w:eastAsia="x-none"/>
    </w:rPr>
  </w:style>
  <w:style w:type="paragraph" w:customStyle="1" w:styleId="Repeatblockheading0">
    <w:name w:val="Repeat block heading"/>
    <w:basedOn w:val="Normal"/>
    <w:rsid w:val="00814D99"/>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814D99"/>
  </w:style>
  <w:style w:type="character" w:customStyle="1" w:styleId="imgcreditcaption">
    <w:name w:val="imgcreditcaption"/>
    <w:rsid w:val="00814D99"/>
  </w:style>
  <w:style w:type="character" w:customStyle="1" w:styleId="current-article">
    <w:name w:val="current-article"/>
    <w:rsid w:val="00814D99"/>
  </w:style>
  <w:style w:type="character" w:customStyle="1" w:styleId="hps">
    <w:name w:val="hps"/>
    <w:rsid w:val="00814D99"/>
  </w:style>
  <w:style w:type="paragraph" w:customStyle="1" w:styleId="introduction">
    <w:name w:val="introduction"/>
    <w:basedOn w:val="Normal"/>
    <w:uiPriority w:val="99"/>
    <w:qFormat/>
    <w:rsid w:val="00814D99"/>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814D99"/>
    <w:pPr>
      <w:spacing w:before="480" w:after="160" w:line="240" w:lineRule="auto"/>
    </w:pPr>
    <w:rPr>
      <w:rFonts w:eastAsia="SimSun" w:cstheme="minorBidi"/>
      <w:bCs w:val="0"/>
      <w:caps/>
      <w:sz w:val="28"/>
    </w:rPr>
  </w:style>
  <w:style w:type="paragraph" w:customStyle="1" w:styleId="TashmaHeading1">
    <w:name w:val="Tashma_Heading1"/>
    <w:basedOn w:val="Heading1"/>
    <w:uiPriority w:val="99"/>
    <w:qFormat/>
    <w:rsid w:val="00814D99"/>
    <w:pPr>
      <w:spacing w:before="480" w:after="160" w:line="240" w:lineRule="auto"/>
    </w:pPr>
    <w:rPr>
      <w:rFonts w:eastAsia="Times New Roman" w:cstheme="minorBidi"/>
      <w:bCs w:val="0"/>
      <w:sz w:val="32"/>
    </w:rPr>
  </w:style>
  <w:style w:type="character" w:customStyle="1" w:styleId="CitationCharCharCharCharCharCharCharChar">
    <w:name w:val="Citation Char Char Char Char Char Char Char Char"/>
    <w:link w:val="CitationCharCharCharCharCharCharChar"/>
    <w:locked/>
    <w:rsid w:val="00814D99"/>
    <w:rPr>
      <w:rFonts w:cs="Calibri"/>
    </w:rPr>
  </w:style>
  <w:style w:type="paragraph" w:customStyle="1" w:styleId="CitationCharCharCharCharCharCharChar">
    <w:name w:val="Citation Char Char Char Char Char Char Char"/>
    <w:basedOn w:val="Normal"/>
    <w:link w:val="CitationCharCharCharCharCharCharCharChar"/>
    <w:rsid w:val="00814D99"/>
    <w:pPr>
      <w:spacing w:after="0" w:line="240" w:lineRule="auto"/>
      <w:ind w:left="1440" w:right="1440"/>
    </w:pPr>
    <w:rPr>
      <w:rFonts w:asciiTheme="minorHAnsi" w:hAnsiTheme="minorHAnsi" w:cs="Calibri"/>
      <w:sz w:val="24"/>
    </w:rPr>
  </w:style>
  <w:style w:type="paragraph" w:customStyle="1" w:styleId="pagpag1">
    <w:name w:val="pagpag1"/>
    <w:basedOn w:val="Normal"/>
    <w:uiPriority w:val="99"/>
    <w:qFormat/>
    <w:rsid w:val="00814D99"/>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814D99"/>
    <w:pPr>
      <w:spacing w:before="100" w:beforeAutospacing="1" w:after="100" w:afterAutospacing="1" w:line="240" w:lineRule="auto"/>
    </w:pPr>
    <w:rPr>
      <w:rFonts w:eastAsia="Times New Roman"/>
      <w:sz w:val="24"/>
    </w:rPr>
  </w:style>
  <w:style w:type="character" w:customStyle="1" w:styleId="source-org">
    <w:name w:val="source-org"/>
    <w:rsid w:val="00814D99"/>
  </w:style>
  <w:style w:type="paragraph" w:customStyle="1" w:styleId="BodyText311">
    <w:name w:val="Body Text 31"/>
    <w:basedOn w:val="Normal"/>
    <w:next w:val="BodyText3"/>
    <w:unhideWhenUsed/>
    <w:rsid w:val="00814D99"/>
    <w:pPr>
      <w:spacing w:after="120" w:line="240" w:lineRule="auto"/>
    </w:pPr>
    <w:rPr>
      <w:bCs/>
      <w:color w:val="000000"/>
    </w:rPr>
  </w:style>
  <w:style w:type="paragraph" w:customStyle="1" w:styleId="BodyText210">
    <w:name w:val="Body Text 21"/>
    <w:basedOn w:val="Normal"/>
    <w:next w:val="BodyText2"/>
    <w:unhideWhenUsed/>
    <w:rsid w:val="00814D99"/>
    <w:pPr>
      <w:spacing w:after="120" w:line="480" w:lineRule="auto"/>
    </w:pPr>
    <w:rPr>
      <w:sz w:val="12"/>
    </w:rPr>
  </w:style>
  <w:style w:type="paragraph" w:customStyle="1" w:styleId="BodyTextIndent1">
    <w:name w:val="Body Text Indent1"/>
    <w:basedOn w:val="Normal"/>
    <w:next w:val="BodyTextIndent"/>
    <w:unhideWhenUsed/>
    <w:rsid w:val="00814D99"/>
    <w:pPr>
      <w:spacing w:after="120" w:line="240" w:lineRule="auto"/>
      <w:ind w:left="360"/>
    </w:pPr>
  </w:style>
  <w:style w:type="paragraph" w:customStyle="1" w:styleId="BodyTextIndent31">
    <w:name w:val="Body Text Indent 31"/>
    <w:basedOn w:val="Normal"/>
    <w:next w:val="BodyTextIndent3"/>
    <w:semiHidden/>
    <w:unhideWhenUsed/>
    <w:rsid w:val="00814D99"/>
    <w:pPr>
      <w:spacing w:after="120" w:line="240" w:lineRule="auto"/>
      <w:ind w:left="360"/>
    </w:pPr>
    <w:rPr>
      <w:sz w:val="14"/>
    </w:rPr>
  </w:style>
  <w:style w:type="paragraph" w:customStyle="1" w:styleId="BodyTextIndent21">
    <w:name w:val="Body Text Indent 21"/>
    <w:basedOn w:val="Normal"/>
    <w:next w:val="BodyTextIndent2"/>
    <w:unhideWhenUsed/>
    <w:rsid w:val="00814D99"/>
    <w:pPr>
      <w:spacing w:after="120" w:line="480" w:lineRule="auto"/>
      <w:ind w:left="360"/>
    </w:pPr>
  </w:style>
  <w:style w:type="character" w:customStyle="1" w:styleId="Caption11">
    <w:name w:val="Caption11"/>
    <w:rsid w:val="00814D99"/>
  </w:style>
  <w:style w:type="paragraph" w:customStyle="1" w:styleId="z-BottomofForm1">
    <w:name w:val="z-Bottom of Form1"/>
    <w:basedOn w:val="Normal"/>
    <w:next w:val="Normal"/>
    <w:hidden/>
    <w:unhideWhenUsed/>
    <w:rsid w:val="00814D99"/>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814D99"/>
    <w:pPr>
      <w:spacing w:before="100" w:beforeAutospacing="1" w:after="100" w:afterAutospacing="1" w:line="240" w:lineRule="auto"/>
    </w:pPr>
    <w:rPr>
      <w:rFonts w:eastAsia="Times New Roman"/>
      <w:sz w:val="24"/>
    </w:rPr>
  </w:style>
  <w:style w:type="paragraph" w:customStyle="1" w:styleId="cptchblock">
    <w:name w:val="cptch_block"/>
    <w:basedOn w:val="Normal"/>
    <w:rsid w:val="00814D99"/>
    <w:pPr>
      <w:spacing w:before="100" w:beforeAutospacing="1" w:after="100" w:afterAutospacing="1" w:line="240" w:lineRule="auto"/>
    </w:pPr>
    <w:rPr>
      <w:rFonts w:eastAsia="Times New Roman"/>
      <w:sz w:val="24"/>
    </w:rPr>
  </w:style>
  <w:style w:type="paragraph" w:customStyle="1" w:styleId="publisheddate">
    <w:name w:val="published_date"/>
    <w:basedOn w:val="Normal"/>
    <w:rsid w:val="00814D99"/>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814D99"/>
    <w:pPr>
      <w:spacing w:before="100" w:beforeAutospacing="1" w:after="100" w:afterAutospacing="1" w:line="240" w:lineRule="auto"/>
    </w:pPr>
    <w:rPr>
      <w:rFonts w:eastAsia="Times New Roman"/>
      <w:sz w:val="24"/>
    </w:rPr>
  </w:style>
  <w:style w:type="character" w:customStyle="1" w:styleId="mainheading">
    <w:name w:val="mainheading"/>
    <w:rsid w:val="00814D99"/>
  </w:style>
  <w:style w:type="character" w:customStyle="1" w:styleId="StyleStyleunderlineBold11pt">
    <w:name w:val="Style Style underline + Bold + 11 pt"/>
    <w:rsid w:val="00814D99"/>
    <w:rPr>
      <w:bCs/>
      <w:sz w:val="20"/>
      <w:u w:val="single"/>
    </w:rPr>
  </w:style>
  <w:style w:type="character" w:customStyle="1" w:styleId="StyleunderlineAsianTimesNewRomanBold">
    <w:name w:val="Style underline + (Asian) Times New Roman Bold"/>
    <w:rsid w:val="00814D99"/>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814D99"/>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814D99"/>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814D99"/>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814D99"/>
    <w:rPr>
      <w:b/>
      <w:bCs/>
      <w:sz w:val="20"/>
      <w:u w:val="single"/>
      <w:bdr w:val="single" w:sz="4" w:space="0" w:color="auto"/>
    </w:rPr>
  </w:style>
  <w:style w:type="paragraph" w:customStyle="1" w:styleId="emactive">
    <w:name w:val="emactive"/>
    <w:basedOn w:val="Normal"/>
    <w:uiPriority w:val="99"/>
    <w:qFormat/>
    <w:rsid w:val="00814D99"/>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814D99"/>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814D99"/>
    <w:rPr>
      <w:rFonts w:cs="Calibri"/>
      <w:u w:val="single"/>
      <w:shd w:val="clear" w:color="auto" w:fill="66FFFF"/>
    </w:rPr>
  </w:style>
  <w:style w:type="paragraph" w:customStyle="1" w:styleId="CardHighlight">
    <w:name w:val="Card Highlight"/>
    <w:basedOn w:val="Normal"/>
    <w:link w:val="CardHighlightChar"/>
    <w:qFormat/>
    <w:rsid w:val="00814D99"/>
    <w:pPr>
      <w:shd w:val="clear" w:color="auto" w:fill="66FFFF"/>
      <w:spacing w:after="0" w:line="240" w:lineRule="auto"/>
    </w:pPr>
    <w:rPr>
      <w:rFonts w:asciiTheme="minorHAnsi" w:hAnsiTheme="minorHAnsi" w:cs="Calibri"/>
      <w:sz w:val="24"/>
      <w:u w:val="single"/>
    </w:rPr>
  </w:style>
  <w:style w:type="paragraph" w:customStyle="1" w:styleId="norma">
    <w:name w:val="norma"/>
    <w:basedOn w:val="Heading3"/>
    <w:uiPriority w:val="99"/>
    <w:qFormat/>
    <w:rsid w:val="00814D99"/>
    <w:pPr>
      <w:spacing w:before="200" w:line="240" w:lineRule="auto"/>
    </w:pPr>
    <w:rPr>
      <w:rFonts w:eastAsia="MS Gothic" w:cs="Arial"/>
      <w:bCs w:val="0"/>
      <w:sz w:val="24"/>
      <w:lang w:eastAsia="zh-CN"/>
    </w:rPr>
  </w:style>
  <w:style w:type="character" w:customStyle="1" w:styleId="metaorigin">
    <w:name w:val="meta_origin"/>
    <w:rsid w:val="00814D99"/>
  </w:style>
  <w:style w:type="character" w:customStyle="1" w:styleId="eminfo">
    <w:name w:val="eminfo"/>
    <w:rsid w:val="00814D99"/>
  </w:style>
  <w:style w:type="character" w:customStyle="1" w:styleId="emhighlight">
    <w:name w:val="emhighlight"/>
    <w:rsid w:val="00814D99"/>
  </w:style>
  <w:style w:type="character" w:customStyle="1" w:styleId="last">
    <w:name w:val="last"/>
    <w:rsid w:val="00814D99"/>
  </w:style>
  <w:style w:type="character" w:customStyle="1" w:styleId="institution">
    <w:name w:val="institution"/>
    <w:rsid w:val="00814D99"/>
  </w:style>
  <w:style w:type="character" w:customStyle="1" w:styleId="NormalCard">
    <w:name w:val="Normal Card"/>
    <w:uiPriority w:val="1"/>
    <w:qFormat/>
    <w:rsid w:val="00814D99"/>
    <w:rPr>
      <w:rFonts w:ascii="Times New Roman" w:hAnsi="Times New Roman" w:cs="Times New Roman" w:hint="default"/>
      <w:sz w:val="24"/>
    </w:rPr>
  </w:style>
  <w:style w:type="character" w:customStyle="1" w:styleId="timebox">
    <w:name w:val="timebox"/>
    <w:rsid w:val="00814D99"/>
  </w:style>
  <w:style w:type="character" w:customStyle="1" w:styleId="Heading2Subtext">
    <w:name w:val="Heading 2 Subtext"/>
    <w:rsid w:val="00814D99"/>
    <w:rPr>
      <w:rFonts w:ascii="Times New Roman" w:hAnsi="Times New Roman" w:cs="Times New Roman" w:hint="default"/>
      <w:sz w:val="16"/>
    </w:rPr>
  </w:style>
  <w:style w:type="table" w:styleId="MediumGrid1">
    <w:name w:val="Medium Grid 1"/>
    <w:basedOn w:val="TableNormal"/>
    <w:uiPriority w:val="67"/>
    <w:rsid w:val="00814D99"/>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814D99"/>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814D99"/>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814D99"/>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814D99"/>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814D99"/>
    <w:rPr>
      <w:rFonts w:ascii="Calibri" w:hAnsi="Calibri"/>
      <w:b/>
      <w:sz w:val="22"/>
    </w:rPr>
  </w:style>
  <w:style w:type="character" w:customStyle="1" w:styleId="caps-label">
    <w:name w:val="caps-label"/>
    <w:rsid w:val="00814D99"/>
  </w:style>
  <w:style w:type="paragraph" w:customStyle="1" w:styleId="firstletter">
    <w:name w:val="firstletter"/>
    <w:basedOn w:val="Normal"/>
    <w:uiPriority w:val="99"/>
    <w:qFormat/>
    <w:rsid w:val="00814D99"/>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814D99"/>
    <w:pPr>
      <w:spacing w:before="100" w:beforeAutospacing="1" w:after="100" w:afterAutospacing="1" w:line="240" w:lineRule="auto"/>
    </w:pPr>
    <w:rPr>
      <w:rFonts w:eastAsia="Times New Roman"/>
      <w:sz w:val="24"/>
    </w:rPr>
  </w:style>
  <w:style w:type="character" w:customStyle="1" w:styleId="cardshighlight0">
    <w:name w:val="cardshighlight"/>
    <w:rsid w:val="00814D99"/>
  </w:style>
  <w:style w:type="character" w:customStyle="1" w:styleId="cardsfont12pt1">
    <w:name w:val="cardsfont12pt"/>
    <w:rsid w:val="00814D99"/>
  </w:style>
  <w:style w:type="paragraph" w:customStyle="1" w:styleId="H1numbered">
    <w:name w:val="H1 numbered"/>
    <w:basedOn w:val="Normal"/>
    <w:uiPriority w:val="99"/>
    <w:qFormat/>
    <w:rsid w:val="00814D99"/>
    <w:pPr>
      <w:pageBreakBefore/>
      <w:numPr>
        <w:numId w:val="26"/>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814D99"/>
    <w:pPr>
      <w:numPr>
        <w:ilvl w:val="1"/>
        <w:numId w:val="26"/>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814D99"/>
  </w:style>
  <w:style w:type="character" w:customStyle="1" w:styleId="backcontent">
    <w:name w:val="backcontent"/>
    <w:rsid w:val="00814D99"/>
  </w:style>
  <w:style w:type="character" w:customStyle="1" w:styleId="daystmp">
    <w:name w:val="daystmp"/>
    <w:rsid w:val="00814D99"/>
  </w:style>
  <w:style w:type="paragraph" w:customStyle="1" w:styleId="in">
    <w:name w:val="in"/>
    <w:basedOn w:val="Normal"/>
    <w:uiPriority w:val="99"/>
    <w:qFormat/>
    <w:rsid w:val="00814D99"/>
    <w:pPr>
      <w:spacing w:before="100" w:beforeAutospacing="1" w:after="100" w:afterAutospacing="1" w:line="240" w:lineRule="auto"/>
    </w:pPr>
    <w:rPr>
      <w:rFonts w:eastAsia="Times New Roman"/>
      <w:sz w:val="24"/>
    </w:rPr>
  </w:style>
  <w:style w:type="character" w:customStyle="1" w:styleId="cardsfont12ptchar">
    <w:name w:val="cardsfont12ptchar"/>
    <w:rsid w:val="00814D99"/>
  </w:style>
  <w:style w:type="character" w:customStyle="1" w:styleId="gal">
    <w:name w:val="gal"/>
    <w:rsid w:val="00814D99"/>
  </w:style>
  <w:style w:type="paragraph" w:customStyle="1" w:styleId="imagecontain">
    <w:name w:val="imagecontain"/>
    <w:basedOn w:val="Normal"/>
    <w:uiPriority w:val="99"/>
    <w:qFormat/>
    <w:rsid w:val="00814D99"/>
    <w:pPr>
      <w:spacing w:before="100" w:beforeAutospacing="1" w:after="100" w:afterAutospacing="1" w:line="240" w:lineRule="auto"/>
    </w:pPr>
    <w:rPr>
      <w:rFonts w:eastAsia="Times New Roman"/>
      <w:sz w:val="24"/>
    </w:rPr>
  </w:style>
  <w:style w:type="character" w:customStyle="1" w:styleId="imagedateline">
    <w:name w:val="image_dateline"/>
    <w:rsid w:val="00814D99"/>
  </w:style>
  <w:style w:type="character" w:customStyle="1" w:styleId="authordatecharchar">
    <w:name w:val="authordatecharchar"/>
    <w:rsid w:val="00814D99"/>
  </w:style>
  <w:style w:type="character" w:customStyle="1" w:styleId="style1char0">
    <w:name w:val="style1char"/>
    <w:rsid w:val="00814D99"/>
  </w:style>
  <w:style w:type="character" w:customStyle="1" w:styleId="tagcharchar0">
    <w:name w:val="tagcharchar"/>
    <w:rsid w:val="00814D99"/>
  </w:style>
  <w:style w:type="character" w:customStyle="1" w:styleId="underlinedcharchar2">
    <w:name w:val="underlinedcharchar"/>
    <w:rsid w:val="00814D99"/>
  </w:style>
  <w:style w:type="paragraph" w:customStyle="1" w:styleId="CM62">
    <w:name w:val="CM62"/>
    <w:basedOn w:val="Normal"/>
    <w:next w:val="Normal"/>
    <w:uiPriority w:val="99"/>
    <w:qFormat/>
    <w:rsid w:val="00814D99"/>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814D99"/>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814D99"/>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814D99"/>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814D99"/>
    <w:pPr>
      <w:spacing w:line="228" w:lineRule="atLeast"/>
    </w:pPr>
    <w:rPr>
      <w:rFonts w:ascii="Showcard Gothic" w:eastAsia="Times New Roman" w:hAnsi="Showcard Gothic"/>
      <w:color w:val="auto"/>
      <w:lang w:eastAsia="zh-CN"/>
    </w:rPr>
  </w:style>
  <w:style w:type="character" w:customStyle="1" w:styleId="BoxedChar">
    <w:name w:val="Boxed Char"/>
    <w:rsid w:val="00814D99"/>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814D99"/>
    <w:pPr>
      <w:spacing w:after="200" w:line="276" w:lineRule="auto"/>
      <w:ind w:left="288" w:right="288"/>
    </w:pPr>
    <w:rPr>
      <w:rFonts w:ascii="Calibri" w:eastAsia="Times New Roman" w:hAnsi="Calibri" w:cs="Times New Roman"/>
      <w:sz w:val="22"/>
      <w:szCs w:val="22"/>
    </w:rPr>
  </w:style>
  <w:style w:type="character" w:customStyle="1" w:styleId="StylecardCharCharChar11ptChar">
    <w:name w:val="Style card Char Char Char + 11 pt Char"/>
    <w:link w:val="StylecardCharCharChar11pt"/>
    <w:rsid w:val="00814D99"/>
    <w:rPr>
      <w:rFonts w:ascii="Calibri" w:eastAsia="Times New Roman" w:hAnsi="Calibri" w:cs="Times New Roman"/>
      <w:sz w:val="22"/>
      <w:szCs w:val="22"/>
    </w:rPr>
  </w:style>
  <w:style w:type="paragraph" w:customStyle="1" w:styleId="StyleCards11pt">
    <w:name w:val="Style Cards + 11 pt"/>
    <w:basedOn w:val="Cards"/>
    <w:link w:val="StyleCards11ptChar"/>
    <w:qFormat/>
    <w:rsid w:val="00814D99"/>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814D99"/>
    <w:rPr>
      <w:rFonts w:ascii="Georgia" w:eastAsia="Times New Roman" w:hAnsi="Georgia"/>
      <w:sz w:val="22"/>
      <w:lang w:val="x-none" w:eastAsia="x-none"/>
    </w:rPr>
  </w:style>
  <w:style w:type="paragraph" w:customStyle="1" w:styleId="StyleCards11ptUnderline">
    <w:name w:val="Style Cards + 11 pt Underline"/>
    <w:basedOn w:val="Cards"/>
    <w:link w:val="StyleCards11ptUnderlineChar"/>
    <w:qFormat/>
    <w:rsid w:val="00814D99"/>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814D99"/>
    <w:rPr>
      <w:rFonts w:ascii="Georgia" w:eastAsia="Times New Roman" w:hAnsi="Georgia"/>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814D99"/>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814D99"/>
    <w:rPr>
      <w:rFonts w:ascii="Georgia" w:eastAsia="Times New Roman" w:hAnsi="Georgia"/>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814D99"/>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814D99"/>
    <w:rPr>
      <w:rFonts w:ascii="Georgia" w:eastAsia="Times New Roman" w:hAnsi="Georgia"/>
      <w:b/>
      <w:bCs/>
      <w:sz w:val="22"/>
      <w:szCs w:val="20"/>
      <w:u w:val="single"/>
      <w:bdr w:val="single" w:sz="4" w:space="0" w:color="auto"/>
      <w:lang w:val="x-none" w:eastAsia="x-none"/>
    </w:rPr>
  </w:style>
  <w:style w:type="paragraph" w:customStyle="1" w:styleId="StylecardCharChar11pt">
    <w:name w:val="Style card Char Char + 11 pt"/>
    <w:link w:val="StylecardCharChar11ptChar"/>
    <w:qFormat/>
    <w:rsid w:val="00814D99"/>
    <w:pPr>
      <w:spacing w:after="160" w:line="259" w:lineRule="auto"/>
      <w:ind w:left="288" w:right="288"/>
    </w:pPr>
    <w:rPr>
      <w:rFonts w:eastAsia="Times New Roman"/>
      <w:sz w:val="20"/>
      <w:szCs w:val="20"/>
      <w:lang w:val="x-none" w:eastAsia="x-none"/>
    </w:rPr>
  </w:style>
  <w:style w:type="character" w:customStyle="1" w:styleId="cardCharCharChar1">
    <w:name w:val="card Char Char Char1"/>
    <w:rsid w:val="00814D99"/>
    <w:rPr>
      <w:lang w:val="en-US" w:eastAsia="en-US" w:bidi="ar-SA"/>
    </w:rPr>
  </w:style>
  <w:style w:type="character" w:customStyle="1" w:styleId="StylecardCharChar11ptChar">
    <w:name w:val="Style card Char Char + 11 pt Char"/>
    <w:link w:val="StylecardCharChar11pt"/>
    <w:rsid w:val="00814D99"/>
    <w:rPr>
      <w:rFonts w:eastAsia="Times New Roman"/>
      <w:sz w:val="20"/>
      <w:szCs w:val="20"/>
      <w:lang w:val="x-none" w:eastAsia="x-none"/>
    </w:rPr>
  </w:style>
  <w:style w:type="paragraph" w:customStyle="1" w:styleId="NormalFont">
    <w:name w:val="Normal Font"/>
    <w:link w:val="NormalFontChar"/>
    <w:qFormat/>
    <w:rsid w:val="00814D99"/>
    <w:rPr>
      <w:rFonts w:ascii="Times New Roman" w:eastAsia="Times New Roman" w:hAnsi="Times New Roman" w:cs="Times New Roman"/>
      <w:sz w:val="20"/>
      <w:szCs w:val="20"/>
    </w:rPr>
  </w:style>
  <w:style w:type="paragraph" w:customStyle="1" w:styleId="StyleSmall11pt">
    <w:name w:val="Style Small + 11 pt"/>
    <w:uiPriority w:val="99"/>
    <w:qFormat/>
    <w:rsid w:val="00814D99"/>
    <w:pPr>
      <w:spacing w:after="200" w:line="276" w:lineRule="auto"/>
    </w:pPr>
    <w:rPr>
      <w:rFonts w:ascii="Times" w:eastAsia="Times New Roman" w:hAnsi="Times" w:cs="Times New Roman"/>
      <w:sz w:val="20"/>
      <w:szCs w:val="22"/>
    </w:rPr>
  </w:style>
  <w:style w:type="character" w:customStyle="1" w:styleId="Style11ptThickunderline">
    <w:name w:val="Style 11 pt Thick underline"/>
    <w:rsid w:val="00814D99"/>
    <w:rPr>
      <w:sz w:val="20"/>
      <w:u w:val="thick"/>
    </w:rPr>
  </w:style>
  <w:style w:type="character" w:customStyle="1" w:styleId="Style11ptBoldThickunderline">
    <w:name w:val="Style 11 pt Bold Thick underline"/>
    <w:rsid w:val="00814D99"/>
    <w:rPr>
      <w:b/>
      <w:bCs/>
      <w:sz w:val="20"/>
      <w:u w:val="thick"/>
    </w:rPr>
  </w:style>
  <w:style w:type="paragraph" w:customStyle="1" w:styleId="StyleNormalFont11ptUnderline">
    <w:name w:val="Style Normal Font + 11 pt Underline"/>
    <w:basedOn w:val="NormalFont"/>
    <w:link w:val="StyleNormalFont11ptUnderlineChar"/>
    <w:qFormat/>
    <w:rsid w:val="00814D99"/>
    <w:rPr>
      <w:u w:val="single"/>
      <w:lang w:val="x-none" w:eastAsia="x-none"/>
    </w:rPr>
  </w:style>
  <w:style w:type="character" w:customStyle="1" w:styleId="NormalFontChar">
    <w:name w:val="Normal Font Char"/>
    <w:link w:val="NormalFont"/>
    <w:rsid w:val="00814D99"/>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814D99"/>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814D99"/>
    <w:rPr>
      <w:b/>
      <w:bCs/>
      <w:u w:val="single"/>
      <w:lang w:val="x-none" w:eastAsia="x-none"/>
    </w:rPr>
  </w:style>
  <w:style w:type="character" w:customStyle="1" w:styleId="StyleNormalFont11ptBoldUnderlineChar">
    <w:name w:val="Style Normal Font + 11 pt Bold Underline Char"/>
    <w:link w:val="StyleNormalFont11ptBoldUnderline"/>
    <w:rsid w:val="00814D99"/>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814D99"/>
    <w:pPr>
      <w:keepLines w:val="0"/>
      <w:pageBreakBefore w:val="0"/>
      <w:spacing w:before="480" w:after="160" w:line="240" w:lineRule="auto"/>
      <w:jc w:val="left"/>
    </w:pPr>
    <w:rPr>
      <w:rFonts w:eastAsiaTheme="minorHAnsi" w:cstheme="minorBidi"/>
      <w:b w:val="0"/>
      <w:bCs w:val="0"/>
      <w:sz w:val="24"/>
      <w:u w:val="none"/>
      <w:lang w:eastAsia="zh-CN"/>
    </w:rPr>
  </w:style>
  <w:style w:type="paragraph" w:customStyle="1" w:styleId="Smallfont0">
    <w:name w:val="Smallfont"/>
    <w:basedOn w:val="Normal"/>
    <w:uiPriority w:val="99"/>
    <w:qFormat/>
    <w:rsid w:val="00814D99"/>
    <w:pPr>
      <w:spacing w:after="0" w:line="240" w:lineRule="auto"/>
    </w:pPr>
    <w:rPr>
      <w:rFonts w:eastAsia="Times New Roman"/>
      <w:sz w:val="15"/>
    </w:rPr>
  </w:style>
  <w:style w:type="character" w:customStyle="1" w:styleId="authors1">
    <w:name w:val="authors1"/>
    <w:rsid w:val="00814D99"/>
    <w:rPr>
      <w:rFonts w:ascii="Verdana" w:hAnsi="Verdana" w:hint="default"/>
      <w:b/>
      <w:bCs/>
      <w:color w:val="006699"/>
      <w:sz w:val="20"/>
      <w:szCs w:val="20"/>
    </w:rPr>
  </w:style>
  <w:style w:type="character" w:customStyle="1" w:styleId="headlinesectionlarge">
    <w:name w:val="headline_section_large"/>
    <w:rsid w:val="00814D99"/>
  </w:style>
  <w:style w:type="paragraph" w:customStyle="1" w:styleId="formatvorlage2">
    <w:name w:val="formatvorlage2"/>
    <w:basedOn w:val="Normal"/>
    <w:uiPriority w:val="99"/>
    <w:qFormat/>
    <w:rsid w:val="00814D99"/>
    <w:pPr>
      <w:spacing w:before="100" w:beforeAutospacing="1" w:after="100" w:afterAutospacing="1" w:line="240" w:lineRule="auto"/>
    </w:pPr>
    <w:rPr>
      <w:sz w:val="24"/>
    </w:rPr>
  </w:style>
  <w:style w:type="character" w:customStyle="1" w:styleId="Styleunderline11ptBlack">
    <w:name w:val="Style underline + 11 pt Black"/>
    <w:rsid w:val="00814D99"/>
    <w:rPr>
      <w:color w:val="000000"/>
      <w:sz w:val="20"/>
      <w:u w:val="single"/>
    </w:rPr>
  </w:style>
  <w:style w:type="character" w:customStyle="1" w:styleId="Styleunderline11ptBoldBlack">
    <w:name w:val="Style underline + 11 pt Bold Black"/>
    <w:rsid w:val="00814D99"/>
    <w:rPr>
      <w:b/>
      <w:bCs/>
      <w:color w:val="000000"/>
      <w:sz w:val="20"/>
      <w:u w:val="single"/>
    </w:rPr>
  </w:style>
  <w:style w:type="paragraph" w:customStyle="1" w:styleId="StyleTitle11ptNotBold">
    <w:name w:val="Style Title + 11 pt Not Bold"/>
    <w:basedOn w:val="Title"/>
    <w:link w:val="StyleTitle11ptNotBoldChar"/>
    <w:qFormat/>
    <w:rsid w:val="00814D99"/>
    <w:pPr>
      <w:spacing w:before="0" w:after="160" w:line="240" w:lineRule="auto"/>
      <w:ind w:left="0" w:right="0"/>
      <w:outlineLvl w:val="9"/>
    </w:pPr>
    <w:rPr>
      <w:rFonts w:ascii="Georgia" w:eastAsia="Times New Roman" w:hAnsi="Georgia"/>
      <w:b/>
      <w:lang w:val="x-none" w:eastAsia="x-none"/>
    </w:rPr>
  </w:style>
  <w:style w:type="character" w:customStyle="1" w:styleId="StyleTitle11ptNotBoldChar">
    <w:name w:val="Style Title + 11 pt Not Bold Char"/>
    <w:link w:val="StyleTitle11ptNotBold"/>
    <w:rsid w:val="00814D99"/>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814D99"/>
    <w:pPr>
      <w:spacing w:before="0" w:after="160" w:line="240" w:lineRule="auto"/>
      <w:ind w:left="0" w:right="0"/>
      <w:outlineLvl w:val="9"/>
    </w:pPr>
    <w:rPr>
      <w:rFonts w:ascii="Georgia" w:eastAsia="Times New Roman" w:hAnsi="Georgia"/>
      <w:lang w:val="x-none" w:eastAsia="x-none"/>
    </w:rPr>
  </w:style>
  <w:style w:type="character" w:customStyle="1" w:styleId="StyleTitle11ptNotBoldNounderlineChar">
    <w:name w:val="Style Title + 11 pt Not Bold No underline Char"/>
    <w:link w:val="StyleTitle11ptNotBoldNounderline"/>
    <w:rsid w:val="00814D99"/>
    <w:rPr>
      <w:rFonts w:ascii="Georgia" w:eastAsia="Times New Roman" w:hAnsi="Georgia"/>
      <w:u w:val="single"/>
      <w:lang w:val="x-none" w:eastAsia="x-none"/>
    </w:rPr>
  </w:style>
  <w:style w:type="character" w:customStyle="1" w:styleId="Style11ptBoldBlackUnderline">
    <w:name w:val="Style 11 pt Bold Black Underline"/>
    <w:rsid w:val="00814D99"/>
    <w:rPr>
      <w:b/>
      <w:bCs/>
      <w:color w:val="000000"/>
      <w:sz w:val="20"/>
      <w:u w:val="single"/>
    </w:rPr>
  </w:style>
  <w:style w:type="character" w:customStyle="1" w:styleId="Style11ptBoldBlackUnderlineBorderSinglesolidline">
    <w:name w:val="Style 11 pt Bold Black Underline Border: : (Single solid line ..."/>
    <w:rsid w:val="00814D99"/>
    <w:rPr>
      <w:b/>
      <w:bCs/>
      <w:color w:val="000000"/>
      <w:sz w:val="20"/>
      <w:u w:val="single"/>
      <w:bdr w:val="single" w:sz="4" w:space="0" w:color="auto"/>
    </w:rPr>
  </w:style>
  <w:style w:type="character" w:customStyle="1" w:styleId="StyleLatinMeridien-Italic11ptItalicUnderline">
    <w:name w:val="Style (Latin) Meridien-Italic 11 pt Italic Underline"/>
    <w:rsid w:val="00814D99"/>
    <w:rPr>
      <w:rFonts w:ascii="Meridien-Italic" w:hAnsi="Meridien-Italic"/>
      <w:i/>
      <w:iCs/>
      <w:sz w:val="20"/>
      <w:u w:val="single"/>
    </w:rPr>
  </w:style>
  <w:style w:type="character" w:customStyle="1" w:styleId="underlinestylechar0">
    <w:name w:val="underlinestylechar"/>
    <w:rsid w:val="00814D99"/>
  </w:style>
  <w:style w:type="character" w:customStyle="1" w:styleId="StyleCards12ptThickunderlineChar1">
    <w:name w:val="Style Cards + 12 pt Thick underline Char1"/>
    <w:rsid w:val="00814D99"/>
    <w:rPr>
      <w:sz w:val="24"/>
      <w:szCs w:val="24"/>
      <w:u w:val="thick"/>
    </w:rPr>
  </w:style>
  <w:style w:type="character" w:customStyle="1" w:styleId="BodyTextIndentChar2">
    <w:name w:val="Body Text Indent Char2"/>
    <w:basedOn w:val="DefaultParagraphFont"/>
    <w:uiPriority w:val="99"/>
    <w:semiHidden/>
    <w:rsid w:val="00814D99"/>
    <w:rPr>
      <w:rFonts w:ascii="Georgia" w:hAnsi="Georgia"/>
      <w:sz w:val="22"/>
      <w:szCs w:val="22"/>
    </w:rPr>
  </w:style>
  <w:style w:type="character" w:customStyle="1" w:styleId="BodyText2Char2">
    <w:name w:val="Body Text 2 Char2"/>
    <w:basedOn w:val="DefaultParagraphFont"/>
    <w:uiPriority w:val="99"/>
    <w:semiHidden/>
    <w:rsid w:val="00814D99"/>
    <w:rPr>
      <w:rFonts w:ascii="Georgia" w:hAnsi="Georgia"/>
      <w:sz w:val="22"/>
      <w:szCs w:val="22"/>
    </w:rPr>
  </w:style>
  <w:style w:type="character" w:customStyle="1" w:styleId="BodyText3Char2">
    <w:name w:val="Body Text 3 Char2"/>
    <w:basedOn w:val="DefaultParagraphFont"/>
    <w:uiPriority w:val="99"/>
    <w:semiHidden/>
    <w:rsid w:val="00814D99"/>
    <w:rPr>
      <w:rFonts w:ascii="Georgia" w:hAnsi="Georgia"/>
      <w:sz w:val="16"/>
      <w:szCs w:val="16"/>
    </w:rPr>
  </w:style>
  <w:style w:type="character" w:customStyle="1" w:styleId="BodyTextIndent2Char2">
    <w:name w:val="Body Text Indent 2 Char2"/>
    <w:basedOn w:val="DefaultParagraphFont"/>
    <w:uiPriority w:val="99"/>
    <w:semiHidden/>
    <w:rsid w:val="00814D99"/>
    <w:rPr>
      <w:rFonts w:ascii="Georgia" w:hAnsi="Georgia"/>
      <w:sz w:val="22"/>
      <w:szCs w:val="22"/>
    </w:rPr>
  </w:style>
  <w:style w:type="character" w:customStyle="1" w:styleId="BodyTextIndent3Char2">
    <w:name w:val="Body Text Indent 3 Char2"/>
    <w:basedOn w:val="DefaultParagraphFont"/>
    <w:uiPriority w:val="99"/>
    <w:semiHidden/>
    <w:rsid w:val="00814D99"/>
    <w:rPr>
      <w:rFonts w:ascii="Georgia" w:hAnsi="Georgia"/>
      <w:sz w:val="16"/>
      <w:szCs w:val="16"/>
    </w:rPr>
  </w:style>
  <w:style w:type="character" w:customStyle="1" w:styleId="z-BottomofFormChar2">
    <w:name w:val="z-Bottom of Form Char2"/>
    <w:basedOn w:val="DefaultParagraphFont"/>
    <w:uiPriority w:val="99"/>
    <w:semiHidden/>
    <w:rsid w:val="00814D99"/>
    <w:rPr>
      <w:rFonts w:ascii="Arial" w:hAnsi="Arial" w:cs="Arial"/>
      <w:vanish/>
      <w:sz w:val="16"/>
      <w:szCs w:val="16"/>
    </w:rPr>
  </w:style>
  <w:style w:type="paragraph" w:customStyle="1" w:styleId="BodyA">
    <w:name w:val="Body A"/>
    <w:autoRedefine/>
    <w:uiPriority w:val="99"/>
    <w:qFormat/>
    <w:rsid w:val="00814D99"/>
    <w:rPr>
      <w:rFonts w:ascii="Helvetica" w:eastAsia="ヒラギノ角ゴ Pro W3" w:hAnsi="Helvetica" w:cs="Times New Roman"/>
      <w:color w:val="000000"/>
      <w:szCs w:val="20"/>
    </w:rPr>
  </w:style>
  <w:style w:type="paragraph" w:customStyle="1" w:styleId="StyleHotRouteLatinGaramond10pt">
    <w:name w:val="Style Hot Route + (Latin) Garamond 10 pt"/>
    <w:basedOn w:val="HotRoute0"/>
    <w:link w:val="StyleHotRouteLatinGaramond10ptChar"/>
    <w:rsid w:val="00814D99"/>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814D99"/>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814D99"/>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814D99"/>
    <w:rPr>
      <w:rFonts w:ascii="Garamond" w:eastAsia="Cambria" w:hAnsi="Garamond"/>
      <w:sz w:val="20"/>
      <w:u w:val="single"/>
    </w:rPr>
  </w:style>
  <w:style w:type="character" w:customStyle="1" w:styleId="m5686307894942199640gmail-style13ptbold">
    <w:name w:val="m_5686307894942199640gmail-style13ptbold"/>
    <w:basedOn w:val="DefaultParagraphFont"/>
    <w:rsid w:val="00814D99"/>
  </w:style>
  <w:style w:type="character" w:customStyle="1" w:styleId="m5686307894942199640gmail-styleunderline">
    <w:name w:val="m_5686307894942199640gmail-styleunderline"/>
    <w:basedOn w:val="DefaultParagraphFont"/>
    <w:rsid w:val="00814D99"/>
  </w:style>
  <w:style w:type="character" w:customStyle="1" w:styleId="UnderlineCharCharChar">
    <w:name w:val="Underline Char Char Char"/>
    <w:rsid w:val="00814D99"/>
    <w:rPr>
      <w:noProof w:val="0"/>
      <w:u w:val="single"/>
      <w:lang w:val="en-US" w:eastAsia="en-US" w:bidi="ar-SA"/>
    </w:rPr>
  </w:style>
  <w:style w:type="paragraph" w:customStyle="1" w:styleId="PageHeading">
    <w:name w:val="Page Heading"/>
    <w:basedOn w:val="Heading2"/>
    <w:uiPriority w:val="99"/>
    <w:qFormat/>
    <w:rsid w:val="00814D99"/>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814D99"/>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814D99"/>
    <w:pPr>
      <w:spacing w:after="0" w:line="240" w:lineRule="auto"/>
    </w:pPr>
    <w:rPr>
      <w:rFonts w:ascii="Arial" w:eastAsia="Calibri" w:hAnsi="Arial" w:cs="Arial"/>
      <w:color w:val="00B0F0"/>
      <w:sz w:val="20"/>
      <w:u w:val="single" w:color="00B0F0"/>
    </w:rPr>
  </w:style>
  <w:style w:type="character" w:customStyle="1" w:styleId="messagecontent">
    <w:name w:val="message_content"/>
    <w:rsid w:val="00814D99"/>
  </w:style>
  <w:style w:type="paragraph" w:customStyle="1" w:styleId="UnderlineCharCharCharCharCharCharCharCharChar">
    <w:name w:val="Underline Char Char Char Char Char Char Char Char Char"/>
    <w:link w:val="UnderlineCharCharCharCharCharCharCharCharCharChar"/>
    <w:rsid w:val="00814D99"/>
    <w:rPr>
      <w:rFonts w:ascii="Times New Roman" w:eastAsia="Times New Roman" w:hAnsi="Times New Roman" w:cs="Times New Roman"/>
      <w:u w:val="thick"/>
    </w:rPr>
  </w:style>
  <w:style w:type="paragraph" w:customStyle="1" w:styleId="BoldUnderlineCharCharCharCharChar">
    <w:name w:val="BoldUnderline Char Char Char Char Char"/>
    <w:link w:val="BoldUnderlineCharCharCharCharCharChar"/>
    <w:rsid w:val="00814D99"/>
    <w:rPr>
      <w:rFonts w:ascii="Times New Roman" w:eastAsia="Times New Roman" w:hAnsi="Times New Roman" w:cs="Times New Roman"/>
      <w:b/>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814D99"/>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rsid w:val="00814D99"/>
    <w:rPr>
      <w:rFonts w:ascii="Times New Roman" w:eastAsia="Times New Roman" w:hAnsi="Times New Roman" w:cs="Times New Roman"/>
      <w:b/>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814D99"/>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814D99"/>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814D99"/>
  </w:style>
  <w:style w:type="character" w:customStyle="1" w:styleId="CitationChar">
    <w:name w:val="Citation Char"/>
    <w:rsid w:val="00814D99"/>
    <w:rPr>
      <w:bCs/>
      <w:u w:val="single"/>
    </w:rPr>
  </w:style>
  <w:style w:type="paragraph" w:customStyle="1" w:styleId="Style31">
    <w:name w:val="Style31"/>
    <w:basedOn w:val="Normal"/>
    <w:uiPriority w:val="99"/>
    <w:qFormat/>
    <w:rsid w:val="00814D99"/>
    <w:pPr>
      <w:spacing w:after="0" w:line="197" w:lineRule="exact"/>
      <w:jc w:val="both"/>
    </w:pPr>
    <w:rPr>
      <w:rFonts w:ascii="Arial" w:hAnsi="Arial" w:cs="Arial"/>
    </w:rPr>
  </w:style>
  <w:style w:type="paragraph" w:customStyle="1" w:styleId="Style42">
    <w:name w:val="Style42"/>
    <w:basedOn w:val="Normal"/>
    <w:uiPriority w:val="99"/>
    <w:qFormat/>
    <w:rsid w:val="00814D99"/>
    <w:pPr>
      <w:spacing w:after="0" w:line="202" w:lineRule="exact"/>
      <w:jc w:val="both"/>
    </w:pPr>
    <w:rPr>
      <w:rFonts w:ascii="Arial" w:hAnsi="Arial" w:cs="Arial"/>
    </w:rPr>
  </w:style>
  <w:style w:type="paragraph" w:customStyle="1" w:styleId="Style51">
    <w:name w:val="Style51"/>
    <w:basedOn w:val="Normal"/>
    <w:uiPriority w:val="99"/>
    <w:qFormat/>
    <w:rsid w:val="00814D99"/>
    <w:pPr>
      <w:spacing w:after="0" w:line="200" w:lineRule="exact"/>
      <w:jc w:val="both"/>
    </w:pPr>
    <w:rPr>
      <w:rFonts w:ascii="Arial" w:hAnsi="Arial" w:cs="Arial"/>
    </w:rPr>
  </w:style>
  <w:style w:type="character" w:customStyle="1" w:styleId="FontStyle72">
    <w:name w:val="Font Style72"/>
    <w:uiPriority w:val="99"/>
    <w:rsid w:val="00814D99"/>
    <w:rPr>
      <w:rFonts w:ascii="Times New Roman" w:hAnsi="Times New Roman" w:cs="Times New Roman" w:hint="default"/>
      <w:sz w:val="16"/>
      <w:szCs w:val="16"/>
    </w:rPr>
  </w:style>
  <w:style w:type="character" w:customStyle="1" w:styleId="FontStyle73">
    <w:name w:val="Font Style73"/>
    <w:uiPriority w:val="99"/>
    <w:rsid w:val="00814D99"/>
    <w:rPr>
      <w:rFonts w:ascii="Times New Roman" w:hAnsi="Times New Roman" w:cs="Times New Roman" w:hint="default"/>
      <w:i/>
      <w:iCs/>
      <w:sz w:val="16"/>
      <w:szCs w:val="16"/>
    </w:rPr>
  </w:style>
  <w:style w:type="character" w:customStyle="1" w:styleId="UnderlinestyleChar20">
    <w:name w:val="Underline style Char2"/>
    <w:rsid w:val="00814D99"/>
    <w:rPr>
      <w:sz w:val="22"/>
      <w:szCs w:val="24"/>
      <w:u w:val="single"/>
      <w:lang w:val="en-US" w:eastAsia="en-US" w:bidi="ar-SA"/>
    </w:rPr>
  </w:style>
  <w:style w:type="character" w:customStyle="1" w:styleId="FontStyle49">
    <w:name w:val="Font Style49"/>
    <w:uiPriority w:val="99"/>
    <w:rsid w:val="00814D99"/>
    <w:rPr>
      <w:rFonts w:ascii="Times New Roman" w:hAnsi="Times New Roman" w:cs="Times New Roman"/>
      <w:sz w:val="20"/>
      <w:szCs w:val="20"/>
    </w:rPr>
  </w:style>
  <w:style w:type="character" w:customStyle="1" w:styleId="FontStyle50">
    <w:name w:val="Font Style50"/>
    <w:uiPriority w:val="99"/>
    <w:rsid w:val="00814D99"/>
    <w:rPr>
      <w:rFonts w:ascii="Times New Roman" w:hAnsi="Times New Roman" w:cs="Times New Roman"/>
      <w:b/>
      <w:bCs/>
      <w:sz w:val="20"/>
      <w:szCs w:val="20"/>
    </w:rPr>
  </w:style>
  <w:style w:type="character" w:customStyle="1" w:styleId="ListBulletChar">
    <w:name w:val="List Bullet Char"/>
    <w:link w:val="ListBullet"/>
    <w:uiPriority w:val="99"/>
    <w:locked/>
    <w:rsid w:val="00814D99"/>
    <w:rPr>
      <w:rFonts w:ascii="Calibri" w:hAnsi="Calibri"/>
      <w:sz w:val="22"/>
    </w:rPr>
  </w:style>
  <w:style w:type="character" w:customStyle="1" w:styleId="BoldUnderlineChar2Char">
    <w:name w:val="BoldUnderline Char2 Char"/>
    <w:link w:val="BoldUnderlineChar20"/>
    <w:locked/>
    <w:rsid w:val="00814D99"/>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814D99"/>
    <w:rPr>
      <w:rFonts w:ascii="Times New Roman" w:eastAsia="Times New Roman" w:hAnsi="Times New Roman" w:cs="Times New Roman"/>
      <w:b/>
      <w:sz w:val="20"/>
      <w:u w:val="single"/>
    </w:rPr>
  </w:style>
  <w:style w:type="paragraph" w:customStyle="1" w:styleId="document0">
    <w:name w:val="document"/>
    <w:basedOn w:val="Normal"/>
    <w:qFormat/>
    <w:rsid w:val="00814D99"/>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814D99"/>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814D99"/>
    <w:rPr>
      <w:rFonts w:eastAsia="Times New Roman"/>
      <w:u w:val="single"/>
      <w:lang w:val="en-GB"/>
    </w:rPr>
  </w:style>
  <w:style w:type="paragraph" w:customStyle="1" w:styleId="StyleUnderlining11pt">
    <w:name w:val="Style Underlining + 11 pt"/>
    <w:basedOn w:val="Normal"/>
    <w:link w:val="StyleUnderlining11ptChar"/>
    <w:qFormat/>
    <w:rsid w:val="00814D99"/>
    <w:pPr>
      <w:spacing w:after="0" w:line="256" w:lineRule="auto"/>
    </w:pPr>
    <w:rPr>
      <w:rFonts w:asciiTheme="minorHAnsi" w:eastAsia="Times New Roman" w:hAnsiTheme="minorHAnsi"/>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814D99"/>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814D99"/>
    <w:pPr>
      <w:spacing w:after="0" w:line="256" w:lineRule="auto"/>
    </w:pPr>
    <w:rPr>
      <w:rFonts w:asciiTheme="minorHAnsi" w:eastAsia="Times New Roman" w:hAnsiTheme="minorHAnsi"/>
      <w:sz w:val="24"/>
    </w:rPr>
  </w:style>
  <w:style w:type="character" w:customStyle="1" w:styleId="Stylecard11ptBoldUnderlineChar">
    <w:name w:val="Style card + 11 pt Bold Underline Char"/>
    <w:basedOn w:val="cardChar"/>
    <w:link w:val="Stylecard11ptBoldUnderline"/>
    <w:locked/>
    <w:rsid w:val="00814D99"/>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814D99"/>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814D99"/>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814D99"/>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814D99"/>
    <w:pPr>
      <w:spacing w:line="256" w:lineRule="auto"/>
    </w:pPr>
    <w:rPr>
      <w:rFonts w:ascii="Georgia" w:hAnsi="Georgia"/>
      <w:b/>
    </w:rPr>
  </w:style>
  <w:style w:type="paragraph" w:customStyle="1" w:styleId="Normal20pt">
    <w:name w:val="Normal  + 20 pt"/>
    <w:basedOn w:val="Normal"/>
    <w:uiPriority w:val="6"/>
    <w:qFormat/>
    <w:rsid w:val="00814D99"/>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814D99"/>
    <w:rPr>
      <w:rFonts w:eastAsia="Calibri"/>
      <w:u w:val="single"/>
    </w:rPr>
  </w:style>
  <w:style w:type="paragraph" w:customStyle="1" w:styleId="StyleNormalWeb11ptUnderline">
    <w:name w:val="Style Normal (Web) + 11 pt Underline"/>
    <w:basedOn w:val="NormalWeb"/>
    <w:link w:val="StyleNormalWeb11ptUnderlineChar"/>
    <w:qFormat/>
    <w:rsid w:val="00814D99"/>
    <w:pPr>
      <w:spacing w:line="256" w:lineRule="auto"/>
    </w:pPr>
    <w:rPr>
      <w:rFonts w:asciiTheme="minorHAnsi" w:eastAsia="Calibri" w:hAnsiTheme="minorHAnsi" w:cstheme="minorBidi"/>
      <w:u w:val="single"/>
    </w:rPr>
  </w:style>
  <w:style w:type="paragraph" w:customStyle="1" w:styleId="conintrotext">
    <w:name w:val="conintrotext"/>
    <w:basedOn w:val="Normal"/>
    <w:uiPriority w:val="99"/>
    <w:qFormat/>
    <w:rsid w:val="00814D99"/>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814D99"/>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814D99"/>
    <w:pPr>
      <w:spacing w:after="0" w:line="256" w:lineRule="auto"/>
    </w:pPr>
    <w:rPr>
      <w:rFonts w:ascii="MS Mincho" w:eastAsia="MS Mincho" w:hAnsiTheme="minorHAnsi"/>
      <w:b/>
      <w:sz w:val="24"/>
      <w:u w:val="single"/>
    </w:rPr>
  </w:style>
  <w:style w:type="paragraph" w:customStyle="1" w:styleId="assert">
    <w:name w:val="assert"/>
    <w:basedOn w:val="Normal"/>
    <w:uiPriority w:val="99"/>
    <w:qFormat/>
    <w:rsid w:val="00814D99"/>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814D99"/>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814D99"/>
    <w:pPr>
      <w:spacing w:after="0" w:line="256" w:lineRule="auto"/>
    </w:pPr>
    <w:rPr>
      <w:rFonts w:ascii="MS Mincho"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814D99"/>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814D99"/>
    <w:pPr>
      <w:spacing w:after="0" w:line="256" w:lineRule="auto"/>
    </w:pPr>
    <w:rPr>
      <w:rFonts w:ascii="MS Mincho" w:eastAsia="MS Mincho" w:hAnsiTheme="minorHAnsi"/>
      <w:b/>
      <w:sz w:val="24"/>
      <w:u w:val="single"/>
    </w:rPr>
  </w:style>
  <w:style w:type="character" w:customStyle="1" w:styleId="UnderlineChar2CharCharChar">
    <w:name w:val="Underline Char2 Char Char Char"/>
    <w:locked/>
    <w:rsid w:val="00814D99"/>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814D99"/>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814D99"/>
    <w:pPr>
      <w:spacing w:after="0" w:line="256" w:lineRule="auto"/>
    </w:pPr>
    <w:rPr>
      <w:rFonts w:ascii="MS Mincho" w:eastAsia="MS Mincho" w:hAnsiTheme="minorHAns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814D99"/>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814D99"/>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814D99"/>
    <w:rPr>
      <w:rFonts w:eastAsia="Times New Roman"/>
      <w:u w:val="single"/>
    </w:rPr>
  </w:style>
  <w:style w:type="paragraph" w:customStyle="1" w:styleId="StyleStyle4ArialNarrow9pt">
    <w:name w:val="Style Style4 + Arial Narrow 9 pt"/>
    <w:basedOn w:val="Normal"/>
    <w:link w:val="StyleStyle4ArialNarrow9ptChar"/>
    <w:qFormat/>
    <w:rsid w:val="00814D99"/>
    <w:pPr>
      <w:spacing w:after="0" w:line="256" w:lineRule="auto"/>
    </w:pPr>
    <w:rPr>
      <w:rFonts w:asciiTheme="minorHAnsi" w:eastAsia="Times New Roman" w:hAnsiTheme="minorHAnsi"/>
      <w:sz w:val="24"/>
      <w:u w:val="single"/>
    </w:rPr>
  </w:style>
  <w:style w:type="character" w:customStyle="1" w:styleId="StyleStyle4ArialNarrow9ptBoldChar">
    <w:name w:val="Style Style4 + Arial Narrow 9 pt Bold Char"/>
    <w:link w:val="StyleStyle4ArialNarrow9ptBold"/>
    <w:locked/>
    <w:rsid w:val="00814D99"/>
    <w:rPr>
      <w:rFonts w:eastAsia="Times New Roman"/>
      <w:b/>
      <w:bCs/>
      <w:u w:val="single"/>
    </w:rPr>
  </w:style>
  <w:style w:type="paragraph" w:customStyle="1" w:styleId="StyleStyle4ArialNarrow9ptBold">
    <w:name w:val="Style Style4 + Arial Narrow 9 pt Bold"/>
    <w:basedOn w:val="Normal"/>
    <w:link w:val="StyleStyle4ArialNarrow9ptBoldChar"/>
    <w:qFormat/>
    <w:rsid w:val="00814D99"/>
    <w:pPr>
      <w:spacing w:after="0" w:line="256" w:lineRule="auto"/>
    </w:pPr>
    <w:rPr>
      <w:rFonts w:asciiTheme="minorHAnsi" w:eastAsia="Times New Roman" w:hAnsiTheme="minorHAnsi"/>
      <w:b/>
      <w:bCs/>
      <w:sz w:val="24"/>
      <w:u w:val="single"/>
    </w:rPr>
  </w:style>
  <w:style w:type="character" w:customStyle="1" w:styleId="Citation-AuthorDateChar">
    <w:name w:val="Citation - Author/Date Char"/>
    <w:locked/>
    <w:rsid w:val="00814D99"/>
    <w:rPr>
      <w:rFonts w:eastAsia="Times New Roman"/>
      <w:b/>
      <w:smallCaps/>
      <w:sz w:val="24"/>
      <w:szCs w:val="24"/>
      <w:u w:val="single"/>
    </w:rPr>
  </w:style>
  <w:style w:type="character" w:customStyle="1" w:styleId="HiddenBlockHeaderChar">
    <w:name w:val="Hidden Block Header Char"/>
    <w:link w:val="HiddenBlockHeader"/>
    <w:locked/>
    <w:rsid w:val="00814D99"/>
    <w:rPr>
      <w:rFonts w:ascii="Calibri" w:hAnsi="Calibri"/>
      <w:sz w:val="22"/>
    </w:rPr>
  </w:style>
  <w:style w:type="character" w:customStyle="1" w:styleId="ThirdChar">
    <w:name w:val="Third Char"/>
    <w:link w:val="Third"/>
    <w:locked/>
    <w:rsid w:val="00814D99"/>
    <w:rPr>
      <w:rFonts w:eastAsia="Times New Roman"/>
      <w:b/>
      <w:u w:val="single"/>
      <w:lang w:val="x-none" w:eastAsia="x-none"/>
    </w:rPr>
  </w:style>
  <w:style w:type="paragraph" w:customStyle="1" w:styleId="Third">
    <w:name w:val="Third"/>
    <w:basedOn w:val="Normal"/>
    <w:link w:val="ThirdChar"/>
    <w:qFormat/>
    <w:rsid w:val="00814D99"/>
    <w:pPr>
      <w:spacing w:after="0" w:line="256" w:lineRule="auto"/>
    </w:pPr>
    <w:rPr>
      <w:rFonts w:asciiTheme="minorHAnsi" w:eastAsia="Times New Roman" w:hAnsiTheme="minorHAnsi"/>
      <w:b/>
      <w:sz w:val="24"/>
      <w:u w:val="single"/>
      <w:lang w:val="x-none" w:eastAsia="x-none"/>
    </w:rPr>
  </w:style>
  <w:style w:type="paragraph" w:customStyle="1" w:styleId="Heading2Char2CharChar10">
    <w:name w:val="Heading 2 Char2 Char Char1"/>
    <w:aliases w:val="Char Char Char Char Char Char1 Char Char Char Char Char"/>
    <w:next w:val="Normal"/>
    <w:qFormat/>
    <w:rsid w:val="00814D99"/>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ocked/>
    <w:rsid w:val="00814D99"/>
    <w:rPr>
      <w:rFonts w:eastAsia="Times New Roman"/>
      <w:b/>
      <w:szCs w:val="24"/>
      <w:u w:val="thick"/>
    </w:rPr>
  </w:style>
  <w:style w:type="paragraph" w:customStyle="1" w:styleId="SynergyTag">
    <w:name w:val="SynergyTag"/>
    <w:basedOn w:val="Normal"/>
    <w:uiPriority w:val="99"/>
    <w:qFormat/>
    <w:rsid w:val="00814D99"/>
    <w:pPr>
      <w:spacing w:after="0" w:line="256" w:lineRule="auto"/>
    </w:pPr>
    <w:rPr>
      <w:b/>
    </w:rPr>
  </w:style>
  <w:style w:type="paragraph" w:customStyle="1" w:styleId="CiteSmallText">
    <w:name w:val="Cite Small Text"/>
    <w:basedOn w:val="Normal"/>
    <w:uiPriority w:val="99"/>
    <w:qFormat/>
    <w:rsid w:val="00814D99"/>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814D99"/>
    <w:rPr>
      <w:lang w:val="x-none"/>
    </w:rPr>
  </w:style>
  <w:style w:type="paragraph" w:customStyle="1" w:styleId="Cards1CharChar">
    <w:name w:val="Cards1 Char Char"/>
    <w:basedOn w:val="Normal"/>
    <w:link w:val="Cards1CharCharChar"/>
    <w:qFormat/>
    <w:rsid w:val="00814D99"/>
    <w:pPr>
      <w:autoSpaceDE w:val="0"/>
      <w:autoSpaceDN w:val="0"/>
      <w:adjustRightInd w:val="0"/>
      <w:spacing w:after="0" w:line="256" w:lineRule="auto"/>
      <w:ind w:left="432" w:right="432"/>
      <w:jc w:val="both"/>
    </w:pPr>
    <w:rPr>
      <w:rFonts w:asciiTheme="minorHAnsi" w:hAnsiTheme="minorHAnsi"/>
      <w:sz w:val="24"/>
      <w:lang w:val="x-none"/>
    </w:rPr>
  </w:style>
  <w:style w:type="character" w:customStyle="1" w:styleId="SwagChar">
    <w:name w:val="Swag Char"/>
    <w:link w:val="Swag"/>
    <w:locked/>
    <w:rsid w:val="00814D99"/>
    <w:rPr>
      <w:color w:val="0000FF"/>
      <w:sz w:val="12"/>
      <w:u w:val="single"/>
    </w:rPr>
  </w:style>
  <w:style w:type="paragraph" w:customStyle="1" w:styleId="Swag">
    <w:name w:val="Swag"/>
    <w:basedOn w:val="Normal"/>
    <w:link w:val="SwagChar"/>
    <w:qFormat/>
    <w:rsid w:val="00814D99"/>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814D99"/>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814D99"/>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814D99"/>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814D99"/>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814D99"/>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814D99"/>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814D99"/>
    <w:rPr>
      <w:rFonts w:eastAsia="Times New Roman"/>
      <w:b/>
      <w:bCs/>
      <w:u w:val="single"/>
    </w:rPr>
  </w:style>
  <w:style w:type="paragraph" w:customStyle="1" w:styleId="StyleUnderlineChar11ptBold2">
    <w:name w:val="Style Underline Char + 11 pt Bold2"/>
    <w:basedOn w:val="Normal"/>
    <w:link w:val="StyleUnderlineChar11ptBold2Char"/>
    <w:qFormat/>
    <w:rsid w:val="00814D99"/>
    <w:pPr>
      <w:spacing w:after="0" w:line="256" w:lineRule="auto"/>
    </w:pPr>
    <w:rPr>
      <w:rFonts w:asciiTheme="minorHAnsi" w:eastAsia="Times New Roman" w:hAnsiTheme="minorHAnsi"/>
      <w:b/>
      <w:bCs/>
      <w:sz w:val="24"/>
      <w:u w:val="single"/>
    </w:rPr>
  </w:style>
  <w:style w:type="character" w:customStyle="1" w:styleId="StyleStyleUnderlineTimesNewRoman11ptChar">
    <w:name w:val="Style Style Underline + Times New Roman + 11 pt Char"/>
    <w:link w:val="StyleStyleUnderlineTimesNewRoman11pt"/>
    <w:locked/>
    <w:rsid w:val="00814D99"/>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814D99"/>
    <w:pPr>
      <w:spacing w:after="0" w:line="256" w:lineRule="auto"/>
    </w:pPr>
    <w:rPr>
      <w:rFonts w:asciiTheme="minorHAnsi" w:eastAsia="Times New Roman" w:hAnsiTheme="minorHAns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814D99"/>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814D99"/>
    <w:pPr>
      <w:spacing w:after="0" w:line="256" w:lineRule="auto"/>
    </w:pPr>
    <w:rPr>
      <w:rFonts w:asciiTheme="minorHAnsi" w:eastAsia="Times New Roman" w:hAnsiTheme="minorHAnsi"/>
      <w:sz w:val="24"/>
      <w:u w:val="single"/>
    </w:rPr>
  </w:style>
  <w:style w:type="character" w:customStyle="1" w:styleId="TagsCharCharCharChar">
    <w:name w:val="Tags Char Char Char Char"/>
    <w:locked/>
    <w:rsid w:val="00814D99"/>
    <w:rPr>
      <w:rFonts w:ascii="Times New Roman" w:eastAsia="Times New Roman" w:hAnsi="Times New Roman" w:cs="Times New Roman"/>
      <w:b/>
      <w:sz w:val="24"/>
      <w:szCs w:val="24"/>
    </w:rPr>
  </w:style>
  <w:style w:type="character" w:customStyle="1" w:styleId="NothingCharChar">
    <w:name w:val="Nothing Char Char"/>
    <w:link w:val="NothingCharCharChar"/>
    <w:locked/>
    <w:rsid w:val="00814D99"/>
  </w:style>
  <w:style w:type="paragraph" w:customStyle="1" w:styleId="NothingCharCharChar">
    <w:name w:val="Nothing Char Char Char"/>
    <w:link w:val="NothingCharChar"/>
    <w:qFormat/>
    <w:rsid w:val="00814D99"/>
    <w:pPr>
      <w:jc w:val="both"/>
    </w:pPr>
  </w:style>
  <w:style w:type="paragraph" w:customStyle="1" w:styleId="StyleLeft021">
    <w:name w:val="Style Left:  0.2&quot;1"/>
    <w:basedOn w:val="Normal"/>
    <w:uiPriority w:val="99"/>
    <w:qFormat/>
    <w:rsid w:val="00814D99"/>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814D99"/>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814D99"/>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814D99"/>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814D99"/>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sz w:val="24"/>
      <w:u w:val="single"/>
      <w:bdr w:val="single" w:sz="4" w:space="0" w:color="auto" w:frame="1"/>
    </w:rPr>
  </w:style>
  <w:style w:type="paragraph" w:customStyle="1" w:styleId="BlockTitle20">
    <w:name w:val="Block Title #2"/>
    <w:basedOn w:val="Normal"/>
    <w:uiPriority w:val="99"/>
    <w:qFormat/>
    <w:rsid w:val="00814D99"/>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814D99"/>
    <w:pPr>
      <w:spacing w:after="0" w:line="256" w:lineRule="auto"/>
    </w:pPr>
    <w:rPr>
      <w:b/>
    </w:rPr>
  </w:style>
  <w:style w:type="paragraph" w:customStyle="1" w:styleId="CM27">
    <w:name w:val="CM27"/>
    <w:basedOn w:val="Normal"/>
    <w:next w:val="Normal"/>
    <w:qFormat/>
    <w:rsid w:val="00814D99"/>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814D99"/>
    <w:pPr>
      <w:widowControl w:val="0"/>
      <w:jc w:val="both"/>
      <w:outlineLvl w:val="1"/>
    </w:pPr>
    <w:rPr>
      <w:rFonts w:ascii="Times New Roman" w:eastAsia="Times New Roman" w:hAnsi="Times New Roman" w:cs="Times New Roman"/>
      <w:b/>
    </w:rPr>
  </w:style>
  <w:style w:type="character" w:customStyle="1" w:styleId="UnderlineCharChar4">
    <w:name w:val="Underline Char Char4"/>
    <w:rsid w:val="00814D99"/>
    <w:rPr>
      <w:szCs w:val="24"/>
      <w:u w:val="single"/>
      <w:lang w:val="en-US" w:eastAsia="en-US" w:bidi="ar-SA"/>
    </w:rPr>
  </w:style>
  <w:style w:type="character" w:customStyle="1" w:styleId="BoldUnderlineCharChar3">
    <w:name w:val="BoldUnderline Char Char3"/>
    <w:rsid w:val="00814D99"/>
    <w:rPr>
      <w:b/>
      <w:bCs w:val="0"/>
      <w:szCs w:val="24"/>
      <w:u w:val="single"/>
      <w:lang w:val="en-US" w:eastAsia="en-US" w:bidi="ar-SA"/>
    </w:rPr>
  </w:style>
  <w:style w:type="character" w:customStyle="1" w:styleId="UnderlineCharChar3">
    <w:name w:val="Underline Char Char3"/>
    <w:rsid w:val="00814D99"/>
    <w:rPr>
      <w:szCs w:val="24"/>
      <w:u w:val="single"/>
      <w:lang w:val="en-US" w:eastAsia="en-US" w:bidi="ar-SA"/>
    </w:rPr>
  </w:style>
  <w:style w:type="character" w:customStyle="1" w:styleId="BoldUnderlineCharChar2">
    <w:name w:val="BoldUnderline Char Char2"/>
    <w:rsid w:val="00814D99"/>
    <w:rPr>
      <w:b/>
      <w:bCs w:val="0"/>
      <w:szCs w:val="24"/>
      <w:u w:val="single"/>
      <w:lang w:val="en-US" w:eastAsia="en-US" w:bidi="ar-SA"/>
    </w:rPr>
  </w:style>
  <w:style w:type="character" w:customStyle="1" w:styleId="volume-issue">
    <w:name w:val="volume-issue"/>
    <w:rsid w:val="00814D99"/>
    <w:rPr>
      <w:rFonts w:ascii="Times New Roman" w:hAnsi="Times New Roman" w:cs="Times New Roman" w:hint="default"/>
    </w:rPr>
  </w:style>
  <w:style w:type="character" w:customStyle="1" w:styleId="boldness1">
    <w:name w:val="boldness1"/>
    <w:rsid w:val="00814D99"/>
  </w:style>
  <w:style w:type="character" w:customStyle="1" w:styleId="story-author">
    <w:name w:val="story-author"/>
    <w:basedOn w:val="DefaultParagraphFont"/>
    <w:rsid w:val="00814D99"/>
  </w:style>
  <w:style w:type="character" w:customStyle="1" w:styleId="Heading3CharCharCharChar">
    <w:name w:val="Heading 3 Char Char Char Char"/>
    <w:basedOn w:val="DefaultParagraphFont"/>
    <w:rsid w:val="00814D99"/>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814D99"/>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814D99"/>
  </w:style>
  <w:style w:type="character" w:customStyle="1" w:styleId="StyleStyle4CharTimesNewRoman11ptItalic">
    <w:name w:val="Style Style4 Char + Times New Roman 11 pt Italic"/>
    <w:basedOn w:val="DefaultParagraphFont"/>
    <w:rsid w:val="00814D99"/>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814D99"/>
  </w:style>
  <w:style w:type="character" w:customStyle="1" w:styleId="ad">
    <w:name w:val="_"/>
    <w:basedOn w:val="DefaultParagraphFont"/>
    <w:rsid w:val="00814D99"/>
  </w:style>
  <w:style w:type="character" w:customStyle="1" w:styleId="Heading3CharCharCharChar1">
    <w:name w:val="Heading 3 Char Char Char Char1"/>
    <w:rsid w:val="00814D99"/>
    <w:rPr>
      <w:rFonts w:ascii="Arial" w:hAnsi="Arial" w:cs="Arial" w:hint="default"/>
      <w:bCs/>
      <w:szCs w:val="26"/>
      <w:u w:val="single"/>
      <w:lang w:val="en-US" w:eastAsia="en-US" w:bidi="ar-SA"/>
    </w:rPr>
  </w:style>
  <w:style w:type="character" w:customStyle="1" w:styleId="comment-body">
    <w:name w:val="comment-body"/>
    <w:rsid w:val="00814D99"/>
  </w:style>
  <w:style w:type="character" w:customStyle="1" w:styleId="UnderlineCharCharChar1">
    <w:name w:val="Underline Char Char Char1"/>
    <w:rsid w:val="00814D99"/>
    <w:rPr>
      <w:u w:val="single"/>
      <w:lang w:val="en-US" w:eastAsia="en-US" w:bidi="ar-SA"/>
    </w:rPr>
  </w:style>
  <w:style w:type="character" w:customStyle="1" w:styleId="reality">
    <w:name w:val="reality"/>
    <w:rsid w:val="00814D99"/>
  </w:style>
  <w:style w:type="character" w:customStyle="1" w:styleId="UnderlineChar1Char">
    <w:name w:val="Underline Char1 Char"/>
    <w:rsid w:val="00814D99"/>
    <w:rPr>
      <w:rFonts w:ascii="Calibri" w:eastAsia="MS Mincho" w:hAnsi="Calibri" w:cs="Calibri" w:hint="default"/>
      <w:szCs w:val="20"/>
      <w:u w:val="single"/>
    </w:rPr>
  </w:style>
  <w:style w:type="character" w:customStyle="1" w:styleId="StyleBoldandUnderlineCharChar29pt">
    <w:name w:val="Style Bold and Underline Char Char2 + 9 pt"/>
    <w:rsid w:val="00814D99"/>
    <w:rPr>
      <w:rFonts w:ascii="Times New Roman" w:hAnsi="Times New Roman" w:cs="Times New Roman" w:hint="default"/>
      <w:b/>
      <w:bCs/>
      <w:noProof w:val="0"/>
      <w:sz w:val="20"/>
      <w:u w:val="single"/>
    </w:rPr>
  </w:style>
  <w:style w:type="character" w:customStyle="1" w:styleId="StyleUnderlineCharChar19pt">
    <w:name w:val="Style Underline Char Char1 + 9 pt"/>
    <w:rsid w:val="00814D99"/>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814D99"/>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814D99"/>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814D99"/>
    <w:rPr>
      <w:rFonts w:ascii="Times New Roman" w:hAnsi="Times New Roman" w:cs="Times New Roman" w:hint="default"/>
      <w:sz w:val="20"/>
      <w:u w:val="dottedHeavy"/>
    </w:rPr>
  </w:style>
  <w:style w:type="character" w:customStyle="1" w:styleId="article-record-publication-volume-issue">
    <w:name w:val="article-record-publication-volume-issue"/>
    <w:rsid w:val="00814D99"/>
  </w:style>
  <w:style w:type="character" w:customStyle="1" w:styleId="resultbodyblack">
    <w:name w:val="resultbodyblack"/>
    <w:rsid w:val="00814D99"/>
    <w:rPr>
      <w:rFonts w:ascii="Times New Roman" w:hAnsi="Times New Roman" w:cs="Times New Roman" w:hint="default"/>
    </w:rPr>
  </w:style>
  <w:style w:type="character" w:customStyle="1" w:styleId="quotechar0">
    <w:name w:val="quotechar"/>
    <w:rsid w:val="00814D99"/>
  </w:style>
  <w:style w:type="character" w:customStyle="1" w:styleId="3TagCite">
    <w:name w:val="3 Tag/Cite"/>
    <w:rsid w:val="00814D99"/>
    <w:rPr>
      <w:rFonts w:ascii="Times New Roman" w:hAnsi="Times New Roman" w:cs="Times New Roman" w:hint="default"/>
      <w:b/>
      <w:bCs w:val="0"/>
    </w:rPr>
  </w:style>
  <w:style w:type="character" w:customStyle="1" w:styleId="4Qualifications">
    <w:name w:val="4 Qualifications"/>
    <w:rsid w:val="00814D99"/>
    <w:rPr>
      <w:rFonts w:ascii="Times New Roman" w:hAnsi="Times New Roman" w:cs="Times New Roman" w:hint="default"/>
      <w:sz w:val="19"/>
    </w:rPr>
  </w:style>
  <w:style w:type="character" w:customStyle="1" w:styleId="6Underlined">
    <w:name w:val="6 Underlined"/>
    <w:rsid w:val="00814D99"/>
    <w:rPr>
      <w:rFonts w:ascii="Times New Roman" w:hAnsi="Times New Roman" w:cs="Times New Roman" w:hint="default"/>
      <w:b/>
      <w:bCs w:val="0"/>
      <w:sz w:val="21"/>
      <w:u w:val="single"/>
    </w:rPr>
  </w:style>
  <w:style w:type="character" w:customStyle="1" w:styleId="nohighlighting">
    <w:name w:val="no highlighting"/>
    <w:rsid w:val="00814D99"/>
    <w:rPr>
      <w:rFonts w:ascii="Times New Roman" w:hAnsi="Times New Roman" w:cs="Times New Roman" w:hint="default"/>
      <w:color w:val="auto"/>
      <w:sz w:val="20"/>
      <w:u w:val="thick"/>
      <w:bdr w:val="none" w:sz="0" w:space="0" w:color="auto" w:frame="1"/>
    </w:rPr>
  </w:style>
  <w:style w:type="character" w:customStyle="1" w:styleId="CharChar61">
    <w:name w:val="Char Char61"/>
    <w:rsid w:val="00814D99"/>
    <w:rPr>
      <w:rFonts w:ascii="Arial" w:hAnsi="Arial" w:cs="Arial" w:hint="default"/>
      <w:bCs/>
      <w:sz w:val="16"/>
      <w:szCs w:val="26"/>
      <w:lang w:val="en-US" w:eastAsia="en-US" w:bidi="ar-SA"/>
    </w:rPr>
  </w:style>
  <w:style w:type="character" w:customStyle="1" w:styleId="styledate">
    <w:name w:val="styledate"/>
    <w:rsid w:val="00814D99"/>
  </w:style>
  <w:style w:type="character" w:customStyle="1" w:styleId="StyleUnderlineChar9ptChar">
    <w:name w:val="Style Underline Char + 9 pt Char"/>
    <w:rsid w:val="00814D99"/>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814D99"/>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814D99"/>
    <w:rPr>
      <w:b/>
      <w:bCs w:val="0"/>
      <w:szCs w:val="24"/>
      <w:u w:val="single"/>
      <w:lang w:val="en-US" w:eastAsia="en-US" w:bidi="ar-SA"/>
    </w:rPr>
  </w:style>
  <w:style w:type="character" w:customStyle="1" w:styleId="BoldandUnderlineChar1Char2">
    <w:name w:val="Bold and Underline Char1 Char2"/>
    <w:rsid w:val="00814D99"/>
    <w:rPr>
      <w:b/>
      <w:bCs w:val="0"/>
      <w:szCs w:val="24"/>
      <w:u w:val="single"/>
      <w:lang w:val="en-US" w:eastAsia="en-US" w:bidi="ar-SA"/>
    </w:rPr>
  </w:style>
  <w:style w:type="character" w:customStyle="1" w:styleId="BoldandUnderlineCharChar1">
    <w:name w:val="Bold and Underline Char Char1"/>
    <w:rsid w:val="00814D99"/>
    <w:rPr>
      <w:b/>
      <w:bCs w:val="0"/>
      <w:szCs w:val="24"/>
      <w:u w:val="single"/>
      <w:lang w:val="en-US" w:eastAsia="en-US" w:bidi="ar-SA"/>
    </w:rPr>
  </w:style>
  <w:style w:type="character" w:customStyle="1" w:styleId="authoraffil">
    <w:name w:val="authoraffil"/>
    <w:rsid w:val="00814D99"/>
  </w:style>
  <w:style w:type="character" w:customStyle="1" w:styleId="CharChar8">
    <w:name w:val="Char Char8"/>
    <w:rsid w:val="00814D99"/>
    <w:rPr>
      <w:rFonts w:ascii="Georgia" w:eastAsia="Times New Roman" w:hAnsi="Georgia" w:hint="default"/>
      <w:b/>
      <w:bCs/>
      <w:sz w:val="30"/>
      <w:szCs w:val="28"/>
      <w:u w:val="single"/>
    </w:rPr>
  </w:style>
  <w:style w:type="character" w:customStyle="1" w:styleId="StyleArial6ptBold">
    <w:name w:val="Style Arial 6 pt Bold"/>
    <w:rsid w:val="00814D99"/>
    <w:rPr>
      <w:rFonts w:ascii="Arial" w:hAnsi="Arial" w:cs="Arial" w:hint="default"/>
      <w:bCs/>
      <w:sz w:val="12"/>
    </w:rPr>
  </w:style>
  <w:style w:type="character" w:customStyle="1" w:styleId="Heading2Char5">
    <w:name w:val="Heading 2 Char5"/>
    <w:rsid w:val="00814D99"/>
    <w:rPr>
      <w:rFonts w:ascii="Garamond" w:hAnsi="Garamond" w:cs="Arial" w:hint="default"/>
      <w:b/>
      <w:bCs/>
      <w:iCs/>
      <w:sz w:val="24"/>
      <w:szCs w:val="28"/>
      <w:lang w:val="en-US" w:eastAsia="en-US" w:bidi="ar-SA"/>
    </w:rPr>
  </w:style>
  <w:style w:type="character" w:customStyle="1" w:styleId="boldcitationChar">
    <w:name w:val="bold citation Char"/>
    <w:rsid w:val="00814D99"/>
    <w:rPr>
      <w:rFonts w:ascii="Arial" w:hAnsi="Arial" w:cs="Arial" w:hint="default"/>
      <w:b/>
      <w:bCs w:val="0"/>
      <w:sz w:val="28"/>
      <w:szCs w:val="24"/>
      <w:u w:val="thick"/>
      <w:lang w:val="en-US" w:eastAsia="en-US" w:bidi="ar-SA"/>
    </w:rPr>
  </w:style>
  <w:style w:type="character" w:customStyle="1" w:styleId="BoldunderlineChar4">
    <w:name w:val="Bold/underline Char"/>
    <w:rsid w:val="00814D99"/>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814D99"/>
  </w:style>
  <w:style w:type="character" w:customStyle="1" w:styleId="tagCharCharChar1">
    <w:name w:val="tag Char Char Char1"/>
    <w:rsid w:val="00814D99"/>
    <w:rPr>
      <w:b/>
      <w:bCs w:val="0"/>
      <w:sz w:val="24"/>
      <w:lang w:val="en-US" w:eastAsia="en-US" w:bidi="ar-SA"/>
    </w:rPr>
  </w:style>
  <w:style w:type="character" w:customStyle="1" w:styleId="bylines">
    <w:name w:val="bylines"/>
    <w:basedOn w:val="DefaultParagraphFont"/>
    <w:rsid w:val="00814D99"/>
  </w:style>
  <w:style w:type="character" w:customStyle="1" w:styleId="StyleStyleBoldUnderlineUnderlineIntenseEmphasis1apple-style-2">
    <w:name w:val="Style Style Bold UnderlineUnderlineIntense Emphasis1apple-style-...2"/>
    <w:basedOn w:val="DefaultParagraphFont"/>
    <w:rsid w:val="00814D99"/>
    <w:rPr>
      <w:b w:val="0"/>
      <w:bCs/>
      <w:sz w:val="22"/>
      <w:u w:val="single"/>
    </w:rPr>
  </w:style>
  <w:style w:type="character" w:customStyle="1" w:styleId="FontStyle57">
    <w:name w:val="Font Style57"/>
    <w:rsid w:val="00814D99"/>
    <w:rPr>
      <w:rFonts w:ascii="Georgia" w:hAnsi="Georgia" w:cs="Georgia" w:hint="default"/>
      <w:b/>
      <w:bCs/>
      <w:sz w:val="14"/>
      <w:szCs w:val="14"/>
    </w:rPr>
  </w:style>
  <w:style w:type="character" w:customStyle="1" w:styleId="FontStyle89">
    <w:name w:val="Font Style89"/>
    <w:rsid w:val="00814D99"/>
    <w:rPr>
      <w:rFonts w:ascii="Times New Roman" w:hAnsi="Times New Roman" w:cs="Times New Roman" w:hint="default"/>
      <w:b/>
      <w:bCs/>
      <w:smallCaps/>
      <w:spacing w:val="40"/>
      <w:sz w:val="16"/>
      <w:szCs w:val="16"/>
    </w:rPr>
  </w:style>
  <w:style w:type="character" w:customStyle="1" w:styleId="hvr">
    <w:name w:val="hvr"/>
    <w:basedOn w:val="DefaultParagraphFont"/>
    <w:rsid w:val="00814D99"/>
  </w:style>
  <w:style w:type="paragraph" w:customStyle="1" w:styleId="svarticle">
    <w:name w:val="svarticle"/>
    <w:basedOn w:val="Normal"/>
    <w:uiPriority w:val="99"/>
    <w:qFormat/>
    <w:rsid w:val="00814D99"/>
    <w:pPr>
      <w:spacing w:before="100" w:beforeAutospacing="1" w:after="100" w:afterAutospacing="1" w:line="240" w:lineRule="auto"/>
    </w:pPr>
    <w:rPr>
      <w:rFonts w:eastAsia="Times New Roman"/>
    </w:rPr>
  </w:style>
  <w:style w:type="character" w:customStyle="1" w:styleId="cardChar20">
    <w:name w:val="card Char2"/>
    <w:basedOn w:val="DefaultParagraphFont"/>
    <w:rsid w:val="00814D99"/>
    <w:rPr>
      <w:rFonts w:ascii="Times New Roman" w:hAnsi="Times New Roman" w:cs="Calibri"/>
      <w:szCs w:val="20"/>
    </w:rPr>
  </w:style>
  <w:style w:type="paragraph" w:customStyle="1" w:styleId="Pol">
    <w:name w:val="Pol"/>
    <w:basedOn w:val="Heading2"/>
    <w:uiPriority w:val="99"/>
    <w:qFormat/>
    <w:rsid w:val="00814D99"/>
    <w:pPr>
      <w:spacing w:before="480" w:line="240" w:lineRule="auto"/>
    </w:pPr>
    <w:rPr>
      <w:bCs w:val="0"/>
      <w:caps/>
    </w:rPr>
  </w:style>
  <w:style w:type="paragraph" w:customStyle="1" w:styleId="Style70">
    <w:name w:val="Style7"/>
    <w:basedOn w:val="Normal"/>
    <w:uiPriority w:val="99"/>
    <w:qFormat/>
    <w:rsid w:val="00814D99"/>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814D99"/>
  </w:style>
  <w:style w:type="character" w:customStyle="1" w:styleId="Footnote2Char">
    <w:name w:val="Footnote2 Char"/>
    <w:link w:val="Footnote2"/>
    <w:locked/>
    <w:rsid w:val="00814D99"/>
  </w:style>
  <w:style w:type="paragraph" w:customStyle="1" w:styleId="Footnote2">
    <w:name w:val="Footnote2"/>
    <w:basedOn w:val="Normal"/>
    <w:next w:val="Normal"/>
    <w:link w:val="Footnote2Char"/>
    <w:autoRedefine/>
    <w:qFormat/>
    <w:rsid w:val="00814D99"/>
    <w:pPr>
      <w:spacing w:after="120" w:line="480" w:lineRule="auto"/>
    </w:pPr>
    <w:rPr>
      <w:rFonts w:asciiTheme="minorHAnsi" w:hAnsiTheme="minorHAnsi"/>
      <w:sz w:val="24"/>
    </w:rPr>
  </w:style>
  <w:style w:type="paragraph" w:customStyle="1" w:styleId="xhead">
    <w:name w:val="xhead"/>
    <w:basedOn w:val="Normal"/>
    <w:uiPriority w:val="99"/>
    <w:qFormat/>
    <w:rsid w:val="00814D99"/>
    <w:pPr>
      <w:spacing w:before="100" w:beforeAutospacing="1" w:after="100" w:afterAutospacing="1" w:line="240" w:lineRule="auto"/>
    </w:pPr>
  </w:style>
  <w:style w:type="character" w:customStyle="1" w:styleId="Heading5Char1">
    <w:name w:val="Heading 5 Char1"/>
    <w:aliases w:val="Text Char1"/>
    <w:basedOn w:val="DefaultParagraphFont"/>
    <w:semiHidden/>
    <w:rsid w:val="00814D99"/>
    <w:rPr>
      <w:rFonts w:asciiTheme="majorHAnsi" w:eastAsiaTheme="majorEastAsia" w:hAnsiTheme="majorHAnsi" w:cstheme="majorBidi"/>
      <w:color w:val="243F60" w:themeColor="accent1" w:themeShade="7F"/>
      <w:sz w:val="22"/>
      <w:szCs w:val="22"/>
    </w:rPr>
  </w:style>
  <w:style w:type="paragraph" w:customStyle="1" w:styleId="headlinemeta">
    <w:name w:val="headline_meta"/>
    <w:basedOn w:val="Normal"/>
    <w:uiPriority w:val="99"/>
    <w:qFormat/>
    <w:rsid w:val="00814D99"/>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814D99"/>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814D99"/>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814D99"/>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814D99"/>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814D99"/>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814D99"/>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814D99"/>
    <w:pPr>
      <w:spacing w:after="0" w:line="240" w:lineRule="auto"/>
    </w:pPr>
    <w:rPr>
      <w:rFonts w:asciiTheme="minorHAnsi" w:hAnsiTheme="minorHAnsi"/>
      <w:sz w:val="24"/>
    </w:rPr>
  </w:style>
  <w:style w:type="paragraph" w:customStyle="1" w:styleId="ReadCharCh1">
    <w:name w:val="Read Char Ch1"/>
    <w:basedOn w:val="Normal"/>
    <w:next w:val="Normal"/>
    <w:uiPriority w:val="3"/>
    <w:qFormat/>
    <w:rsid w:val="00814D99"/>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814D99"/>
    <w:pPr>
      <w:spacing w:after="0" w:line="240" w:lineRule="auto"/>
    </w:pPr>
    <w:rPr>
      <w:rFonts w:ascii="Lucida Grande" w:eastAsia="Cambria" w:hAnsi="Lucida Grande"/>
    </w:rPr>
  </w:style>
  <w:style w:type="paragraph" w:customStyle="1" w:styleId="Pa16">
    <w:name w:val="Pa16"/>
    <w:basedOn w:val="Default"/>
    <w:next w:val="Default"/>
    <w:uiPriority w:val="99"/>
    <w:qFormat/>
    <w:rsid w:val="00814D99"/>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814D99"/>
    <w:pPr>
      <w:spacing w:before="100" w:beforeAutospacing="1" w:after="100" w:afterAutospacing="1" w:line="240" w:lineRule="auto"/>
    </w:pPr>
  </w:style>
  <w:style w:type="paragraph" w:customStyle="1" w:styleId="Pa22">
    <w:name w:val="Pa2+2"/>
    <w:basedOn w:val="Default"/>
    <w:next w:val="Default"/>
    <w:uiPriority w:val="99"/>
    <w:qFormat/>
    <w:rsid w:val="00814D99"/>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814D99"/>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814D99"/>
    <w:pPr>
      <w:spacing w:before="100" w:beforeAutospacing="1" w:after="100" w:afterAutospacing="1" w:line="240" w:lineRule="auto"/>
    </w:pPr>
  </w:style>
  <w:style w:type="paragraph" w:customStyle="1" w:styleId="Number">
    <w:name w:val="Number"/>
    <w:basedOn w:val="Heading2"/>
    <w:qFormat/>
    <w:rsid w:val="00814D99"/>
    <w:pPr>
      <w:keepLines w:val="0"/>
      <w:tabs>
        <w:tab w:val="left" w:pos="144"/>
        <w:tab w:val="num" w:pos="360"/>
      </w:tabs>
      <w:spacing w:before="240" w:after="240" w:line="240" w:lineRule="auto"/>
      <w:ind w:left="360" w:hanging="360"/>
      <w:jc w:val="left"/>
    </w:pPr>
    <w:rPr>
      <w:rFonts w:eastAsia="SimSun" w:cs="Arial"/>
      <w:bCs w:val="0"/>
      <w:iCs/>
      <w:sz w:val="24"/>
      <w:szCs w:val="28"/>
      <w:u w:val="none"/>
      <w:lang w:eastAsia="zh-CN"/>
    </w:rPr>
  </w:style>
  <w:style w:type="character" w:customStyle="1" w:styleId="CITEChar1">
    <w:name w:val="CITE Char"/>
    <w:basedOn w:val="DefaultParagraphFont"/>
    <w:link w:val="CITE1"/>
    <w:locked/>
    <w:rsid w:val="00814D99"/>
    <w:rPr>
      <w:rFonts w:ascii="Calibri" w:eastAsia="Times New Roman" w:hAnsi="Calibri" w:cs="Arial"/>
      <w:iCs/>
      <w:sz w:val="20"/>
      <w:szCs w:val="20"/>
    </w:rPr>
  </w:style>
  <w:style w:type="paragraph" w:customStyle="1" w:styleId="CITEF3">
    <w:name w:val="CITE F3"/>
    <w:uiPriority w:val="99"/>
    <w:qFormat/>
    <w:rsid w:val="00814D99"/>
    <w:rPr>
      <w:rFonts w:ascii="Palatino" w:eastAsia="SimSun" w:hAnsi="Palatino" w:cs="Times New Roman"/>
      <w:b/>
      <w:sz w:val="22"/>
      <w:lang w:eastAsia="zh-CN"/>
    </w:rPr>
  </w:style>
  <w:style w:type="character" w:customStyle="1" w:styleId="viewstorydateline">
    <w:name w:val="viewstorydateline"/>
    <w:basedOn w:val="DefaultParagraphFont"/>
    <w:rsid w:val="00814D99"/>
  </w:style>
  <w:style w:type="character" w:customStyle="1" w:styleId="meta-sep">
    <w:name w:val="meta-sep"/>
    <w:basedOn w:val="DefaultParagraphFont"/>
    <w:rsid w:val="00814D99"/>
  </w:style>
  <w:style w:type="character" w:customStyle="1" w:styleId="A19">
    <w:name w:val="A19"/>
    <w:uiPriority w:val="99"/>
    <w:rsid w:val="00814D99"/>
    <w:rPr>
      <w:rFonts w:ascii="Georgia" w:hAnsi="Georgia" w:cs="Georgia" w:hint="default"/>
      <w:color w:val="000000"/>
      <w:sz w:val="20"/>
      <w:szCs w:val="20"/>
      <w:u w:val="single"/>
    </w:rPr>
  </w:style>
  <w:style w:type="character" w:customStyle="1" w:styleId="A130">
    <w:name w:val="A13"/>
    <w:rsid w:val="00814D99"/>
    <w:rPr>
      <w:rFonts w:ascii="Georgia" w:hAnsi="Georgia" w:cs="Georgia" w:hint="default"/>
      <w:color w:val="000000"/>
      <w:sz w:val="11"/>
      <w:szCs w:val="11"/>
    </w:rPr>
  </w:style>
  <w:style w:type="character" w:customStyle="1" w:styleId="ontext">
    <w:name w:val="ontext"/>
    <w:basedOn w:val="DefaultParagraphFont"/>
    <w:rsid w:val="00814D99"/>
  </w:style>
  <w:style w:type="character" w:customStyle="1" w:styleId="archive-title">
    <w:name w:val="archive-title"/>
    <w:basedOn w:val="DefaultParagraphFont"/>
    <w:rsid w:val="00814D99"/>
  </w:style>
  <w:style w:type="character" w:customStyle="1" w:styleId="imgleft">
    <w:name w:val="imgleft"/>
    <w:basedOn w:val="DefaultParagraphFont"/>
    <w:rsid w:val="00814D99"/>
  </w:style>
  <w:style w:type="character" w:customStyle="1" w:styleId="imgcenter">
    <w:name w:val="imgcenter"/>
    <w:basedOn w:val="DefaultParagraphFont"/>
    <w:rsid w:val="00814D99"/>
  </w:style>
  <w:style w:type="character" w:customStyle="1" w:styleId="A42">
    <w:name w:val="A4+2"/>
    <w:uiPriority w:val="99"/>
    <w:rsid w:val="00814D99"/>
    <w:rPr>
      <w:rFonts w:ascii="Helvetica LT Std" w:hAnsi="Helvetica LT Std" w:cs="Helvetica LT Std" w:hint="default"/>
      <w:color w:val="000000"/>
      <w:sz w:val="11"/>
      <w:szCs w:val="11"/>
    </w:rPr>
  </w:style>
  <w:style w:type="character" w:customStyle="1" w:styleId="fstitle">
    <w:name w:val="fs_title"/>
    <w:basedOn w:val="DefaultParagraphFont"/>
    <w:rsid w:val="00814D99"/>
  </w:style>
  <w:style w:type="character" w:customStyle="1" w:styleId="reportbody1">
    <w:name w:val="reportbody1"/>
    <w:basedOn w:val="DefaultParagraphFont"/>
    <w:rsid w:val="00814D99"/>
    <w:rPr>
      <w:rFonts w:ascii="Tahoma" w:hAnsi="Tahoma" w:cs="Tahoma" w:hint="default"/>
      <w:color w:val="000000"/>
      <w:sz w:val="14"/>
      <w:szCs w:val="14"/>
    </w:rPr>
  </w:style>
  <w:style w:type="character" w:customStyle="1" w:styleId="dateday">
    <w:name w:val="date_day"/>
    <w:basedOn w:val="DefaultParagraphFont"/>
    <w:rsid w:val="00814D99"/>
  </w:style>
  <w:style w:type="character" w:customStyle="1" w:styleId="datemonth">
    <w:name w:val="date_month"/>
    <w:basedOn w:val="DefaultParagraphFont"/>
    <w:rsid w:val="00814D99"/>
  </w:style>
  <w:style w:type="character" w:customStyle="1" w:styleId="dateyear">
    <w:name w:val="date_year"/>
    <w:basedOn w:val="DefaultParagraphFont"/>
    <w:rsid w:val="00814D99"/>
  </w:style>
  <w:style w:type="character" w:customStyle="1" w:styleId="Heading3CharCharCharCharCharChar">
    <w:name w:val="Heading 3 Char Char Char Char Char Char"/>
    <w:basedOn w:val="DefaultParagraphFont"/>
    <w:rsid w:val="00814D99"/>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814D99"/>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814D99"/>
    <w:rPr>
      <w:sz w:val="24"/>
      <w:szCs w:val="24"/>
      <w:lang w:val="en-US" w:eastAsia="en-US" w:bidi="ar-SA"/>
    </w:rPr>
  </w:style>
  <w:style w:type="character" w:customStyle="1" w:styleId="insideitro">
    <w:name w:val="insideitro"/>
    <w:basedOn w:val="DefaultParagraphFont"/>
    <w:rsid w:val="00814D99"/>
  </w:style>
  <w:style w:type="character" w:customStyle="1" w:styleId="wcfont">
    <w:name w:val="wcfont"/>
    <w:basedOn w:val="DefaultParagraphFont"/>
    <w:rsid w:val="00814D99"/>
  </w:style>
  <w:style w:type="character" w:customStyle="1" w:styleId="qftext">
    <w:name w:val="qftext"/>
    <w:basedOn w:val="DefaultParagraphFont"/>
    <w:rsid w:val="00814D99"/>
  </w:style>
  <w:style w:type="character" w:customStyle="1" w:styleId="leftidx">
    <w:name w:val="leftidx"/>
    <w:basedOn w:val="DefaultParagraphFont"/>
    <w:rsid w:val="00814D99"/>
  </w:style>
  <w:style w:type="paragraph" w:customStyle="1" w:styleId="NotUnderlined">
    <w:name w:val="Not Underlined"/>
    <w:basedOn w:val="Normal"/>
    <w:uiPriority w:val="99"/>
    <w:qFormat/>
    <w:rsid w:val="00814D99"/>
    <w:pPr>
      <w:spacing w:after="0" w:line="240" w:lineRule="auto"/>
    </w:pPr>
    <w:rPr>
      <w:rFonts w:ascii="Century Gothic" w:hAnsi="Century Gothic"/>
      <w:szCs w:val="20"/>
    </w:rPr>
  </w:style>
  <w:style w:type="paragraph" w:customStyle="1" w:styleId="width100">
    <w:name w:val="width100"/>
    <w:basedOn w:val="Normal"/>
    <w:uiPriority w:val="99"/>
    <w:qFormat/>
    <w:rsid w:val="00814D99"/>
    <w:pPr>
      <w:spacing w:before="100" w:beforeAutospacing="1" w:after="100" w:afterAutospacing="1" w:line="240" w:lineRule="auto"/>
    </w:pPr>
  </w:style>
  <w:style w:type="character" w:customStyle="1" w:styleId="eventtitle">
    <w:name w:val="eventtitle"/>
    <w:basedOn w:val="DefaultParagraphFont"/>
    <w:rsid w:val="00814D99"/>
  </w:style>
  <w:style w:type="character" w:customStyle="1" w:styleId="eventsubtitle">
    <w:name w:val="eventsubtitle"/>
    <w:basedOn w:val="DefaultParagraphFont"/>
    <w:rsid w:val="00814D99"/>
  </w:style>
  <w:style w:type="character" w:customStyle="1" w:styleId="eventdate">
    <w:name w:val="eventdate"/>
    <w:basedOn w:val="DefaultParagraphFont"/>
    <w:rsid w:val="00814D99"/>
  </w:style>
  <w:style w:type="character" w:customStyle="1" w:styleId="legend">
    <w:name w:val="legend"/>
    <w:basedOn w:val="DefaultParagraphFont"/>
    <w:rsid w:val="00814D99"/>
  </w:style>
  <w:style w:type="character" w:customStyle="1" w:styleId="slug-elocation">
    <w:name w:val="slug-elocation"/>
    <w:basedOn w:val="DefaultParagraphFont"/>
    <w:rsid w:val="00814D99"/>
  </w:style>
  <w:style w:type="character" w:customStyle="1" w:styleId="fu-autorenangabe-fu-beschreibung">
    <w:name w:val="fu-autorenangabe-fu-beschreibung"/>
    <w:rsid w:val="00814D99"/>
  </w:style>
  <w:style w:type="paragraph" w:customStyle="1" w:styleId="introshadow">
    <w:name w:val="intro_shadow"/>
    <w:basedOn w:val="Normal"/>
    <w:uiPriority w:val="99"/>
    <w:qFormat/>
    <w:rsid w:val="00814D99"/>
    <w:pPr>
      <w:spacing w:before="100" w:beforeAutospacing="1" w:after="100" w:afterAutospacing="1" w:line="240" w:lineRule="auto"/>
    </w:pPr>
  </w:style>
  <w:style w:type="paragraph" w:customStyle="1" w:styleId="articleintro">
    <w:name w:val="articleintro"/>
    <w:basedOn w:val="Normal"/>
    <w:uiPriority w:val="99"/>
    <w:qFormat/>
    <w:rsid w:val="00814D99"/>
    <w:pPr>
      <w:spacing w:before="100" w:beforeAutospacing="1" w:after="100" w:afterAutospacing="1" w:line="240" w:lineRule="auto"/>
    </w:pPr>
  </w:style>
  <w:style w:type="character" w:customStyle="1" w:styleId="commentscontainer">
    <w:name w:val="comments_container"/>
    <w:basedOn w:val="DefaultParagraphFont"/>
    <w:rsid w:val="00814D99"/>
  </w:style>
  <w:style w:type="paragraph" w:customStyle="1" w:styleId="Caption40">
    <w:name w:val="Caption4"/>
    <w:basedOn w:val="Normal"/>
    <w:uiPriority w:val="99"/>
    <w:qFormat/>
    <w:rsid w:val="00814D99"/>
    <w:pPr>
      <w:spacing w:before="100" w:beforeAutospacing="1" w:after="100" w:afterAutospacing="1" w:line="240" w:lineRule="auto"/>
    </w:pPr>
  </w:style>
  <w:style w:type="paragraph" w:customStyle="1" w:styleId="publishedon">
    <w:name w:val="published_on"/>
    <w:basedOn w:val="Normal"/>
    <w:uiPriority w:val="99"/>
    <w:qFormat/>
    <w:rsid w:val="00814D99"/>
    <w:pPr>
      <w:spacing w:before="100" w:beforeAutospacing="1" w:after="100" w:afterAutospacing="1" w:line="240" w:lineRule="auto"/>
    </w:pPr>
  </w:style>
  <w:style w:type="character" w:customStyle="1" w:styleId="hparticlefooter">
    <w:name w:val="hparticlefooter"/>
    <w:basedOn w:val="DefaultParagraphFont"/>
    <w:rsid w:val="00814D99"/>
  </w:style>
  <w:style w:type="table" w:customStyle="1" w:styleId="TableGrid2">
    <w:name w:val="Table Grid2"/>
    <w:basedOn w:val="TableNormal"/>
    <w:next w:val="TableGrid"/>
    <w:rsid w:val="00814D99"/>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814D99"/>
  </w:style>
  <w:style w:type="character" w:customStyle="1" w:styleId="BlockCharCharCharCharChar">
    <w:name w:val="Block Char Char Char Char Char"/>
    <w:aliases w:val="Block Char Char Char Char Char Char Char Char,Block Char Char Char Char Char Char Char1"/>
    <w:basedOn w:val="DefaultParagraphFont"/>
    <w:rsid w:val="00814D99"/>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814D99"/>
    <w:pPr>
      <w:spacing w:after="0" w:line="240" w:lineRule="auto"/>
    </w:pPr>
    <w:rPr>
      <w:b/>
      <w:color w:val="000000"/>
      <w:u w:val="single"/>
    </w:rPr>
  </w:style>
  <w:style w:type="character" w:customStyle="1" w:styleId="CiteEmphasisChar">
    <w:name w:val="Cite/Emphasis Char"/>
    <w:basedOn w:val="DefaultParagraphFont"/>
    <w:link w:val="CiteEmphasis"/>
    <w:rsid w:val="00814D99"/>
    <w:rPr>
      <w:rFonts w:ascii="Calibri" w:hAnsi="Calibri"/>
      <w:b/>
      <w:color w:val="000000"/>
      <w:sz w:val="22"/>
      <w:u w:val="single"/>
    </w:rPr>
  </w:style>
  <w:style w:type="character" w:customStyle="1" w:styleId="ReadText">
    <w:name w:val="Read Text"/>
    <w:basedOn w:val="DefaultParagraphFont"/>
    <w:rsid w:val="00814D99"/>
    <w:rPr>
      <w:rFonts w:ascii="Times New Roman" w:hAnsi="Times New Roman"/>
      <w:b/>
      <w:bCs/>
      <w:sz w:val="24"/>
      <w:u w:val="single"/>
    </w:rPr>
  </w:style>
  <w:style w:type="paragraph" w:customStyle="1" w:styleId="Styleunread8pt">
    <w:name w:val="Style unread + 8 pt"/>
    <w:basedOn w:val="Normal"/>
    <w:link w:val="Styleunread8ptChar"/>
    <w:qFormat/>
    <w:rsid w:val="00814D99"/>
    <w:pPr>
      <w:spacing w:after="0" w:line="240" w:lineRule="auto"/>
    </w:pPr>
    <w:rPr>
      <w:color w:val="000000"/>
    </w:rPr>
  </w:style>
  <w:style w:type="character" w:customStyle="1" w:styleId="Styleunread8ptChar">
    <w:name w:val="Style unread + 8 pt Char"/>
    <w:basedOn w:val="DefaultParagraphFont"/>
    <w:link w:val="Styleunread8pt"/>
    <w:rsid w:val="00814D99"/>
    <w:rPr>
      <w:rFonts w:ascii="Calibri" w:hAnsi="Calibri"/>
      <w:color w:val="000000"/>
      <w:sz w:val="22"/>
    </w:rPr>
  </w:style>
  <w:style w:type="character" w:customStyle="1" w:styleId="main">
    <w:name w:val="main"/>
    <w:basedOn w:val="DefaultParagraphFont"/>
    <w:rsid w:val="00814D99"/>
  </w:style>
  <w:style w:type="character" w:customStyle="1" w:styleId="textunderlineCharChar">
    <w:name w:val="text underline Char Char"/>
    <w:basedOn w:val="DefaultParagraphFont"/>
    <w:rsid w:val="00814D99"/>
    <w:rPr>
      <w:rFonts w:ascii="Garamond" w:hAnsi="Garamond"/>
      <w:color w:val="000000"/>
      <w:u w:val="single"/>
    </w:rPr>
  </w:style>
  <w:style w:type="paragraph" w:customStyle="1" w:styleId="ekprop-p">
    <w:name w:val="ekprop-p"/>
    <w:basedOn w:val="Normal"/>
    <w:uiPriority w:val="99"/>
    <w:qFormat/>
    <w:rsid w:val="00814D99"/>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814D99"/>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814D99"/>
    <w:rPr>
      <w:rFonts w:ascii="Times New Roman" w:eastAsia="Times New Roman" w:hAnsi="Times New Roman" w:cs="Times New Roman"/>
      <w:color w:val="000000"/>
      <w:sz w:val="12"/>
    </w:rPr>
  </w:style>
  <w:style w:type="paragraph" w:customStyle="1" w:styleId="SmalltextChar1">
    <w:name w:val="Smalltext Char"/>
    <w:basedOn w:val="Normal"/>
    <w:link w:val="SmalltextCharChar"/>
    <w:qFormat/>
    <w:rsid w:val="00814D99"/>
    <w:pPr>
      <w:spacing w:after="0" w:line="240" w:lineRule="auto"/>
    </w:pPr>
    <w:rPr>
      <w:color w:val="000000"/>
    </w:rPr>
  </w:style>
  <w:style w:type="character" w:customStyle="1" w:styleId="SmalltextCharChar">
    <w:name w:val="Smalltext Char Char"/>
    <w:basedOn w:val="DefaultParagraphFont"/>
    <w:link w:val="SmalltextChar1"/>
    <w:rsid w:val="00814D99"/>
    <w:rPr>
      <w:rFonts w:ascii="Calibri" w:hAnsi="Calibri"/>
      <w:color w:val="000000"/>
      <w:sz w:val="22"/>
    </w:rPr>
  </w:style>
  <w:style w:type="character" w:customStyle="1" w:styleId="FullCiteCharChar">
    <w:name w:val="Full Cite Char Char"/>
    <w:basedOn w:val="DefaultParagraphFont"/>
    <w:rsid w:val="00814D99"/>
    <w:rPr>
      <w:rFonts w:ascii="Georgia" w:hAnsi="Georgia" w:cs="Calibri"/>
      <w:color w:val="000000"/>
      <w:sz w:val="20"/>
      <w:szCs w:val="24"/>
    </w:rPr>
  </w:style>
  <w:style w:type="character" w:customStyle="1" w:styleId="submitted-wrapper">
    <w:name w:val="submitted-wrapper"/>
    <w:basedOn w:val="DefaultParagraphFont"/>
    <w:rsid w:val="00814D99"/>
  </w:style>
  <w:style w:type="paragraph" w:customStyle="1" w:styleId="Spacer">
    <w:name w:val="Spacer"/>
    <w:basedOn w:val="Heading1"/>
    <w:link w:val="SpacerChar"/>
    <w:autoRedefine/>
    <w:uiPriority w:val="4"/>
    <w:qFormat/>
    <w:rsid w:val="00814D99"/>
    <w:pPr>
      <w:pBdr>
        <w:top w:val="none" w:sz="0" w:space="0" w:color="auto"/>
        <w:left w:val="none" w:sz="0" w:space="0" w:color="auto"/>
        <w:bottom w:val="none" w:sz="0" w:space="0" w:color="auto"/>
        <w:right w:val="none" w:sz="0" w:space="0" w:color="auto"/>
      </w:pBdr>
      <w:spacing w:before="480" w:line="240" w:lineRule="auto"/>
    </w:pPr>
    <w:rPr>
      <w:bCs w:val="0"/>
      <w:caps/>
      <w:sz w:val="24"/>
    </w:rPr>
  </w:style>
  <w:style w:type="character" w:customStyle="1" w:styleId="SpacerChar">
    <w:name w:val="Spacer Char"/>
    <w:basedOn w:val="DefaultParagraphFont"/>
    <w:link w:val="Spacer"/>
    <w:uiPriority w:val="4"/>
    <w:rsid w:val="00814D99"/>
    <w:rPr>
      <w:rFonts w:ascii="Calibri" w:eastAsiaTheme="majorEastAsia" w:hAnsi="Calibri" w:cstheme="majorBidi"/>
      <w:b/>
      <w:caps/>
      <w:szCs w:val="32"/>
    </w:rPr>
  </w:style>
  <w:style w:type="paragraph" w:customStyle="1" w:styleId="CardFormatCharCharCharCharCharChar">
    <w:name w:val="Card Format Char Char Char Char Char Char"/>
    <w:basedOn w:val="Normal"/>
    <w:uiPriority w:val="99"/>
    <w:qFormat/>
    <w:rsid w:val="00814D99"/>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814D99"/>
  </w:style>
  <w:style w:type="character" w:customStyle="1" w:styleId="top-publish">
    <w:name w:val="top-publish"/>
    <w:basedOn w:val="DefaultParagraphFont"/>
    <w:rsid w:val="00814D99"/>
  </w:style>
  <w:style w:type="character" w:customStyle="1" w:styleId="byline-italic">
    <w:name w:val="byline-italic"/>
    <w:basedOn w:val="DefaultParagraphFont"/>
    <w:rsid w:val="00814D99"/>
  </w:style>
  <w:style w:type="paragraph" w:customStyle="1" w:styleId="infuse">
    <w:name w:val="infuse"/>
    <w:basedOn w:val="Normal"/>
    <w:uiPriority w:val="99"/>
    <w:qFormat/>
    <w:rsid w:val="00814D99"/>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814D99"/>
    <w:rPr>
      <w:rFonts w:ascii="Arial Narrow" w:hAnsi="Arial Narrow"/>
      <w:sz w:val="22"/>
      <w:szCs w:val="24"/>
      <w:u w:val="single"/>
      <w:lang w:val="en-US" w:eastAsia="en-US" w:bidi="ar-SA"/>
    </w:rPr>
  </w:style>
  <w:style w:type="character" w:customStyle="1" w:styleId="gd">
    <w:name w:val="gd"/>
    <w:basedOn w:val="DefaultParagraphFont"/>
    <w:rsid w:val="00814D99"/>
  </w:style>
  <w:style w:type="character" w:customStyle="1" w:styleId="g3">
    <w:name w:val="g3"/>
    <w:basedOn w:val="DefaultParagraphFont"/>
    <w:rsid w:val="00814D99"/>
  </w:style>
  <w:style w:type="character" w:customStyle="1" w:styleId="hb">
    <w:name w:val="hb"/>
    <w:basedOn w:val="DefaultParagraphFont"/>
    <w:rsid w:val="00814D99"/>
  </w:style>
  <w:style w:type="character" w:customStyle="1" w:styleId="g2">
    <w:name w:val="g2"/>
    <w:basedOn w:val="DefaultParagraphFont"/>
    <w:rsid w:val="00814D99"/>
  </w:style>
  <w:style w:type="character" w:customStyle="1" w:styleId="nameplatehead">
    <w:name w:val="nameplatehead"/>
    <w:basedOn w:val="DefaultParagraphFont"/>
    <w:rsid w:val="00814D99"/>
  </w:style>
  <w:style w:type="character" w:customStyle="1" w:styleId="nameplatelink">
    <w:name w:val="nameplatelink"/>
    <w:basedOn w:val="DefaultParagraphFont"/>
    <w:rsid w:val="00814D99"/>
  </w:style>
  <w:style w:type="paragraph" w:customStyle="1" w:styleId="calibre8">
    <w:name w:val="calibre8"/>
    <w:basedOn w:val="Normal"/>
    <w:uiPriority w:val="99"/>
    <w:qFormat/>
    <w:rsid w:val="00814D99"/>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814D99"/>
  </w:style>
  <w:style w:type="character" w:customStyle="1" w:styleId="djhat-arrow">
    <w:name w:val="djhat-arrow"/>
    <w:basedOn w:val="DefaultParagraphFont"/>
    <w:rsid w:val="00814D99"/>
  </w:style>
  <w:style w:type="character" w:customStyle="1" w:styleId="mname">
    <w:name w:val="mname"/>
    <w:basedOn w:val="DefaultParagraphFont"/>
    <w:rsid w:val="00814D99"/>
  </w:style>
  <w:style w:type="character" w:customStyle="1" w:styleId="mvalue">
    <w:name w:val="mvalue"/>
    <w:basedOn w:val="DefaultParagraphFont"/>
    <w:rsid w:val="00814D99"/>
  </w:style>
  <w:style w:type="character" w:customStyle="1" w:styleId="mchange">
    <w:name w:val="mchange"/>
    <w:basedOn w:val="DefaultParagraphFont"/>
    <w:rsid w:val="00814D99"/>
  </w:style>
  <w:style w:type="character" w:customStyle="1" w:styleId="categoryaside">
    <w:name w:val="category__aside"/>
    <w:basedOn w:val="DefaultParagraphFont"/>
    <w:rsid w:val="00814D99"/>
  </w:style>
  <w:style w:type="character" w:customStyle="1" w:styleId="article-breadcrumb-wrapper">
    <w:name w:val="article-breadcrumb-wrapper"/>
    <w:basedOn w:val="DefaultParagraphFont"/>
    <w:rsid w:val="00814D99"/>
  </w:style>
  <w:style w:type="character" w:customStyle="1" w:styleId="wsj-article-caption-content">
    <w:name w:val="wsj-article-caption-content"/>
    <w:basedOn w:val="DefaultParagraphFont"/>
    <w:rsid w:val="00814D99"/>
  </w:style>
  <w:style w:type="character" w:customStyle="1" w:styleId="wsj-article-credit">
    <w:name w:val="wsj-article-credit"/>
    <w:basedOn w:val="DefaultParagraphFont"/>
    <w:rsid w:val="00814D99"/>
  </w:style>
  <w:style w:type="character" w:customStyle="1" w:styleId="wsj-article-credit-tag">
    <w:name w:val="wsj-article-credit-tag"/>
    <w:basedOn w:val="DefaultParagraphFont"/>
    <w:rsid w:val="00814D99"/>
  </w:style>
  <w:style w:type="character" w:customStyle="1" w:styleId="commentscounticon">
    <w:name w:val="comments_count_icon"/>
    <w:basedOn w:val="DefaultParagraphFont"/>
    <w:rsid w:val="00814D99"/>
  </w:style>
  <w:style w:type="character" w:customStyle="1" w:styleId="comments-count-word">
    <w:name w:val="comments-count-word"/>
    <w:basedOn w:val="DefaultParagraphFont"/>
    <w:rsid w:val="00814D99"/>
  </w:style>
  <w:style w:type="character" w:customStyle="1" w:styleId="company-name-type">
    <w:name w:val="company-name-type"/>
    <w:basedOn w:val="DefaultParagraphFont"/>
    <w:rsid w:val="00814D99"/>
  </w:style>
  <w:style w:type="character" w:customStyle="1" w:styleId="nav-prevnext-lbl">
    <w:name w:val="nav-prevnext-lbl"/>
    <w:basedOn w:val="DefaultParagraphFont"/>
    <w:rsid w:val="00814D99"/>
  </w:style>
  <w:style w:type="character" w:customStyle="1" w:styleId="nav-prevnext-hed">
    <w:name w:val="nav-prevnext-hed"/>
    <w:basedOn w:val="DefaultParagraphFont"/>
    <w:rsid w:val="00814D99"/>
  </w:style>
  <w:style w:type="character" w:customStyle="1" w:styleId="readcomments">
    <w:name w:val="readcomments"/>
    <w:basedOn w:val="DefaultParagraphFont"/>
    <w:rsid w:val="00814D99"/>
  </w:style>
  <w:style w:type="character" w:customStyle="1" w:styleId="selected-edition">
    <w:name w:val="selected-edition"/>
    <w:basedOn w:val="DefaultParagraphFont"/>
    <w:rsid w:val="00814D99"/>
  </w:style>
  <w:style w:type="character" w:customStyle="1" w:styleId="rotate">
    <w:name w:val="rotate"/>
    <w:basedOn w:val="DefaultParagraphFont"/>
    <w:rsid w:val="00814D99"/>
  </w:style>
  <w:style w:type="paragraph" w:customStyle="1" w:styleId="column-name">
    <w:name w:val="column-name"/>
    <w:basedOn w:val="Normal"/>
    <w:rsid w:val="00814D99"/>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814D99"/>
  </w:style>
  <w:style w:type="character" w:customStyle="1" w:styleId="tl8wme">
    <w:name w:val="tl8wme"/>
    <w:basedOn w:val="DefaultParagraphFont"/>
    <w:rsid w:val="00814D99"/>
  </w:style>
  <w:style w:type="character" w:customStyle="1" w:styleId="CardStyleChar">
    <w:name w:val="Card Style Char"/>
    <w:link w:val="CardStyle"/>
    <w:locked/>
    <w:rsid w:val="00814D99"/>
    <w:rPr>
      <w:rFonts w:ascii="Calibri" w:eastAsia="Times New Roman" w:hAnsi="Calibri"/>
      <w:sz w:val="20"/>
    </w:rPr>
  </w:style>
  <w:style w:type="character" w:customStyle="1" w:styleId="SmallSizeParagraphChar">
    <w:name w:val="Small Size Paragraph Char"/>
    <w:link w:val="SmallSizeParagraph"/>
    <w:locked/>
    <w:rsid w:val="00814D99"/>
    <w:rPr>
      <w:rFonts w:eastAsia="Calibri"/>
      <w:sz w:val="16"/>
      <w:szCs w:val="16"/>
    </w:rPr>
  </w:style>
  <w:style w:type="paragraph" w:customStyle="1" w:styleId="SmallSizeParagraph">
    <w:name w:val="Small Size Paragraph"/>
    <w:basedOn w:val="Normal"/>
    <w:link w:val="SmallSizeParagraphChar"/>
    <w:qFormat/>
    <w:rsid w:val="00814D99"/>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814D99"/>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814D99"/>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814D99"/>
    <w:rPr>
      <w:rFonts w:eastAsia="Calibri"/>
    </w:rPr>
  </w:style>
  <w:style w:type="paragraph" w:customStyle="1" w:styleId="StyleCardText9pt">
    <w:name w:val="Style Card Text + 9 pt"/>
    <w:basedOn w:val="Normal"/>
    <w:link w:val="StyleCardText9ptChar"/>
    <w:qFormat/>
    <w:rsid w:val="00814D99"/>
    <w:pPr>
      <w:spacing w:after="200" w:line="240" w:lineRule="auto"/>
      <w:contextualSpacing/>
    </w:pPr>
    <w:rPr>
      <w:rFonts w:asciiTheme="minorHAnsi" w:eastAsia="Calibri" w:hAnsiTheme="minorHAnsi"/>
      <w:sz w:val="24"/>
    </w:rPr>
  </w:style>
  <w:style w:type="character" w:customStyle="1" w:styleId="UnderlineSChar">
    <w:name w:val="Underline S Char"/>
    <w:link w:val="UnderlineS"/>
    <w:locked/>
    <w:rsid w:val="00814D99"/>
    <w:rPr>
      <w:rFonts w:eastAsia="Calibri"/>
      <w:u w:val="single"/>
      <w:lang w:val="x-none" w:eastAsia="zh-CN"/>
    </w:rPr>
  </w:style>
  <w:style w:type="paragraph" w:customStyle="1" w:styleId="UnderlineS">
    <w:name w:val="Underline S"/>
    <w:basedOn w:val="Normal"/>
    <w:link w:val="UnderlineSChar"/>
    <w:qFormat/>
    <w:rsid w:val="00814D99"/>
    <w:pPr>
      <w:spacing w:after="200" w:line="240" w:lineRule="auto"/>
    </w:pPr>
    <w:rPr>
      <w:rFonts w:asciiTheme="minorHAnsi" w:eastAsia="Calibri" w:hAnsiTheme="minorHAnsi"/>
      <w:sz w:val="24"/>
      <w:u w:val="single"/>
      <w:lang w:val="x-none" w:eastAsia="zh-CN"/>
    </w:rPr>
  </w:style>
  <w:style w:type="character" w:customStyle="1" w:styleId="TagofCardChar">
    <w:name w:val="Tag of Card Char"/>
    <w:link w:val="TagofCard"/>
    <w:locked/>
    <w:rsid w:val="00814D99"/>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814D99"/>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814D99"/>
    <w:rPr>
      <w:rFonts w:ascii="Times New Roman" w:hAnsi="Times New Roman" w:cs="Times New Roman"/>
    </w:rPr>
  </w:style>
  <w:style w:type="paragraph" w:customStyle="1" w:styleId="Debatenoraml">
    <w:name w:val="Debatenoraml"/>
    <w:basedOn w:val="NoSpacing"/>
    <w:link w:val="DebatenoramlChar"/>
    <w:qFormat/>
    <w:rsid w:val="00814D99"/>
    <w:pPr>
      <w:spacing w:line="240" w:lineRule="auto"/>
    </w:pPr>
    <w:rPr>
      <w:rFonts w:ascii="Times New Roman" w:hAnsi="Times New Roman" w:cs="Times New Roman"/>
    </w:rPr>
  </w:style>
  <w:style w:type="character" w:customStyle="1" w:styleId="QualsChar">
    <w:name w:val="Quals Char"/>
    <w:link w:val="Quals"/>
    <w:locked/>
    <w:rsid w:val="00814D99"/>
    <w:rPr>
      <w:rFonts w:eastAsia="Calibri"/>
      <w:sz w:val="18"/>
    </w:rPr>
  </w:style>
  <w:style w:type="paragraph" w:customStyle="1" w:styleId="Quals">
    <w:name w:val="Quals"/>
    <w:basedOn w:val="Normal"/>
    <w:link w:val="QualsChar"/>
    <w:qFormat/>
    <w:rsid w:val="00814D99"/>
    <w:pPr>
      <w:spacing w:after="0" w:line="240" w:lineRule="auto"/>
    </w:pPr>
    <w:rPr>
      <w:rFonts w:asciiTheme="minorHAnsi" w:eastAsia="Calibri" w:hAnsiTheme="minorHAnsi"/>
      <w:sz w:val="18"/>
    </w:rPr>
  </w:style>
  <w:style w:type="character" w:customStyle="1" w:styleId="StarredChar">
    <w:name w:val="Starred Char"/>
    <w:link w:val="Starred"/>
    <w:locked/>
    <w:rsid w:val="00814D99"/>
    <w:rPr>
      <w:rFonts w:eastAsia="Times New Roman"/>
      <w:b/>
      <w:caps/>
      <w:szCs w:val="28"/>
      <w:u w:val="single"/>
    </w:rPr>
  </w:style>
  <w:style w:type="paragraph" w:customStyle="1" w:styleId="Starred">
    <w:name w:val="Starred"/>
    <w:basedOn w:val="Normal"/>
    <w:link w:val="StarredChar"/>
    <w:qFormat/>
    <w:rsid w:val="00814D99"/>
    <w:pPr>
      <w:keepNext/>
      <w:keepLines/>
      <w:pageBreakBefore/>
      <w:spacing w:before="240" w:after="60" w:line="240" w:lineRule="auto"/>
      <w:jc w:val="center"/>
      <w:outlineLvl w:val="0"/>
    </w:pPr>
    <w:rPr>
      <w:rFonts w:asciiTheme="minorHAnsi" w:eastAsia="Times New Roman" w:hAnsiTheme="minorHAnsi"/>
      <w:b/>
      <w:caps/>
      <w:sz w:val="24"/>
      <w:szCs w:val="28"/>
      <w:u w:val="single"/>
    </w:rPr>
  </w:style>
  <w:style w:type="character" w:customStyle="1" w:styleId="NotStarredChar">
    <w:name w:val="NotStarred Char"/>
    <w:link w:val="NotStarred"/>
    <w:locked/>
    <w:rsid w:val="00814D99"/>
    <w:rPr>
      <w:rFonts w:eastAsia="Times New Roman"/>
      <w:b/>
      <w:caps/>
      <w:szCs w:val="28"/>
      <w:u w:val="single"/>
    </w:rPr>
  </w:style>
  <w:style w:type="paragraph" w:customStyle="1" w:styleId="NotStarred">
    <w:name w:val="NotStarred"/>
    <w:basedOn w:val="Normal"/>
    <w:link w:val="NotStarredChar"/>
    <w:qFormat/>
    <w:rsid w:val="00814D99"/>
    <w:pPr>
      <w:keepNext/>
      <w:keepLines/>
      <w:pageBreakBefore/>
      <w:spacing w:before="240" w:after="60" w:line="240" w:lineRule="auto"/>
      <w:jc w:val="center"/>
      <w:outlineLvl w:val="1"/>
    </w:pPr>
    <w:rPr>
      <w:rFonts w:asciiTheme="minorHAnsi" w:eastAsia="Times New Roman" w:hAnsiTheme="minorHAnsi"/>
      <w:b/>
      <w:caps/>
      <w:sz w:val="24"/>
      <w:szCs w:val="28"/>
      <w:u w:val="single"/>
    </w:rPr>
  </w:style>
  <w:style w:type="character" w:customStyle="1" w:styleId="NewHeading2Char">
    <w:name w:val="NewHeading2 Char"/>
    <w:link w:val="NewHeading2"/>
    <w:locked/>
    <w:rsid w:val="00814D99"/>
    <w:rPr>
      <w:rFonts w:eastAsia="Times New Roman"/>
      <w:b/>
      <w:szCs w:val="28"/>
      <w:u w:val="single"/>
    </w:rPr>
  </w:style>
  <w:style w:type="paragraph" w:customStyle="1" w:styleId="NewHeading2">
    <w:name w:val="NewHeading2"/>
    <w:basedOn w:val="Normal"/>
    <w:link w:val="NewHeading2Char"/>
    <w:qFormat/>
    <w:rsid w:val="00814D99"/>
    <w:pPr>
      <w:spacing w:before="240" w:after="60" w:line="240" w:lineRule="auto"/>
    </w:pPr>
    <w:rPr>
      <w:rFonts w:asciiTheme="minorHAnsi" w:eastAsia="Times New Roman" w:hAnsiTheme="minorHAnsi"/>
      <w:b/>
      <w:sz w:val="24"/>
      <w:szCs w:val="28"/>
      <w:u w:val="single"/>
    </w:rPr>
  </w:style>
  <w:style w:type="character" w:customStyle="1" w:styleId="StyleCardStyleBlackUnderlineChar">
    <w:name w:val="Style Card Style + Black Underline Char"/>
    <w:link w:val="StyleCardStyleBlackUnderline"/>
    <w:locked/>
    <w:rsid w:val="00814D99"/>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814D99"/>
    <w:pPr>
      <w:spacing w:after="0" w:line="240" w:lineRule="auto"/>
    </w:pPr>
    <w:rPr>
      <w:rFonts w:asciiTheme="minorHAnsi" w:eastAsia="Times New Roman" w:hAnsiTheme="minorHAnsi"/>
      <w:color w:val="000000"/>
      <w:sz w:val="24"/>
      <w:u w:val="single"/>
    </w:rPr>
  </w:style>
  <w:style w:type="character" w:customStyle="1" w:styleId="StylecardThickunderlineChar">
    <w:name w:val="Style card + Thick underline Char"/>
    <w:link w:val="StylecardThickunderline"/>
    <w:locked/>
    <w:rsid w:val="00814D99"/>
    <w:rPr>
      <w:rFonts w:eastAsia="SimSun"/>
      <w:u w:val="single"/>
      <w:lang w:eastAsia="zh-CN"/>
    </w:rPr>
  </w:style>
  <w:style w:type="paragraph" w:customStyle="1" w:styleId="StylecardThickunderline">
    <w:name w:val="Style card + Thick underline"/>
    <w:basedOn w:val="Normal"/>
    <w:link w:val="StylecardThickunderlineChar"/>
    <w:qFormat/>
    <w:rsid w:val="00814D99"/>
    <w:pPr>
      <w:spacing w:after="0" w:line="240" w:lineRule="auto"/>
      <w:ind w:left="288" w:right="288"/>
    </w:pPr>
    <w:rPr>
      <w:rFonts w:asciiTheme="minorHAnsi" w:eastAsia="SimSun" w:hAnsiTheme="minorHAnsi"/>
      <w:sz w:val="24"/>
      <w:u w:val="single"/>
      <w:lang w:eastAsia="zh-CN"/>
    </w:rPr>
  </w:style>
  <w:style w:type="character" w:customStyle="1" w:styleId="StylecardBoldThickunderlineChar">
    <w:name w:val="Style card + Bold Thick underline Char"/>
    <w:link w:val="StylecardBoldThickunderline"/>
    <w:locked/>
    <w:rsid w:val="00814D99"/>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814D99"/>
    <w:pPr>
      <w:spacing w:after="0" w:line="240" w:lineRule="auto"/>
      <w:ind w:left="288" w:right="288"/>
    </w:pPr>
    <w:rPr>
      <w:rFonts w:asciiTheme="minorHAnsi" w:eastAsia="SimSun" w:hAnsiTheme="minorHAnsi"/>
      <w:b/>
      <w:bCs/>
      <w:sz w:val="24"/>
      <w:u w:val="single"/>
      <w:lang w:eastAsia="zh-CN"/>
    </w:rPr>
  </w:style>
  <w:style w:type="character" w:customStyle="1" w:styleId="MTDisplayEquationChar">
    <w:name w:val="MTDisplayEquation Char"/>
    <w:link w:val="MTDisplayEquation"/>
    <w:locked/>
    <w:rsid w:val="00814D99"/>
    <w:rPr>
      <w:rFonts w:eastAsia="Times New Roman"/>
      <w:bCs/>
      <w:lang w:bidi="he-IL"/>
    </w:rPr>
  </w:style>
  <w:style w:type="paragraph" w:customStyle="1" w:styleId="MTDisplayEquation">
    <w:name w:val="MTDisplayEquation"/>
    <w:basedOn w:val="Normal"/>
    <w:next w:val="Normal"/>
    <w:link w:val="MTDisplayEquationChar"/>
    <w:qFormat/>
    <w:rsid w:val="00814D99"/>
    <w:pPr>
      <w:tabs>
        <w:tab w:val="center" w:pos="5120"/>
        <w:tab w:val="right" w:pos="10220"/>
      </w:tabs>
      <w:spacing w:after="0" w:line="240" w:lineRule="auto"/>
    </w:pPr>
    <w:rPr>
      <w:rFonts w:asciiTheme="minorHAnsi" w:eastAsia="Times New Roman" w:hAnsiTheme="minorHAnsi"/>
      <w:bCs/>
      <w:sz w:val="24"/>
      <w:lang w:bidi="he-IL"/>
    </w:rPr>
  </w:style>
  <w:style w:type="character" w:customStyle="1" w:styleId="StyleBoldUnderlineTimesNewRomanChar">
    <w:name w:val="Style Bold Underline + Times New Roman Char"/>
    <w:link w:val="StyleBoldUnderlineTimesNewRoman"/>
    <w:locked/>
    <w:rsid w:val="00814D9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814D9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814D9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814D99"/>
    <w:pPr>
      <w:spacing w:after="200"/>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814D99"/>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814D99"/>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814D99"/>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814D99"/>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814D99"/>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814D99"/>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814D99"/>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814D99"/>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814D99"/>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814D99"/>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814D99"/>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814D99"/>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814D99"/>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814D99"/>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814D99"/>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814D99"/>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814D99"/>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814D99"/>
    <w:pPr>
      <w:keepNext/>
      <w:spacing w:after="0" w:line="240" w:lineRule="auto"/>
      <w:ind w:left="288" w:right="288"/>
    </w:pPr>
    <w:rPr>
      <w:rFonts w:eastAsia="MS Gothic"/>
      <w:szCs w:val="20"/>
    </w:rPr>
  </w:style>
  <w:style w:type="paragraph" w:customStyle="1" w:styleId="canvas-atom">
    <w:name w:val="canvas-atom"/>
    <w:basedOn w:val="Normal"/>
    <w:uiPriority w:val="99"/>
    <w:qFormat/>
    <w:rsid w:val="00814D99"/>
    <w:pPr>
      <w:spacing w:before="100" w:beforeAutospacing="1" w:after="100" w:afterAutospacing="1" w:line="240" w:lineRule="auto"/>
    </w:pPr>
    <w:rPr>
      <w:sz w:val="24"/>
    </w:rPr>
  </w:style>
  <w:style w:type="paragraph" w:customStyle="1" w:styleId="tweet-text">
    <w:name w:val="tweet-text"/>
    <w:basedOn w:val="Normal"/>
    <w:uiPriority w:val="99"/>
    <w:qFormat/>
    <w:rsid w:val="00814D99"/>
    <w:pPr>
      <w:spacing w:before="100" w:beforeAutospacing="1" w:after="100" w:afterAutospacing="1" w:line="240" w:lineRule="auto"/>
    </w:pPr>
  </w:style>
  <w:style w:type="paragraph" w:customStyle="1" w:styleId="graf">
    <w:name w:val="graf"/>
    <w:basedOn w:val="Normal"/>
    <w:uiPriority w:val="99"/>
    <w:qFormat/>
    <w:rsid w:val="00814D99"/>
    <w:pPr>
      <w:spacing w:before="100" w:beforeAutospacing="1" w:after="100" w:afterAutospacing="1" w:line="240" w:lineRule="auto"/>
    </w:pPr>
  </w:style>
  <w:style w:type="paragraph" w:customStyle="1" w:styleId="column">
    <w:name w:val="column"/>
    <w:basedOn w:val="Normal"/>
    <w:uiPriority w:val="99"/>
    <w:qFormat/>
    <w:rsid w:val="00814D99"/>
    <w:pPr>
      <w:spacing w:before="100" w:beforeAutospacing="1" w:after="100" w:afterAutospacing="1" w:line="240" w:lineRule="auto"/>
    </w:pPr>
  </w:style>
  <w:style w:type="paragraph" w:customStyle="1" w:styleId="recirc-container">
    <w:name w:val="recirc-container"/>
    <w:basedOn w:val="Normal"/>
    <w:uiPriority w:val="99"/>
    <w:qFormat/>
    <w:rsid w:val="00814D99"/>
    <w:pPr>
      <w:spacing w:before="100" w:beforeAutospacing="1" w:after="100" w:afterAutospacing="1" w:line="240" w:lineRule="auto"/>
    </w:pPr>
    <w:rPr>
      <w:sz w:val="24"/>
    </w:rPr>
  </w:style>
  <w:style w:type="paragraph" w:customStyle="1" w:styleId="interstitial-link">
    <w:name w:val="interstitial-link"/>
    <w:basedOn w:val="Normal"/>
    <w:uiPriority w:val="99"/>
    <w:qFormat/>
    <w:rsid w:val="00814D99"/>
    <w:pPr>
      <w:spacing w:before="100" w:beforeAutospacing="1" w:after="100" w:afterAutospacing="1" w:line="240" w:lineRule="auto"/>
    </w:pPr>
    <w:rPr>
      <w:sz w:val="24"/>
    </w:rPr>
  </w:style>
  <w:style w:type="paragraph" w:customStyle="1" w:styleId="see-also">
    <w:name w:val="see-also"/>
    <w:basedOn w:val="Normal"/>
    <w:uiPriority w:val="99"/>
    <w:qFormat/>
    <w:rsid w:val="00814D99"/>
    <w:pPr>
      <w:spacing w:before="100" w:beforeAutospacing="1" w:after="100" w:afterAutospacing="1" w:line="240" w:lineRule="auto"/>
    </w:pPr>
    <w:rPr>
      <w:sz w:val="24"/>
    </w:rPr>
  </w:style>
  <w:style w:type="character" w:customStyle="1" w:styleId="BriefTitleChar">
    <w:name w:val="Brief Title Char"/>
    <w:basedOn w:val="DefaultParagraphFont"/>
    <w:rsid w:val="00814D99"/>
    <w:rPr>
      <w:b/>
      <w:bCs w:val="0"/>
      <w:sz w:val="24"/>
      <w:szCs w:val="24"/>
      <w:u w:val="single"/>
      <w:lang w:val="en-US" w:eastAsia="en-US" w:bidi="ar-SA"/>
    </w:rPr>
  </w:style>
  <w:style w:type="character" w:customStyle="1" w:styleId="BriefTitle2Char">
    <w:name w:val="Brief Title 2 Char"/>
    <w:basedOn w:val="BriefTitleChar"/>
    <w:rsid w:val="00814D99"/>
    <w:rPr>
      <w:b/>
      <w:bCs w:val="0"/>
      <w:sz w:val="24"/>
      <w:szCs w:val="24"/>
      <w:u w:val="single"/>
      <w:lang w:val="en-US" w:eastAsia="en-US" w:bidi="ar-SA"/>
    </w:rPr>
  </w:style>
  <w:style w:type="character" w:customStyle="1" w:styleId="FontStyle477">
    <w:name w:val="Font Style477"/>
    <w:basedOn w:val="DefaultParagraphFont"/>
    <w:uiPriority w:val="99"/>
    <w:rsid w:val="00814D99"/>
    <w:rPr>
      <w:rFonts w:ascii="Times New Roman" w:hAnsi="Times New Roman" w:cs="Times New Roman" w:hint="default"/>
      <w:sz w:val="18"/>
      <w:szCs w:val="18"/>
    </w:rPr>
  </w:style>
  <w:style w:type="character" w:customStyle="1" w:styleId="FontStyle514">
    <w:name w:val="Font Style514"/>
    <w:basedOn w:val="DefaultParagraphFont"/>
    <w:uiPriority w:val="99"/>
    <w:rsid w:val="00814D99"/>
    <w:rPr>
      <w:rFonts w:ascii="Times New Roman" w:hAnsi="Times New Roman" w:cs="Times New Roman" w:hint="default"/>
      <w:sz w:val="14"/>
      <w:szCs w:val="14"/>
    </w:rPr>
  </w:style>
  <w:style w:type="character" w:customStyle="1" w:styleId="FontStyle500">
    <w:name w:val="Font Style500"/>
    <w:basedOn w:val="DefaultParagraphFont"/>
    <w:uiPriority w:val="99"/>
    <w:rsid w:val="00814D99"/>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814D9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814D99"/>
    <w:rPr>
      <w:rFonts w:ascii="Times New Roman" w:hAnsi="Times New Roman" w:cs="Times New Roman" w:hint="default"/>
      <w:b/>
      <w:bCs/>
      <w:sz w:val="22"/>
      <w:szCs w:val="22"/>
    </w:rPr>
  </w:style>
  <w:style w:type="character" w:customStyle="1" w:styleId="UnderlineStyleChar7">
    <w:name w:val="Underline Style Char7"/>
    <w:rsid w:val="00814D99"/>
    <w:rPr>
      <w:rFonts w:ascii="Garamond" w:hAnsi="Garamond" w:hint="default"/>
      <w:sz w:val="22"/>
      <w:szCs w:val="24"/>
      <w:u w:val="single"/>
      <w:lang w:val="en-US" w:eastAsia="en-US" w:bidi="ar-SA"/>
    </w:rPr>
  </w:style>
  <w:style w:type="character" w:customStyle="1" w:styleId="s4">
    <w:name w:val="s4"/>
    <w:rsid w:val="00814D99"/>
  </w:style>
  <w:style w:type="character" w:customStyle="1" w:styleId="s5">
    <w:name w:val="s5"/>
    <w:rsid w:val="00814D99"/>
  </w:style>
  <w:style w:type="character" w:customStyle="1" w:styleId="rightsnotice">
    <w:name w:val="rightsnotice"/>
    <w:rsid w:val="00814D99"/>
  </w:style>
  <w:style w:type="character" w:customStyle="1" w:styleId="related-current-indicator">
    <w:name w:val="related-current-indicator"/>
    <w:rsid w:val="00814D99"/>
  </w:style>
  <w:style w:type="character" w:customStyle="1" w:styleId="bylclear">
    <w:name w:val="bylclear"/>
    <w:rsid w:val="00814D99"/>
  </w:style>
  <w:style w:type="character" w:customStyle="1" w:styleId="essaytext">
    <w:name w:val="essaytext"/>
    <w:rsid w:val="00814D99"/>
  </w:style>
  <w:style w:type="character" w:customStyle="1" w:styleId="username">
    <w:name w:val="username"/>
    <w:rsid w:val="00814D99"/>
  </w:style>
  <w:style w:type="character" w:customStyle="1" w:styleId="toplinks">
    <w:name w:val="toplinks"/>
    <w:rsid w:val="00814D99"/>
  </w:style>
  <w:style w:type="character" w:customStyle="1" w:styleId="titles">
    <w:name w:val="titles"/>
    <w:rsid w:val="00814D99"/>
  </w:style>
  <w:style w:type="character" w:customStyle="1" w:styleId="contentauthor">
    <w:name w:val="contentauthor"/>
    <w:rsid w:val="00814D99"/>
  </w:style>
  <w:style w:type="character" w:customStyle="1" w:styleId="subarticleheader">
    <w:name w:val="subarticleheader"/>
    <w:rsid w:val="00814D99"/>
  </w:style>
  <w:style w:type="character" w:customStyle="1" w:styleId="copy">
    <w:name w:val="copy"/>
    <w:rsid w:val="00814D99"/>
  </w:style>
  <w:style w:type="character" w:customStyle="1" w:styleId="topheadline">
    <w:name w:val="topheadline"/>
    <w:rsid w:val="00814D99"/>
  </w:style>
  <w:style w:type="character" w:customStyle="1" w:styleId="Stylereduce27pt">
    <w:name w:val="Style reduce2 + 7 pt"/>
    <w:rsid w:val="00814D99"/>
    <w:rPr>
      <w:rFonts w:ascii="Times New Roman" w:hAnsi="Times New Roman" w:cs="Arial" w:hint="default"/>
      <w:color w:val="000000"/>
      <w:sz w:val="14"/>
      <w:szCs w:val="22"/>
    </w:rPr>
  </w:style>
  <w:style w:type="character" w:customStyle="1" w:styleId="srtitle">
    <w:name w:val="srtitle"/>
    <w:rsid w:val="00814D99"/>
  </w:style>
  <w:style w:type="character" w:customStyle="1" w:styleId="st1">
    <w:name w:val="st1"/>
    <w:rsid w:val="00814D99"/>
  </w:style>
  <w:style w:type="character" w:customStyle="1" w:styleId="StyleStyleGaramond">
    <w:name w:val="Style Style Garamond +"/>
    <w:rsid w:val="00814D99"/>
    <w:rPr>
      <w:rFonts w:ascii="Garamond" w:hAnsi="Garamond" w:cs="Times New Roman" w:hint="default"/>
      <w:sz w:val="20"/>
    </w:rPr>
  </w:style>
  <w:style w:type="character" w:customStyle="1" w:styleId="boldunderline2">
    <w:name w:val="boldunderline"/>
    <w:rsid w:val="00814D99"/>
  </w:style>
  <w:style w:type="character" w:customStyle="1" w:styleId="Date11">
    <w:name w:val="Date11"/>
    <w:rsid w:val="00814D99"/>
  </w:style>
  <w:style w:type="character" w:customStyle="1" w:styleId="artbody1">
    <w:name w:val="art_body1"/>
    <w:rsid w:val="00814D99"/>
    <w:rPr>
      <w:rFonts w:ascii="Arial" w:hAnsi="Arial" w:cs="Arial" w:hint="default"/>
    </w:rPr>
  </w:style>
  <w:style w:type="character" w:customStyle="1" w:styleId="Boxout0">
    <w:name w:val="Boxout"/>
    <w:uiPriority w:val="1"/>
    <w:qFormat/>
    <w:rsid w:val="00814D99"/>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814D99"/>
  </w:style>
  <w:style w:type="character" w:customStyle="1" w:styleId="preloadwrap">
    <w:name w:val="preloadwrap"/>
    <w:rsid w:val="00814D99"/>
  </w:style>
  <w:style w:type="character" w:customStyle="1" w:styleId="creditwrap">
    <w:name w:val="creditwrap"/>
    <w:rsid w:val="00814D99"/>
  </w:style>
  <w:style w:type="character" w:customStyle="1" w:styleId="DefaultChar1">
    <w:name w:val="Default Char1"/>
    <w:rsid w:val="00814D99"/>
    <w:rPr>
      <w:noProof w:val="0"/>
      <w:color w:val="000000"/>
      <w:lang w:val="en-US" w:eastAsia="en-US" w:bidi="ar-SA"/>
    </w:rPr>
  </w:style>
  <w:style w:type="character" w:customStyle="1" w:styleId="pmterms31">
    <w:name w:val="pmterms31"/>
    <w:rsid w:val="00814D99"/>
    <w:rPr>
      <w:b/>
      <w:bCs/>
      <w:i w:val="0"/>
      <w:iCs w:val="0"/>
      <w:color w:val="000000"/>
    </w:rPr>
  </w:style>
  <w:style w:type="character" w:customStyle="1" w:styleId="copyrightdescription">
    <w:name w:val="copyrightdescription"/>
    <w:rsid w:val="00814D99"/>
  </w:style>
  <w:style w:type="character" w:customStyle="1" w:styleId="ft01">
    <w:name w:val="ft01"/>
    <w:rsid w:val="00814D99"/>
    <w:rPr>
      <w:rFonts w:ascii="Times" w:hAnsi="Times" w:cs="Times" w:hint="default"/>
      <w:color w:val="000000"/>
      <w:sz w:val="14"/>
      <w:szCs w:val="14"/>
    </w:rPr>
  </w:style>
  <w:style w:type="character" w:customStyle="1" w:styleId="ft11">
    <w:name w:val="ft11"/>
    <w:rsid w:val="00814D99"/>
    <w:rPr>
      <w:rFonts w:ascii="Times" w:hAnsi="Times" w:cs="Times" w:hint="default"/>
      <w:color w:val="000000"/>
      <w:sz w:val="17"/>
      <w:szCs w:val="17"/>
    </w:rPr>
  </w:style>
  <w:style w:type="character" w:customStyle="1" w:styleId="ft21">
    <w:name w:val="ft21"/>
    <w:rsid w:val="00814D99"/>
    <w:rPr>
      <w:rFonts w:ascii="Times" w:hAnsi="Times" w:cs="Times" w:hint="default"/>
      <w:color w:val="000000"/>
      <w:sz w:val="15"/>
      <w:szCs w:val="15"/>
    </w:rPr>
  </w:style>
  <w:style w:type="character" w:customStyle="1" w:styleId="ft31">
    <w:name w:val="ft31"/>
    <w:rsid w:val="00814D99"/>
    <w:rPr>
      <w:rFonts w:ascii="Times" w:hAnsi="Times" w:cs="Times" w:hint="default"/>
      <w:color w:val="000000"/>
      <w:sz w:val="15"/>
      <w:szCs w:val="15"/>
    </w:rPr>
  </w:style>
  <w:style w:type="character" w:customStyle="1" w:styleId="dquo">
    <w:name w:val="dquo"/>
    <w:rsid w:val="00814D99"/>
  </w:style>
  <w:style w:type="character" w:customStyle="1" w:styleId="caps2">
    <w:name w:val="caps2"/>
    <w:rsid w:val="00814D99"/>
  </w:style>
  <w:style w:type="character" w:customStyle="1" w:styleId="ccs">
    <w:name w:val="c cs"/>
    <w:rsid w:val="00814D99"/>
  </w:style>
  <w:style w:type="character" w:customStyle="1" w:styleId="dropshadow">
    <w:name w:val="dropshadow"/>
    <w:rsid w:val="00814D99"/>
  </w:style>
  <w:style w:type="character" w:customStyle="1" w:styleId="d05ws">
    <w:name w:val="d05ws"/>
    <w:rsid w:val="00814D99"/>
  </w:style>
  <w:style w:type="character" w:customStyle="1" w:styleId="rzibod">
    <w:name w:val="rzibod"/>
    <w:rsid w:val="00814D99"/>
  </w:style>
  <w:style w:type="character" w:customStyle="1" w:styleId="headertext">
    <w:name w:val="headertext"/>
    <w:rsid w:val="00814D99"/>
  </w:style>
  <w:style w:type="character" w:customStyle="1" w:styleId="endnote-reference">
    <w:name w:val="endnote-reference"/>
    <w:rsid w:val="00814D99"/>
  </w:style>
  <w:style w:type="character" w:customStyle="1" w:styleId="officialsname">
    <w:name w:val="official_s_name"/>
    <w:rsid w:val="00814D99"/>
  </w:style>
  <w:style w:type="character" w:customStyle="1" w:styleId="audience">
    <w:name w:val="audience"/>
    <w:rsid w:val="00814D99"/>
  </w:style>
  <w:style w:type="character" w:customStyle="1" w:styleId="normalchar0">
    <w:name w:val="normal__char"/>
    <w:rsid w:val="00814D99"/>
  </w:style>
  <w:style w:type="character" w:customStyle="1" w:styleId="hyperlink002cheading0020100200028block0020title0029char">
    <w:name w:val="hyperlink_002cheading_00201_0020_0028block_0020title_0029__char"/>
    <w:rsid w:val="00814D99"/>
  </w:style>
  <w:style w:type="character" w:customStyle="1" w:styleId="underline002cstyle0020bold0020underlinechar">
    <w:name w:val="underline_002cstyle_0020bold_0020underline__char"/>
    <w:rsid w:val="00814D99"/>
  </w:style>
  <w:style w:type="character" w:customStyle="1" w:styleId="copyboldblack">
    <w:name w:val="copyboldblack"/>
    <w:rsid w:val="00814D99"/>
  </w:style>
  <w:style w:type="character" w:customStyle="1" w:styleId="copybold">
    <w:name w:val="copybold"/>
    <w:rsid w:val="00814D99"/>
  </w:style>
  <w:style w:type="character" w:customStyle="1" w:styleId="author-date0">
    <w:name w:val="author-date"/>
    <w:rsid w:val="00814D99"/>
  </w:style>
  <w:style w:type="character" w:customStyle="1" w:styleId="articlebegin">
    <w:name w:val="articlebegin"/>
    <w:rsid w:val="00814D99"/>
  </w:style>
  <w:style w:type="character" w:customStyle="1" w:styleId="mediaoverlay">
    <w:name w:val="mediaoverlay"/>
    <w:rsid w:val="00814D99"/>
  </w:style>
  <w:style w:type="character" w:customStyle="1" w:styleId="blogcaption">
    <w:name w:val="blog_caption"/>
    <w:rsid w:val="00814D99"/>
  </w:style>
  <w:style w:type="character" w:customStyle="1" w:styleId="commnet-abuzz">
    <w:name w:val="commnet-abuzz"/>
    <w:rsid w:val="00814D99"/>
  </w:style>
  <w:style w:type="character" w:customStyle="1" w:styleId="stbuttontext">
    <w:name w:val="stbuttontext"/>
    <w:rsid w:val="00814D99"/>
  </w:style>
  <w:style w:type="character" w:customStyle="1" w:styleId="grey">
    <w:name w:val="grey"/>
    <w:rsid w:val="00814D99"/>
  </w:style>
  <w:style w:type="character" w:customStyle="1" w:styleId="bdx">
    <w:name w:val="bdx"/>
    <w:rsid w:val="00814D99"/>
  </w:style>
  <w:style w:type="character" w:customStyle="1" w:styleId="bdl">
    <w:name w:val="bdl"/>
    <w:rsid w:val="00814D99"/>
  </w:style>
  <w:style w:type="character" w:customStyle="1" w:styleId="breadcrumbitemcurrent">
    <w:name w:val="breadcrumbitemcurrent"/>
    <w:rsid w:val="00814D99"/>
  </w:style>
  <w:style w:type="character" w:customStyle="1" w:styleId="bbl">
    <w:name w:val="bbl"/>
    <w:rsid w:val="00814D99"/>
  </w:style>
  <w:style w:type="character" w:customStyle="1" w:styleId="itxtnewhookspan">
    <w:name w:val="itxtnewhookspan"/>
    <w:rsid w:val="00814D99"/>
  </w:style>
  <w:style w:type="character" w:customStyle="1" w:styleId="gstxthlt">
    <w:name w:val="gstxt_hlt"/>
    <w:rsid w:val="00814D99"/>
  </w:style>
  <w:style w:type="character" w:customStyle="1" w:styleId="StyleBoldRed">
    <w:name w:val="Style Bold Red"/>
    <w:rsid w:val="00814D99"/>
    <w:rPr>
      <w:b/>
      <w:bCs/>
      <w:color w:val="auto"/>
    </w:rPr>
  </w:style>
  <w:style w:type="character" w:customStyle="1" w:styleId="StyleTimesNewRoman8pt">
    <w:name w:val="Style Times New Roman 8 pt"/>
    <w:rsid w:val="00814D99"/>
    <w:rPr>
      <w:rFonts w:ascii="Georgia" w:hAnsi="Georgia" w:hint="default"/>
      <w:sz w:val="16"/>
    </w:rPr>
  </w:style>
  <w:style w:type="character" w:customStyle="1" w:styleId="goldbldtext">
    <w:name w:val="goldbldtext"/>
    <w:rsid w:val="00814D99"/>
  </w:style>
  <w:style w:type="character" w:customStyle="1" w:styleId="labeltext">
    <w:name w:val="labeltext"/>
    <w:rsid w:val="00814D99"/>
  </w:style>
  <w:style w:type="character" w:customStyle="1" w:styleId="viewlink">
    <w:name w:val="viewlink"/>
    <w:rsid w:val="00814D99"/>
  </w:style>
  <w:style w:type="character" w:customStyle="1" w:styleId="inlinkchart">
    <w:name w:val="inlink_chart"/>
    <w:rsid w:val="00814D99"/>
  </w:style>
  <w:style w:type="character" w:customStyle="1" w:styleId="fbsharecountwrapper">
    <w:name w:val="fb_share_count_wrapper"/>
    <w:rsid w:val="00814D99"/>
  </w:style>
  <w:style w:type="character" w:customStyle="1" w:styleId="hw">
    <w:name w:val="hw"/>
    <w:rsid w:val="00814D99"/>
  </w:style>
  <w:style w:type="character" w:customStyle="1" w:styleId="linktotop">
    <w:name w:val="linktotop"/>
    <w:rsid w:val="00814D99"/>
  </w:style>
  <w:style w:type="character" w:customStyle="1" w:styleId="descriptionstyle1block">
    <w:name w:val="description style1 block"/>
    <w:rsid w:val="00814D99"/>
  </w:style>
  <w:style w:type="character" w:customStyle="1" w:styleId="gutter-right-1">
    <w:name w:val="gutter-right-1"/>
    <w:basedOn w:val="DefaultParagraphFont"/>
    <w:rsid w:val="00814D99"/>
  </w:style>
  <w:style w:type="character" w:customStyle="1" w:styleId="Header11">
    <w:name w:val="Header11"/>
    <w:rsid w:val="00814D99"/>
  </w:style>
  <w:style w:type="character" w:customStyle="1" w:styleId="posa">
    <w:name w:val="pos(a)"/>
    <w:basedOn w:val="DefaultParagraphFont"/>
    <w:rsid w:val="00814D99"/>
  </w:style>
  <w:style w:type="character" w:customStyle="1" w:styleId="u-hiddeninnarrowenv">
    <w:name w:val="u-hiddeninnarrowenv"/>
    <w:basedOn w:val="DefaultParagraphFont"/>
    <w:rsid w:val="00814D99"/>
  </w:style>
  <w:style w:type="character" w:customStyle="1" w:styleId="followbutton-bird">
    <w:name w:val="followbutton-bird"/>
    <w:basedOn w:val="DefaultParagraphFont"/>
    <w:rsid w:val="00814D99"/>
  </w:style>
  <w:style w:type="character" w:customStyle="1" w:styleId="tweetauthor-name">
    <w:name w:val="tweetauthor-name"/>
    <w:basedOn w:val="DefaultParagraphFont"/>
    <w:rsid w:val="00814D99"/>
  </w:style>
  <w:style w:type="character" w:customStyle="1" w:styleId="tweetauthor-verifiedbadge">
    <w:name w:val="tweetauthor-verifiedbadge"/>
    <w:basedOn w:val="DefaultParagraphFont"/>
    <w:rsid w:val="00814D99"/>
  </w:style>
  <w:style w:type="character" w:customStyle="1" w:styleId="tweetauthor-screenname">
    <w:name w:val="tweetauthor-screenname"/>
    <w:basedOn w:val="DefaultParagraphFont"/>
    <w:rsid w:val="00814D99"/>
  </w:style>
  <w:style w:type="character" w:customStyle="1" w:styleId="u-hiddenvisually">
    <w:name w:val="u-hiddenvisually"/>
    <w:basedOn w:val="DefaultParagraphFont"/>
    <w:rsid w:val="00814D99"/>
  </w:style>
  <w:style w:type="character" w:customStyle="1" w:styleId="tweetaction-stat">
    <w:name w:val="tweetaction-stat"/>
    <w:basedOn w:val="DefaultParagraphFont"/>
    <w:rsid w:val="00814D99"/>
  </w:style>
  <w:style w:type="character" w:customStyle="1" w:styleId="related">
    <w:name w:val="related"/>
    <w:basedOn w:val="DefaultParagraphFont"/>
    <w:rsid w:val="00814D99"/>
  </w:style>
  <w:style w:type="character" w:customStyle="1" w:styleId="related-content">
    <w:name w:val="related-content"/>
    <w:basedOn w:val="DefaultParagraphFont"/>
    <w:rsid w:val="00814D99"/>
  </w:style>
  <w:style w:type="character" w:customStyle="1" w:styleId="name-of-author">
    <w:name w:val="name-of-author"/>
    <w:basedOn w:val="DefaultParagraphFont"/>
    <w:rsid w:val="00814D99"/>
  </w:style>
  <w:style w:type="character" w:customStyle="1" w:styleId="first-name">
    <w:name w:val="first-name"/>
    <w:basedOn w:val="DefaultParagraphFont"/>
    <w:rsid w:val="00814D99"/>
  </w:style>
  <w:style w:type="character" w:customStyle="1" w:styleId="last-name">
    <w:name w:val="last-name"/>
    <w:basedOn w:val="DefaultParagraphFont"/>
    <w:rsid w:val="00814D99"/>
  </w:style>
  <w:style w:type="character" w:customStyle="1" w:styleId="recirc-text">
    <w:name w:val="&quot;recirc-text”"/>
    <w:basedOn w:val="DefaultParagraphFont"/>
    <w:rsid w:val="00814D99"/>
  </w:style>
  <w:style w:type="character" w:customStyle="1" w:styleId="video-icon">
    <w:name w:val="video-icon"/>
    <w:basedOn w:val="DefaultParagraphFont"/>
    <w:rsid w:val="00814D99"/>
  </w:style>
  <w:style w:type="character" w:customStyle="1" w:styleId="powa-shot-play-btn-text">
    <w:name w:val="powa-shot-play-btn-text"/>
    <w:basedOn w:val="DefaultParagraphFont"/>
    <w:rsid w:val="00814D99"/>
  </w:style>
  <w:style w:type="character" w:customStyle="1" w:styleId="powa-shot-click">
    <w:name w:val="powa-shot-click"/>
    <w:basedOn w:val="DefaultParagraphFont"/>
    <w:rsid w:val="00814D99"/>
  </w:style>
  <w:style w:type="character" w:customStyle="1" w:styleId="wpv-blurb">
    <w:name w:val="wpv-blurb"/>
    <w:basedOn w:val="DefaultParagraphFont"/>
    <w:rsid w:val="00814D99"/>
  </w:style>
  <w:style w:type="character" w:customStyle="1" w:styleId="pb-caption">
    <w:name w:val="pb-caption"/>
    <w:basedOn w:val="DefaultParagraphFont"/>
    <w:rsid w:val="00814D99"/>
  </w:style>
  <w:style w:type="paragraph" w:customStyle="1" w:styleId="NoteLevel23">
    <w:name w:val="Note Level 23"/>
    <w:basedOn w:val="Normal"/>
    <w:next w:val="Normal"/>
    <w:uiPriority w:val="99"/>
    <w:qFormat/>
    <w:rsid w:val="00814D99"/>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814D99"/>
  </w:style>
  <w:style w:type="character" w:customStyle="1" w:styleId="m-2745674872889869693gmail-styleunderline">
    <w:name w:val="m_-2745674872889869693gmail-styleunderline"/>
    <w:basedOn w:val="DefaultParagraphFont"/>
    <w:rsid w:val="00814D99"/>
  </w:style>
  <w:style w:type="character" w:customStyle="1" w:styleId="HeaderChar3">
    <w:name w:val="Header Char3"/>
    <w:basedOn w:val="DefaultParagraphFont"/>
    <w:uiPriority w:val="99"/>
    <w:semiHidden/>
    <w:rsid w:val="00814D99"/>
    <w:rPr>
      <w:rFonts w:ascii="Georgia" w:hAnsi="Georgia"/>
    </w:rPr>
  </w:style>
  <w:style w:type="paragraph" w:customStyle="1" w:styleId="NoteLevel24">
    <w:name w:val="Note Level 24"/>
    <w:basedOn w:val="Normal"/>
    <w:next w:val="Normal"/>
    <w:uiPriority w:val="99"/>
    <w:qFormat/>
    <w:rsid w:val="00814D99"/>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814D99"/>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814D99"/>
  </w:style>
  <w:style w:type="character" w:customStyle="1" w:styleId="UnresolvedMention31">
    <w:name w:val="Unresolved Mention31"/>
    <w:basedOn w:val="DefaultParagraphFont"/>
    <w:uiPriority w:val="99"/>
    <w:semiHidden/>
    <w:unhideWhenUsed/>
    <w:rsid w:val="00814D99"/>
    <w:rPr>
      <w:color w:val="808080"/>
      <w:shd w:val="clear" w:color="auto" w:fill="E6E6E6"/>
    </w:rPr>
  </w:style>
  <w:style w:type="paragraph" w:customStyle="1" w:styleId="po-hr-cndek">
    <w:name w:val="po-hr-cn__dek"/>
    <w:basedOn w:val="Normal"/>
    <w:rsid w:val="00814D99"/>
    <w:pPr>
      <w:spacing w:before="100" w:beforeAutospacing="1" w:after="100" w:afterAutospacing="1"/>
    </w:pPr>
  </w:style>
  <w:style w:type="character" w:customStyle="1" w:styleId="publication-date">
    <w:name w:val="publication-date"/>
    <w:basedOn w:val="DefaultParagraphFont"/>
    <w:rsid w:val="00814D99"/>
  </w:style>
  <w:style w:type="character" w:customStyle="1" w:styleId="m4481627234786388783gmail-style13ptbold">
    <w:name w:val="m_4481627234786388783gmail-style13ptbold"/>
    <w:basedOn w:val="DefaultParagraphFont"/>
    <w:rsid w:val="00814D99"/>
  </w:style>
  <w:style w:type="character" w:customStyle="1" w:styleId="m4481627234786388783gmail-styleunderline">
    <w:name w:val="m_4481627234786388783gmail-styleunderline"/>
    <w:basedOn w:val="DefaultParagraphFont"/>
    <w:rsid w:val="00814D99"/>
  </w:style>
  <w:style w:type="character" w:customStyle="1" w:styleId="m4481627234786388783gmail-apple-converted-space">
    <w:name w:val="m_4481627234786388783gmail-apple-converted-space"/>
    <w:basedOn w:val="DefaultParagraphFont"/>
    <w:rsid w:val="00814D99"/>
  </w:style>
  <w:style w:type="character" w:customStyle="1" w:styleId="m4481627234786388783gmail-grame">
    <w:name w:val="m_4481627234786388783gmail-grame"/>
    <w:basedOn w:val="DefaultParagraphFont"/>
    <w:rsid w:val="00814D99"/>
  </w:style>
  <w:style w:type="character" w:customStyle="1" w:styleId="m4481627234786388783gmail-underline">
    <w:name w:val="m_4481627234786388783gmail-underline"/>
    <w:basedOn w:val="DefaultParagraphFont"/>
    <w:rsid w:val="00814D99"/>
  </w:style>
  <w:style w:type="paragraph" w:customStyle="1" w:styleId="m4481627234786388783gmail-card">
    <w:name w:val="m_4481627234786388783gmail-card"/>
    <w:basedOn w:val="Normal"/>
    <w:rsid w:val="00814D99"/>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814D99"/>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814D99"/>
  </w:style>
  <w:style w:type="paragraph" w:customStyle="1" w:styleId="m-2671184907397832551gmail-p2">
    <w:name w:val="m_-2671184907397832551gmail-p2"/>
    <w:basedOn w:val="Normal"/>
    <w:rsid w:val="00814D99"/>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814D99"/>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814D99"/>
  </w:style>
  <w:style w:type="character" w:customStyle="1" w:styleId="m-4364835325198423527gmail-m-487226309709519571m8778339509743264076gmail-style13ptbold">
    <w:name w:val="m_-4364835325198423527gmail-m_-487226309709519571m_8778339509743264076gmail-style13ptbold"/>
    <w:basedOn w:val="DefaultParagraphFont"/>
    <w:rsid w:val="00814D99"/>
  </w:style>
  <w:style w:type="character" w:customStyle="1" w:styleId="m-4364835325198423527gmail-m-487226309709519571m8778339509743264076gmail-styleunderline">
    <w:name w:val="m_-4364835325198423527gmail-m_-487226309709519571m_8778339509743264076gmail-styleunderline"/>
    <w:basedOn w:val="DefaultParagraphFont"/>
    <w:rsid w:val="00814D99"/>
  </w:style>
  <w:style w:type="character" w:customStyle="1" w:styleId="m-4886631745483256254gmail-style13ptbold">
    <w:name w:val="m_-4886631745483256254gmail-style13ptbold"/>
    <w:basedOn w:val="DefaultParagraphFont"/>
    <w:rsid w:val="00814D99"/>
  </w:style>
  <w:style w:type="character" w:customStyle="1" w:styleId="m8525170829296705783gmail-style13ptbold">
    <w:name w:val="m_8525170829296705783gmail-style13ptbold"/>
    <w:basedOn w:val="DefaultParagraphFont"/>
    <w:rsid w:val="00814D99"/>
  </w:style>
  <w:style w:type="character" w:customStyle="1" w:styleId="m8525170829296705783gmail-styleunderline">
    <w:name w:val="m_8525170829296705783gmail-styleunderline"/>
    <w:basedOn w:val="DefaultParagraphFont"/>
    <w:rsid w:val="00814D99"/>
  </w:style>
  <w:style w:type="character" w:customStyle="1" w:styleId="m113202149284569794gmail-style13ptbold">
    <w:name w:val="m_113202149284569794gmail-style13ptbold"/>
    <w:basedOn w:val="DefaultParagraphFont"/>
    <w:rsid w:val="00814D99"/>
  </w:style>
  <w:style w:type="character" w:customStyle="1" w:styleId="m113202149284569794gmail-styleunderline">
    <w:name w:val="m_113202149284569794gmail-styleunderline"/>
    <w:basedOn w:val="DefaultParagraphFont"/>
    <w:rsid w:val="00814D99"/>
  </w:style>
  <w:style w:type="character" w:customStyle="1" w:styleId="m-5741597242490756161gmail-field-content">
    <w:name w:val="m_-5741597242490756161gmail-field-content"/>
    <w:basedOn w:val="DefaultParagraphFont"/>
    <w:rsid w:val="00814D99"/>
  </w:style>
  <w:style w:type="paragraph" w:customStyle="1" w:styleId="FUCKTHISFONT">
    <w:name w:val="FUCK THIS FONT"/>
    <w:basedOn w:val="Normal"/>
    <w:rsid w:val="00814D99"/>
    <w:pPr>
      <w:autoSpaceDE w:val="0"/>
      <w:autoSpaceDN w:val="0"/>
      <w:adjustRightInd w:val="0"/>
      <w:jc w:val="both"/>
    </w:pPr>
    <w:rPr>
      <w:u w:val="single"/>
    </w:rPr>
  </w:style>
  <w:style w:type="paragraph" w:customStyle="1" w:styleId="TagChar1CharCharCharChar">
    <w:name w:val="Tag Char1 Char Char Char Char"/>
    <w:basedOn w:val="Normal"/>
    <w:rsid w:val="00814D99"/>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814D99"/>
    <w:rPr>
      <w:rFonts w:ascii="Arial Narrow" w:hAnsi="Arial Narrow"/>
      <w:szCs w:val="24"/>
      <w:u w:val="single"/>
    </w:rPr>
  </w:style>
  <w:style w:type="character" w:customStyle="1" w:styleId="hyperlink60">
    <w:name w:val="hyperlink6"/>
    <w:basedOn w:val="DefaultParagraphFont"/>
    <w:rsid w:val="00814D99"/>
  </w:style>
  <w:style w:type="character" w:customStyle="1" w:styleId="heading2char2charchar">
    <w:name w:val="heading2char2charchar"/>
    <w:basedOn w:val="DefaultParagraphFont"/>
    <w:rsid w:val="00814D99"/>
  </w:style>
  <w:style w:type="character" w:customStyle="1" w:styleId="heading2char10">
    <w:name w:val="heading2char1"/>
    <w:basedOn w:val="DefaultParagraphFont"/>
    <w:rsid w:val="00814D99"/>
  </w:style>
  <w:style w:type="character" w:customStyle="1" w:styleId="CiteChar2">
    <w:name w:val="Cite Char"/>
    <w:basedOn w:val="DefaultParagraphFont"/>
    <w:rsid w:val="00814D99"/>
    <w:rPr>
      <w:rFonts w:ascii="Garamond" w:hAnsi="Garamond"/>
      <w:b/>
      <w:sz w:val="20"/>
      <w:szCs w:val="22"/>
      <w:u w:val="none"/>
    </w:rPr>
  </w:style>
  <w:style w:type="character" w:customStyle="1" w:styleId="StyleUnderlineCharTitleCharBold">
    <w:name w:val="Style Underline CharTitle Char + Bold"/>
    <w:basedOn w:val="DefaultParagraphFont"/>
    <w:rsid w:val="00814D99"/>
    <w:rPr>
      <w:rFonts w:ascii="Garamond" w:hAnsi="Garamond"/>
      <w:b/>
      <w:bCs/>
      <w:color w:val="000000"/>
      <w:sz w:val="22"/>
      <w:szCs w:val="22"/>
    </w:rPr>
  </w:style>
  <w:style w:type="character" w:customStyle="1" w:styleId="bnp-articles-title1">
    <w:name w:val="bnp-articles-title1"/>
    <w:basedOn w:val="DefaultParagraphFont"/>
    <w:rsid w:val="00814D99"/>
    <w:rPr>
      <w:rFonts w:ascii="Verdana" w:hAnsi="Verdana" w:hint="default"/>
      <w:b/>
      <w:bCs/>
      <w:color w:val="545454"/>
      <w:sz w:val="12"/>
      <w:szCs w:val="12"/>
    </w:rPr>
  </w:style>
  <w:style w:type="character" w:customStyle="1" w:styleId="featuretext">
    <w:name w:val="featuretext"/>
    <w:basedOn w:val="DefaultParagraphFont"/>
    <w:rsid w:val="00814D99"/>
  </w:style>
  <w:style w:type="character" w:customStyle="1" w:styleId="relatedtext">
    <w:name w:val="related_text"/>
    <w:basedOn w:val="DefaultParagraphFont"/>
    <w:rsid w:val="00814D99"/>
  </w:style>
  <w:style w:type="character" w:customStyle="1" w:styleId="fullpost">
    <w:name w:val="fullpost"/>
    <w:basedOn w:val="DefaultParagraphFont"/>
    <w:rsid w:val="00814D99"/>
  </w:style>
  <w:style w:type="character" w:customStyle="1" w:styleId="bcktital">
    <w:name w:val="bcktital"/>
    <w:basedOn w:val="DefaultParagraphFont"/>
    <w:rsid w:val="00814D99"/>
  </w:style>
  <w:style w:type="character" w:customStyle="1" w:styleId="bcktital0">
    <w:name w:val="bckt_ital"/>
    <w:basedOn w:val="DefaultParagraphFont"/>
    <w:rsid w:val="00814D99"/>
  </w:style>
  <w:style w:type="paragraph" w:styleId="TOAHeading">
    <w:name w:val="toa heading"/>
    <w:basedOn w:val="Normal"/>
    <w:next w:val="Normal"/>
    <w:semiHidden/>
    <w:rsid w:val="00814D99"/>
    <w:pPr>
      <w:spacing w:before="120"/>
    </w:pPr>
    <w:rPr>
      <w:rFonts w:eastAsia="Calibri"/>
    </w:rPr>
  </w:style>
  <w:style w:type="character" w:customStyle="1" w:styleId="fwanimclass">
    <w:name w:val="fwanim_class"/>
    <w:basedOn w:val="DefaultParagraphFont"/>
    <w:rsid w:val="00814D99"/>
  </w:style>
  <w:style w:type="paragraph" w:customStyle="1" w:styleId="DebateUnderline0">
    <w:name w:val="DebateUnderline"/>
    <w:basedOn w:val="DebateNormal"/>
    <w:qFormat/>
    <w:rsid w:val="00814D99"/>
    <w:pPr>
      <w:spacing w:after="160"/>
    </w:pPr>
    <w:rPr>
      <w:sz w:val="24"/>
      <w:szCs w:val="24"/>
      <w:u w:val="single"/>
    </w:rPr>
  </w:style>
  <w:style w:type="character" w:customStyle="1" w:styleId="DebateUnderlineChar">
    <w:name w:val="DebateUnderline Char"/>
    <w:basedOn w:val="DebateNormalChar"/>
    <w:rsid w:val="00814D99"/>
    <w:rPr>
      <w:rFonts w:ascii="Calibri" w:eastAsia="Calibri" w:hAnsi="Calibri"/>
      <w:sz w:val="24"/>
      <w:szCs w:val="24"/>
      <w:u w:val="single"/>
      <w:lang w:val="en-US" w:eastAsia="en-US" w:bidi="ar-SA"/>
    </w:rPr>
  </w:style>
  <w:style w:type="character" w:customStyle="1" w:styleId="DebateTagChar0">
    <w:name w:val="DebateTag Char"/>
    <w:basedOn w:val="DefaultParagraphFont"/>
    <w:rsid w:val="00814D99"/>
    <w:rPr>
      <w:rFonts w:eastAsia="Calibri"/>
      <w:b/>
      <w:sz w:val="24"/>
      <w:szCs w:val="24"/>
      <w:lang w:val="en-US" w:eastAsia="en-US" w:bidi="ar-SA"/>
    </w:rPr>
  </w:style>
  <w:style w:type="paragraph" w:customStyle="1" w:styleId="DebateHeaderFinal">
    <w:name w:val="DebateHeaderFinal"/>
    <w:basedOn w:val="Heading1"/>
    <w:qFormat/>
    <w:rsid w:val="00814D99"/>
    <w:pPr>
      <w:spacing w:line="276" w:lineRule="auto"/>
      <w:jc w:val="left"/>
    </w:pPr>
    <w:rPr>
      <w:rFonts w:eastAsia="Times New Roman" w:cs="Times New Roman"/>
      <w:bCs w:val="0"/>
      <w:caps/>
      <w:sz w:val="36"/>
      <w:szCs w:val="36"/>
    </w:rPr>
  </w:style>
  <w:style w:type="character" w:customStyle="1" w:styleId="DebateHeaderFinalChar">
    <w:name w:val="DebateHeaderFinal Char"/>
    <w:rsid w:val="00814D99"/>
    <w:rPr>
      <w:b/>
      <w:bCs/>
      <w:sz w:val="36"/>
      <w:szCs w:val="36"/>
      <w:u w:val="single"/>
      <w:lang w:val="en-US" w:eastAsia="en-US" w:bidi="ar-SA"/>
    </w:rPr>
  </w:style>
  <w:style w:type="paragraph" w:customStyle="1" w:styleId="HeaderInitial0">
    <w:name w:val="HeaderInitial"/>
    <w:basedOn w:val="Normal"/>
    <w:rsid w:val="00814D99"/>
    <w:pPr>
      <w:jc w:val="center"/>
      <w:outlineLvl w:val="0"/>
    </w:pPr>
    <w:rPr>
      <w:rFonts w:eastAsia="Calibri"/>
      <w:b/>
      <w:caps/>
      <w:sz w:val="28"/>
    </w:rPr>
  </w:style>
  <w:style w:type="character" w:customStyle="1" w:styleId="FooterChar2">
    <w:name w:val="Footer Char2"/>
    <w:basedOn w:val="DefaultParagraphFont"/>
    <w:rsid w:val="00814D99"/>
    <w:rPr>
      <w:rFonts w:eastAsia="MS Mincho"/>
      <w:sz w:val="24"/>
      <w:szCs w:val="24"/>
      <w:lang w:val="en-US" w:eastAsia="ja-JP" w:bidi="ar-SA"/>
    </w:rPr>
  </w:style>
  <w:style w:type="character" w:customStyle="1" w:styleId="BalloonTextChar2">
    <w:name w:val="Balloon Text Char2"/>
    <w:basedOn w:val="DefaultParagraphFont"/>
    <w:rsid w:val="00814D99"/>
    <w:rPr>
      <w:rFonts w:ascii="Tahoma" w:eastAsia="MS Mincho" w:hAnsi="Tahoma" w:cs="Tahoma"/>
      <w:sz w:val="16"/>
      <w:szCs w:val="16"/>
      <w:lang w:val="en-US" w:eastAsia="ja-JP" w:bidi="ar-SA"/>
    </w:rPr>
  </w:style>
  <w:style w:type="paragraph" w:customStyle="1" w:styleId="StyleLinespacingDouble">
    <w:name w:val="Style Line spacing:  Double"/>
    <w:basedOn w:val="Normal"/>
    <w:rsid w:val="00814D99"/>
    <w:pPr>
      <w:spacing w:after="240" w:line="480" w:lineRule="auto"/>
    </w:pPr>
    <w:rPr>
      <w:rFonts w:eastAsia="Calibri"/>
      <w:sz w:val="24"/>
      <w:szCs w:val="20"/>
    </w:rPr>
  </w:style>
  <w:style w:type="character" w:customStyle="1" w:styleId="StyleLinespacingDoubleChar">
    <w:name w:val="Style Line spacing:  Double Char"/>
    <w:basedOn w:val="DefaultParagraphFont"/>
    <w:rsid w:val="00814D99"/>
    <w:rPr>
      <w:rFonts w:ascii="Cambria" w:hAnsi="Cambria"/>
      <w:sz w:val="24"/>
      <w:lang w:val="en-US" w:eastAsia="en-US" w:bidi="ar-SA"/>
    </w:rPr>
  </w:style>
  <w:style w:type="paragraph" w:customStyle="1" w:styleId="Normalspacing">
    <w:name w:val="Normal + spacing"/>
    <w:basedOn w:val="StyleLinespacingDouble"/>
    <w:qFormat/>
    <w:rsid w:val="00814D99"/>
  </w:style>
  <w:style w:type="character" w:customStyle="1" w:styleId="NormalspacingChar">
    <w:name w:val="Normal + spacing Char"/>
    <w:basedOn w:val="StyleLinespacingDoubleChar"/>
    <w:rsid w:val="00814D99"/>
    <w:rPr>
      <w:rFonts w:ascii="Cambria" w:hAnsi="Cambria"/>
      <w:sz w:val="24"/>
      <w:lang w:val="en-US" w:eastAsia="en-US" w:bidi="ar-SA"/>
    </w:rPr>
  </w:style>
  <w:style w:type="character" w:customStyle="1" w:styleId="textbold0">
    <w:name w:val="textbold"/>
    <w:basedOn w:val="DefaultParagraphFont"/>
    <w:rsid w:val="00814D99"/>
  </w:style>
  <w:style w:type="character" w:customStyle="1" w:styleId="textitalics">
    <w:name w:val="textitalics"/>
    <w:basedOn w:val="DefaultParagraphFont"/>
    <w:rsid w:val="00814D99"/>
  </w:style>
  <w:style w:type="paragraph" w:customStyle="1" w:styleId="lastpar">
    <w:name w:val="lastpar"/>
    <w:basedOn w:val="Normal"/>
    <w:rsid w:val="00814D99"/>
    <w:pPr>
      <w:spacing w:before="100" w:beforeAutospacing="1" w:after="100" w:afterAutospacing="1"/>
    </w:pPr>
    <w:rPr>
      <w:rFonts w:eastAsia="Calibri"/>
      <w:sz w:val="24"/>
    </w:rPr>
  </w:style>
  <w:style w:type="table" w:styleId="TableClassic1">
    <w:name w:val="Table Classic 1"/>
    <w:basedOn w:val="TableNormal"/>
    <w:rsid w:val="00814D99"/>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14D99"/>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814D99"/>
    <w:rPr>
      <w:rFonts w:ascii="Cambria" w:eastAsia="Times New Roman" w:hAnsi="Cambria" w:cs="Times New Roman"/>
      <w:color w:val="365F91"/>
      <w:sz w:val="22"/>
      <w:szCs w:val="22"/>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814D99"/>
    <w:pPr>
      <w:tabs>
        <w:tab w:val="left" w:pos="9450"/>
      </w:tabs>
      <w:spacing w:before="100" w:beforeAutospacing="1" w:after="100" w:afterAutospacing="1"/>
    </w:pPr>
    <w:rPr>
      <w:rFonts w:eastAsia="Calibri"/>
    </w:rPr>
  </w:style>
  <w:style w:type="character" w:customStyle="1" w:styleId="CharacterStyle8">
    <w:name w:val="Character Style 8"/>
    <w:rsid w:val="00814D99"/>
    <w:rPr>
      <w:sz w:val="22"/>
      <w:szCs w:val="22"/>
    </w:rPr>
  </w:style>
  <w:style w:type="paragraph" w:customStyle="1" w:styleId="Style110">
    <w:name w:val="Style 11"/>
    <w:rsid w:val="00814D99"/>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rsid w:val="00814D99"/>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814D99"/>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814D99"/>
    <w:rPr>
      <w:rFonts w:ascii="Arial Narrow" w:hAnsi="Arial Narrow"/>
      <w:color w:val="000000"/>
      <w:sz w:val="22"/>
      <w:szCs w:val="22"/>
      <w:u w:val="single"/>
      <w:lang w:val="en-US" w:eastAsia="en-US" w:bidi="ar-SA"/>
    </w:rPr>
  </w:style>
  <w:style w:type="paragraph" w:customStyle="1" w:styleId="Style52">
    <w:name w:val="Style 5"/>
    <w:rsid w:val="00814D99"/>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814D99"/>
    <w:rPr>
      <w:rFonts w:ascii="Times New Roman" w:eastAsia="Times New Roman" w:hAnsi="Times New Roman" w:cs="Times New Roman"/>
      <w:b/>
      <w:bCs/>
      <w:sz w:val="24"/>
      <w:lang w:val="en-US" w:eastAsia="en-US" w:bidi="ar-SA"/>
    </w:rPr>
  </w:style>
  <w:style w:type="paragraph" w:customStyle="1" w:styleId="Boldunderline3">
    <w:name w:val="Bold/underline"/>
    <w:basedOn w:val="Normal"/>
    <w:autoRedefine/>
    <w:rsid w:val="00814D99"/>
    <w:pPr>
      <w:tabs>
        <w:tab w:val="left" w:pos="9450"/>
      </w:tabs>
    </w:pPr>
    <w:rPr>
      <w:rFonts w:eastAsia="SimSun"/>
      <w:b/>
      <w:sz w:val="24"/>
    </w:rPr>
  </w:style>
  <w:style w:type="paragraph" w:customStyle="1" w:styleId="TableContents">
    <w:name w:val="Table Contents"/>
    <w:basedOn w:val="Normal"/>
    <w:rsid w:val="00814D99"/>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814D99"/>
    <w:pPr>
      <w:tabs>
        <w:tab w:val="left" w:pos="9450"/>
      </w:tabs>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rsid w:val="00814D99"/>
    <w:pPr>
      <w:tabs>
        <w:tab w:val="left" w:pos="9450"/>
      </w:tabs>
      <w:jc w:val="center"/>
    </w:pPr>
    <w:rPr>
      <w:rFonts w:ascii="Verdana" w:eastAsia="Calibri" w:hAnsi="Verdana"/>
      <w:sz w:val="24"/>
    </w:rPr>
  </w:style>
  <w:style w:type="paragraph" w:customStyle="1" w:styleId="heading1fake0">
    <w:name w:val="heading 1 fake"/>
    <w:basedOn w:val="Heading1"/>
    <w:autoRedefine/>
    <w:rsid w:val="00814D99"/>
    <w:pPr>
      <w:tabs>
        <w:tab w:val="left" w:pos="9450"/>
      </w:tabs>
      <w:outlineLvl w:val="9"/>
    </w:pPr>
    <w:rPr>
      <w:rFonts w:ascii="Verdana" w:eastAsia="Times New Roman" w:hAnsi="Verdana" w:cs="Arial"/>
      <w:bCs w:val="0"/>
      <w:caps/>
      <w:smallCaps/>
      <w:sz w:val="32"/>
    </w:rPr>
  </w:style>
  <w:style w:type="paragraph" w:customStyle="1" w:styleId="text1Char">
    <w:name w:val="text1 Char"/>
    <w:basedOn w:val="Normal"/>
    <w:autoRedefine/>
    <w:rsid w:val="00814D99"/>
    <w:pPr>
      <w:tabs>
        <w:tab w:val="left" w:pos="9450"/>
      </w:tabs>
    </w:pPr>
    <w:rPr>
      <w:rFonts w:eastAsia="Calibri"/>
      <w:szCs w:val="20"/>
    </w:rPr>
  </w:style>
  <w:style w:type="character" w:customStyle="1" w:styleId="textCharChar1">
    <w:name w:val="text Char Char1"/>
    <w:basedOn w:val="DefaultParagraphFont"/>
    <w:rsid w:val="00814D99"/>
    <w:rPr>
      <w:sz w:val="18"/>
      <w:szCs w:val="24"/>
      <w:lang w:val="en-US" w:eastAsia="en-US" w:bidi="ar-SA"/>
    </w:rPr>
  </w:style>
  <w:style w:type="character" w:customStyle="1" w:styleId="text1CharChar">
    <w:name w:val="text1 Char Char"/>
    <w:basedOn w:val="DefaultParagraphFont"/>
    <w:rsid w:val="00814D99"/>
    <w:rPr>
      <w:lang w:val="en-US" w:eastAsia="en-US" w:bidi="ar-SA"/>
    </w:rPr>
  </w:style>
  <w:style w:type="character" w:customStyle="1" w:styleId="textCharChar">
    <w:name w:val="text Char Char"/>
    <w:basedOn w:val="DefaultParagraphFont"/>
    <w:rsid w:val="00814D99"/>
    <w:rPr>
      <w:sz w:val="18"/>
      <w:szCs w:val="24"/>
      <w:lang w:val="en-US" w:eastAsia="en-US" w:bidi="ar-SA"/>
    </w:rPr>
  </w:style>
  <w:style w:type="character" w:customStyle="1" w:styleId="normalloose1">
    <w:name w:val="normalloose1"/>
    <w:basedOn w:val="DefaultParagraphFont"/>
    <w:rsid w:val="00814D99"/>
    <w:rPr>
      <w:sz w:val="20"/>
      <w:szCs w:val="20"/>
    </w:rPr>
  </w:style>
  <w:style w:type="paragraph" w:customStyle="1" w:styleId="printerheadline">
    <w:name w:val="printer_headline"/>
    <w:basedOn w:val="Normal"/>
    <w:rsid w:val="00814D99"/>
    <w:pPr>
      <w:tabs>
        <w:tab w:val="left" w:pos="9450"/>
      </w:tabs>
      <w:spacing w:before="100" w:beforeAutospacing="1" w:after="100" w:afterAutospacing="1"/>
    </w:pPr>
    <w:rPr>
      <w:rFonts w:eastAsia="Calibri"/>
      <w:sz w:val="24"/>
    </w:rPr>
  </w:style>
  <w:style w:type="paragraph" w:customStyle="1" w:styleId="help">
    <w:name w:val="help"/>
    <w:basedOn w:val="Normal"/>
    <w:rsid w:val="00814D99"/>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814D99"/>
  </w:style>
  <w:style w:type="character" w:customStyle="1" w:styleId="georgia">
    <w:name w:val="georgia"/>
    <w:basedOn w:val="DefaultParagraphFont"/>
    <w:rsid w:val="00814D99"/>
  </w:style>
  <w:style w:type="character" w:customStyle="1" w:styleId="isdefault">
    <w:name w:val="isdefault"/>
    <w:basedOn w:val="DefaultParagraphFont"/>
    <w:rsid w:val="00814D99"/>
  </w:style>
  <w:style w:type="character" w:customStyle="1" w:styleId="arial">
    <w:name w:val="arial"/>
    <w:basedOn w:val="DefaultParagraphFont"/>
    <w:rsid w:val="00814D99"/>
  </w:style>
  <w:style w:type="character" w:customStyle="1" w:styleId="pipe">
    <w:name w:val="pipe"/>
    <w:basedOn w:val="DefaultParagraphFont"/>
    <w:rsid w:val="00814D99"/>
  </w:style>
  <w:style w:type="paragraph" w:customStyle="1" w:styleId="dtlcomment">
    <w:name w:val="dtlcomment"/>
    <w:basedOn w:val="Normal"/>
    <w:rsid w:val="00814D99"/>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814D99"/>
  </w:style>
  <w:style w:type="character" w:customStyle="1" w:styleId="CharChar18">
    <w:name w:val="Char Char18"/>
    <w:basedOn w:val="DefaultParagraphFont"/>
    <w:rsid w:val="00814D99"/>
    <w:rPr>
      <w:sz w:val="16"/>
      <w:szCs w:val="24"/>
      <w:lang w:val="en-US" w:eastAsia="en-US" w:bidi="ar-SA"/>
    </w:rPr>
  </w:style>
  <w:style w:type="character" w:customStyle="1" w:styleId="CharChar24">
    <w:name w:val="Char Char24"/>
    <w:basedOn w:val="DefaultParagraphFont"/>
    <w:rsid w:val="00814D99"/>
    <w:rPr>
      <w:b/>
      <w:bCs/>
      <w:sz w:val="28"/>
      <w:szCs w:val="28"/>
      <w:lang w:val="en-US" w:eastAsia="en-US" w:bidi="ar-SA"/>
    </w:rPr>
  </w:style>
  <w:style w:type="character" w:customStyle="1" w:styleId="ln2">
    <w:name w:val="ln2"/>
    <w:basedOn w:val="DefaultParagraphFont"/>
    <w:rsid w:val="00814D99"/>
  </w:style>
  <w:style w:type="paragraph" w:customStyle="1" w:styleId="StyleStyle1">
    <w:name w:val="Style Style1 +"/>
    <w:basedOn w:val="Normal"/>
    <w:rsid w:val="00814D99"/>
    <w:rPr>
      <w:rFonts w:eastAsia="Calibri"/>
      <w:sz w:val="24"/>
    </w:rPr>
  </w:style>
  <w:style w:type="character" w:customStyle="1" w:styleId="StyleStyle1Char">
    <w:name w:val="Style Style1 + Char"/>
    <w:basedOn w:val="Style1Char"/>
    <w:rsid w:val="00814D99"/>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814D99"/>
  </w:style>
  <w:style w:type="character" w:customStyle="1" w:styleId="CharChar16">
    <w:name w:val="Char Char16"/>
    <w:basedOn w:val="DefaultParagraphFont"/>
    <w:rsid w:val="00814D99"/>
    <w:rPr>
      <w:rFonts w:ascii="Cambria" w:hAnsi="Cambria"/>
      <w:lang w:val="en-US" w:eastAsia="en-US" w:bidi="ar-SA"/>
    </w:rPr>
  </w:style>
  <w:style w:type="character" w:customStyle="1" w:styleId="CharChar15">
    <w:name w:val="Char Char15"/>
    <w:basedOn w:val="CharChar16"/>
    <w:rsid w:val="00814D99"/>
    <w:rPr>
      <w:rFonts w:ascii="Cambria" w:hAnsi="Cambria"/>
      <w:b/>
      <w:bCs/>
      <w:lang w:val="en-US" w:eastAsia="en-US" w:bidi="ar-SA"/>
    </w:rPr>
  </w:style>
  <w:style w:type="character" w:customStyle="1" w:styleId="CharChar14">
    <w:name w:val="Char Char14"/>
    <w:basedOn w:val="DefaultParagraphFont"/>
    <w:rsid w:val="00814D99"/>
    <w:rPr>
      <w:rFonts w:ascii="Tahoma" w:hAnsi="Tahoma" w:cs="Tahoma"/>
      <w:sz w:val="16"/>
      <w:szCs w:val="16"/>
      <w:lang w:val="en-US" w:eastAsia="en-US" w:bidi="ar-SA"/>
    </w:rPr>
  </w:style>
  <w:style w:type="character" w:customStyle="1" w:styleId="CharChar13">
    <w:name w:val="Char Char13"/>
    <w:basedOn w:val="DefaultParagraphFont"/>
    <w:rsid w:val="00814D99"/>
    <w:rPr>
      <w:rFonts w:ascii="Cambria" w:hAnsi="Cambria"/>
      <w:lang w:val="en-US" w:eastAsia="en-US" w:bidi="ar-SA"/>
    </w:rPr>
  </w:style>
  <w:style w:type="paragraph" w:customStyle="1" w:styleId="normalChar1">
    <w:name w:val="normal Char"/>
    <w:basedOn w:val="Normal"/>
    <w:rsid w:val="00814D99"/>
    <w:rPr>
      <w:rFonts w:eastAsia="Calibri"/>
    </w:rPr>
  </w:style>
  <w:style w:type="character" w:customStyle="1" w:styleId="cardtextsmallCharChar">
    <w:name w:val="card text small Char Char"/>
    <w:basedOn w:val="DefaultParagraphFont"/>
    <w:rsid w:val="00814D99"/>
    <w:rPr>
      <w:rFonts w:ascii="Arial Narrow" w:hAnsi="Arial Narrow" w:cs="Times New Roman"/>
      <w:sz w:val="16"/>
    </w:rPr>
  </w:style>
  <w:style w:type="character" w:customStyle="1" w:styleId="TagChar4">
    <w:name w:val="Tag Char4"/>
    <w:basedOn w:val="DefaultParagraphFont"/>
    <w:rsid w:val="00814D99"/>
    <w:rPr>
      <w:b/>
      <w:sz w:val="26"/>
      <w:szCs w:val="24"/>
      <w:lang w:val="en-US" w:eastAsia="en-US" w:bidi="ar-SA"/>
    </w:rPr>
  </w:style>
  <w:style w:type="paragraph" w:customStyle="1" w:styleId="SmallTextGaramond">
    <w:name w:val="Small Text Garamond"/>
    <w:basedOn w:val="Normal"/>
    <w:rsid w:val="00814D99"/>
    <w:pPr>
      <w:widowControl w:val="0"/>
      <w:suppressAutoHyphens/>
      <w:contextualSpacing/>
    </w:pPr>
    <w:rPr>
      <w:rFonts w:eastAsia="Calibri"/>
      <w:szCs w:val="18"/>
    </w:rPr>
  </w:style>
  <w:style w:type="paragraph" w:customStyle="1" w:styleId="Taglines">
    <w:name w:val="Taglines"/>
    <w:basedOn w:val="Heading2"/>
    <w:rsid w:val="00814D99"/>
    <w:pPr>
      <w:widowControl w:val="0"/>
      <w:suppressAutoHyphens/>
      <w:spacing w:before="240"/>
      <w:contextualSpacing/>
    </w:pPr>
    <w:rPr>
      <w:rFonts w:eastAsia="Calibri" w:cs="Arial"/>
      <w:b w:val="0"/>
      <w:bCs w:val="0"/>
      <w:iCs/>
      <w:szCs w:val="22"/>
    </w:rPr>
  </w:style>
  <w:style w:type="character" w:customStyle="1" w:styleId="TaglinesChar">
    <w:name w:val="Taglines Char"/>
    <w:basedOn w:val="DefaultParagraphFont"/>
    <w:rsid w:val="00814D99"/>
    <w:rPr>
      <w:rFonts w:cs="Arial"/>
      <w:bCs/>
      <w:iCs/>
      <w:szCs w:val="22"/>
      <w:lang w:val="en-US" w:eastAsia="en-US" w:bidi="ar-SA"/>
    </w:rPr>
  </w:style>
  <w:style w:type="paragraph" w:customStyle="1" w:styleId="listterm">
    <w:name w:val="listterm"/>
    <w:basedOn w:val="Normal"/>
    <w:rsid w:val="00814D99"/>
    <w:pPr>
      <w:spacing w:before="100" w:beforeAutospacing="1" w:after="100" w:afterAutospacing="1"/>
    </w:pPr>
    <w:rPr>
      <w:rFonts w:eastAsia="Calibri"/>
      <w:sz w:val="24"/>
    </w:rPr>
  </w:style>
  <w:style w:type="character" w:customStyle="1" w:styleId="WW8Num2z0">
    <w:name w:val="WW8Num2z0"/>
    <w:rsid w:val="00814D99"/>
    <w:rPr>
      <w:rFonts w:ascii="Garamond" w:hAnsi="Garamond"/>
    </w:rPr>
  </w:style>
  <w:style w:type="character" w:customStyle="1" w:styleId="WW8Num3z0">
    <w:name w:val="WW8Num3z0"/>
    <w:rsid w:val="00814D99"/>
    <w:rPr>
      <w:rFonts w:ascii="Garamond" w:hAnsi="Garamond"/>
    </w:rPr>
  </w:style>
  <w:style w:type="character" w:customStyle="1" w:styleId="WW8Num4z1">
    <w:name w:val="WW8Num4z1"/>
    <w:rsid w:val="00814D99"/>
    <w:rPr>
      <w:rFonts w:ascii="Garamond" w:hAnsi="Garamond"/>
    </w:rPr>
  </w:style>
  <w:style w:type="character" w:customStyle="1" w:styleId="WW8Num5z0">
    <w:name w:val="WW8Num5z0"/>
    <w:rsid w:val="00814D99"/>
    <w:rPr>
      <w:rFonts w:ascii="Garamond" w:hAnsi="Garamond"/>
    </w:rPr>
  </w:style>
  <w:style w:type="character" w:customStyle="1" w:styleId="WW8Num6z0">
    <w:name w:val="WW8Num6z0"/>
    <w:rsid w:val="00814D99"/>
    <w:rPr>
      <w:rFonts w:ascii="Symbol" w:hAnsi="Symbol"/>
    </w:rPr>
  </w:style>
  <w:style w:type="character" w:customStyle="1" w:styleId="WW8Num7z0">
    <w:name w:val="WW8Num7z0"/>
    <w:rsid w:val="00814D99"/>
    <w:rPr>
      <w:rFonts w:ascii="Symbol" w:hAnsi="Symbol"/>
    </w:rPr>
  </w:style>
  <w:style w:type="character" w:customStyle="1" w:styleId="WW8Num8z0">
    <w:name w:val="WW8Num8z0"/>
    <w:rsid w:val="00814D99"/>
    <w:rPr>
      <w:rFonts w:ascii="Symbol" w:hAnsi="Symbol"/>
    </w:rPr>
  </w:style>
  <w:style w:type="character" w:customStyle="1" w:styleId="WW8Num9z0">
    <w:name w:val="WW8Num9z0"/>
    <w:rsid w:val="00814D99"/>
    <w:rPr>
      <w:rFonts w:ascii="Symbol" w:hAnsi="Symbol"/>
    </w:rPr>
  </w:style>
  <w:style w:type="character" w:customStyle="1" w:styleId="WW8Num10z0">
    <w:name w:val="WW8Num10z0"/>
    <w:rsid w:val="00814D99"/>
    <w:rPr>
      <w:rFonts w:ascii="Garamond" w:hAnsi="Garamond"/>
    </w:rPr>
  </w:style>
  <w:style w:type="character" w:customStyle="1" w:styleId="WW8Num11z1">
    <w:name w:val="WW8Num11z1"/>
    <w:rsid w:val="00814D99"/>
    <w:rPr>
      <w:rFonts w:ascii="Garamond" w:hAnsi="Garamond"/>
    </w:rPr>
  </w:style>
  <w:style w:type="character" w:customStyle="1" w:styleId="Absatz-Standardschriftart">
    <w:name w:val="Absatz-Standardschriftart"/>
    <w:rsid w:val="00814D99"/>
  </w:style>
  <w:style w:type="character" w:customStyle="1" w:styleId="WW-Absatz-Standardschriftart">
    <w:name w:val="WW-Absatz-Standardschriftart"/>
    <w:rsid w:val="00814D99"/>
  </w:style>
  <w:style w:type="character" w:customStyle="1" w:styleId="WW-Absatz-Standardschriftart1">
    <w:name w:val="WW-Absatz-Standardschriftart1"/>
    <w:rsid w:val="00814D99"/>
  </w:style>
  <w:style w:type="character" w:customStyle="1" w:styleId="EndnoteCharacters">
    <w:name w:val="Endnote Characters"/>
    <w:basedOn w:val="DefaultParagraphFont"/>
    <w:rsid w:val="00814D99"/>
    <w:rPr>
      <w:position w:val="0"/>
      <w:sz w:val="24"/>
      <w:vertAlign w:val="baseline"/>
    </w:rPr>
  </w:style>
  <w:style w:type="character" w:customStyle="1" w:styleId="WW8Num1z0">
    <w:name w:val="WW8Num1z0"/>
    <w:rsid w:val="00814D99"/>
    <w:rPr>
      <w:rFonts w:ascii="Symbol" w:hAnsi="Symbol"/>
    </w:rPr>
  </w:style>
  <w:style w:type="character" w:customStyle="1" w:styleId="WW8Num1z2">
    <w:name w:val="WW8Num1z2"/>
    <w:rsid w:val="00814D99"/>
    <w:rPr>
      <w:rFonts w:ascii="Courier New" w:hAnsi="Courier New"/>
    </w:rPr>
  </w:style>
  <w:style w:type="character" w:customStyle="1" w:styleId="WW8Num1z3">
    <w:name w:val="WW8Num1z3"/>
    <w:rsid w:val="00814D99"/>
    <w:rPr>
      <w:rFonts w:ascii="Wingdings" w:hAnsi="Wingdings"/>
    </w:rPr>
  </w:style>
  <w:style w:type="character" w:customStyle="1" w:styleId="WW8Num11z0">
    <w:name w:val="WW8Num11z0"/>
    <w:rsid w:val="00814D99"/>
    <w:rPr>
      <w:rFonts w:ascii="Symbol" w:hAnsi="Symbol"/>
    </w:rPr>
  </w:style>
  <w:style w:type="character" w:customStyle="1" w:styleId="WW8Num83z0">
    <w:name w:val="WW8Num83z0"/>
    <w:rsid w:val="00814D99"/>
    <w:rPr>
      <w:rFonts w:ascii="Symbol" w:hAnsi="Symbol"/>
    </w:rPr>
  </w:style>
  <w:style w:type="character" w:customStyle="1" w:styleId="WW8Num83z1">
    <w:name w:val="WW8Num83z1"/>
    <w:rsid w:val="00814D99"/>
    <w:rPr>
      <w:rFonts w:ascii="Courier New" w:hAnsi="Courier New"/>
    </w:rPr>
  </w:style>
  <w:style w:type="character" w:customStyle="1" w:styleId="WW8Num83z2">
    <w:name w:val="WW8Num83z2"/>
    <w:rsid w:val="00814D99"/>
    <w:rPr>
      <w:rFonts w:ascii="Wingdings" w:hAnsi="Wingdings"/>
    </w:rPr>
  </w:style>
  <w:style w:type="character" w:customStyle="1" w:styleId="WW8Num89z0">
    <w:name w:val="WW8Num89z0"/>
    <w:rsid w:val="00814D99"/>
    <w:rPr>
      <w:rFonts w:ascii="Symbol" w:hAnsi="Symbol"/>
      <w:sz w:val="20"/>
    </w:rPr>
  </w:style>
  <w:style w:type="character" w:customStyle="1" w:styleId="WW8Num90z0">
    <w:name w:val="WW8Num90z0"/>
    <w:rsid w:val="00814D99"/>
    <w:rPr>
      <w:rFonts w:ascii="Times New Roman" w:eastAsia="Times New Roman" w:hAnsi="Times New Roman" w:cs="Times New Roman"/>
    </w:rPr>
  </w:style>
  <w:style w:type="character" w:customStyle="1" w:styleId="WW8Num92z0">
    <w:name w:val="WW8Num92z0"/>
    <w:rsid w:val="00814D99"/>
    <w:rPr>
      <w:rFonts w:ascii="Symbol" w:eastAsia="Times New Roman" w:hAnsi="Symbol"/>
    </w:rPr>
  </w:style>
  <w:style w:type="character" w:customStyle="1" w:styleId="WW8Num92z1">
    <w:name w:val="WW8Num92z1"/>
    <w:rsid w:val="00814D99"/>
    <w:rPr>
      <w:rFonts w:ascii="Courier New" w:hAnsi="Courier New"/>
    </w:rPr>
  </w:style>
  <w:style w:type="character" w:customStyle="1" w:styleId="WW8Num92z2">
    <w:name w:val="WW8Num92z2"/>
    <w:rsid w:val="00814D99"/>
    <w:rPr>
      <w:rFonts w:ascii="Wingdings" w:hAnsi="Wingdings"/>
    </w:rPr>
  </w:style>
  <w:style w:type="character" w:customStyle="1" w:styleId="WW8Num92z3">
    <w:name w:val="WW8Num92z3"/>
    <w:rsid w:val="00814D99"/>
    <w:rPr>
      <w:rFonts w:ascii="Symbol" w:hAnsi="Symbol"/>
    </w:rPr>
  </w:style>
  <w:style w:type="character" w:customStyle="1" w:styleId="WW8Num96z0">
    <w:name w:val="WW8Num96z0"/>
    <w:rsid w:val="00814D99"/>
    <w:rPr>
      <w:rFonts w:ascii="Symbol" w:hAnsi="Symbol"/>
      <w:sz w:val="20"/>
    </w:rPr>
  </w:style>
  <w:style w:type="character" w:customStyle="1" w:styleId="WW8Num96z1">
    <w:name w:val="WW8Num96z1"/>
    <w:rsid w:val="00814D99"/>
    <w:rPr>
      <w:rFonts w:ascii="Courier New" w:hAnsi="Courier New"/>
      <w:sz w:val="20"/>
    </w:rPr>
  </w:style>
  <w:style w:type="character" w:customStyle="1" w:styleId="WW8Num96z2">
    <w:name w:val="WW8Num96z2"/>
    <w:rsid w:val="00814D99"/>
    <w:rPr>
      <w:rFonts w:ascii="Wingdings" w:hAnsi="Wingdings"/>
      <w:sz w:val="20"/>
    </w:rPr>
  </w:style>
  <w:style w:type="character" w:customStyle="1" w:styleId="WW8Num103z0">
    <w:name w:val="WW8Num103z0"/>
    <w:rsid w:val="00814D99"/>
    <w:rPr>
      <w:rFonts w:ascii="Symbol" w:hAnsi="Symbol"/>
      <w:sz w:val="20"/>
    </w:rPr>
  </w:style>
  <w:style w:type="character" w:customStyle="1" w:styleId="WW8Num103z1">
    <w:name w:val="WW8Num103z1"/>
    <w:rsid w:val="00814D99"/>
    <w:rPr>
      <w:rFonts w:ascii="Courier New" w:hAnsi="Courier New"/>
      <w:sz w:val="20"/>
    </w:rPr>
  </w:style>
  <w:style w:type="character" w:customStyle="1" w:styleId="WW8Num103z2">
    <w:name w:val="WW8Num103z2"/>
    <w:rsid w:val="00814D99"/>
    <w:rPr>
      <w:rFonts w:ascii="Wingdings" w:hAnsi="Wingdings"/>
      <w:sz w:val="20"/>
    </w:rPr>
  </w:style>
  <w:style w:type="character" w:customStyle="1" w:styleId="WW8Num108z0">
    <w:name w:val="WW8Num108z0"/>
    <w:rsid w:val="00814D99"/>
    <w:rPr>
      <w:rFonts w:ascii="Symbol" w:hAnsi="Symbol"/>
      <w:sz w:val="20"/>
    </w:rPr>
  </w:style>
  <w:style w:type="character" w:customStyle="1" w:styleId="WW8Num108z1">
    <w:name w:val="WW8Num108z1"/>
    <w:rsid w:val="00814D99"/>
    <w:rPr>
      <w:rFonts w:ascii="Courier New" w:hAnsi="Courier New"/>
      <w:sz w:val="20"/>
    </w:rPr>
  </w:style>
  <w:style w:type="character" w:customStyle="1" w:styleId="WW8Num108z2">
    <w:name w:val="WW8Num108z2"/>
    <w:rsid w:val="00814D99"/>
    <w:rPr>
      <w:rFonts w:ascii="Wingdings" w:hAnsi="Wingdings"/>
      <w:sz w:val="20"/>
    </w:rPr>
  </w:style>
  <w:style w:type="character" w:customStyle="1" w:styleId="WW8Num109z0">
    <w:name w:val="WW8Num109z0"/>
    <w:rsid w:val="00814D99"/>
    <w:rPr>
      <w:rFonts w:ascii="Symbol" w:eastAsia="Times New Roman" w:hAnsi="Symbol"/>
    </w:rPr>
  </w:style>
  <w:style w:type="character" w:customStyle="1" w:styleId="WW8Num109z1">
    <w:name w:val="WW8Num109z1"/>
    <w:rsid w:val="00814D99"/>
    <w:rPr>
      <w:rFonts w:ascii="Courier New" w:hAnsi="Courier New"/>
    </w:rPr>
  </w:style>
  <w:style w:type="character" w:customStyle="1" w:styleId="WW8Num109z2">
    <w:name w:val="WW8Num109z2"/>
    <w:rsid w:val="00814D99"/>
    <w:rPr>
      <w:rFonts w:ascii="Wingdings" w:hAnsi="Wingdings"/>
    </w:rPr>
  </w:style>
  <w:style w:type="character" w:customStyle="1" w:styleId="WW8Num109z3">
    <w:name w:val="WW8Num109z3"/>
    <w:rsid w:val="00814D99"/>
    <w:rPr>
      <w:rFonts w:ascii="Symbol" w:hAnsi="Symbol"/>
    </w:rPr>
  </w:style>
  <w:style w:type="character" w:customStyle="1" w:styleId="WW8Num111z0">
    <w:name w:val="WW8Num111z0"/>
    <w:rsid w:val="00814D99"/>
    <w:rPr>
      <w:rFonts w:ascii="Symbol" w:hAnsi="Symbol"/>
      <w:sz w:val="20"/>
    </w:rPr>
  </w:style>
  <w:style w:type="character" w:customStyle="1" w:styleId="WW8Num111z1">
    <w:name w:val="WW8Num111z1"/>
    <w:rsid w:val="00814D99"/>
    <w:rPr>
      <w:rFonts w:ascii="Courier New" w:hAnsi="Courier New"/>
      <w:sz w:val="20"/>
    </w:rPr>
  </w:style>
  <w:style w:type="character" w:customStyle="1" w:styleId="WW8Num111z2">
    <w:name w:val="WW8Num111z2"/>
    <w:rsid w:val="00814D99"/>
    <w:rPr>
      <w:rFonts w:ascii="Wingdings" w:hAnsi="Wingdings"/>
      <w:sz w:val="20"/>
    </w:rPr>
  </w:style>
  <w:style w:type="character" w:customStyle="1" w:styleId="WW8Num117z0">
    <w:name w:val="WW8Num117z0"/>
    <w:rsid w:val="00814D99"/>
    <w:rPr>
      <w:rFonts w:ascii="Symbol" w:eastAsia="Times New Roman" w:hAnsi="Symbol"/>
    </w:rPr>
  </w:style>
  <w:style w:type="character" w:customStyle="1" w:styleId="WW8Num117z1">
    <w:name w:val="WW8Num117z1"/>
    <w:rsid w:val="00814D99"/>
    <w:rPr>
      <w:rFonts w:ascii="Courier New" w:hAnsi="Courier New"/>
    </w:rPr>
  </w:style>
  <w:style w:type="character" w:customStyle="1" w:styleId="WW8Num117z2">
    <w:name w:val="WW8Num117z2"/>
    <w:rsid w:val="00814D99"/>
    <w:rPr>
      <w:rFonts w:ascii="Wingdings" w:hAnsi="Wingdings"/>
    </w:rPr>
  </w:style>
  <w:style w:type="character" w:customStyle="1" w:styleId="WW8Num117z3">
    <w:name w:val="WW8Num117z3"/>
    <w:rsid w:val="00814D99"/>
    <w:rPr>
      <w:rFonts w:ascii="Symbol" w:hAnsi="Symbol"/>
    </w:rPr>
  </w:style>
  <w:style w:type="character" w:customStyle="1" w:styleId="WW8Num126z0">
    <w:name w:val="WW8Num126z0"/>
    <w:rsid w:val="00814D99"/>
    <w:rPr>
      <w:rFonts w:ascii="Symbol" w:eastAsia="SimSun" w:hAnsi="Symbol"/>
    </w:rPr>
  </w:style>
  <w:style w:type="character" w:customStyle="1" w:styleId="WW8Num126z1">
    <w:name w:val="WW8Num126z1"/>
    <w:rsid w:val="00814D99"/>
    <w:rPr>
      <w:rFonts w:ascii="Courier New" w:hAnsi="Courier New"/>
    </w:rPr>
  </w:style>
  <w:style w:type="character" w:customStyle="1" w:styleId="WW8Num126z2">
    <w:name w:val="WW8Num126z2"/>
    <w:rsid w:val="00814D99"/>
    <w:rPr>
      <w:rFonts w:ascii="Wingdings" w:hAnsi="Wingdings"/>
    </w:rPr>
  </w:style>
  <w:style w:type="character" w:customStyle="1" w:styleId="WW8Num126z3">
    <w:name w:val="WW8Num126z3"/>
    <w:rsid w:val="00814D99"/>
    <w:rPr>
      <w:rFonts w:ascii="Symbol" w:hAnsi="Symbol"/>
    </w:rPr>
  </w:style>
  <w:style w:type="character" w:customStyle="1" w:styleId="WW8Num128z0">
    <w:name w:val="WW8Num128z0"/>
    <w:rsid w:val="00814D99"/>
    <w:rPr>
      <w:rFonts w:ascii="Symbol" w:eastAsia="Times New Roman" w:hAnsi="Symbol"/>
    </w:rPr>
  </w:style>
  <w:style w:type="character" w:customStyle="1" w:styleId="WW8Num128z1">
    <w:name w:val="WW8Num128z1"/>
    <w:rsid w:val="00814D99"/>
    <w:rPr>
      <w:rFonts w:ascii="Courier New" w:hAnsi="Courier New"/>
    </w:rPr>
  </w:style>
  <w:style w:type="character" w:customStyle="1" w:styleId="WW8Num128z2">
    <w:name w:val="WW8Num128z2"/>
    <w:rsid w:val="00814D99"/>
    <w:rPr>
      <w:rFonts w:ascii="Wingdings" w:hAnsi="Wingdings"/>
    </w:rPr>
  </w:style>
  <w:style w:type="character" w:customStyle="1" w:styleId="WW8Num128z3">
    <w:name w:val="WW8Num128z3"/>
    <w:rsid w:val="00814D99"/>
    <w:rPr>
      <w:rFonts w:ascii="Symbol" w:hAnsi="Symbol"/>
    </w:rPr>
  </w:style>
  <w:style w:type="character" w:customStyle="1" w:styleId="WW8Num138z0">
    <w:name w:val="WW8Num138z0"/>
    <w:rsid w:val="00814D99"/>
    <w:rPr>
      <w:rFonts w:ascii="Times-Italic" w:eastAsia="Times New Roman" w:hAnsi="Times-Italic"/>
    </w:rPr>
  </w:style>
  <w:style w:type="character" w:customStyle="1" w:styleId="WW8Num138z1">
    <w:name w:val="WW8Num138z1"/>
    <w:rsid w:val="00814D99"/>
    <w:rPr>
      <w:rFonts w:ascii="Courier New" w:hAnsi="Courier New"/>
    </w:rPr>
  </w:style>
  <w:style w:type="character" w:customStyle="1" w:styleId="WW8Num138z2">
    <w:name w:val="WW8Num138z2"/>
    <w:rsid w:val="00814D99"/>
    <w:rPr>
      <w:rFonts w:ascii="Wingdings" w:hAnsi="Wingdings"/>
    </w:rPr>
  </w:style>
  <w:style w:type="character" w:customStyle="1" w:styleId="WW8Num138z3">
    <w:name w:val="WW8Num138z3"/>
    <w:rsid w:val="00814D99"/>
    <w:rPr>
      <w:rFonts w:ascii="Symbol" w:hAnsi="Symbol"/>
    </w:rPr>
  </w:style>
  <w:style w:type="character" w:customStyle="1" w:styleId="WW8Num143z0">
    <w:name w:val="WW8Num143z0"/>
    <w:rsid w:val="00814D99"/>
    <w:rPr>
      <w:rFonts w:ascii="Times New Roman" w:eastAsia="Times New Roman" w:hAnsi="Times New Roman" w:cs="Times New Roman"/>
    </w:rPr>
  </w:style>
  <w:style w:type="character" w:customStyle="1" w:styleId="WW8Num148z0">
    <w:name w:val="WW8Num148z0"/>
    <w:rsid w:val="00814D99"/>
    <w:rPr>
      <w:rFonts w:ascii="Symbol" w:hAnsi="Symbol"/>
      <w:sz w:val="20"/>
    </w:rPr>
  </w:style>
  <w:style w:type="character" w:customStyle="1" w:styleId="WW8Num148z1">
    <w:name w:val="WW8Num148z1"/>
    <w:rsid w:val="00814D99"/>
    <w:rPr>
      <w:rFonts w:ascii="Courier New" w:hAnsi="Courier New"/>
      <w:sz w:val="20"/>
    </w:rPr>
  </w:style>
  <w:style w:type="character" w:customStyle="1" w:styleId="WW8Num148z2">
    <w:name w:val="WW8Num148z2"/>
    <w:rsid w:val="00814D99"/>
    <w:rPr>
      <w:rFonts w:ascii="Wingdings" w:hAnsi="Wingdings"/>
      <w:sz w:val="20"/>
    </w:rPr>
  </w:style>
  <w:style w:type="character" w:customStyle="1" w:styleId="WW8Num151z0">
    <w:name w:val="WW8Num151z0"/>
    <w:rsid w:val="00814D99"/>
    <w:rPr>
      <w:rFonts w:ascii="Times New Roman" w:eastAsia="Times New Roman" w:hAnsi="Times New Roman" w:cs="Times New Roman"/>
    </w:rPr>
  </w:style>
  <w:style w:type="character" w:customStyle="1" w:styleId="WW8Num152z0">
    <w:name w:val="WW8Num152z0"/>
    <w:rsid w:val="00814D99"/>
    <w:rPr>
      <w:rFonts w:ascii="Symbol" w:hAnsi="Symbol"/>
      <w:sz w:val="20"/>
    </w:rPr>
  </w:style>
  <w:style w:type="character" w:customStyle="1" w:styleId="WW8Num152z1">
    <w:name w:val="WW8Num152z1"/>
    <w:rsid w:val="00814D99"/>
    <w:rPr>
      <w:rFonts w:ascii="Courier New" w:hAnsi="Courier New"/>
      <w:sz w:val="20"/>
    </w:rPr>
  </w:style>
  <w:style w:type="character" w:customStyle="1" w:styleId="WW8Num152z2">
    <w:name w:val="WW8Num152z2"/>
    <w:rsid w:val="00814D99"/>
    <w:rPr>
      <w:rFonts w:ascii="Wingdings" w:hAnsi="Wingdings"/>
      <w:sz w:val="20"/>
    </w:rPr>
  </w:style>
  <w:style w:type="character" w:customStyle="1" w:styleId="WW8Num153z0">
    <w:name w:val="WW8Num153z0"/>
    <w:rsid w:val="00814D99"/>
    <w:rPr>
      <w:sz w:val="24"/>
    </w:rPr>
  </w:style>
  <w:style w:type="character" w:customStyle="1" w:styleId="WW8Num155z0">
    <w:name w:val="WW8Num155z0"/>
    <w:rsid w:val="00814D99"/>
    <w:rPr>
      <w:rFonts w:ascii="Times New Roman" w:eastAsia="Times New Roman" w:hAnsi="Times New Roman" w:cs="Times New Roman"/>
    </w:rPr>
  </w:style>
  <w:style w:type="character" w:customStyle="1" w:styleId="WW8Num157z0">
    <w:name w:val="WW8Num157z0"/>
    <w:rsid w:val="00814D99"/>
    <w:rPr>
      <w:rFonts w:ascii="Symbol" w:hAnsi="Symbol"/>
      <w:sz w:val="20"/>
    </w:rPr>
  </w:style>
  <w:style w:type="character" w:customStyle="1" w:styleId="WW8Num157z1">
    <w:name w:val="WW8Num157z1"/>
    <w:rsid w:val="00814D99"/>
    <w:rPr>
      <w:rFonts w:ascii="Courier New" w:hAnsi="Courier New"/>
      <w:sz w:val="20"/>
    </w:rPr>
  </w:style>
  <w:style w:type="character" w:customStyle="1" w:styleId="WW8Num157z2">
    <w:name w:val="WW8Num157z2"/>
    <w:rsid w:val="00814D99"/>
    <w:rPr>
      <w:rFonts w:ascii="Wingdings" w:hAnsi="Wingdings"/>
      <w:sz w:val="20"/>
    </w:rPr>
  </w:style>
  <w:style w:type="character" w:customStyle="1" w:styleId="WW8Num163z0">
    <w:name w:val="WW8Num163z0"/>
    <w:rsid w:val="00814D99"/>
    <w:rPr>
      <w:rFonts w:ascii="Symbol" w:hAnsi="Symbol"/>
      <w:sz w:val="20"/>
    </w:rPr>
  </w:style>
  <w:style w:type="character" w:customStyle="1" w:styleId="WW8Num163z1">
    <w:name w:val="WW8Num163z1"/>
    <w:rsid w:val="00814D99"/>
    <w:rPr>
      <w:rFonts w:ascii="Courier New" w:hAnsi="Courier New"/>
      <w:sz w:val="20"/>
    </w:rPr>
  </w:style>
  <w:style w:type="character" w:customStyle="1" w:styleId="WW8Num163z2">
    <w:name w:val="WW8Num163z2"/>
    <w:rsid w:val="00814D99"/>
    <w:rPr>
      <w:rFonts w:ascii="Wingdings" w:hAnsi="Wingdings"/>
      <w:sz w:val="20"/>
    </w:rPr>
  </w:style>
  <w:style w:type="character" w:customStyle="1" w:styleId="WW8Num170z0">
    <w:name w:val="WW8Num170z0"/>
    <w:rsid w:val="00814D99"/>
    <w:rPr>
      <w:rFonts w:ascii="Symbol" w:eastAsia="Times New Roman" w:hAnsi="Symbol"/>
    </w:rPr>
  </w:style>
  <w:style w:type="character" w:customStyle="1" w:styleId="WW8Num170z1">
    <w:name w:val="WW8Num170z1"/>
    <w:rsid w:val="00814D99"/>
    <w:rPr>
      <w:rFonts w:ascii="Courier New" w:hAnsi="Courier New"/>
    </w:rPr>
  </w:style>
  <w:style w:type="character" w:customStyle="1" w:styleId="WW8Num170z2">
    <w:name w:val="WW8Num170z2"/>
    <w:rsid w:val="00814D99"/>
    <w:rPr>
      <w:rFonts w:ascii="Wingdings" w:hAnsi="Wingdings"/>
    </w:rPr>
  </w:style>
  <w:style w:type="character" w:customStyle="1" w:styleId="WW8Num170z3">
    <w:name w:val="WW8Num170z3"/>
    <w:rsid w:val="00814D99"/>
    <w:rPr>
      <w:rFonts w:ascii="Symbol" w:hAnsi="Symbol"/>
    </w:rPr>
  </w:style>
  <w:style w:type="character" w:customStyle="1" w:styleId="WW8Num177z0">
    <w:name w:val="WW8Num177z0"/>
    <w:rsid w:val="00814D99"/>
    <w:rPr>
      <w:rFonts w:ascii="Symbol" w:hAnsi="Symbol"/>
      <w:sz w:val="20"/>
    </w:rPr>
  </w:style>
  <w:style w:type="character" w:customStyle="1" w:styleId="WW8Num177z1">
    <w:name w:val="WW8Num177z1"/>
    <w:rsid w:val="00814D99"/>
    <w:rPr>
      <w:rFonts w:ascii="Courier New" w:hAnsi="Courier New"/>
      <w:sz w:val="20"/>
    </w:rPr>
  </w:style>
  <w:style w:type="character" w:customStyle="1" w:styleId="WW8Num177z2">
    <w:name w:val="WW8Num177z2"/>
    <w:rsid w:val="00814D99"/>
    <w:rPr>
      <w:rFonts w:ascii="Wingdings" w:hAnsi="Wingdings"/>
      <w:sz w:val="20"/>
    </w:rPr>
  </w:style>
  <w:style w:type="character" w:customStyle="1" w:styleId="WW8Num181z0">
    <w:name w:val="WW8Num181z0"/>
    <w:rsid w:val="00814D99"/>
    <w:rPr>
      <w:rFonts w:ascii="Symbol" w:eastAsia="Times New Roman" w:hAnsi="Symbol"/>
    </w:rPr>
  </w:style>
  <w:style w:type="character" w:customStyle="1" w:styleId="WW8Num181z1">
    <w:name w:val="WW8Num181z1"/>
    <w:rsid w:val="00814D99"/>
    <w:rPr>
      <w:rFonts w:ascii="Courier New" w:hAnsi="Courier New"/>
    </w:rPr>
  </w:style>
  <w:style w:type="character" w:customStyle="1" w:styleId="WW8Num181z2">
    <w:name w:val="WW8Num181z2"/>
    <w:rsid w:val="00814D99"/>
    <w:rPr>
      <w:rFonts w:ascii="Wingdings" w:hAnsi="Wingdings"/>
    </w:rPr>
  </w:style>
  <w:style w:type="character" w:customStyle="1" w:styleId="WW8Num181z3">
    <w:name w:val="WW8Num181z3"/>
    <w:rsid w:val="00814D99"/>
    <w:rPr>
      <w:rFonts w:ascii="Symbol" w:hAnsi="Symbol"/>
    </w:rPr>
  </w:style>
  <w:style w:type="character" w:customStyle="1" w:styleId="WW8Num185z0">
    <w:name w:val="WW8Num185z0"/>
    <w:rsid w:val="00814D99"/>
    <w:rPr>
      <w:rFonts w:ascii="Symbol" w:eastAsia="Times New Roman" w:hAnsi="Symbol"/>
    </w:rPr>
  </w:style>
  <w:style w:type="character" w:customStyle="1" w:styleId="WW8Num185z1">
    <w:name w:val="WW8Num185z1"/>
    <w:rsid w:val="00814D99"/>
    <w:rPr>
      <w:rFonts w:ascii="Courier New" w:hAnsi="Courier New"/>
    </w:rPr>
  </w:style>
  <w:style w:type="character" w:customStyle="1" w:styleId="WW8Num185z2">
    <w:name w:val="WW8Num185z2"/>
    <w:rsid w:val="00814D99"/>
    <w:rPr>
      <w:rFonts w:ascii="Wingdings" w:hAnsi="Wingdings"/>
    </w:rPr>
  </w:style>
  <w:style w:type="character" w:customStyle="1" w:styleId="WW8Num185z3">
    <w:name w:val="WW8Num185z3"/>
    <w:rsid w:val="00814D99"/>
    <w:rPr>
      <w:rFonts w:ascii="Symbol" w:hAnsi="Symbol"/>
    </w:rPr>
  </w:style>
  <w:style w:type="character" w:customStyle="1" w:styleId="WW8Num186z0">
    <w:name w:val="WW8Num186z0"/>
    <w:rsid w:val="00814D99"/>
    <w:rPr>
      <w:rFonts w:ascii="Symbol" w:hAnsi="Symbol"/>
      <w:sz w:val="20"/>
    </w:rPr>
  </w:style>
  <w:style w:type="character" w:customStyle="1" w:styleId="WW8Num186z1">
    <w:name w:val="WW8Num186z1"/>
    <w:rsid w:val="00814D99"/>
    <w:rPr>
      <w:rFonts w:ascii="Courier New" w:hAnsi="Courier New"/>
      <w:sz w:val="20"/>
    </w:rPr>
  </w:style>
  <w:style w:type="character" w:customStyle="1" w:styleId="WW8Num186z2">
    <w:name w:val="WW8Num186z2"/>
    <w:rsid w:val="00814D99"/>
    <w:rPr>
      <w:rFonts w:ascii="Wingdings" w:hAnsi="Wingdings"/>
      <w:sz w:val="20"/>
    </w:rPr>
  </w:style>
  <w:style w:type="character" w:customStyle="1" w:styleId="WW8Num192z0">
    <w:name w:val="WW8Num192z0"/>
    <w:rsid w:val="00814D99"/>
    <w:rPr>
      <w:rFonts w:ascii="Symbol" w:hAnsi="Symbol"/>
    </w:rPr>
  </w:style>
  <w:style w:type="character" w:customStyle="1" w:styleId="WW8Num192z1">
    <w:name w:val="WW8Num192z1"/>
    <w:rsid w:val="00814D99"/>
    <w:rPr>
      <w:rFonts w:ascii="Courier New" w:hAnsi="Courier New"/>
    </w:rPr>
  </w:style>
  <w:style w:type="character" w:customStyle="1" w:styleId="WW8Num192z2">
    <w:name w:val="WW8Num192z2"/>
    <w:rsid w:val="00814D99"/>
    <w:rPr>
      <w:rFonts w:ascii="Wingdings" w:hAnsi="Wingdings"/>
    </w:rPr>
  </w:style>
  <w:style w:type="character" w:customStyle="1" w:styleId="WW8Num194z0">
    <w:name w:val="WW8Num194z0"/>
    <w:rsid w:val="00814D99"/>
    <w:rPr>
      <w:rFonts w:ascii="Times-Roman" w:eastAsia="Times New Roman" w:hAnsi="Times-Roman"/>
      <w:i w:val="0"/>
    </w:rPr>
  </w:style>
  <w:style w:type="character" w:customStyle="1" w:styleId="WW8Num194z1">
    <w:name w:val="WW8Num194z1"/>
    <w:rsid w:val="00814D99"/>
    <w:rPr>
      <w:rFonts w:ascii="Courier New" w:hAnsi="Courier New"/>
    </w:rPr>
  </w:style>
  <w:style w:type="character" w:customStyle="1" w:styleId="WW8Num194z2">
    <w:name w:val="WW8Num194z2"/>
    <w:rsid w:val="00814D99"/>
    <w:rPr>
      <w:rFonts w:ascii="Wingdings" w:hAnsi="Wingdings"/>
    </w:rPr>
  </w:style>
  <w:style w:type="character" w:customStyle="1" w:styleId="WW8Num194z3">
    <w:name w:val="WW8Num194z3"/>
    <w:rsid w:val="00814D99"/>
    <w:rPr>
      <w:rFonts w:ascii="Symbol" w:hAnsi="Symbol"/>
    </w:rPr>
  </w:style>
  <w:style w:type="character" w:customStyle="1" w:styleId="WW8Num203z0">
    <w:name w:val="WW8Num203z0"/>
    <w:rsid w:val="00814D99"/>
    <w:rPr>
      <w:rFonts w:ascii="Wingdings" w:eastAsia="Times New Roman" w:hAnsi="Wingdings"/>
    </w:rPr>
  </w:style>
  <w:style w:type="character" w:customStyle="1" w:styleId="WW8Num203z1">
    <w:name w:val="WW8Num203z1"/>
    <w:rsid w:val="00814D99"/>
    <w:rPr>
      <w:rFonts w:ascii="Courier New" w:hAnsi="Courier New"/>
    </w:rPr>
  </w:style>
  <w:style w:type="character" w:customStyle="1" w:styleId="WW8Num203z2">
    <w:name w:val="WW8Num203z2"/>
    <w:rsid w:val="00814D99"/>
    <w:rPr>
      <w:rFonts w:ascii="Wingdings" w:hAnsi="Wingdings"/>
    </w:rPr>
  </w:style>
  <w:style w:type="character" w:customStyle="1" w:styleId="WW8Num203z3">
    <w:name w:val="WW8Num203z3"/>
    <w:rsid w:val="00814D99"/>
    <w:rPr>
      <w:rFonts w:ascii="Symbol" w:hAnsi="Symbol"/>
    </w:rPr>
  </w:style>
  <w:style w:type="character" w:customStyle="1" w:styleId="WW8Num204z1">
    <w:name w:val="WW8Num204z1"/>
    <w:rsid w:val="00814D99"/>
    <w:rPr>
      <w:b/>
    </w:rPr>
  </w:style>
  <w:style w:type="character" w:customStyle="1" w:styleId="WW8Num206z0">
    <w:name w:val="WW8Num206z0"/>
    <w:rsid w:val="00814D99"/>
    <w:rPr>
      <w:rFonts w:ascii="Symbol" w:eastAsia="Times New Roman" w:hAnsi="Symbol"/>
    </w:rPr>
  </w:style>
  <w:style w:type="character" w:customStyle="1" w:styleId="WW8Num206z1">
    <w:name w:val="WW8Num206z1"/>
    <w:rsid w:val="00814D99"/>
    <w:rPr>
      <w:rFonts w:ascii="Courier New" w:hAnsi="Courier New"/>
    </w:rPr>
  </w:style>
  <w:style w:type="character" w:customStyle="1" w:styleId="WW8Num206z2">
    <w:name w:val="WW8Num206z2"/>
    <w:rsid w:val="00814D99"/>
    <w:rPr>
      <w:rFonts w:ascii="Wingdings" w:hAnsi="Wingdings"/>
    </w:rPr>
  </w:style>
  <w:style w:type="character" w:customStyle="1" w:styleId="WW8Num206z3">
    <w:name w:val="WW8Num206z3"/>
    <w:rsid w:val="00814D99"/>
    <w:rPr>
      <w:rFonts w:ascii="Symbol" w:hAnsi="Symbol"/>
    </w:rPr>
  </w:style>
  <w:style w:type="character" w:customStyle="1" w:styleId="WW8Num207z0">
    <w:name w:val="WW8Num207z0"/>
    <w:rsid w:val="00814D99"/>
    <w:rPr>
      <w:rFonts w:ascii="Symbol" w:hAnsi="Symbol"/>
      <w:sz w:val="20"/>
    </w:rPr>
  </w:style>
  <w:style w:type="character" w:customStyle="1" w:styleId="WW8Num213z0">
    <w:name w:val="WW8Num213z0"/>
    <w:rsid w:val="00814D99"/>
    <w:rPr>
      <w:rFonts w:ascii="Symbol" w:hAnsi="Symbol"/>
      <w:sz w:val="20"/>
    </w:rPr>
  </w:style>
  <w:style w:type="character" w:customStyle="1" w:styleId="WW8Num214z0">
    <w:name w:val="WW8Num214z0"/>
    <w:rsid w:val="00814D99"/>
    <w:rPr>
      <w:rFonts w:ascii="Symbol" w:hAnsi="Symbol"/>
    </w:rPr>
  </w:style>
  <w:style w:type="character" w:customStyle="1" w:styleId="WW8Num214z1">
    <w:name w:val="WW8Num214z1"/>
    <w:rsid w:val="00814D99"/>
    <w:rPr>
      <w:rFonts w:ascii="Courier New" w:hAnsi="Courier New"/>
    </w:rPr>
  </w:style>
  <w:style w:type="character" w:customStyle="1" w:styleId="WW8Num220z0">
    <w:name w:val="WW8Num220z0"/>
    <w:rsid w:val="00814D99"/>
    <w:rPr>
      <w:u w:val="single"/>
    </w:rPr>
  </w:style>
  <w:style w:type="character" w:customStyle="1" w:styleId="WW8Num228z0">
    <w:name w:val="WW8Num228z0"/>
    <w:rsid w:val="00814D99"/>
    <w:rPr>
      <w:rFonts w:ascii="Symbol" w:hAnsi="Symbol"/>
      <w:sz w:val="20"/>
    </w:rPr>
  </w:style>
  <w:style w:type="character" w:customStyle="1" w:styleId="WW8Num228z1">
    <w:name w:val="WW8Num228z1"/>
    <w:rsid w:val="00814D99"/>
    <w:rPr>
      <w:rFonts w:ascii="Courier New" w:hAnsi="Courier New"/>
      <w:sz w:val="20"/>
    </w:rPr>
  </w:style>
  <w:style w:type="character" w:customStyle="1" w:styleId="WW8Num228z2">
    <w:name w:val="WW8Num228z2"/>
    <w:rsid w:val="00814D99"/>
    <w:rPr>
      <w:rFonts w:ascii="Wingdings" w:hAnsi="Wingdings"/>
      <w:sz w:val="20"/>
    </w:rPr>
  </w:style>
  <w:style w:type="character" w:customStyle="1" w:styleId="WW8Num236z0">
    <w:name w:val="WW8Num236z0"/>
    <w:rsid w:val="00814D99"/>
    <w:rPr>
      <w:rFonts w:ascii="Symbol" w:eastAsia="Times New Roman" w:hAnsi="Symbol"/>
    </w:rPr>
  </w:style>
  <w:style w:type="character" w:customStyle="1" w:styleId="WW8Num236z1">
    <w:name w:val="WW8Num236z1"/>
    <w:rsid w:val="00814D99"/>
    <w:rPr>
      <w:rFonts w:ascii="Courier New" w:hAnsi="Courier New"/>
    </w:rPr>
  </w:style>
  <w:style w:type="character" w:customStyle="1" w:styleId="WW8Num236z2">
    <w:name w:val="WW8Num236z2"/>
    <w:rsid w:val="00814D99"/>
    <w:rPr>
      <w:rFonts w:ascii="Wingdings" w:hAnsi="Wingdings"/>
    </w:rPr>
  </w:style>
  <w:style w:type="character" w:customStyle="1" w:styleId="WW8Num236z3">
    <w:name w:val="WW8Num236z3"/>
    <w:rsid w:val="00814D99"/>
    <w:rPr>
      <w:rFonts w:ascii="Symbol" w:hAnsi="Symbol"/>
    </w:rPr>
  </w:style>
  <w:style w:type="character" w:customStyle="1" w:styleId="WW8Num239z0">
    <w:name w:val="WW8Num239z0"/>
    <w:rsid w:val="00814D99"/>
    <w:rPr>
      <w:rFonts w:ascii="Times New Roman" w:eastAsia="Times New Roman" w:hAnsi="Times New Roman" w:cs="Times New Roman"/>
    </w:rPr>
  </w:style>
  <w:style w:type="character" w:customStyle="1" w:styleId="WW8Num239z1">
    <w:name w:val="WW8Num239z1"/>
    <w:rsid w:val="00814D99"/>
    <w:rPr>
      <w:rFonts w:ascii="Courier New" w:hAnsi="Courier New"/>
    </w:rPr>
  </w:style>
  <w:style w:type="character" w:customStyle="1" w:styleId="WW8Num239z2">
    <w:name w:val="WW8Num239z2"/>
    <w:rsid w:val="00814D99"/>
    <w:rPr>
      <w:rFonts w:ascii="Wingdings" w:hAnsi="Wingdings"/>
    </w:rPr>
  </w:style>
  <w:style w:type="character" w:customStyle="1" w:styleId="WW8Num239z3">
    <w:name w:val="WW8Num239z3"/>
    <w:rsid w:val="00814D99"/>
    <w:rPr>
      <w:rFonts w:ascii="Symbol" w:hAnsi="Symbol"/>
    </w:rPr>
  </w:style>
  <w:style w:type="character" w:customStyle="1" w:styleId="NumberingSymbols">
    <w:name w:val="Numbering Symbols"/>
    <w:rsid w:val="00814D99"/>
    <w:rPr>
      <w:rFonts w:ascii="Garamond" w:hAnsi="Garamond"/>
    </w:rPr>
  </w:style>
  <w:style w:type="character" w:customStyle="1" w:styleId="Bullets">
    <w:name w:val="Bullets"/>
    <w:rsid w:val="00814D99"/>
    <w:rPr>
      <w:rFonts w:ascii="StarSymbol" w:eastAsia="StarSymbol" w:hAnsi="StarSymbol" w:cs="StarSymbol"/>
      <w:sz w:val="18"/>
      <w:szCs w:val="18"/>
    </w:rPr>
  </w:style>
  <w:style w:type="paragraph" w:customStyle="1" w:styleId="NoteLevel1">
    <w:name w:val="Note Level 1"/>
    <w:basedOn w:val="Normal"/>
    <w:rsid w:val="00814D99"/>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814D99"/>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814D99"/>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814D99"/>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814D99"/>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814D99"/>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814D99"/>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814D99"/>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814D99"/>
    <w:pPr>
      <w:suppressAutoHyphens/>
      <w:spacing w:after="120"/>
      <w:contextualSpacing/>
      <w:jc w:val="left"/>
      <w:outlineLvl w:val="9"/>
    </w:pPr>
    <w:rPr>
      <w:rFonts w:ascii="Arial" w:eastAsia="Lucida Sans Unicode" w:hAnsi="Arial" w:cs="Tahoma"/>
      <w:bCs w:val="0"/>
      <w:caps/>
      <w:sz w:val="21"/>
      <w:szCs w:val="21"/>
      <w:lang w:bidi="en-US"/>
    </w:rPr>
  </w:style>
  <w:style w:type="paragraph" w:customStyle="1" w:styleId="Quotations">
    <w:name w:val="Quotations"/>
    <w:basedOn w:val="Normal"/>
    <w:rsid w:val="00814D99"/>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814D99"/>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814D99"/>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814D99"/>
  </w:style>
  <w:style w:type="character" w:customStyle="1" w:styleId="quotedtooltip">
    <w:name w:val="quotedtooltip"/>
    <w:basedOn w:val="DefaultParagraphFont"/>
    <w:rsid w:val="00814D99"/>
  </w:style>
  <w:style w:type="character" w:customStyle="1" w:styleId="quotedtooltipbox">
    <w:name w:val="quotedtooltipbox"/>
    <w:basedOn w:val="DefaultParagraphFont"/>
    <w:rsid w:val="00814D99"/>
  </w:style>
  <w:style w:type="character" w:customStyle="1" w:styleId="mwlivequotes">
    <w:name w:val="mwlivequotes"/>
    <w:basedOn w:val="DefaultParagraphFont"/>
    <w:rsid w:val="00814D99"/>
  </w:style>
  <w:style w:type="character" w:customStyle="1" w:styleId="lastlabel">
    <w:name w:val="lastlabel"/>
    <w:basedOn w:val="DefaultParagraphFont"/>
    <w:rsid w:val="00814D99"/>
  </w:style>
  <w:style w:type="character" w:customStyle="1" w:styleId="lb07">
    <w:name w:val="lb07"/>
    <w:basedOn w:val="DefaultParagraphFont"/>
    <w:rsid w:val="00814D99"/>
  </w:style>
  <w:style w:type="character" w:customStyle="1" w:styleId="qted">
    <w:name w:val="qted"/>
    <w:basedOn w:val="DefaultParagraphFont"/>
    <w:rsid w:val="00814D99"/>
  </w:style>
  <w:style w:type="character" w:customStyle="1" w:styleId="t14">
    <w:name w:val="t14"/>
    <w:basedOn w:val="DefaultParagraphFont"/>
    <w:rsid w:val="00814D99"/>
  </w:style>
  <w:style w:type="paragraph" w:customStyle="1" w:styleId="format-body">
    <w:name w:val="format-body"/>
    <w:basedOn w:val="Normal"/>
    <w:rsid w:val="00814D99"/>
    <w:pPr>
      <w:spacing w:before="100" w:beforeAutospacing="1" w:after="100" w:afterAutospacing="1"/>
    </w:pPr>
    <w:rPr>
      <w:rFonts w:eastAsia="Calibri"/>
      <w:sz w:val="24"/>
    </w:rPr>
  </w:style>
  <w:style w:type="character" w:customStyle="1" w:styleId="nfakpe">
    <w:name w:val="nfakpe"/>
    <w:basedOn w:val="DefaultParagraphFont"/>
    <w:rsid w:val="00814D99"/>
  </w:style>
  <w:style w:type="character" w:customStyle="1" w:styleId="DebateBlockCharChar">
    <w:name w:val="Debate Block Char Char"/>
    <w:basedOn w:val="DefaultParagraphFont"/>
    <w:rsid w:val="00814D99"/>
    <w:rPr>
      <w:rFonts w:cs="Arial"/>
      <w:b/>
      <w:bCs/>
      <w:kern w:val="32"/>
      <w:sz w:val="36"/>
      <w:szCs w:val="32"/>
      <w:u w:val="single"/>
    </w:rPr>
  </w:style>
  <w:style w:type="character" w:customStyle="1" w:styleId="citsource">
    <w:name w:val="citsource"/>
    <w:basedOn w:val="DefaultParagraphFont"/>
    <w:rsid w:val="00814D99"/>
  </w:style>
  <w:style w:type="character" w:customStyle="1" w:styleId="sc">
    <w:name w:val="sc"/>
    <w:basedOn w:val="DefaultParagraphFont"/>
    <w:rsid w:val="00814D99"/>
  </w:style>
  <w:style w:type="character" w:customStyle="1" w:styleId="atime">
    <w:name w:val="atime"/>
    <w:basedOn w:val="DefaultParagraphFont"/>
    <w:rsid w:val="00814D99"/>
  </w:style>
  <w:style w:type="paragraph" w:customStyle="1" w:styleId="unread">
    <w:name w:val="unread"/>
    <w:basedOn w:val="Normal"/>
    <w:rsid w:val="00814D99"/>
    <w:rPr>
      <w:rFonts w:eastAsia="Calibri"/>
    </w:rPr>
  </w:style>
  <w:style w:type="character" w:customStyle="1" w:styleId="unreadChar">
    <w:name w:val="unread Char"/>
    <w:basedOn w:val="DefaultParagraphFont"/>
    <w:rsid w:val="00814D99"/>
    <w:rPr>
      <w:szCs w:val="24"/>
      <w:lang w:val="en-US" w:eastAsia="en-US" w:bidi="ar-SA"/>
    </w:rPr>
  </w:style>
  <w:style w:type="paragraph" w:customStyle="1" w:styleId="cardunderlined0">
    <w:name w:val="card underlined"/>
    <w:basedOn w:val="Normal"/>
    <w:rsid w:val="00814D99"/>
    <w:rPr>
      <w:rFonts w:ascii="Arial" w:eastAsia="Calibri" w:hAnsi="Arial"/>
      <w:u w:val="single"/>
    </w:rPr>
  </w:style>
  <w:style w:type="character" w:customStyle="1" w:styleId="Internetlink1">
    <w:name w:val="Internet link1"/>
    <w:rsid w:val="00814D99"/>
    <w:rPr>
      <w:color w:val="000080"/>
      <w:u w:val="single"/>
    </w:rPr>
  </w:style>
  <w:style w:type="character" w:customStyle="1" w:styleId="underliningChar3">
    <w:name w:val="underlining Char"/>
    <w:basedOn w:val="DefaultParagraphFont"/>
    <w:rsid w:val="00814D99"/>
    <w:rPr>
      <w:b/>
      <w:szCs w:val="24"/>
      <w:u w:val="single"/>
      <w:lang w:val="en-US" w:eastAsia="en-US" w:bidi="ar-SA"/>
    </w:rPr>
  </w:style>
  <w:style w:type="character" w:customStyle="1" w:styleId="notreadChar">
    <w:name w:val="not read Char"/>
    <w:basedOn w:val="DefaultParagraphFont"/>
    <w:rsid w:val="00814D99"/>
    <w:rPr>
      <w:sz w:val="18"/>
      <w:szCs w:val="24"/>
      <w:lang w:val="en-US" w:eastAsia="en-US" w:bidi="ar-SA"/>
    </w:rPr>
  </w:style>
  <w:style w:type="character" w:customStyle="1" w:styleId="journalname">
    <w:name w:val="journalname"/>
    <w:basedOn w:val="DefaultParagraphFont"/>
    <w:rsid w:val="00814D99"/>
  </w:style>
  <w:style w:type="character" w:customStyle="1" w:styleId="insideheadline">
    <w:name w:val="insideheadline"/>
    <w:basedOn w:val="DefaultParagraphFont"/>
    <w:rsid w:val="00814D99"/>
  </w:style>
  <w:style w:type="paragraph" w:customStyle="1" w:styleId="article-text">
    <w:name w:val="article-text"/>
    <w:basedOn w:val="Normal"/>
    <w:rsid w:val="00814D99"/>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814D99"/>
  </w:style>
  <w:style w:type="character" w:customStyle="1" w:styleId="mwlivequotesdowndelayed">
    <w:name w:val="mwlivequotes down delayed"/>
    <w:basedOn w:val="DefaultParagraphFont"/>
    <w:rsid w:val="00814D99"/>
  </w:style>
  <w:style w:type="character" w:customStyle="1" w:styleId="shirttail">
    <w:name w:val="shirttail"/>
    <w:basedOn w:val="DefaultParagraphFont"/>
    <w:rsid w:val="00814D99"/>
  </w:style>
  <w:style w:type="character" w:customStyle="1" w:styleId="definition">
    <w:name w:val="definition"/>
    <w:basedOn w:val="DefaultParagraphFont"/>
    <w:rsid w:val="00814D99"/>
  </w:style>
  <w:style w:type="character" w:customStyle="1" w:styleId="CardTextCharCharChar">
    <w:name w:val="Card Text Char Char Char"/>
    <w:basedOn w:val="DefaultParagraphFont"/>
    <w:rsid w:val="00814D99"/>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814D99"/>
    <w:rPr>
      <w:rFonts w:ascii="Arial Narrow" w:hAnsi="Arial Narrow"/>
      <w:sz w:val="18"/>
      <w:u w:val="single"/>
    </w:rPr>
  </w:style>
  <w:style w:type="character" w:customStyle="1" w:styleId="UnderlineStyleCharCharChar">
    <w:name w:val="Underline Style Char Char Char"/>
    <w:basedOn w:val="DefaultParagraphFont"/>
    <w:rsid w:val="00814D99"/>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814D99"/>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814D99"/>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814D99"/>
    <w:rPr>
      <w:rFonts w:ascii="Arial" w:hAnsi="Arial" w:cs="Arial" w:hint="default"/>
      <w:b/>
      <w:bCs/>
      <w:color w:val="990000"/>
      <w:sz w:val="26"/>
      <w:szCs w:val="26"/>
    </w:rPr>
  </w:style>
  <w:style w:type="character" w:customStyle="1" w:styleId="bodytitle1">
    <w:name w:val="bodytitle1"/>
    <w:basedOn w:val="DefaultParagraphFont"/>
    <w:rsid w:val="00814D99"/>
    <w:rPr>
      <w:rFonts w:ascii="Arial" w:hAnsi="Arial" w:cs="Arial" w:hint="default"/>
      <w:b/>
      <w:bCs/>
      <w:smallCaps w:val="0"/>
      <w:color w:val="000000"/>
      <w:sz w:val="28"/>
      <w:szCs w:val="28"/>
    </w:rPr>
  </w:style>
  <w:style w:type="paragraph" w:customStyle="1" w:styleId="style109">
    <w:name w:val="style109"/>
    <w:basedOn w:val="Normal"/>
    <w:rsid w:val="00814D99"/>
    <w:pPr>
      <w:spacing w:before="100" w:beforeAutospacing="1" w:after="100" w:afterAutospacing="1"/>
    </w:pPr>
    <w:rPr>
      <w:rFonts w:eastAsia="Calibri"/>
      <w:sz w:val="24"/>
    </w:rPr>
  </w:style>
  <w:style w:type="paragraph" w:customStyle="1" w:styleId="style1100">
    <w:name w:val="style110"/>
    <w:basedOn w:val="Normal"/>
    <w:rsid w:val="00814D99"/>
    <w:pPr>
      <w:spacing w:before="100" w:beforeAutospacing="1" w:after="100" w:afterAutospacing="1"/>
    </w:pPr>
    <w:rPr>
      <w:rFonts w:eastAsia="Calibri"/>
      <w:sz w:val="24"/>
    </w:rPr>
  </w:style>
  <w:style w:type="paragraph" w:customStyle="1" w:styleId="captionpaddingstyle114">
    <w:name w:val="captionpadding style114"/>
    <w:basedOn w:val="Normal"/>
    <w:rsid w:val="00814D99"/>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814D99"/>
  </w:style>
  <w:style w:type="character" w:customStyle="1" w:styleId="style114style118">
    <w:name w:val="style114 style118"/>
    <w:basedOn w:val="DefaultParagraphFont"/>
    <w:rsid w:val="00814D99"/>
  </w:style>
  <w:style w:type="paragraph" w:customStyle="1" w:styleId="mainstorybody">
    <w:name w:val="mainstorybody"/>
    <w:basedOn w:val="Normal"/>
    <w:rsid w:val="00814D99"/>
    <w:pPr>
      <w:spacing w:before="100" w:beforeAutospacing="1" w:after="100" w:afterAutospacing="1"/>
    </w:pPr>
    <w:rPr>
      <w:rFonts w:eastAsia="Calibri"/>
      <w:sz w:val="24"/>
    </w:rPr>
  </w:style>
  <w:style w:type="character" w:customStyle="1" w:styleId="hint">
    <w:name w:val="hint"/>
    <w:basedOn w:val="DefaultParagraphFont"/>
    <w:rsid w:val="00814D99"/>
  </w:style>
  <w:style w:type="character" w:customStyle="1" w:styleId="flw">
    <w:name w:val="flw"/>
    <w:basedOn w:val="DefaultParagraphFont"/>
    <w:rsid w:val="00814D99"/>
  </w:style>
  <w:style w:type="character" w:customStyle="1" w:styleId="illustration">
    <w:name w:val="illustration"/>
    <w:basedOn w:val="DefaultParagraphFont"/>
    <w:rsid w:val="00814D99"/>
  </w:style>
  <w:style w:type="paragraph" w:customStyle="1" w:styleId="ga">
    <w:name w:val="ga"/>
    <w:basedOn w:val="Normal"/>
    <w:rsid w:val="00814D99"/>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814D99"/>
    <w:rPr>
      <w:rFonts w:ascii="Arial Narrow" w:hAnsi="Arial Narrow"/>
      <w:b/>
      <w:bCs/>
      <w:u w:val="thick"/>
    </w:rPr>
  </w:style>
  <w:style w:type="character" w:customStyle="1" w:styleId="subtitlesarticles1">
    <w:name w:val="subtitles_articles1"/>
    <w:basedOn w:val="DefaultParagraphFont"/>
    <w:rsid w:val="00814D99"/>
    <w:rPr>
      <w:rFonts w:ascii="Verdana" w:hAnsi="Verdana" w:cs="Times New Roman"/>
      <w:b/>
      <w:bCs/>
      <w:color w:val="000000"/>
      <w:sz w:val="20"/>
      <w:szCs w:val="20"/>
    </w:rPr>
  </w:style>
  <w:style w:type="character" w:customStyle="1" w:styleId="fulstoryreporter">
    <w:name w:val="ful_storyreporter"/>
    <w:basedOn w:val="DefaultParagraphFont"/>
    <w:rsid w:val="00814D99"/>
  </w:style>
  <w:style w:type="character" w:customStyle="1" w:styleId="editsection">
    <w:name w:val="editsection"/>
    <w:basedOn w:val="DefaultParagraphFont"/>
    <w:rsid w:val="00814D99"/>
  </w:style>
  <w:style w:type="paragraph" w:customStyle="1" w:styleId="body-indent-60">
    <w:name w:val="body-indent-60"/>
    <w:basedOn w:val="Normal"/>
    <w:rsid w:val="00814D99"/>
    <w:pPr>
      <w:spacing w:before="100" w:beforeAutospacing="1" w:after="100" w:afterAutospacing="1"/>
    </w:pPr>
    <w:rPr>
      <w:rFonts w:eastAsia="Calibri"/>
      <w:sz w:val="24"/>
    </w:rPr>
  </w:style>
  <w:style w:type="paragraph" w:customStyle="1" w:styleId="body-indent-60-start">
    <w:name w:val="body-indent-60-start"/>
    <w:basedOn w:val="Normal"/>
    <w:rsid w:val="00814D99"/>
    <w:pPr>
      <w:spacing w:before="100" w:beforeAutospacing="1" w:after="100" w:afterAutospacing="1"/>
    </w:pPr>
    <w:rPr>
      <w:rFonts w:eastAsia="Calibri"/>
      <w:sz w:val="24"/>
    </w:rPr>
  </w:style>
  <w:style w:type="character" w:customStyle="1" w:styleId="StyleArial12ptBlack">
    <w:name w:val="Style Arial 12 pt Black"/>
    <w:basedOn w:val="DefaultParagraphFont"/>
    <w:rsid w:val="00814D99"/>
    <w:rPr>
      <w:rFonts w:ascii="Garamond" w:hAnsi="Garamond"/>
      <w:color w:val="000000"/>
      <w:sz w:val="20"/>
      <w:u w:val="single"/>
    </w:rPr>
  </w:style>
  <w:style w:type="character" w:customStyle="1" w:styleId="StyleArialBlack">
    <w:name w:val="Style Arial Black"/>
    <w:basedOn w:val="DefaultParagraphFont"/>
    <w:rsid w:val="00814D99"/>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814D99"/>
    <w:pPr>
      <w:spacing w:after="160" w:line="259" w:lineRule="auto"/>
    </w:pPr>
    <w:rPr>
      <w:rFonts w:eastAsia="Times New Roman"/>
      <w:b/>
      <w:bCs/>
      <w:sz w:val="22"/>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814D99"/>
    <w:rPr>
      <w:rFonts w:eastAsia="Times New Roman"/>
      <w:b/>
      <w:bCs/>
      <w:sz w:val="22"/>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814D99"/>
    <w:pPr>
      <w:spacing w:after="160" w:line="259" w:lineRule="auto"/>
    </w:pPr>
    <w:rPr>
      <w:rFonts w:eastAsia="Times New Roman"/>
      <w:b/>
      <w:bCs/>
      <w:sz w:val="22"/>
      <w:u w:val="thick"/>
    </w:rPr>
  </w:style>
  <w:style w:type="character" w:customStyle="1" w:styleId="StyleSmallTimesNewRoman11ptBoldThickunderlineChar">
    <w:name w:val="Style Small + Times New Roman 11 pt Bold Thick underline Char"/>
    <w:link w:val="StyleSmallTimesNewRoman11ptBoldThickunderline"/>
    <w:rsid w:val="00814D99"/>
    <w:rPr>
      <w:rFonts w:eastAsia="Times New Roman"/>
      <w:b/>
      <w:bCs/>
      <w:sz w:val="22"/>
      <w:u w:val="thick"/>
    </w:rPr>
  </w:style>
  <w:style w:type="paragraph" w:customStyle="1" w:styleId="StyleSmallTimesNewRoman11pt">
    <w:name w:val="Style Small + Times New Roman 11 pt"/>
    <w:link w:val="StyleSmallTimesNewRoman11ptChar"/>
    <w:rsid w:val="00814D99"/>
    <w:pPr>
      <w:spacing w:after="160" w:line="259" w:lineRule="auto"/>
    </w:pPr>
    <w:rPr>
      <w:rFonts w:eastAsia="Times New Roman"/>
      <w:sz w:val="22"/>
    </w:rPr>
  </w:style>
  <w:style w:type="character" w:customStyle="1" w:styleId="StyleSmallTimesNewRoman11ptChar">
    <w:name w:val="Style Small + Times New Roman 11 pt Char"/>
    <w:basedOn w:val="DefaultParagraphFont"/>
    <w:link w:val="StyleSmallTimesNewRoman11pt"/>
    <w:rsid w:val="00814D99"/>
    <w:rPr>
      <w:rFonts w:eastAsia="Times New Roman"/>
      <w:sz w:val="22"/>
    </w:rPr>
  </w:style>
  <w:style w:type="paragraph" w:customStyle="1" w:styleId="StyleSmallTimesNewRoman11ptThickunderline">
    <w:name w:val="Style Small + Times New Roman 11 pt Thick underline"/>
    <w:link w:val="StyleSmallTimesNewRoman11ptThickunderlineChar"/>
    <w:rsid w:val="00814D99"/>
    <w:pPr>
      <w:spacing w:after="160" w:line="259" w:lineRule="auto"/>
    </w:pPr>
    <w:rPr>
      <w:rFonts w:eastAsia="Times New Roman"/>
      <w:sz w:val="22"/>
      <w:u w:val="thick"/>
    </w:rPr>
  </w:style>
  <w:style w:type="character" w:customStyle="1" w:styleId="StyleSmallTimesNewRoman11ptThickunderlineChar">
    <w:name w:val="Style Small + Times New Roman 11 pt Thick underline Char"/>
    <w:link w:val="StyleSmallTimesNewRoman11ptThickunderline"/>
    <w:rsid w:val="00814D99"/>
    <w:rPr>
      <w:rFonts w:eastAsia="Times New Roman"/>
      <w:sz w:val="22"/>
      <w:u w:val="thick"/>
    </w:rPr>
  </w:style>
  <w:style w:type="character" w:customStyle="1" w:styleId="Style11ptBorderSinglesolidlineAuto05ptLinewidth">
    <w:name w:val="Style 11 pt Border: : (Single solid line Auto  0.5 pt Line width)"/>
    <w:rsid w:val="00814D99"/>
    <w:rPr>
      <w:sz w:val="20"/>
      <w:bdr w:val="single" w:sz="4" w:space="0" w:color="auto" w:frame="1"/>
    </w:rPr>
  </w:style>
  <w:style w:type="character" w:customStyle="1" w:styleId="StyleUnderlineChar6CharCharCharCharCharCharCharChar11">
    <w:name w:val="Style Underline Char6 Char Char Char Char Char Char Char Char + 11 ..."/>
    <w:rsid w:val="00814D9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814D9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814D9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814D99"/>
    <w:rPr>
      <w:sz w:val="20"/>
      <w:szCs w:val="24"/>
      <w:u w:val="single"/>
      <w:bdr w:val="single" w:sz="4" w:space="0" w:color="auto"/>
      <w:lang w:val="en-US" w:eastAsia="en-US" w:bidi="ar-SA"/>
    </w:rPr>
  </w:style>
  <w:style w:type="character" w:customStyle="1" w:styleId="StyleLatinGaramondUnderline">
    <w:name w:val="Style (Latin) Garamond Underline"/>
    <w:rsid w:val="00814D99"/>
    <w:rPr>
      <w:rFonts w:ascii="Times New Roman" w:hAnsi="Times New Roman"/>
      <w:sz w:val="20"/>
      <w:u w:val="single"/>
    </w:rPr>
  </w:style>
  <w:style w:type="character" w:customStyle="1" w:styleId="StyleLatinGaramond">
    <w:name w:val="Style (Latin) Garamond"/>
    <w:rsid w:val="00814D99"/>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814D99"/>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814D99"/>
    <w:rPr>
      <w:rFonts w:ascii="Times" w:eastAsia="Times New Roman" w:hAnsi="Times" w:cs="Arial"/>
      <w:sz w:val="22"/>
      <w:szCs w:val="28"/>
      <w:u w:val="single"/>
    </w:rPr>
  </w:style>
  <w:style w:type="paragraph" w:customStyle="1" w:styleId="HeaderStyle">
    <w:name w:val="Header Style"/>
    <w:basedOn w:val="Normal"/>
    <w:rsid w:val="00814D99"/>
    <w:pPr>
      <w:jc w:val="center"/>
    </w:pPr>
    <w:rPr>
      <w:rFonts w:eastAsia="Times New Roman"/>
      <w:b/>
      <w:sz w:val="24"/>
      <w:szCs w:val="20"/>
      <w:u w:val="single"/>
    </w:rPr>
  </w:style>
  <w:style w:type="character" w:customStyle="1" w:styleId="CardChar21">
    <w:name w:val="Card Char2"/>
    <w:basedOn w:val="DefaultParagraphFont"/>
    <w:rsid w:val="00814D99"/>
    <w:rPr>
      <w:rFonts w:ascii="Times New Roman" w:eastAsia="Times New Roman" w:hAnsi="Times New Roman" w:cs="Times New Roman"/>
      <w:bCs/>
      <w:color w:val="000000"/>
      <w:sz w:val="20"/>
      <w:szCs w:val="20"/>
    </w:rPr>
  </w:style>
  <w:style w:type="character" w:customStyle="1" w:styleId="A17">
    <w:name w:val="A17"/>
    <w:rsid w:val="00814D99"/>
    <w:rPr>
      <w:rFonts w:cs="Baskerville"/>
      <w:color w:val="000000"/>
      <w:sz w:val="12"/>
      <w:szCs w:val="12"/>
    </w:rPr>
  </w:style>
  <w:style w:type="paragraph" w:customStyle="1" w:styleId="Pa19">
    <w:name w:val="Pa19"/>
    <w:basedOn w:val="Normal"/>
    <w:next w:val="Normal"/>
    <w:rsid w:val="00814D99"/>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814D99"/>
    <w:pPr>
      <w:autoSpaceDE w:val="0"/>
      <w:autoSpaceDN w:val="0"/>
      <w:adjustRightInd w:val="0"/>
      <w:spacing w:line="441" w:lineRule="atLeast"/>
    </w:pPr>
    <w:rPr>
      <w:rFonts w:ascii="Baskerville" w:eastAsia="Times New Roman" w:hAnsi="Baskerville"/>
      <w:sz w:val="24"/>
    </w:rPr>
  </w:style>
  <w:style w:type="character" w:customStyle="1" w:styleId="A14">
    <w:name w:val="A14"/>
    <w:rsid w:val="00814D99"/>
    <w:rPr>
      <w:rFonts w:ascii="Frutiger 45 Light" w:hAnsi="Frutiger 45 Light" w:cs="Frutiger 45 Light"/>
      <w:b/>
      <w:bCs/>
      <w:i/>
      <w:iCs/>
      <w:color w:val="000000"/>
      <w:sz w:val="36"/>
      <w:szCs w:val="36"/>
    </w:rPr>
  </w:style>
  <w:style w:type="character" w:customStyle="1" w:styleId="A20">
    <w:name w:val="A20"/>
    <w:rsid w:val="00814D99"/>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814D99"/>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814D99"/>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814D99"/>
    <w:rPr>
      <w:rFonts w:cs="Arial"/>
      <w:b/>
      <w:bCs/>
      <w:sz w:val="24"/>
      <w:szCs w:val="26"/>
      <w:lang w:val="en-US" w:eastAsia="en-US" w:bidi="ar-SA"/>
    </w:rPr>
  </w:style>
  <w:style w:type="character" w:customStyle="1" w:styleId="brief-smalltext0">
    <w:name w:val="brief-smalltext"/>
    <w:basedOn w:val="DefaultParagraphFont"/>
    <w:rsid w:val="00814D99"/>
  </w:style>
  <w:style w:type="paragraph" w:customStyle="1" w:styleId="Coverintroduction">
    <w:name w:val="Cover introduction"/>
    <w:basedOn w:val="Default"/>
    <w:next w:val="Default"/>
    <w:rsid w:val="00814D99"/>
    <w:rPr>
      <w:rFonts w:ascii="Arial" w:eastAsia="Times New Roman" w:hAnsi="Arial"/>
      <w:color w:val="auto"/>
    </w:rPr>
  </w:style>
  <w:style w:type="character" w:customStyle="1" w:styleId="style53">
    <w:name w:val="style5"/>
    <w:basedOn w:val="DefaultParagraphFont"/>
    <w:rsid w:val="00814D99"/>
  </w:style>
  <w:style w:type="character" w:customStyle="1" w:styleId="TagCharCharCharCharCharChar">
    <w:name w:val="Tag Char Char Char Char Char Char"/>
    <w:rsid w:val="00814D99"/>
    <w:rPr>
      <w:rFonts w:cs="Arial"/>
      <w:b/>
      <w:bCs/>
      <w:sz w:val="24"/>
      <w:szCs w:val="26"/>
      <w:lang w:val="en-US" w:eastAsia="en-US" w:bidi="ar-SA"/>
    </w:rPr>
  </w:style>
  <w:style w:type="character" w:customStyle="1" w:styleId="pmterms3">
    <w:name w:val="pmterms3"/>
    <w:basedOn w:val="DefaultParagraphFont"/>
    <w:rsid w:val="00814D99"/>
  </w:style>
  <w:style w:type="character" w:customStyle="1" w:styleId="interiorheadline">
    <w:name w:val="interiorheadline"/>
    <w:basedOn w:val="DefaultParagraphFont"/>
    <w:rsid w:val="00814D99"/>
  </w:style>
  <w:style w:type="character" w:customStyle="1" w:styleId="Heading31CharCharCharChar1">
    <w:name w:val="Heading 31 Char Char Char Char1"/>
    <w:rsid w:val="00814D99"/>
    <w:rPr>
      <w:rFonts w:cs="Arial"/>
      <w:b/>
      <w:bCs/>
      <w:sz w:val="24"/>
      <w:szCs w:val="26"/>
      <w:lang w:val="en-US" w:eastAsia="en-US" w:bidi="ar-SA"/>
    </w:rPr>
  </w:style>
  <w:style w:type="character" w:customStyle="1" w:styleId="Heading31CharCharChar">
    <w:name w:val="Heading 31 Char Char Char"/>
    <w:rsid w:val="00814D99"/>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814D99"/>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814D99"/>
    <w:rPr>
      <w:rFonts w:ascii="Calibri" w:eastAsia="MS Mincho" w:hAnsi="Calibri"/>
      <w:sz w:val="22"/>
      <w:u w:val="single"/>
    </w:rPr>
  </w:style>
  <w:style w:type="paragraph" w:customStyle="1" w:styleId="BoldandUnderlineCharChar1Char">
    <w:name w:val="Bold and Underline Char Char1 Char"/>
    <w:basedOn w:val="Normal"/>
    <w:link w:val="BoldandUnderlineCharChar1CharChar"/>
    <w:rsid w:val="00814D99"/>
    <w:rPr>
      <w:rFonts w:eastAsia="MS Mincho"/>
      <w:b/>
      <w:u w:val="single"/>
    </w:rPr>
  </w:style>
  <w:style w:type="character" w:customStyle="1" w:styleId="BoldandUnderlineCharChar1CharChar">
    <w:name w:val="Bold and Underline Char Char1 Char Char"/>
    <w:basedOn w:val="DefaultParagraphFont"/>
    <w:link w:val="BoldandUnderlineCharChar1Char"/>
    <w:rsid w:val="00814D99"/>
    <w:rPr>
      <w:rFonts w:ascii="Calibri" w:eastAsia="MS Mincho" w:hAnsi="Calibri"/>
      <w:b/>
      <w:sz w:val="22"/>
      <w:u w:val="single"/>
    </w:rPr>
  </w:style>
  <w:style w:type="character" w:customStyle="1" w:styleId="author-bio-box">
    <w:name w:val="author-bio-box"/>
    <w:basedOn w:val="DefaultParagraphFont"/>
    <w:rsid w:val="00814D99"/>
  </w:style>
  <w:style w:type="character" w:customStyle="1" w:styleId="CharCharCharCharChar">
    <w:name w:val="Char Char Char Char Char"/>
    <w:aliases w:val="Char Char Char Char,Char Char Char Char Char Char Char1,Heading 2 Char1 Char Char Char Char Char Char"/>
    <w:basedOn w:val="DefaultParagraphFont"/>
    <w:rsid w:val="00814D99"/>
    <w:rPr>
      <w:rFonts w:cs="Arial"/>
      <w:b/>
      <w:bCs/>
      <w:iCs/>
      <w:sz w:val="24"/>
      <w:szCs w:val="28"/>
      <w:lang w:val="en-US" w:eastAsia="en-US" w:bidi="ar-SA"/>
    </w:rPr>
  </w:style>
  <w:style w:type="character" w:customStyle="1" w:styleId="SmalltextChar">
    <w:name w:val="Small text Char"/>
    <w:aliases w:val="Quote1 Char1"/>
    <w:link w:val="Smalltext"/>
    <w:rsid w:val="00814D99"/>
    <w:rPr>
      <w:rFonts w:ascii="Calibri" w:eastAsia="Times New Roman" w:hAnsi="Calibri"/>
      <w:color w:val="000000"/>
      <w:sz w:val="22"/>
    </w:rPr>
  </w:style>
  <w:style w:type="character" w:customStyle="1" w:styleId="SubtitleChar2">
    <w:name w:val="Subtitle Char2"/>
    <w:basedOn w:val="DefaultParagraphFont"/>
    <w:uiPriority w:val="11"/>
    <w:rsid w:val="00814D99"/>
    <w:rPr>
      <w:rFonts w:eastAsiaTheme="minorEastAsia"/>
      <w:color w:val="5A5A5A" w:themeColor="text1" w:themeTint="A5"/>
      <w:spacing w:val="15"/>
    </w:rPr>
  </w:style>
  <w:style w:type="paragraph" w:customStyle="1" w:styleId="blocktitle5">
    <w:name w:val="block title"/>
    <w:basedOn w:val="Normal"/>
    <w:autoRedefine/>
    <w:qFormat/>
    <w:rsid w:val="00814D99"/>
    <w:pPr>
      <w:spacing w:after="240"/>
      <w:jc w:val="center"/>
      <w:outlineLvl w:val="0"/>
    </w:pPr>
    <w:rPr>
      <w:rFonts w:eastAsia="Calibri"/>
      <w:b/>
      <w:caps/>
      <w:sz w:val="28"/>
      <w:szCs w:val="28"/>
      <w:lang w:val="es-ES"/>
    </w:rPr>
  </w:style>
  <w:style w:type="paragraph" w:customStyle="1" w:styleId="type">
    <w:name w:val="type"/>
    <w:basedOn w:val="Normal"/>
    <w:qFormat/>
    <w:rsid w:val="00814D99"/>
    <w:pPr>
      <w:spacing w:before="100" w:beforeAutospacing="1" w:after="100" w:afterAutospacing="1"/>
    </w:pPr>
    <w:rPr>
      <w:rFonts w:eastAsia="Times New Roman"/>
    </w:rPr>
  </w:style>
  <w:style w:type="character" w:customStyle="1" w:styleId="abodyblack3">
    <w:name w:val="abodyblack3"/>
    <w:basedOn w:val="DefaultParagraphFont"/>
    <w:rsid w:val="00814D99"/>
  </w:style>
  <w:style w:type="character" w:customStyle="1" w:styleId="cit-first-element">
    <w:name w:val="cit-first-element"/>
    <w:basedOn w:val="DefaultParagraphFont"/>
    <w:rsid w:val="00814D99"/>
  </w:style>
  <w:style w:type="character" w:customStyle="1" w:styleId="StyleThickunderline1">
    <w:name w:val="Style Thick underline1"/>
    <w:basedOn w:val="DefaultParagraphFont"/>
    <w:rsid w:val="00814D99"/>
    <w:rPr>
      <w:u w:val="single"/>
    </w:rPr>
  </w:style>
  <w:style w:type="character" w:customStyle="1" w:styleId="UnderlineChar5">
    <w:name w:val="UnderlineChar"/>
    <w:rsid w:val="00814D99"/>
    <w:rPr>
      <w:sz w:val="24"/>
      <w:u w:val="single"/>
      <w:shd w:val="clear" w:color="auto" w:fill="auto"/>
    </w:rPr>
  </w:style>
  <w:style w:type="paragraph" w:customStyle="1" w:styleId="Tag21">
    <w:name w:val="Tag21"/>
    <w:basedOn w:val="Normal"/>
    <w:qFormat/>
    <w:rsid w:val="00814D99"/>
    <w:rPr>
      <w:rFonts w:ascii="Arial" w:eastAsia="Times New Roman" w:hAnsi="Arial" w:cs="Arial"/>
      <w:b/>
      <w:sz w:val="24"/>
    </w:rPr>
  </w:style>
  <w:style w:type="character" w:customStyle="1" w:styleId="Bodytext10NotItalic">
    <w:name w:val="Body text (10) + Not Italic"/>
    <w:basedOn w:val="Bodytext100"/>
    <w:uiPriority w:val="99"/>
    <w:rsid w:val="00814D99"/>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814D99"/>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814D99"/>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814D99"/>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814D99"/>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814D99"/>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814D99"/>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814D99"/>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814D99"/>
    <w:pPr>
      <w:shd w:val="clear" w:color="auto" w:fill="FFFFFF"/>
      <w:spacing w:before="240" w:after="240" w:line="240" w:lineRule="atLeast"/>
      <w:ind w:hanging="360"/>
      <w:jc w:val="both"/>
    </w:pPr>
    <w:rPr>
      <w:rFonts w:asciiTheme="minorHAnsi" w:hAnsiTheme="minorHAnsi"/>
      <w:sz w:val="24"/>
    </w:rPr>
  </w:style>
  <w:style w:type="paragraph" w:customStyle="1" w:styleId="Tablecaption31">
    <w:name w:val="Table caption (3)1"/>
    <w:basedOn w:val="Normal"/>
    <w:link w:val="Tablecaption3"/>
    <w:uiPriority w:val="99"/>
    <w:rsid w:val="00814D99"/>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814D99"/>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814D99"/>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814D99"/>
  </w:style>
  <w:style w:type="paragraph" w:customStyle="1" w:styleId="leader">
    <w:name w:val="leader"/>
    <w:basedOn w:val="Normal"/>
    <w:rsid w:val="00814D99"/>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814D99"/>
  </w:style>
  <w:style w:type="character" w:customStyle="1" w:styleId="m5776082503052064917gmail-style13ptbold">
    <w:name w:val="m_5776082503052064917gmail-style13ptbold"/>
    <w:basedOn w:val="DefaultParagraphFont"/>
    <w:rsid w:val="00814D99"/>
  </w:style>
  <w:style w:type="character" w:customStyle="1" w:styleId="m5776082503052064917gmail-styleunderline">
    <w:name w:val="m_5776082503052064917gmail-styleunderline"/>
    <w:basedOn w:val="DefaultParagraphFont"/>
    <w:rsid w:val="00814D99"/>
  </w:style>
  <w:style w:type="paragraph" w:customStyle="1" w:styleId="DateTime0">
    <w:name w:val="DateTime"/>
    <w:basedOn w:val="Normal"/>
    <w:link w:val="DateTimeChar"/>
    <w:autoRedefine/>
    <w:uiPriority w:val="4"/>
    <w:qFormat/>
    <w:rsid w:val="00814D99"/>
    <w:rPr>
      <w:rFonts w:ascii="Arial" w:hAnsi="Arial" w:cs="Arial"/>
    </w:rPr>
  </w:style>
  <w:style w:type="character" w:customStyle="1" w:styleId="DateTimeChar">
    <w:name w:val="DateTime Char"/>
    <w:basedOn w:val="DefaultParagraphFont"/>
    <w:link w:val="DateTime0"/>
    <w:uiPriority w:val="4"/>
    <w:rsid w:val="00814D99"/>
    <w:rPr>
      <w:rFonts w:ascii="Arial" w:hAnsi="Arial" w:cs="Arial"/>
      <w:sz w:val="22"/>
    </w:rPr>
  </w:style>
  <w:style w:type="paragraph" w:customStyle="1" w:styleId="Lecture">
    <w:name w:val="Lecture"/>
    <w:next w:val="BodyText"/>
    <w:link w:val="LectureChar"/>
    <w:autoRedefine/>
    <w:uiPriority w:val="4"/>
    <w:qFormat/>
    <w:rsid w:val="00814D99"/>
    <w:pPr>
      <w:spacing w:line="259" w:lineRule="auto"/>
      <w:outlineLvl w:val="5"/>
    </w:pPr>
    <w:rPr>
      <w:rFonts w:ascii="Arial" w:eastAsiaTheme="minorHAnsi" w:hAnsi="Arial" w:cs="Arial"/>
      <w:spacing w:val="-10"/>
      <w:sz w:val="16"/>
      <w:szCs w:val="22"/>
    </w:rPr>
  </w:style>
  <w:style w:type="character" w:customStyle="1" w:styleId="LectureChar">
    <w:name w:val="Lecture Char"/>
    <w:basedOn w:val="DateTimeChar"/>
    <w:link w:val="Lecture"/>
    <w:uiPriority w:val="4"/>
    <w:rsid w:val="00814D99"/>
    <w:rPr>
      <w:rFonts w:ascii="Arial" w:eastAsiaTheme="minorHAnsi" w:hAnsi="Arial" w:cs="Arial"/>
      <w:spacing w:val="-10"/>
      <w:sz w:val="16"/>
      <w:szCs w:val="22"/>
    </w:rPr>
  </w:style>
  <w:style w:type="paragraph" w:customStyle="1" w:styleId="BreakTag">
    <w:name w:val="Break Tag"/>
    <w:basedOn w:val="Normal"/>
    <w:autoRedefine/>
    <w:uiPriority w:val="4"/>
    <w:qFormat/>
    <w:rsid w:val="00814D99"/>
    <w:pPr>
      <w:spacing w:before="240"/>
    </w:pPr>
    <w:rPr>
      <w:rFonts w:ascii="Arial" w:hAnsi="Arial" w:cs="Arial"/>
      <w:b/>
    </w:rPr>
  </w:style>
  <w:style w:type="paragraph" w:customStyle="1" w:styleId="BreakBlock">
    <w:name w:val="Break Block"/>
    <w:basedOn w:val="Normal"/>
    <w:link w:val="BreakBlockChar"/>
    <w:autoRedefine/>
    <w:qFormat/>
    <w:rsid w:val="00814D99"/>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814D99"/>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814D99"/>
    <w:rPr>
      <w:rFonts w:asciiTheme="minorHAnsi" w:hAnsiTheme="minorHAnsi"/>
      <w:b/>
      <w:sz w:val="24"/>
      <w:u w:val="single"/>
    </w:rPr>
  </w:style>
  <w:style w:type="character" w:customStyle="1" w:styleId="Reduce8ptCharChar">
    <w:name w:val="Reduce 8pt Char Char"/>
    <w:basedOn w:val="DefaultParagraphFont"/>
    <w:link w:val="Reduce8pt"/>
    <w:rsid w:val="00814D99"/>
    <w:rPr>
      <w:sz w:val="16"/>
    </w:rPr>
  </w:style>
  <w:style w:type="paragraph" w:customStyle="1" w:styleId="Reduce8pt">
    <w:name w:val="Reduce 8pt"/>
    <w:basedOn w:val="Normal"/>
    <w:link w:val="Reduce8ptCharChar"/>
    <w:qFormat/>
    <w:rsid w:val="00814D99"/>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814D99"/>
    <w:rPr>
      <w:color w:val="2B579A"/>
      <w:shd w:val="clear" w:color="auto" w:fill="E6E6E6"/>
    </w:rPr>
  </w:style>
  <w:style w:type="character" w:customStyle="1" w:styleId="m6370699461968006786gmail-styleunderline">
    <w:name w:val="m_6370699461968006786gmail-styleunderline"/>
    <w:basedOn w:val="DefaultParagraphFont"/>
    <w:rsid w:val="00814D99"/>
  </w:style>
  <w:style w:type="character" w:customStyle="1" w:styleId="Mention2">
    <w:name w:val="Mention2"/>
    <w:basedOn w:val="DefaultParagraphFont"/>
    <w:uiPriority w:val="99"/>
    <w:semiHidden/>
    <w:unhideWhenUsed/>
    <w:rsid w:val="00814D99"/>
    <w:rPr>
      <w:color w:val="2B579A"/>
      <w:shd w:val="clear" w:color="auto" w:fill="E6E6E6"/>
    </w:rPr>
  </w:style>
  <w:style w:type="paragraph" w:customStyle="1" w:styleId="FlashTag">
    <w:name w:val="FlashTag"/>
    <w:basedOn w:val="Normal"/>
    <w:link w:val="FlashTagChar"/>
    <w:autoRedefine/>
    <w:uiPriority w:val="4"/>
    <w:qFormat/>
    <w:rsid w:val="00814D99"/>
    <w:rPr>
      <w:rFonts w:asciiTheme="majorHAnsi" w:hAnsiTheme="majorHAnsi" w:cs="Arial"/>
      <w:b/>
      <w:sz w:val="28"/>
    </w:rPr>
  </w:style>
  <w:style w:type="character" w:customStyle="1" w:styleId="FlashTagChar">
    <w:name w:val="FlashTag Char"/>
    <w:basedOn w:val="DefaultParagraphFont"/>
    <w:link w:val="FlashTag"/>
    <w:uiPriority w:val="4"/>
    <w:rsid w:val="00814D99"/>
    <w:rPr>
      <w:rFonts w:asciiTheme="majorHAnsi" w:hAnsiTheme="majorHAnsi" w:cs="Arial"/>
      <w:b/>
      <w:sz w:val="28"/>
    </w:rPr>
  </w:style>
  <w:style w:type="paragraph" w:customStyle="1" w:styleId="Warrant">
    <w:name w:val="Warrant"/>
    <w:autoRedefine/>
    <w:uiPriority w:val="4"/>
    <w:qFormat/>
    <w:rsid w:val="00814D99"/>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814D99"/>
  </w:style>
  <w:style w:type="character" w:customStyle="1" w:styleId="m3965771245576658108gmail-styleunderline">
    <w:name w:val="m_3965771245576658108gmail-styleunderline"/>
    <w:basedOn w:val="DefaultParagraphFont"/>
    <w:rsid w:val="00814D99"/>
  </w:style>
  <w:style w:type="character" w:customStyle="1" w:styleId="BodytextItalic">
    <w:name w:val="Body text + Italic"/>
    <w:aliases w:val="Body text + CordiaUPC,12 pt,Body text + 9 pt"/>
    <w:uiPriority w:val="99"/>
    <w:rsid w:val="00814D99"/>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814D9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814D99"/>
  </w:style>
  <w:style w:type="numbering" w:customStyle="1" w:styleId="NoList1111111">
    <w:name w:val="No List1111111"/>
    <w:next w:val="NoList"/>
    <w:uiPriority w:val="99"/>
    <w:semiHidden/>
    <w:unhideWhenUsed/>
    <w:rsid w:val="00814D99"/>
  </w:style>
  <w:style w:type="numbering" w:customStyle="1" w:styleId="NoList11111111">
    <w:name w:val="No List11111111"/>
    <w:next w:val="NoList"/>
    <w:uiPriority w:val="99"/>
    <w:semiHidden/>
    <w:unhideWhenUsed/>
    <w:rsid w:val="00814D99"/>
  </w:style>
  <w:style w:type="numbering" w:customStyle="1" w:styleId="NoList111111111">
    <w:name w:val="No List111111111"/>
    <w:next w:val="NoList"/>
    <w:uiPriority w:val="99"/>
    <w:semiHidden/>
    <w:unhideWhenUsed/>
    <w:rsid w:val="00814D99"/>
  </w:style>
  <w:style w:type="numbering" w:customStyle="1" w:styleId="NoList1111111111">
    <w:name w:val="No List1111111111"/>
    <w:next w:val="NoList"/>
    <w:uiPriority w:val="99"/>
    <w:semiHidden/>
    <w:unhideWhenUsed/>
    <w:rsid w:val="00814D99"/>
  </w:style>
  <w:style w:type="numbering" w:customStyle="1" w:styleId="NoList11111111111">
    <w:name w:val="No List11111111111"/>
    <w:next w:val="NoList"/>
    <w:uiPriority w:val="99"/>
    <w:semiHidden/>
    <w:unhideWhenUsed/>
    <w:rsid w:val="00814D99"/>
  </w:style>
  <w:style w:type="numbering" w:customStyle="1" w:styleId="NoList111111111111">
    <w:name w:val="No List111111111111"/>
    <w:next w:val="NoList"/>
    <w:uiPriority w:val="99"/>
    <w:semiHidden/>
    <w:unhideWhenUsed/>
    <w:rsid w:val="00814D99"/>
  </w:style>
  <w:style w:type="numbering" w:customStyle="1" w:styleId="NoList1111111111111">
    <w:name w:val="No List1111111111111"/>
    <w:next w:val="NoList"/>
    <w:uiPriority w:val="99"/>
    <w:semiHidden/>
    <w:unhideWhenUsed/>
    <w:rsid w:val="00814D99"/>
  </w:style>
  <w:style w:type="numbering" w:customStyle="1" w:styleId="NoList11111111111111">
    <w:name w:val="No List11111111111111"/>
    <w:next w:val="NoList"/>
    <w:uiPriority w:val="99"/>
    <w:semiHidden/>
    <w:unhideWhenUsed/>
    <w:rsid w:val="00814D99"/>
  </w:style>
  <w:style w:type="numbering" w:customStyle="1" w:styleId="NoList111111111111111">
    <w:name w:val="No List111111111111111"/>
    <w:next w:val="NoList"/>
    <w:uiPriority w:val="99"/>
    <w:semiHidden/>
    <w:unhideWhenUsed/>
    <w:rsid w:val="00814D99"/>
  </w:style>
  <w:style w:type="numbering" w:customStyle="1" w:styleId="NoList1111111111111111">
    <w:name w:val="No List1111111111111111"/>
    <w:next w:val="NoList"/>
    <w:uiPriority w:val="99"/>
    <w:semiHidden/>
    <w:unhideWhenUsed/>
    <w:rsid w:val="00814D99"/>
  </w:style>
  <w:style w:type="numbering" w:customStyle="1" w:styleId="NoList11111111111111111">
    <w:name w:val="No List11111111111111111"/>
    <w:next w:val="NoList"/>
    <w:uiPriority w:val="99"/>
    <w:semiHidden/>
    <w:unhideWhenUsed/>
    <w:rsid w:val="00814D99"/>
  </w:style>
  <w:style w:type="character" w:customStyle="1" w:styleId="FontStyle220">
    <w:name w:val="Font Style220"/>
    <w:basedOn w:val="DefaultParagraphFont"/>
    <w:uiPriority w:val="99"/>
    <w:rsid w:val="00814D99"/>
    <w:rPr>
      <w:rFonts w:ascii="Candara" w:hAnsi="Candara" w:cs="Candara" w:hint="default"/>
      <w:i/>
      <w:iCs/>
      <w:sz w:val="18"/>
      <w:szCs w:val="18"/>
    </w:rPr>
  </w:style>
  <w:style w:type="character" w:customStyle="1" w:styleId="FontStyle290">
    <w:name w:val="Font Style290"/>
    <w:basedOn w:val="DefaultParagraphFont"/>
    <w:uiPriority w:val="99"/>
    <w:rsid w:val="00814D9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814D99"/>
    <w:rPr>
      <w:rFonts w:ascii="Arial" w:hAnsi="Arial" w:cs="Arial"/>
      <w:b/>
      <w:bCs/>
      <w:sz w:val="16"/>
      <w:szCs w:val="16"/>
    </w:rPr>
  </w:style>
  <w:style w:type="character" w:customStyle="1" w:styleId="m-5498913268213319940gmail-styleunderline">
    <w:name w:val="m_-5498913268213319940gmail-styleunderline"/>
    <w:basedOn w:val="DefaultParagraphFont"/>
    <w:rsid w:val="00814D99"/>
  </w:style>
  <w:style w:type="paragraph" w:customStyle="1" w:styleId="speakable">
    <w:name w:val="speakable"/>
    <w:basedOn w:val="Normal"/>
    <w:uiPriority w:val="99"/>
    <w:qFormat/>
    <w:rsid w:val="00814D99"/>
    <w:pPr>
      <w:spacing w:before="100" w:beforeAutospacing="1" w:after="100" w:afterAutospacing="1"/>
    </w:pPr>
    <w:rPr>
      <w:rFonts w:eastAsia="Times New Roman"/>
      <w:sz w:val="24"/>
    </w:rPr>
  </w:style>
  <w:style w:type="character" w:customStyle="1" w:styleId="overlay">
    <w:name w:val="overlay"/>
    <w:basedOn w:val="DefaultParagraphFont"/>
    <w:rsid w:val="00814D99"/>
  </w:style>
  <w:style w:type="paragraph" w:customStyle="1" w:styleId="g-body">
    <w:name w:val="g-body"/>
    <w:basedOn w:val="Normal"/>
    <w:uiPriority w:val="99"/>
    <w:qFormat/>
    <w:rsid w:val="00814D99"/>
    <w:pPr>
      <w:spacing w:before="100" w:beforeAutospacing="1" w:after="100" w:afterAutospacing="1"/>
    </w:pPr>
    <w:rPr>
      <w:rFonts w:eastAsia="Times New Roman"/>
      <w:sz w:val="24"/>
    </w:rPr>
  </w:style>
  <w:style w:type="paragraph" w:customStyle="1" w:styleId="g-pstyle0">
    <w:name w:val="g-pstyle0"/>
    <w:basedOn w:val="Normal"/>
    <w:uiPriority w:val="99"/>
    <w:qFormat/>
    <w:rsid w:val="00814D99"/>
    <w:pPr>
      <w:spacing w:before="100" w:beforeAutospacing="1" w:after="100" w:afterAutospacing="1"/>
    </w:pPr>
    <w:rPr>
      <w:rFonts w:eastAsia="Times New Roman"/>
      <w:sz w:val="24"/>
    </w:rPr>
  </w:style>
  <w:style w:type="paragraph" w:customStyle="1" w:styleId="g-pstyle1">
    <w:name w:val="g-pstyle1"/>
    <w:basedOn w:val="Normal"/>
    <w:uiPriority w:val="99"/>
    <w:qFormat/>
    <w:rsid w:val="00814D99"/>
    <w:pPr>
      <w:spacing w:before="100" w:beforeAutospacing="1" w:after="100" w:afterAutospacing="1"/>
    </w:pPr>
    <w:rPr>
      <w:rFonts w:eastAsia="Times New Roman"/>
      <w:sz w:val="24"/>
    </w:rPr>
  </w:style>
  <w:style w:type="paragraph" w:customStyle="1" w:styleId="g-asset-hed">
    <w:name w:val="g-asset-hed"/>
    <w:basedOn w:val="Normal"/>
    <w:uiPriority w:val="99"/>
    <w:qFormat/>
    <w:rsid w:val="00814D99"/>
    <w:pPr>
      <w:spacing w:before="100" w:beforeAutospacing="1" w:after="100" w:afterAutospacing="1"/>
    </w:pPr>
    <w:rPr>
      <w:rFonts w:eastAsia="Times New Roman"/>
      <w:sz w:val="24"/>
    </w:rPr>
  </w:style>
  <w:style w:type="paragraph" w:customStyle="1" w:styleId="js-tweet-text">
    <w:name w:val="js-tweet-text"/>
    <w:basedOn w:val="Normal"/>
    <w:uiPriority w:val="99"/>
    <w:qFormat/>
    <w:rsid w:val="00814D99"/>
    <w:pPr>
      <w:spacing w:before="100" w:beforeAutospacing="1" w:after="100" w:afterAutospacing="1"/>
    </w:pPr>
    <w:rPr>
      <w:rFonts w:ascii="Arial" w:hAnsi="Arial" w:cs="Arial"/>
      <w:sz w:val="24"/>
    </w:rPr>
  </w:style>
  <w:style w:type="paragraph" w:customStyle="1" w:styleId="style41">
    <w:name w:val="style4"/>
    <w:basedOn w:val="Normal"/>
    <w:uiPriority w:val="99"/>
    <w:qFormat/>
    <w:rsid w:val="00814D99"/>
    <w:pPr>
      <w:spacing w:before="100" w:beforeAutospacing="1" w:after="100" w:afterAutospacing="1"/>
    </w:pPr>
    <w:rPr>
      <w:rFonts w:cs="Arial"/>
      <w:sz w:val="24"/>
    </w:rPr>
  </w:style>
  <w:style w:type="paragraph" w:customStyle="1" w:styleId="speech">
    <w:name w:val="speech"/>
    <w:basedOn w:val="Normal"/>
    <w:uiPriority w:val="99"/>
    <w:qFormat/>
    <w:rsid w:val="00814D99"/>
    <w:pPr>
      <w:spacing w:before="100" w:beforeAutospacing="1" w:after="100" w:afterAutospacing="1"/>
    </w:pPr>
    <w:rPr>
      <w:rFonts w:cs="Arial"/>
      <w:sz w:val="24"/>
    </w:rPr>
  </w:style>
  <w:style w:type="character" w:customStyle="1" w:styleId="adtext0">
    <w:name w:val="adtext"/>
    <w:basedOn w:val="DefaultParagraphFont"/>
    <w:rsid w:val="00814D99"/>
  </w:style>
  <w:style w:type="character" w:customStyle="1" w:styleId="qu730rj69h">
    <w:name w:val="qu730rj69h"/>
    <w:basedOn w:val="DefaultParagraphFont"/>
    <w:rsid w:val="00814D99"/>
  </w:style>
  <w:style w:type="paragraph" w:customStyle="1" w:styleId="optext">
    <w:name w:val="optext"/>
    <w:basedOn w:val="Normal"/>
    <w:uiPriority w:val="99"/>
    <w:qFormat/>
    <w:rsid w:val="00814D99"/>
    <w:pPr>
      <w:spacing w:before="100" w:beforeAutospacing="1" w:after="100" w:afterAutospacing="1"/>
    </w:pPr>
    <w:rPr>
      <w:rFonts w:cs="Arial"/>
      <w:sz w:val="24"/>
    </w:rPr>
  </w:style>
  <w:style w:type="character" w:customStyle="1" w:styleId="lmy74qr12z">
    <w:name w:val="lmy74qr12z"/>
    <w:basedOn w:val="DefaultParagraphFont"/>
    <w:rsid w:val="00814D99"/>
  </w:style>
  <w:style w:type="character" w:customStyle="1" w:styleId="icr880">
    <w:name w:val="icr880"/>
    <w:basedOn w:val="DefaultParagraphFont"/>
    <w:rsid w:val="00814D99"/>
  </w:style>
  <w:style w:type="character" w:customStyle="1" w:styleId="hx23q54">
    <w:name w:val="hx23q54"/>
    <w:basedOn w:val="DefaultParagraphFont"/>
    <w:rsid w:val="00814D99"/>
  </w:style>
  <w:style w:type="character" w:customStyle="1" w:styleId="m-5348258726587825636gmail-style13ptbold">
    <w:name w:val="m_-5348258726587825636gmail-style13ptbold"/>
    <w:basedOn w:val="DefaultParagraphFont"/>
    <w:rsid w:val="00814D99"/>
  </w:style>
  <w:style w:type="character" w:customStyle="1" w:styleId="m-5348258726587825636gmail-styleunderline">
    <w:name w:val="m_-5348258726587825636gmail-styleunderline"/>
    <w:basedOn w:val="DefaultParagraphFont"/>
    <w:rsid w:val="00814D99"/>
  </w:style>
  <w:style w:type="paragraph" w:customStyle="1" w:styleId="useless">
    <w:name w:val="useless"/>
    <w:basedOn w:val="Normal"/>
    <w:uiPriority w:val="99"/>
    <w:qFormat/>
    <w:rsid w:val="00814D99"/>
    <w:rPr>
      <w:rFonts w:eastAsia="Times New Roman" w:cs="Arial"/>
      <w:sz w:val="12"/>
    </w:rPr>
  </w:style>
  <w:style w:type="character" w:customStyle="1" w:styleId="ALLCAPSChar">
    <w:name w:val="ALL CAPS Char"/>
    <w:basedOn w:val="DefaultParagraphFont"/>
    <w:link w:val="ALLCAPS"/>
    <w:rsid w:val="00814D99"/>
    <w:rPr>
      <w:rFonts w:ascii="Calibri" w:eastAsia="Times New Roman" w:hAnsi="Calibri"/>
      <w:b/>
      <w:caps/>
      <w:sz w:val="22"/>
      <w:szCs w:val="20"/>
    </w:rPr>
  </w:style>
  <w:style w:type="paragraph" w:customStyle="1" w:styleId="TagCharCharCharCharCharCharChar0">
    <w:name w:val="Tag Char Char Char Char Char Char Char"/>
    <w:basedOn w:val="Normal"/>
    <w:link w:val="TagCharCharCharCharCharCharCharChar"/>
    <w:qFormat/>
    <w:rsid w:val="00814D99"/>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814D99"/>
    <w:rPr>
      <w:rFonts w:ascii="Calibri" w:eastAsia="Times New Roman" w:hAnsi="Calibri" w:cs="Arial"/>
      <w:b/>
    </w:rPr>
  </w:style>
  <w:style w:type="character" w:customStyle="1" w:styleId="m489902567989944824gmail-style13ptbold">
    <w:name w:val="m_489902567989944824gmail-style13ptbold"/>
    <w:basedOn w:val="DefaultParagraphFont"/>
    <w:rsid w:val="00814D99"/>
  </w:style>
  <w:style w:type="character" w:customStyle="1" w:styleId="m489902567989944824gmail-styleunderline">
    <w:name w:val="m_489902567989944824gmail-styleunderline"/>
    <w:basedOn w:val="DefaultParagraphFont"/>
    <w:rsid w:val="00814D99"/>
  </w:style>
  <w:style w:type="character" w:customStyle="1" w:styleId="Mention3">
    <w:name w:val="Mention3"/>
    <w:basedOn w:val="DefaultParagraphFont"/>
    <w:uiPriority w:val="99"/>
    <w:semiHidden/>
    <w:unhideWhenUsed/>
    <w:rsid w:val="00814D99"/>
    <w:rPr>
      <w:color w:val="2B579A"/>
      <w:shd w:val="clear" w:color="auto" w:fill="E6E6E6"/>
    </w:rPr>
  </w:style>
  <w:style w:type="character" w:customStyle="1" w:styleId="m-5251091010484660064gmail-style13ptbold">
    <w:name w:val="m_-5251091010484660064gmail-style13ptbold"/>
    <w:basedOn w:val="DefaultParagraphFont"/>
    <w:rsid w:val="00814D99"/>
  </w:style>
  <w:style w:type="character" w:customStyle="1" w:styleId="m-5251091010484660064gmail-styleunderline">
    <w:name w:val="m_-5251091010484660064gmail-styleunderline"/>
    <w:basedOn w:val="DefaultParagraphFont"/>
    <w:rsid w:val="00814D99"/>
  </w:style>
  <w:style w:type="character" w:customStyle="1" w:styleId="tablecaption1">
    <w:name w:val="tablecaption"/>
    <w:basedOn w:val="DefaultParagraphFont"/>
    <w:rsid w:val="00814D99"/>
  </w:style>
  <w:style w:type="character" w:customStyle="1" w:styleId="StyleLatinHelvetica105ptBlack">
    <w:name w:val="Style (Latin) Helvetica 10.5 pt Black"/>
    <w:basedOn w:val="DefaultParagraphFont"/>
    <w:rsid w:val="00814D99"/>
    <w:rPr>
      <w:rFonts w:ascii="Times New Roman" w:hAnsi="Times New Roman"/>
      <w:color w:val="000000"/>
      <w:sz w:val="21"/>
    </w:rPr>
  </w:style>
  <w:style w:type="character" w:customStyle="1" w:styleId="m-413333960618644972gmail-style13ptbold">
    <w:name w:val="m_-413333960618644972gmail-style13ptbold"/>
    <w:basedOn w:val="DefaultParagraphFont"/>
    <w:rsid w:val="00814D99"/>
  </w:style>
  <w:style w:type="character" w:customStyle="1" w:styleId="m-413333960618644972gmail-styleunderline">
    <w:name w:val="m_-413333960618644972gmail-styleunderline"/>
    <w:basedOn w:val="DefaultParagraphFont"/>
    <w:rsid w:val="00814D99"/>
  </w:style>
  <w:style w:type="character" w:customStyle="1" w:styleId="m8314098763611656848gmail-stylestylebold12pt">
    <w:name w:val="m_8314098763611656848gmail-stylestylebold12pt"/>
    <w:basedOn w:val="DefaultParagraphFont"/>
    <w:rsid w:val="00814D99"/>
  </w:style>
  <w:style w:type="character" w:customStyle="1" w:styleId="m8314098763611656848gmail-styleboldunderline">
    <w:name w:val="m_8314098763611656848gmail-styleboldunderline"/>
    <w:basedOn w:val="DefaultParagraphFont"/>
    <w:rsid w:val="00814D99"/>
  </w:style>
  <w:style w:type="character" w:customStyle="1" w:styleId="tChar">
    <w:name w:val="t Char"/>
    <w:rsid w:val="00814D99"/>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814D99"/>
    <w:rPr>
      <w:color w:val="2B579A"/>
      <w:shd w:val="clear" w:color="auto" w:fill="E6E6E6"/>
    </w:rPr>
  </w:style>
  <w:style w:type="character" w:customStyle="1" w:styleId="m-895152127622952443gmail-style13ptbold">
    <w:name w:val="m_-895152127622952443gmail-style13ptbold"/>
    <w:basedOn w:val="DefaultParagraphFont"/>
    <w:rsid w:val="00814D99"/>
  </w:style>
  <w:style w:type="character" w:customStyle="1" w:styleId="m4133802843404377303gmail-style13ptbold">
    <w:name w:val="m_4133802843404377303gmail-style13ptbold"/>
    <w:basedOn w:val="DefaultParagraphFont"/>
    <w:rsid w:val="00814D99"/>
  </w:style>
  <w:style w:type="character" w:customStyle="1" w:styleId="m4133802843404377303gmail-styleunderline">
    <w:name w:val="m_4133802843404377303gmail-styleunderline"/>
    <w:basedOn w:val="DefaultParagraphFont"/>
    <w:rsid w:val="00814D99"/>
  </w:style>
  <w:style w:type="character" w:customStyle="1" w:styleId="m1864609289044096952gmail-style13ptbold">
    <w:name w:val="m_1864609289044096952gmail-style13ptbold"/>
    <w:basedOn w:val="DefaultParagraphFont"/>
    <w:rsid w:val="00814D99"/>
  </w:style>
  <w:style w:type="character" w:customStyle="1" w:styleId="m-2434640214339110092gmail-style13ptbold">
    <w:name w:val="m_-2434640214339110092gmail-style13ptbold"/>
    <w:basedOn w:val="DefaultParagraphFont"/>
    <w:rsid w:val="00814D99"/>
  </w:style>
  <w:style w:type="character" w:customStyle="1" w:styleId="m-2434640214339110092gmail-styleunderline">
    <w:name w:val="m_-2434640214339110092gmail-styleunderline"/>
    <w:basedOn w:val="DefaultParagraphFont"/>
    <w:rsid w:val="00814D99"/>
  </w:style>
  <w:style w:type="character" w:customStyle="1" w:styleId="m-3350902899047358468gmail-styleunderline">
    <w:name w:val="m_-3350902899047358468gmail-styleunderline"/>
    <w:basedOn w:val="DefaultParagraphFont"/>
    <w:rsid w:val="00814D99"/>
  </w:style>
  <w:style w:type="paragraph" w:customStyle="1" w:styleId="Style5pt">
    <w:name w:val="Style 5 pt"/>
    <w:basedOn w:val="Normal"/>
    <w:link w:val="Style5ptChar"/>
    <w:rsid w:val="00814D99"/>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814D99"/>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814D99"/>
  </w:style>
  <w:style w:type="paragraph" w:customStyle="1" w:styleId="m462447500549623171gmail-msonormal">
    <w:name w:val="m_462447500549623171gmail-msonormal"/>
    <w:basedOn w:val="Normal"/>
    <w:uiPriority w:val="99"/>
    <w:rsid w:val="00814D99"/>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814D99"/>
  </w:style>
  <w:style w:type="paragraph" w:customStyle="1" w:styleId="dek">
    <w:name w:val="dek"/>
    <w:basedOn w:val="Normal"/>
    <w:uiPriority w:val="99"/>
    <w:rsid w:val="00814D99"/>
    <w:pPr>
      <w:spacing w:before="100" w:beforeAutospacing="1" w:after="100" w:afterAutospacing="1"/>
    </w:pPr>
    <w:rPr>
      <w:rFonts w:eastAsia="Times New Roman"/>
      <w:sz w:val="24"/>
    </w:rPr>
  </w:style>
  <w:style w:type="character" w:customStyle="1" w:styleId="arttitle">
    <w:name w:val="art_title"/>
    <w:basedOn w:val="DefaultParagraphFont"/>
    <w:rsid w:val="00814D99"/>
  </w:style>
  <w:style w:type="character" w:customStyle="1" w:styleId="serialtitle">
    <w:name w:val="serial_title"/>
    <w:basedOn w:val="DefaultParagraphFont"/>
    <w:rsid w:val="00814D99"/>
  </w:style>
  <w:style w:type="character" w:customStyle="1" w:styleId="volumeissue">
    <w:name w:val="volume_issue"/>
    <w:basedOn w:val="DefaultParagraphFont"/>
    <w:rsid w:val="00814D99"/>
  </w:style>
  <w:style w:type="character" w:customStyle="1" w:styleId="pagerange">
    <w:name w:val="page_range"/>
    <w:basedOn w:val="DefaultParagraphFont"/>
    <w:rsid w:val="00814D99"/>
  </w:style>
  <w:style w:type="character" w:customStyle="1" w:styleId="doilink">
    <w:name w:val="doi_link"/>
    <w:basedOn w:val="DefaultParagraphFont"/>
    <w:rsid w:val="00814D99"/>
  </w:style>
  <w:style w:type="character" w:customStyle="1" w:styleId="headingnumber">
    <w:name w:val="headingnumber"/>
    <w:basedOn w:val="DefaultParagraphFont"/>
    <w:rsid w:val="00814D99"/>
  </w:style>
  <w:style w:type="character" w:customStyle="1" w:styleId="internalref">
    <w:name w:val="internalref"/>
    <w:basedOn w:val="DefaultParagraphFont"/>
    <w:rsid w:val="00814D99"/>
  </w:style>
  <w:style w:type="character" w:customStyle="1" w:styleId="articlepage-articlebody-firstletter">
    <w:name w:val="articlepage-articlebody-firstletter"/>
    <w:basedOn w:val="DefaultParagraphFont"/>
    <w:rsid w:val="00814D99"/>
  </w:style>
  <w:style w:type="character" w:customStyle="1" w:styleId="hubidentifier">
    <w:name w:val="hub_identifier"/>
    <w:basedOn w:val="DefaultParagraphFont"/>
    <w:rsid w:val="00814D99"/>
  </w:style>
  <w:style w:type="paragraph" w:customStyle="1" w:styleId="standardeinzug">
    <w:name w:val="standardeinzug"/>
    <w:basedOn w:val="Normal"/>
    <w:rsid w:val="00814D99"/>
    <w:pPr>
      <w:spacing w:before="100" w:beforeAutospacing="1" w:after="100" w:afterAutospacing="1"/>
    </w:pPr>
    <w:rPr>
      <w:rFonts w:eastAsia="Times New Roman"/>
      <w:sz w:val="24"/>
    </w:rPr>
  </w:style>
  <w:style w:type="paragraph" w:customStyle="1" w:styleId="aufzhlungnormal">
    <w:name w:val="aufzhlungnormal"/>
    <w:basedOn w:val="Normal"/>
    <w:rsid w:val="00814D99"/>
    <w:pPr>
      <w:spacing w:before="100" w:beforeAutospacing="1" w:after="100" w:afterAutospacing="1"/>
    </w:pPr>
    <w:rPr>
      <w:rFonts w:eastAsia="Times New Roman"/>
      <w:sz w:val="24"/>
    </w:rPr>
  </w:style>
  <w:style w:type="character" w:customStyle="1" w:styleId="auszeichnungkursiv">
    <w:name w:val="auszeichnungkursiv"/>
    <w:basedOn w:val="DefaultParagraphFont"/>
    <w:rsid w:val="00814D99"/>
  </w:style>
  <w:style w:type="paragraph" w:customStyle="1" w:styleId="entrefilet">
    <w:name w:val="entrefilet"/>
    <w:basedOn w:val="Normal"/>
    <w:rsid w:val="00814D99"/>
    <w:pPr>
      <w:spacing w:before="100" w:beforeAutospacing="1" w:after="100" w:afterAutospacing="1"/>
    </w:pPr>
    <w:rPr>
      <w:rFonts w:eastAsia="Times New Roman"/>
      <w:sz w:val="24"/>
    </w:rPr>
  </w:style>
  <w:style w:type="paragraph" w:customStyle="1" w:styleId="kapitelreferenzkopf">
    <w:name w:val="kapitelreferenzkopf"/>
    <w:basedOn w:val="Normal"/>
    <w:rsid w:val="00814D99"/>
    <w:pPr>
      <w:spacing w:before="100" w:beforeAutospacing="1" w:after="100" w:afterAutospacing="1"/>
    </w:pPr>
    <w:rPr>
      <w:rFonts w:eastAsia="Times New Roman"/>
      <w:sz w:val="24"/>
    </w:rPr>
  </w:style>
  <w:style w:type="paragraph" w:customStyle="1" w:styleId="tabberschrift">
    <w:name w:val="tabberschrift"/>
    <w:basedOn w:val="Normal"/>
    <w:rsid w:val="00814D99"/>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814D99"/>
  </w:style>
  <w:style w:type="character" w:customStyle="1" w:styleId="m-268162420547309261gmail-stylestylebold12pt">
    <w:name w:val="m_-268162420547309261gmail-stylestylebold12pt"/>
    <w:basedOn w:val="DefaultParagraphFont"/>
    <w:rsid w:val="00814D99"/>
  </w:style>
  <w:style w:type="character" w:customStyle="1" w:styleId="m-268162420547309261gmail-styleboldunderline">
    <w:name w:val="m_-268162420547309261gmail-styleboldunderline"/>
    <w:basedOn w:val="DefaultParagraphFont"/>
    <w:rsid w:val="00814D99"/>
  </w:style>
  <w:style w:type="character" w:customStyle="1" w:styleId="m-5621139387307470627gmail-style13ptbold">
    <w:name w:val="m_-5621139387307470627gmail-style13ptbold"/>
    <w:basedOn w:val="DefaultParagraphFont"/>
    <w:rsid w:val="00814D99"/>
  </w:style>
  <w:style w:type="character" w:customStyle="1" w:styleId="m-5621139387307470627gmail-styleunderline">
    <w:name w:val="m_-5621139387307470627gmail-styleunderline"/>
    <w:basedOn w:val="DefaultParagraphFont"/>
    <w:rsid w:val="00814D99"/>
  </w:style>
  <w:style w:type="character" w:customStyle="1" w:styleId="m-4930835733434609408gmail-style13ptbold">
    <w:name w:val="m_-4930835733434609408gmail-style13ptbold"/>
    <w:basedOn w:val="DefaultParagraphFont"/>
    <w:rsid w:val="00814D99"/>
  </w:style>
  <w:style w:type="character" w:customStyle="1" w:styleId="m-4930835733434609408gmail-styleunderline">
    <w:name w:val="m_-4930835733434609408gmail-styleunderline"/>
    <w:basedOn w:val="DefaultParagraphFont"/>
    <w:rsid w:val="00814D99"/>
  </w:style>
  <w:style w:type="character" w:customStyle="1" w:styleId="m-2456650549122369157gmail-style13ptbold">
    <w:name w:val="m_-2456650549122369157gmail-style13ptbold"/>
    <w:basedOn w:val="DefaultParagraphFont"/>
    <w:rsid w:val="00814D99"/>
  </w:style>
  <w:style w:type="character" w:customStyle="1" w:styleId="m-2456650549122369157gmail-styleunderline">
    <w:name w:val="m_-2456650549122369157gmail-styleunderline"/>
    <w:basedOn w:val="DefaultParagraphFont"/>
    <w:rsid w:val="00814D99"/>
  </w:style>
  <w:style w:type="character" w:customStyle="1" w:styleId="mdash">
    <w:name w:val="mdash"/>
    <w:basedOn w:val="DefaultParagraphFont"/>
    <w:rsid w:val="00814D99"/>
  </w:style>
  <w:style w:type="character" w:customStyle="1" w:styleId="untext">
    <w:name w:val="untext"/>
    <w:basedOn w:val="DefaultParagraphFont"/>
    <w:rsid w:val="00814D99"/>
  </w:style>
  <w:style w:type="character" w:customStyle="1" w:styleId="css-1ly73wi">
    <w:name w:val="css-1ly73wi"/>
    <w:basedOn w:val="DefaultParagraphFont"/>
    <w:rsid w:val="00814D99"/>
  </w:style>
  <w:style w:type="paragraph" w:customStyle="1" w:styleId="e-navigation-primary-iteme-navigation-primary-item--first">
    <w:name w:val="e-navigation-primary-item&#10;     &#10;     &#10;     &#10;     e-navigation-primary-item--first"/>
    <w:basedOn w:val="Normal"/>
    <w:rsid w:val="00814D99"/>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814D99"/>
  </w:style>
  <w:style w:type="paragraph" w:customStyle="1" w:styleId="e-navigation-primary-iteme-navigation-primary-item--current">
    <w:name w:val="e-navigation-primary-item&#10;     e-navigation-primary-item--current"/>
    <w:basedOn w:val="Normal"/>
    <w:rsid w:val="00814D99"/>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814D99"/>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814D99"/>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814D99"/>
  </w:style>
  <w:style w:type="paragraph" w:customStyle="1" w:styleId="e-navigation-secondary-iteme-navigation-secondary-item--has-children">
    <w:name w:val="e-navigation-secondary-item&#10;     &#10;     e-navigation-secondary-item--has-children"/>
    <w:basedOn w:val="Normal"/>
    <w:rsid w:val="00814D99"/>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814D99"/>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814D99"/>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814D99"/>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814D99"/>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814D99"/>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814D99"/>
    <w:pPr>
      <w:spacing w:before="100" w:beforeAutospacing="1" w:after="100" w:afterAutospacing="1" w:line="240" w:lineRule="auto"/>
    </w:pPr>
    <w:rPr>
      <w:rFonts w:eastAsia="Times New Roman"/>
      <w:sz w:val="24"/>
    </w:rPr>
  </w:style>
  <w:style w:type="paragraph" w:customStyle="1" w:styleId="bylineauthor">
    <w:name w:val="byline__author"/>
    <w:basedOn w:val="Normal"/>
    <w:rsid w:val="00814D99"/>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814D99"/>
  </w:style>
  <w:style w:type="character" w:customStyle="1" w:styleId="component-content">
    <w:name w:val="component-content"/>
    <w:basedOn w:val="DefaultParagraphFont"/>
    <w:rsid w:val="00814D99"/>
  </w:style>
  <w:style w:type="paragraph" w:customStyle="1" w:styleId="social-shareitem">
    <w:name w:val="social-share__item"/>
    <w:basedOn w:val="Normal"/>
    <w:rsid w:val="00814D99"/>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814D99"/>
  </w:style>
  <w:style w:type="character" w:customStyle="1" w:styleId="lead-asset-caption">
    <w:name w:val="lead-asset-caption"/>
    <w:basedOn w:val="DefaultParagraphFont"/>
    <w:rsid w:val="00814D99"/>
  </w:style>
  <w:style w:type="character" w:customStyle="1" w:styleId="lead-asset-copyright">
    <w:name w:val="lead-asset-copyright"/>
    <w:basedOn w:val="DefaultParagraphFont"/>
    <w:rsid w:val="00814D99"/>
  </w:style>
  <w:style w:type="character" w:customStyle="1" w:styleId="lead-asset-copyright-label">
    <w:name w:val="lead-asset-copyright-label"/>
    <w:basedOn w:val="DefaultParagraphFont"/>
    <w:rsid w:val="00814D99"/>
  </w:style>
  <w:style w:type="character" w:customStyle="1" w:styleId="mfirst-letter">
    <w:name w:val="m_first-letter"/>
    <w:basedOn w:val="DefaultParagraphFont"/>
    <w:rsid w:val="00814D99"/>
  </w:style>
  <w:style w:type="paragraph" w:customStyle="1" w:styleId="list-of-tagsitem">
    <w:name w:val="list-of-tags__item"/>
    <w:basedOn w:val="Normal"/>
    <w:rsid w:val="00814D99"/>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814D99"/>
  </w:style>
  <w:style w:type="paragraph" w:customStyle="1" w:styleId="social-followitem">
    <w:name w:val="social-follow__item"/>
    <w:basedOn w:val="Normal"/>
    <w:rsid w:val="00814D99"/>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814D99"/>
  </w:style>
  <w:style w:type="paragraph" w:customStyle="1" w:styleId="recommended-articlesitem">
    <w:name w:val="recommended-articles__item"/>
    <w:basedOn w:val="Normal"/>
    <w:rsid w:val="00814D99"/>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814D99"/>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814D99"/>
  </w:style>
  <w:style w:type="character" w:customStyle="1" w:styleId="mmeta-propertydate-date">
    <w:name w:val="m_meta-property__date-date"/>
    <w:basedOn w:val="DefaultParagraphFont"/>
    <w:rsid w:val="00814D99"/>
  </w:style>
  <w:style w:type="character" w:customStyle="1" w:styleId="mmeta-propertydate-separator">
    <w:name w:val="m_meta-property__date-separator"/>
    <w:basedOn w:val="DefaultParagraphFont"/>
    <w:rsid w:val="00814D99"/>
  </w:style>
  <w:style w:type="character" w:customStyle="1" w:styleId="mmeta-propertydate-time">
    <w:name w:val="m_meta-property__date-time"/>
    <w:basedOn w:val="DefaultParagraphFont"/>
    <w:rsid w:val="00814D99"/>
  </w:style>
  <w:style w:type="character" w:customStyle="1" w:styleId="live-indicatortext">
    <w:name w:val="live-indicator__text"/>
    <w:basedOn w:val="DefaultParagraphFont"/>
    <w:rsid w:val="00814D99"/>
  </w:style>
  <w:style w:type="character" w:customStyle="1" w:styleId="sr-only">
    <w:name w:val="sr-only"/>
    <w:basedOn w:val="DefaultParagraphFont"/>
    <w:rsid w:val="00814D99"/>
  </w:style>
  <w:style w:type="character" w:customStyle="1" w:styleId="site-footerback-to-top-text">
    <w:name w:val="site-footer__back-to-top-text"/>
    <w:basedOn w:val="DefaultParagraphFont"/>
    <w:rsid w:val="00814D99"/>
  </w:style>
  <w:style w:type="character" w:customStyle="1" w:styleId="site-footersocial-description">
    <w:name w:val="site-footer__social-description"/>
    <w:basedOn w:val="DefaultParagraphFont"/>
    <w:rsid w:val="00814D99"/>
  </w:style>
  <w:style w:type="paragraph" w:customStyle="1" w:styleId="site-footersocial-item">
    <w:name w:val="site-footer__social-item"/>
    <w:basedOn w:val="Normal"/>
    <w:rsid w:val="00814D99"/>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814D99"/>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814D99"/>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814D99"/>
  </w:style>
  <w:style w:type="character" w:customStyle="1" w:styleId="hgkelc">
    <w:name w:val="hgkelc"/>
    <w:basedOn w:val="DefaultParagraphFont"/>
    <w:rsid w:val="00814D99"/>
  </w:style>
  <w:style w:type="character" w:customStyle="1" w:styleId="TagsChar">
    <w:name w:val="Tags Char"/>
    <w:locked/>
    <w:rsid w:val="00814D99"/>
    <w:rPr>
      <w:b/>
    </w:rPr>
  </w:style>
  <w:style w:type="paragraph" w:customStyle="1" w:styleId="SmallText3">
    <w:name w:val="Small Text"/>
    <w:next w:val="Normal"/>
    <w:link w:val="SmallTextChar3"/>
    <w:qFormat/>
    <w:rsid w:val="00814D99"/>
    <w:rPr>
      <w:rFonts w:ascii="Arial Narrow" w:eastAsia="Times New Roman" w:hAnsi="Arial Narrow" w:cs="Times New Roman"/>
      <w:sz w:val="18"/>
    </w:rPr>
  </w:style>
  <w:style w:type="character" w:customStyle="1" w:styleId="SmallTextChar3">
    <w:name w:val="Small Text Char"/>
    <w:basedOn w:val="DefaultParagraphFont"/>
    <w:link w:val="SmallText3"/>
    <w:rsid w:val="00814D99"/>
    <w:rPr>
      <w:rFonts w:ascii="Arial Narrow" w:eastAsia="Times New Roman" w:hAnsi="Arial Narrow" w:cs="Times New Roman"/>
      <w:sz w:val="18"/>
    </w:rPr>
  </w:style>
  <w:style w:type="paragraph" w:customStyle="1" w:styleId="BlockHeading10">
    <w:name w:val="Block Heading1"/>
    <w:basedOn w:val="Normal"/>
    <w:next w:val="Normal"/>
    <w:uiPriority w:val="6"/>
    <w:qFormat/>
    <w:rsid w:val="00814D99"/>
    <w:pPr>
      <w:ind w:left="720"/>
      <w:outlineLvl w:val="0"/>
    </w:pPr>
    <w:rPr>
      <w:b/>
      <w:bCs/>
      <w:u w:val="single"/>
    </w:rPr>
  </w:style>
  <w:style w:type="character" w:customStyle="1" w:styleId="m-3219784662334730384gmail-style13ptbold">
    <w:name w:val="m_-3219784662334730384gmail-style13ptbold"/>
    <w:basedOn w:val="DefaultParagraphFont"/>
    <w:rsid w:val="00814D99"/>
  </w:style>
  <w:style w:type="character" w:customStyle="1" w:styleId="crosshead">
    <w:name w:val="crosshead"/>
    <w:basedOn w:val="DefaultParagraphFont"/>
    <w:rsid w:val="00814D99"/>
  </w:style>
  <w:style w:type="paragraph" w:customStyle="1" w:styleId="REALCARD">
    <w:name w:val="REAL CARD"/>
    <w:basedOn w:val="Normal"/>
    <w:link w:val="REALCARDChar"/>
    <w:qFormat/>
    <w:rsid w:val="00814D99"/>
    <w:pPr>
      <w:ind w:left="288" w:right="288"/>
    </w:pPr>
    <w:rPr>
      <w:sz w:val="16"/>
    </w:rPr>
  </w:style>
  <w:style w:type="character" w:customStyle="1" w:styleId="REALCARDChar">
    <w:name w:val="REAL CARD Char"/>
    <w:basedOn w:val="DefaultParagraphFont"/>
    <w:link w:val="REALCARD"/>
    <w:rsid w:val="00814D99"/>
    <w:rPr>
      <w:rFonts w:ascii="Calibri" w:hAnsi="Calibri"/>
      <w:sz w:val="16"/>
    </w:rPr>
  </w:style>
  <w:style w:type="character" w:customStyle="1" w:styleId="Underline5">
    <w:name w:val="Underline!!"/>
    <w:basedOn w:val="DefaultParagraphFont"/>
    <w:uiPriority w:val="1"/>
    <w:qFormat/>
    <w:rsid w:val="00814D99"/>
    <w:rPr>
      <w:b w:val="0"/>
      <w:bCs/>
      <w:sz w:val="20"/>
      <w:u w:val="single"/>
    </w:rPr>
  </w:style>
  <w:style w:type="character" w:customStyle="1" w:styleId="m3000812295800329957gmail-style13ptbold">
    <w:name w:val="m_3000812295800329957gmail-style13ptbold"/>
    <w:basedOn w:val="DefaultParagraphFont"/>
    <w:rsid w:val="00814D99"/>
  </w:style>
  <w:style w:type="character" w:customStyle="1" w:styleId="m3000812295800329957gmail-styleunderline">
    <w:name w:val="m_3000812295800329957gmail-styleunderline"/>
    <w:basedOn w:val="DefaultParagraphFont"/>
    <w:rsid w:val="00814D99"/>
  </w:style>
  <w:style w:type="character" w:customStyle="1" w:styleId="m-1980040478036286082gmail-styleunderline">
    <w:name w:val="m_-1980040478036286082gmail-styleunderline"/>
    <w:basedOn w:val="DefaultParagraphFont"/>
    <w:rsid w:val="00814D99"/>
  </w:style>
  <w:style w:type="character" w:customStyle="1" w:styleId="m-7861393314226884088gmail-style13ptbold">
    <w:name w:val="m_-7861393314226884088gmail-style13ptbold"/>
    <w:basedOn w:val="DefaultParagraphFont"/>
    <w:rsid w:val="00814D99"/>
  </w:style>
  <w:style w:type="character" w:customStyle="1" w:styleId="m-7861393314226884088gmail-styleunderline">
    <w:name w:val="m_-7861393314226884088gmail-styleunderline"/>
    <w:basedOn w:val="DefaultParagraphFont"/>
    <w:rsid w:val="00814D99"/>
  </w:style>
  <w:style w:type="character" w:customStyle="1" w:styleId="m9157140472398192259gmail-style13ptbold">
    <w:name w:val="m_9157140472398192259gmail-style13ptbold"/>
    <w:basedOn w:val="DefaultParagraphFont"/>
    <w:rsid w:val="00814D99"/>
  </w:style>
  <w:style w:type="character" w:customStyle="1" w:styleId="m9157140472398192259gmail-msohyperlink">
    <w:name w:val="m_9157140472398192259gmail-msohyperlink"/>
    <w:basedOn w:val="DefaultParagraphFont"/>
    <w:rsid w:val="00814D99"/>
  </w:style>
  <w:style w:type="character" w:customStyle="1" w:styleId="m9157140472398192259gmail-styleunderline">
    <w:name w:val="m_9157140472398192259gmail-styleunderline"/>
    <w:basedOn w:val="DefaultParagraphFont"/>
    <w:rsid w:val="00814D99"/>
  </w:style>
  <w:style w:type="character" w:customStyle="1" w:styleId="Heading1Char3">
    <w:name w:val="Heading 1 Char3"/>
    <w:basedOn w:val="DefaultParagraphFont"/>
    <w:rsid w:val="00814D99"/>
    <w:rPr>
      <w:rFonts w:ascii="Times New Roman" w:eastAsia="Malgun Gothic" w:hAnsi="Times New Roman" w:cs="Times New Roman"/>
      <w:b/>
      <w:sz w:val="24"/>
      <w:szCs w:val="24"/>
      <w:u w:val="single"/>
    </w:rPr>
  </w:style>
  <w:style w:type="paragraph" w:customStyle="1" w:styleId="NoteLevel2">
    <w:name w:val="Note Level 2"/>
    <w:basedOn w:val="Normal"/>
    <w:next w:val="Normal"/>
    <w:uiPriority w:val="99"/>
    <w:qFormat/>
    <w:rsid w:val="00814D99"/>
    <w:pPr>
      <w:keepNext/>
      <w:ind w:left="288" w:right="288"/>
    </w:pPr>
    <w:rPr>
      <w:rFonts w:ascii="Georgia" w:eastAsia="MS Gothic" w:hAnsi="Georgia"/>
      <w:szCs w:val="20"/>
    </w:rPr>
  </w:style>
  <w:style w:type="character" w:customStyle="1" w:styleId="Heading1CharChar1">
    <w:name w:val="Heading 1 Char Char1"/>
    <w:rsid w:val="00814D99"/>
    <w:rPr>
      <w:rFonts w:cs="Arial"/>
      <w:b/>
      <w:bCs/>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orksinprogress.co/issue/securing-posterity/" TargetMode="External"/><Relationship Id="rId18" Type="http://schemas.openxmlformats.org/officeDocument/2006/relationships/hyperlink" Target="http://sce.sagepub.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dpi.com/2071-1050/13/11/6437" TargetMode="External"/><Relationship Id="rId17" Type="http://schemas.openxmlformats.org/officeDocument/2006/relationships/hyperlink" Target="https://www.ncbi.nlm.nih.gov/pmc/articles/PMC6446569/" TargetMode="External"/><Relationship Id="rId2" Type="http://schemas.openxmlformats.org/officeDocument/2006/relationships/customXml" Target="../customXml/item2.xml"/><Relationship Id="rId16" Type="http://schemas.openxmlformats.org/officeDocument/2006/relationships/hyperlink" Target="https://play.google.com/store/books/details?id=7o1tA__v4xwC&amp;rdid=book-7o1tA__v4xwC&amp;rdot=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info.com/resources/employment-law-employee/unions/" TargetMode="External"/><Relationship Id="rId5" Type="http://schemas.openxmlformats.org/officeDocument/2006/relationships/numbering" Target="numbering.xml"/><Relationship Id="rId15" Type="http://schemas.openxmlformats.org/officeDocument/2006/relationships/hyperlink" Target="https://www.weforum.org/agenda/2015/05/why-education-is-the-key-to-sustainable-development/" TargetMode="External"/><Relationship Id="rId10" Type="http://schemas.openxmlformats.org/officeDocument/2006/relationships/hyperlink" Target="https://www.lawinfo.com/resources/labor-law/teachers-unions-collective-bargaining.html"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dissentmagazine.org/online_articles/the-teacher-strike-conditions-for-success" TargetMode="External"/><Relationship Id="rId14" Type="http://schemas.openxmlformats.org/officeDocument/2006/relationships/hyperlink" Target="https://networks.h-net.org/node/28443/discussions/4846080/h-diploissf-state-field-essay-unreality-realism-internation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35</Pages>
  <Words>16155</Words>
  <Characters>92090</Characters>
  <Application>Microsoft Office Word</Application>
  <DocSecurity>0</DocSecurity>
  <Lines>767</Lines>
  <Paragraphs>216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108029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11</cp:revision>
  <dcterms:created xsi:type="dcterms:W3CDTF">2021-11-06T20:22:00Z</dcterms:created>
  <dcterms:modified xsi:type="dcterms:W3CDTF">2021-11-08T14:52:00Z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