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1E2A" w:rsidRDefault="00781E2A" w:rsidP="00781E2A">
      <w:pPr>
        <w:pStyle w:val="Heading3"/>
      </w:pPr>
      <w:r>
        <w:t>T</w:t>
      </w:r>
    </w:p>
    <w:p w:rsidR="00781E2A" w:rsidRPr="00CC1BBB" w:rsidRDefault="00781E2A" w:rsidP="00781E2A">
      <w:pPr>
        <w:pStyle w:val="Heading4"/>
      </w:pPr>
      <w:proofErr w:type="spellStart"/>
      <w:r>
        <w:t>Interp</w:t>
      </w:r>
      <w:proofErr w:type="spellEnd"/>
      <w:r>
        <w:t xml:space="preserve"> – space mining isn’t appropriation – </w:t>
      </w:r>
      <w:proofErr w:type="spellStart"/>
      <w:r>
        <w:t>its</w:t>
      </w:r>
      <w:proofErr w:type="spellEnd"/>
      <w:r>
        <w:t xml:space="preserve"> not permanent and OST consensus. </w:t>
      </w:r>
    </w:p>
    <w:p w:rsidR="00781E2A" w:rsidRPr="00EA254D" w:rsidRDefault="00781E2A" w:rsidP="00781E2A">
      <w:r w:rsidRPr="009044D2">
        <w:rPr>
          <w:rStyle w:val="Style13ptBold"/>
        </w:rPr>
        <w:t>Hofmann and Bergamasco 19</w:t>
      </w:r>
      <w:r>
        <w:t xml:space="preserve"> [</w:t>
      </w:r>
      <w:proofErr w:type="spellStart"/>
      <w:r>
        <w:t>Mahulena</w:t>
      </w:r>
      <w:proofErr w:type="spellEnd"/>
      <w:r>
        <w:t xml:space="preserve"> Hofmann (</w:t>
      </w:r>
      <w:r w:rsidRPr="008D5925">
        <w:t xml:space="preserve">SES Chair in Space, </w:t>
      </w:r>
      <w:proofErr w:type="spellStart"/>
      <w:r w:rsidRPr="008D5925">
        <w:t>SatCom</w:t>
      </w:r>
      <w:proofErr w:type="spellEnd"/>
      <w:r w:rsidRPr="008D5925">
        <w:t xml:space="preserve"> and Media Law at the University of Luxembourg</w:t>
      </w:r>
      <w:r>
        <w:t xml:space="preserve">) and Federico Bergamasco (PhD Researcher in aviation, telecommunication and space law University of Luxembourg). “Space resources activities from the perspective of sustainability: legal aspects”. Global Sustainability. </w:t>
      </w:r>
      <w:r w:rsidRPr="00C91FF3">
        <w:t>9 December 2019</w:t>
      </w:r>
      <w:r>
        <w:t xml:space="preserve">. Accessed 12/18/21. </w:t>
      </w:r>
      <w:hyperlink r:id="rId5" w:history="1">
        <w:r w:rsidRPr="00780B69">
          <w:rPr>
            <w:rStyle w:val="Hyperlink"/>
          </w:rPr>
          <w:t>https://www.cambridge.org/core/services/aop-cambridge-core/content/view/DF153F4A77970AC9E12444EC2B001F8A/S2059479819000279a.pdf/div-class-title-space-resources-activities-from-the-perspective-of-sustainability-legal-aspects-div.pdf</w:t>
        </w:r>
      </w:hyperlink>
      <w:r>
        <w:t xml:space="preserve"> //Xu]</w:t>
      </w:r>
    </w:p>
    <w:p w:rsidR="00781E2A" w:rsidRPr="00697FB3" w:rsidRDefault="00781E2A" w:rsidP="00781E2A">
      <w:pPr>
        <w:rPr>
          <w:sz w:val="16"/>
        </w:rPr>
      </w:pPr>
      <w:r w:rsidRPr="00E661B1">
        <w:rPr>
          <w:rStyle w:val="Emphasis"/>
        </w:rPr>
        <w:t xml:space="preserve">However, the purpose of </w:t>
      </w:r>
      <w:r w:rsidRPr="003437FA">
        <w:rPr>
          <w:rStyle w:val="Emphasis"/>
          <w:highlight w:val="green"/>
        </w:rPr>
        <w:t>space mining</w:t>
      </w:r>
      <w:r w:rsidRPr="00E661B1">
        <w:rPr>
          <w:rStyle w:val="Emphasis"/>
        </w:rPr>
        <w:t xml:space="preserve"> activities </w:t>
      </w:r>
      <w:r w:rsidRPr="003437FA">
        <w:rPr>
          <w:rStyle w:val="Emphasis"/>
          <w:highlight w:val="green"/>
        </w:rPr>
        <w:t>is considered</w:t>
      </w:r>
      <w:r w:rsidRPr="00E661B1">
        <w:rPr>
          <w:rStyle w:val="Emphasis"/>
        </w:rPr>
        <w:t xml:space="preserve"> to be </w:t>
      </w:r>
      <w:r w:rsidRPr="003437FA">
        <w:rPr>
          <w:rStyle w:val="Emphasis"/>
          <w:highlight w:val="green"/>
        </w:rPr>
        <w:t>neither</w:t>
      </w:r>
      <w:r w:rsidRPr="00E661B1">
        <w:rPr>
          <w:rStyle w:val="Emphasis"/>
        </w:rPr>
        <w:t xml:space="preserve"> any ‘</w:t>
      </w:r>
      <w:r w:rsidRPr="003437FA">
        <w:rPr>
          <w:rStyle w:val="Emphasis"/>
          <w:highlight w:val="green"/>
        </w:rPr>
        <w:t>appropriation’</w:t>
      </w:r>
      <w:r w:rsidRPr="00E661B1">
        <w:rPr>
          <w:rStyle w:val="Emphasis"/>
        </w:rPr>
        <w:t xml:space="preserve"> of parts </w:t>
      </w:r>
      <w:r w:rsidRPr="003437FA">
        <w:rPr>
          <w:rStyle w:val="Emphasis"/>
          <w:highlight w:val="green"/>
        </w:rPr>
        <w:t>of outer space nor of space resources</w:t>
      </w:r>
      <w:r w:rsidRPr="00E661B1">
        <w:rPr>
          <w:rStyle w:val="Emphasis"/>
        </w:rPr>
        <w:t xml:space="preserve"> in situ. Instead, </w:t>
      </w:r>
      <w:r w:rsidRPr="003437FA">
        <w:rPr>
          <w:rStyle w:val="Emphasis"/>
          <w:highlight w:val="green"/>
        </w:rPr>
        <w:t>the sole aim</w:t>
      </w:r>
      <w:r w:rsidRPr="00E661B1">
        <w:rPr>
          <w:rStyle w:val="Emphasis"/>
        </w:rPr>
        <w:t xml:space="preserve"> of any such activities </w:t>
      </w:r>
      <w:r w:rsidRPr="003437FA">
        <w:rPr>
          <w:rStyle w:val="Emphasis"/>
          <w:highlight w:val="green"/>
        </w:rPr>
        <w:t>is</w:t>
      </w:r>
      <w:r w:rsidRPr="00E661B1">
        <w:rPr>
          <w:rStyle w:val="Emphasis"/>
        </w:rPr>
        <w:t xml:space="preserve"> their </w:t>
      </w:r>
      <w:r w:rsidRPr="003437FA">
        <w:rPr>
          <w:rStyle w:val="Emphasis"/>
          <w:highlight w:val="green"/>
        </w:rPr>
        <w:t>extraction, use and commercialization</w:t>
      </w:r>
      <w:r w:rsidRPr="00E661B1">
        <w:rPr>
          <w:rStyle w:val="Emphasis"/>
        </w:rPr>
        <w:t xml:space="preserve">, </w:t>
      </w:r>
      <w:r w:rsidRPr="003437FA">
        <w:rPr>
          <w:rStyle w:val="Emphasis"/>
          <w:highlight w:val="green"/>
        </w:rPr>
        <w:t>without</w:t>
      </w:r>
      <w:r w:rsidRPr="00E661B1">
        <w:rPr>
          <w:rStyle w:val="Emphasis"/>
        </w:rPr>
        <w:t xml:space="preserve"> any </w:t>
      </w:r>
      <w:r w:rsidRPr="003437FA">
        <w:rPr>
          <w:rStyle w:val="Emphasis"/>
          <w:highlight w:val="green"/>
        </w:rPr>
        <w:t>territorial demands or titles</w:t>
      </w:r>
      <w:r w:rsidRPr="00E661B1">
        <w:rPr>
          <w:rStyle w:val="Emphasis"/>
        </w:rPr>
        <w:t xml:space="preserve"> as to the celestial bodies (or parts thereof) concerned (Mizushima et al., 2017).</w:t>
      </w:r>
      <w:r w:rsidRPr="00697FB3">
        <w:rPr>
          <w:sz w:val="16"/>
        </w:rPr>
        <w:t xml:space="preserve"> The argument, which sees in the use or exploitation of a space mineral by one subject a limitation of the same right of another subject, is difficult to contest by other means than analogy with space exploration. </w:t>
      </w:r>
      <w:r w:rsidRPr="00697FB3">
        <w:rPr>
          <w:rStyle w:val="Emphasis"/>
        </w:rPr>
        <w:t xml:space="preserve">As has been </w:t>
      </w:r>
      <w:r w:rsidRPr="003437FA">
        <w:rPr>
          <w:rStyle w:val="Emphasis"/>
          <w:highlight w:val="green"/>
        </w:rPr>
        <w:t>recognized by</w:t>
      </w:r>
      <w:r w:rsidRPr="00697FB3">
        <w:rPr>
          <w:rStyle w:val="Emphasis"/>
        </w:rPr>
        <w:t xml:space="preserve"> the drafters of the </w:t>
      </w:r>
      <w:r w:rsidRPr="003437FA">
        <w:rPr>
          <w:rStyle w:val="Emphasis"/>
          <w:highlight w:val="green"/>
        </w:rPr>
        <w:t>OST</w:t>
      </w:r>
      <w:r w:rsidRPr="00697FB3">
        <w:rPr>
          <w:rStyle w:val="Emphasis"/>
        </w:rPr>
        <w:t xml:space="preserve"> in its Articles IX and XII, </w:t>
      </w:r>
      <w:r w:rsidRPr="003437FA">
        <w:rPr>
          <w:rStyle w:val="Emphasis"/>
          <w:highlight w:val="green"/>
        </w:rPr>
        <w:t>a purely scientific project</w:t>
      </w:r>
      <w:r w:rsidRPr="00697FB3">
        <w:rPr>
          <w:rStyle w:val="Emphasis"/>
        </w:rPr>
        <w:t xml:space="preserve"> in one area of outer space could de facto prevent research at the same site by a subject from another State.</w:t>
      </w:r>
      <w:r w:rsidRPr="00697FB3">
        <w:rPr>
          <w:sz w:val="16"/>
        </w:rPr>
        <w:t xml:space="preserve"> To avoid such situations, the Treaty pre-envisages a system of international consultations aimed at avoiding any harmful interference with operations.</w:t>
      </w:r>
    </w:p>
    <w:p w:rsidR="00781E2A" w:rsidRPr="00691BE3" w:rsidRDefault="00781E2A" w:rsidP="00781E2A">
      <w:pPr>
        <w:pStyle w:val="Heading4"/>
      </w:pPr>
      <w:r>
        <w:t xml:space="preserve">Vote for predictable limits – their </w:t>
      </w:r>
      <w:proofErr w:type="spellStart"/>
      <w:r>
        <w:t>aff</w:t>
      </w:r>
      <w:proofErr w:type="spellEnd"/>
      <w:r>
        <w:t xml:space="preserve"> explodes the object of the resolution to include random space activities from tourism to research to satellite surveillance – that allows them to cherry-pick the best </w:t>
      </w:r>
      <w:proofErr w:type="spellStart"/>
      <w:r>
        <w:t>aff</w:t>
      </w:r>
      <w:proofErr w:type="spellEnd"/>
      <w:r>
        <w:t xml:space="preserve"> with no neg ground – also kills predictable advocacies which decks prepared engagement. </w:t>
      </w:r>
    </w:p>
    <w:p w:rsidR="00781E2A" w:rsidRDefault="00781E2A" w:rsidP="00781E2A">
      <w:pPr>
        <w:pStyle w:val="Heading4"/>
      </w:pPr>
      <w:r>
        <w:t xml:space="preserve">Fairness – a) you conceded the judge will fairly evaluate your argument </w:t>
      </w:r>
    </w:p>
    <w:p w:rsidR="00781E2A" w:rsidRDefault="00781E2A" w:rsidP="00781E2A">
      <w:pPr>
        <w:pStyle w:val="Heading4"/>
      </w:pPr>
      <w:r>
        <w:t xml:space="preserve">Education – a) it’s the only reason why schools fund debate </w:t>
      </w:r>
    </w:p>
    <w:p w:rsidR="00781E2A" w:rsidRDefault="00781E2A" w:rsidP="00781E2A">
      <w:pPr>
        <w:pStyle w:val="Heading4"/>
      </w:pPr>
      <w:r>
        <w:t xml:space="preserve">CI – a) </w:t>
      </w:r>
      <w:proofErr w:type="spellStart"/>
      <w:r>
        <w:t>brightlines</w:t>
      </w:r>
      <w:proofErr w:type="spellEnd"/>
      <w:r>
        <w:t xml:space="preserve"> are arbitrary and self-serving which doesn’t set good norms b) it collapses since weighing between </w:t>
      </w:r>
      <w:proofErr w:type="spellStart"/>
      <w:r>
        <w:t>brightlines</w:t>
      </w:r>
      <w:proofErr w:type="spellEnd"/>
      <w:r>
        <w:t xml:space="preserve"> rely on offense defense</w:t>
      </w:r>
    </w:p>
    <w:p w:rsidR="00781E2A" w:rsidRDefault="00781E2A" w:rsidP="00781E2A">
      <w:pPr>
        <w:pStyle w:val="Heading4"/>
      </w:pPr>
      <w:r>
        <w:t>D</w:t>
      </w:r>
      <w:r w:rsidR="00CB3AD5">
        <w:t>T</w:t>
      </w:r>
      <w:r>
        <w:t>D – a) it’s the only way to deter future abuse</w:t>
      </w:r>
    </w:p>
    <w:p w:rsidR="00781E2A" w:rsidRPr="00E55CAB" w:rsidRDefault="00781E2A" w:rsidP="00781E2A">
      <w:pPr>
        <w:pStyle w:val="Heading4"/>
      </w:pPr>
      <w:r>
        <w:t xml:space="preserve">No RVI’s- a) logic – you shouldn’t win for being fair b) clash – people go all in on theory which decks substance engagement </w:t>
      </w:r>
    </w:p>
    <w:p w:rsidR="00850152" w:rsidRDefault="00850152" w:rsidP="00850152">
      <w:pPr>
        <w:pStyle w:val="Heading3"/>
      </w:pPr>
      <w:r>
        <w:lastRenderedPageBreak/>
        <w:t>Debris</w:t>
      </w:r>
    </w:p>
    <w:p w:rsidR="00850152" w:rsidRDefault="00850152" w:rsidP="00850152">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rsidR="00850152" w:rsidRPr="00550AE7" w:rsidRDefault="00850152" w:rsidP="00850152">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r w:rsidRPr="00367C4E">
        <w:t xml:space="preserve">senior director of the Nonproliferation and Arms Control Project with the Center </w:t>
      </w:r>
      <w:r w:rsidRPr="00056221">
        <w:t>for Conflict Analysis and Prevention</w:t>
      </w:r>
      <w:r>
        <w:t xml:space="preserve">)//Elmer </w:t>
      </w:r>
    </w:p>
    <w:p w:rsidR="00850152" w:rsidRPr="00E657DC" w:rsidRDefault="00850152" w:rsidP="00850152">
      <w:r w:rsidRPr="00970852">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970852">
        <w:rPr>
          <w:rStyle w:val="Emphasis"/>
          <w:highlight w:val="green"/>
        </w:rPr>
        <w:t xml:space="preserve">uncertainty </w:t>
      </w:r>
      <w:r w:rsidRPr="00A613CC">
        <w:rPr>
          <w:rStyle w:val="Emphasis"/>
        </w:rPr>
        <w:t xml:space="preserve">will be </w:t>
      </w:r>
      <w:r w:rsidRPr="00970852">
        <w:rPr>
          <w:rStyle w:val="Emphasis"/>
          <w:highlight w:val="green"/>
        </w:rPr>
        <w:t>compounded</w:t>
      </w:r>
      <w:r w:rsidRPr="00BF1081">
        <w:rPr>
          <w:rStyle w:val="StyleUnderline"/>
        </w:rPr>
        <w:t xml:space="preserve"> when potential conflict extends to the space and cyber domains, where </w:t>
      </w:r>
      <w:r w:rsidRPr="00970852">
        <w:rPr>
          <w:rStyle w:val="Emphasis"/>
          <w:highlight w:val="green"/>
        </w:rPr>
        <w:t>weapon effectiveness is</w:t>
      </w:r>
      <w:r w:rsidRPr="00A613CC">
        <w:rPr>
          <w:rStyle w:val="Emphasis"/>
        </w:rPr>
        <w:t xml:space="preserve"> largely </w:t>
      </w:r>
      <w:r w:rsidRPr="00970852">
        <w:rPr>
          <w:rStyle w:val="Emphasis"/>
          <w:highlight w:val="green"/>
        </w:rPr>
        <w:t>untested</w:t>
      </w:r>
      <w:r w:rsidRPr="00BF1081">
        <w:rPr>
          <w:rStyle w:val="StyleUnderline"/>
        </w:rPr>
        <w:t xml:space="preserve"> and uncertain, </w:t>
      </w:r>
      <w:r w:rsidRPr="00BF1081">
        <w:rPr>
          <w:rStyle w:val="Emphasis"/>
        </w:rPr>
        <w:t xml:space="preserve">infrastructure </w:t>
      </w:r>
      <w:r w:rsidRPr="00970852">
        <w:rPr>
          <w:rStyle w:val="Emphasis"/>
          <w:highlight w:val="green"/>
        </w:rPr>
        <w:t>interdependencies</w:t>
      </w:r>
      <w:r w:rsidRPr="00970852">
        <w:rPr>
          <w:rStyle w:val="StyleUnderline"/>
          <w:highlight w:val="green"/>
        </w:rPr>
        <w:t xml:space="preserve"> </w:t>
      </w:r>
      <w:r w:rsidRPr="00A613CC">
        <w:rPr>
          <w:rStyle w:val="StyleUnderline"/>
        </w:rPr>
        <w:t xml:space="preserve">are </w:t>
      </w:r>
      <w:r w:rsidRPr="00970852">
        <w:rPr>
          <w:rStyle w:val="StyleUnderline"/>
          <w:highlight w:val="green"/>
        </w:rPr>
        <w:t xml:space="preserve">unclear, and </w:t>
      </w:r>
      <w:r w:rsidRPr="00970852">
        <w:rPr>
          <w:rStyle w:val="Emphasis"/>
          <w:highlight w:val="green"/>
        </w:rPr>
        <w:t xml:space="preserve">damaging </w:t>
      </w:r>
      <w:r w:rsidRPr="00A613CC">
        <w:rPr>
          <w:rStyle w:val="Emphasis"/>
        </w:rPr>
        <w:t xml:space="preserve">an </w:t>
      </w:r>
      <w:r w:rsidRPr="00970852">
        <w:rPr>
          <w:rStyle w:val="Emphasis"/>
          <w:highlight w:val="green"/>
        </w:rPr>
        <w:t xml:space="preserve">adversary could </w:t>
      </w:r>
      <w:r w:rsidRPr="00A613CC">
        <w:rPr>
          <w:rStyle w:val="Emphasis"/>
        </w:rPr>
        <w:t xml:space="preserve">also </w:t>
      </w:r>
      <w:r w:rsidRPr="00970852">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970852">
        <w:rPr>
          <w:rStyle w:val="Emphasis"/>
          <w:highlight w:val="green"/>
        </w:rPr>
        <w:t xml:space="preserve">no country </w:t>
      </w:r>
      <w:r w:rsidRPr="00A613CC">
        <w:rPr>
          <w:rStyle w:val="Emphasis"/>
        </w:rPr>
        <w:t xml:space="preserve">will likely </w:t>
      </w:r>
      <w:r w:rsidRPr="00970852">
        <w:rPr>
          <w:rStyle w:val="Emphasis"/>
          <w:highlight w:val="green"/>
        </w:rPr>
        <w:t xml:space="preserve">want to gamble </w:t>
      </w:r>
      <w:r w:rsidRPr="00A613CC">
        <w:rPr>
          <w:rStyle w:val="Emphasis"/>
        </w:rPr>
        <w:t xml:space="preserve">its </w:t>
      </w:r>
      <w:r w:rsidRPr="00970852">
        <w:rPr>
          <w:rStyle w:val="Emphasis"/>
          <w:highlight w:val="green"/>
        </w:rPr>
        <w:t xml:space="preserve">well-being in </w:t>
      </w:r>
      <w:r w:rsidRPr="00A613CC">
        <w:rPr>
          <w:rStyle w:val="Emphasis"/>
        </w:rPr>
        <w:t xml:space="preserve">a </w:t>
      </w:r>
      <w:r w:rsidRPr="00B32CB5">
        <w:rPr>
          <w:rStyle w:val="Emphasis"/>
        </w:rPr>
        <w:t xml:space="preserve">“single </w:t>
      </w:r>
      <w:r w:rsidRPr="00970852">
        <w:rPr>
          <w:rStyle w:val="Emphasis"/>
          <w:highlight w:val="green"/>
        </w:rPr>
        <w:t>cosmic throw of the dice,”</w:t>
      </w:r>
      <w:r w:rsidRPr="00BF1081">
        <w:t xml:space="preserve"> in Harold Brown’s memorable phrase. 96 </w:t>
      </w:r>
      <w:r w:rsidRPr="00A613CC">
        <w:rPr>
          <w:rStyle w:val="StyleUnderline"/>
        </w:rPr>
        <w:t xml:space="preserve">The </w:t>
      </w:r>
      <w:r w:rsidRPr="00970852">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970852">
        <w:rPr>
          <w:rStyle w:val="StyleUnderline"/>
          <w:highlight w:val="green"/>
        </w:rPr>
        <w:t xml:space="preserve">with </w:t>
      </w:r>
      <w:r w:rsidRPr="00970852">
        <w:rPr>
          <w:rStyle w:val="Emphasis"/>
          <w:highlight w:val="green"/>
        </w:rPr>
        <w:t>risk aversion and worst-case assessments</w:t>
      </w:r>
      <w:r w:rsidRPr="00970852">
        <w:rPr>
          <w:rStyle w:val="StyleUnderline"/>
          <w:highlight w:val="green"/>
        </w:rPr>
        <w:t xml:space="preserve">, </w:t>
      </w:r>
      <w:r w:rsidRPr="00A613CC">
        <w:rPr>
          <w:rStyle w:val="StyleUnderline"/>
        </w:rPr>
        <w:t xml:space="preserve">could </w:t>
      </w:r>
      <w:r w:rsidRPr="00970852">
        <w:rPr>
          <w:rStyle w:val="StyleUnderline"/>
          <w:highlight w:val="green"/>
        </w:rPr>
        <w:t>lead</w:t>
      </w:r>
      <w:r w:rsidRPr="00A613CC">
        <w:rPr>
          <w:rStyle w:val="StyleUnderline"/>
        </w:rPr>
        <w:t xml:space="preserve"> space </w:t>
      </w:r>
      <w:r w:rsidRPr="00970852">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970852">
        <w:rPr>
          <w:rStyle w:val="Emphasis"/>
          <w:highlight w:val="green"/>
        </w:rPr>
        <w:t xml:space="preserve">restrained by </w:t>
      </w:r>
      <w:r w:rsidRPr="00A613CC">
        <w:rPr>
          <w:rStyle w:val="Emphasis"/>
        </w:rPr>
        <w:t xml:space="preserve">its </w:t>
      </w:r>
      <w:r w:rsidRPr="00970852">
        <w:rPr>
          <w:rStyle w:val="Emphasis"/>
          <w:highlight w:val="green"/>
        </w:rPr>
        <w:t>own uncertainty</w:t>
      </w:r>
      <w:r w:rsidRPr="00BF1081">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t xml:space="preserve">. In stark contrast to the case of Figure 1, </w:t>
      </w:r>
      <w:r w:rsidRPr="00A613CC">
        <w:rPr>
          <w:rStyle w:val="Emphasis"/>
        </w:rPr>
        <w:t xml:space="preserve">uncertainty and </w:t>
      </w:r>
      <w:r w:rsidRPr="00970852">
        <w:rPr>
          <w:rStyle w:val="Emphasis"/>
          <w:highlight w:val="green"/>
        </w:rPr>
        <w:t>risk aversion</w:t>
      </w:r>
      <w:r w:rsidRPr="00B32CB5">
        <w:rPr>
          <w:rStyle w:val="Emphasis"/>
        </w:rPr>
        <w:t xml:space="preserve"> are present and </w:t>
      </w:r>
      <w:r w:rsidRPr="00970852">
        <w:rPr>
          <w:rStyle w:val="Emphasis"/>
          <w:highlight w:val="green"/>
        </w:rPr>
        <w:t xml:space="preserve">become important </w:t>
      </w:r>
      <w:r w:rsidRPr="00A613CC">
        <w:rPr>
          <w:rStyle w:val="Emphasis"/>
        </w:rPr>
        <w:t>factors</w:t>
      </w:r>
      <w:r w:rsidRPr="00B32CB5">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970852">
        <w:rPr>
          <w:rStyle w:val="Emphasis"/>
          <w:highlight w:val="green"/>
        </w:rPr>
        <w:t xml:space="preserve">adversary is </w:t>
      </w:r>
      <w:r w:rsidRPr="00A613CC">
        <w:rPr>
          <w:rStyle w:val="Emphasis"/>
        </w:rPr>
        <w:t xml:space="preserve">more likely to be </w:t>
      </w:r>
      <w:r w:rsidRPr="00970852">
        <w:rPr>
          <w:rStyle w:val="Emphasis"/>
          <w:highlight w:val="green"/>
        </w:rPr>
        <w:t>conservative</w:t>
      </w:r>
      <w:r w:rsidRPr="00970852">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970852">
        <w:rPr>
          <w:rStyle w:val="StyleUnderline"/>
          <w:highlight w:val="green"/>
        </w:rPr>
        <w:t xml:space="preserve">capabilities, </w:t>
      </w:r>
      <w:r w:rsidRPr="00A613CC">
        <w:rPr>
          <w:rStyle w:val="StyleUnderline"/>
        </w:rPr>
        <w:t xml:space="preserve">while </w:t>
      </w:r>
      <w:r w:rsidRPr="00970852">
        <w:rPr>
          <w:rStyle w:val="StyleUnderline"/>
          <w:highlight w:val="green"/>
        </w:rPr>
        <w:t xml:space="preserve">more </w:t>
      </w:r>
      <w:r w:rsidRPr="00970852">
        <w:rPr>
          <w:rStyle w:val="Emphasis"/>
          <w:highlight w:val="green"/>
        </w:rPr>
        <w:t xml:space="preserve">generously assessing </w:t>
      </w:r>
      <w:r w:rsidRPr="00A613CC">
        <w:rPr>
          <w:rStyle w:val="Emphasis"/>
        </w:rPr>
        <w:t xml:space="preserve">the capabilities of </w:t>
      </w:r>
      <w:r w:rsidRPr="00970852">
        <w:rPr>
          <w:rStyle w:val="Emphasis"/>
          <w:highlight w:val="green"/>
        </w:rPr>
        <w:t>its adversary</w:t>
      </w:r>
      <w:r w:rsidRPr="00BF1081">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t xml:space="preserve">. Likewise, if each side’s weapons were 25% effective in reality, each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970852">
        <w:rPr>
          <w:rStyle w:val="StyleUnderline"/>
          <w:highlight w:val="green"/>
        </w:rPr>
        <w:t xml:space="preserve">each </w:t>
      </w:r>
      <w:r w:rsidRPr="00A613CC">
        <w:rPr>
          <w:rStyle w:val="StyleUnderline"/>
        </w:rPr>
        <w:t xml:space="preserve">may </w:t>
      </w:r>
      <w:r w:rsidRPr="00970852">
        <w:rPr>
          <w:rStyle w:val="StyleUnderline"/>
          <w:highlight w:val="green"/>
        </w:rPr>
        <w:t xml:space="preserve">be </w:t>
      </w:r>
      <w:r w:rsidRPr="00970852">
        <w:rPr>
          <w:rStyle w:val="Emphasis"/>
          <w:highlight w:val="green"/>
        </w:rPr>
        <w:t xml:space="preserve">deterred </w:t>
      </w:r>
      <w:r w:rsidRPr="00A613CC">
        <w:rPr>
          <w:rStyle w:val="Emphasis"/>
        </w:rPr>
        <w:t xml:space="preserve">from </w:t>
      </w:r>
      <w:r w:rsidRPr="00970852">
        <w:rPr>
          <w:rStyle w:val="Emphasis"/>
          <w:highlight w:val="green"/>
        </w:rPr>
        <w:t xml:space="preserve">initiating </w:t>
      </w:r>
      <w:r w:rsidRPr="00A613CC">
        <w:rPr>
          <w:rStyle w:val="Emphasis"/>
        </w:rPr>
        <w:t xml:space="preserve">an attack </w:t>
      </w:r>
      <w:r w:rsidRPr="00970852">
        <w:rPr>
          <w:rStyle w:val="Emphasis"/>
          <w:highlight w:val="green"/>
        </w:rPr>
        <w:t xml:space="preserve">by </w:t>
      </w:r>
      <w:r w:rsidRPr="00A613CC">
        <w:rPr>
          <w:rStyle w:val="Emphasis"/>
        </w:rPr>
        <w:t xml:space="preserve">its </w:t>
      </w:r>
      <w:r w:rsidRPr="00970852">
        <w:rPr>
          <w:rStyle w:val="Emphasis"/>
          <w:highlight w:val="green"/>
        </w:rPr>
        <w:t xml:space="preserve">unwillingness </w:t>
      </w:r>
      <w:r w:rsidRPr="00A613CC">
        <w:rPr>
          <w:rStyle w:val="Emphasis"/>
        </w:rPr>
        <w:t xml:space="preserve">to </w:t>
      </w:r>
      <w:r w:rsidRPr="00970852">
        <w:rPr>
          <w:rStyle w:val="Emphasis"/>
          <w:highlight w:val="green"/>
        </w:rPr>
        <w:t xml:space="preserve">accept </w:t>
      </w:r>
      <w:r w:rsidRPr="00A613CC">
        <w:rPr>
          <w:rStyle w:val="Emphasis"/>
        </w:rPr>
        <w:t xml:space="preserve">the necessary </w:t>
      </w:r>
      <w:r w:rsidRPr="00970852">
        <w:rPr>
          <w:rStyle w:val="Emphasis"/>
          <w:highlight w:val="green"/>
        </w:rPr>
        <w:t>risks</w:t>
      </w:r>
      <w:r w:rsidRPr="00BF1081">
        <w:t xml:space="preserve">. This gap could 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with regard to the collateral, indirect, and climatological effects of using such weapons on a large scale. </w:t>
      </w:r>
      <w:r w:rsidRPr="00BF1081">
        <w:rPr>
          <w:rStyle w:val="StyleUnderline"/>
        </w:rPr>
        <w:t xml:space="preserve">In contrast, the immediate, direct effects of major space conflict are not well understood, and potential indirect and interdependent effects are even less understood. Indirect effects of large-scale space and </w:t>
      </w:r>
      <w:r w:rsidRPr="00BF1081">
        <w:rPr>
          <w:rStyle w:val="StyleUnderline"/>
        </w:rPr>
        <w:lastRenderedPageBreak/>
        <w:t>cyber warfare would be virtually impossible to confidently calculate</w:t>
      </w:r>
      <w:r w:rsidRPr="00BF1081">
        <w:t xml:space="preserve">, as the infrastructures such warfare would affect are constantly changing in design and technology. </w:t>
      </w:r>
      <w:r w:rsidRPr="00BF1081">
        <w:rPr>
          <w:rStyle w:val="StyleUnderline"/>
        </w:rPr>
        <w:t xml:space="preserve">Added to this is a likely </w:t>
      </w:r>
      <w:r w:rsidRPr="00970852">
        <w:rPr>
          <w:rStyle w:val="Emphasis"/>
          <w:highlight w:val="green"/>
        </w:rPr>
        <w:t>anxiety</w:t>
      </w:r>
      <w:r w:rsidRPr="00A613CC">
        <w:rPr>
          <w:rStyle w:val="Emphasis"/>
        </w:rPr>
        <w:t xml:space="preserve"> that </w:t>
      </w:r>
      <w:r w:rsidRPr="00970852">
        <w:rPr>
          <w:rStyle w:val="Emphasis"/>
          <w:highlight w:val="green"/>
        </w:rPr>
        <w:t xml:space="preserve">if </w:t>
      </w:r>
      <w:r w:rsidRPr="00A613CC">
        <w:rPr>
          <w:rStyle w:val="Emphasis"/>
        </w:rPr>
        <w:t xml:space="preserve">an attack were </w:t>
      </w:r>
      <w:r w:rsidRPr="00970852">
        <w:rPr>
          <w:rStyle w:val="Emphasis"/>
          <w:highlight w:val="green"/>
        </w:rPr>
        <w:t xml:space="preserve">less successful than planned, </w:t>
      </w:r>
      <w:r w:rsidRPr="00A613CC">
        <w:rPr>
          <w:rStyle w:val="Emphasis"/>
        </w:rPr>
        <w:t xml:space="preserve">a highly </w:t>
      </w:r>
      <w:r w:rsidRPr="00970852">
        <w:rPr>
          <w:rStyle w:val="Emphasis"/>
          <w:highlight w:val="green"/>
        </w:rPr>
        <w:t xml:space="preserve">aggrieved and powerful adversary </w:t>
      </w:r>
      <w:r w:rsidRPr="00A613CC">
        <w:rPr>
          <w:rStyle w:val="Emphasis"/>
        </w:rPr>
        <w:t xml:space="preserve">could </w:t>
      </w:r>
      <w:r w:rsidRPr="00970852">
        <w:rPr>
          <w:rStyle w:val="Emphasis"/>
          <w:highlight w:val="green"/>
        </w:rPr>
        <w:t>retaliate</w:t>
      </w:r>
      <w:r w:rsidRPr="00BF1081">
        <w:t xml:space="preserve"> in unanticipated ways, </w:t>
      </w:r>
      <w:r w:rsidRPr="00BF1081">
        <w:rPr>
          <w:rStyle w:val="StyleUnderline"/>
        </w:rPr>
        <w:t>possibly with highly destructive consequences</w:t>
      </w:r>
      <w:r w:rsidRPr="00BF1081">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t xml:space="preserve"> </w:t>
      </w:r>
      <w:r w:rsidRPr="00970852">
        <w:rPr>
          <w:rStyle w:val="Emphasis"/>
          <w:highlight w:val="green"/>
        </w:rPr>
        <w:t xml:space="preserve">mutual uncertainty </w:t>
      </w:r>
      <w:r w:rsidRPr="00A613CC">
        <w:rPr>
          <w:rStyle w:val="Emphasis"/>
        </w:rPr>
        <w:t xml:space="preserve">would ultimately be </w:t>
      </w:r>
      <w:r w:rsidRPr="00970852">
        <w:rPr>
          <w:rStyle w:val="Emphasis"/>
          <w:highlight w:val="green"/>
        </w:rPr>
        <w:t>stabilizing</w:t>
      </w:r>
      <w:r w:rsidRPr="00BF1081">
        <w:t xml:space="preserve">, though probably not particularly robust. </w:t>
      </w:r>
      <w:r w:rsidRPr="00BF1081">
        <w:rPr>
          <w:rStyle w:val="StyleUnderline"/>
        </w:rPr>
        <w:t>This is reflected in Figure 2, where each side shows more caution than the technical effectiveness of its systems may suggest</w:t>
      </w:r>
      <w:r w:rsidRPr="00BF1081">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rsidR="00850152" w:rsidRDefault="00850152" w:rsidP="00850152">
      <w:pPr>
        <w:pStyle w:val="Heading4"/>
        <w:rPr>
          <w:rFonts w:cs="Arial"/>
        </w:rPr>
      </w:pPr>
      <w:r>
        <w:rPr>
          <w:rFonts w:cs="Arial"/>
        </w:rPr>
        <w:t xml:space="preserve">No Escalation over Satellites: </w:t>
      </w:r>
    </w:p>
    <w:p w:rsidR="00850152" w:rsidRDefault="00850152" w:rsidP="00850152">
      <w:pPr>
        <w:pStyle w:val="Heading4"/>
        <w:rPr>
          <w:rFonts w:cs="Arial"/>
          <w:u w:val="single"/>
        </w:rPr>
      </w:pPr>
      <w:r>
        <w:rPr>
          <w:rFonts w:cs="Arial"/>
        </w:rPr>
        <w:t xml:space="preserve">1] </w:t>
      </w:r>
      <w:r w:rsidRPr="00FE4F08">
        <w:rPr>
          <w:rFonts w:cs="Arial"/>
          <w:u w:val="single"/>
        </w:rPr>
        <w:t>Planning Priorities</w:t>
      </w:r>
    </w:p>
    <w:p w:rsidR="00850152" w:rsidRPr="00470926" w:rsidRDefault="00850152" w:rsidP="00850152">
      <w:r w:rsidRPr="00470926">
        <w:rPr>
          <w:rStyle w:val="Style13ptBold"/>
        </w:rPr>
        <w:t>Bowen 18</w:t>
      </w:r>
      <w:r>
        <w:t xml:space="preserve"> Bleddyn Bowen 2-20-2018 “</w:t>
      </w:r>
      <w:r w:rsidRPr="00F35F0D">
        <w:t>The Art of Space Deterrence</w:t>
      </w:r>
      <w:r>
        <w:t xml:space="preserve">” </w:t>
      </w:r>
      <w:hyperlink r:id="rId6"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rsidR="00850152" w:rsidRDefault="00850152" w:rsidP="00850152">
      <w:r w:rsidRPr="00970852">
        <w:rPr>
          <w:highlight w:val="green"/>
          <w:u w:val="single"/>
        </w:rPr>
        <w:t>Space is</w:t>
      </w:r>
      <w:r w:rsidRPr="00F35F0D">
        <w:t xml:space="preserve"> often </w:t>
      </w:r>
      <w:r w:rsidRPr="00970852">
        <w:rPr>
          <w:highlight w:val="green"/>
          <w:u w:val="single"/>
        </w:rPr>
        <w:t xml:space="preserve">an </w:t>
      </w:r>
      <w:r w:rsidRPr="00970852">
        <w:rPr>
          <w:rStyle w:val="Emphasis"/>
          <w:highlight w:val="green"/>
        </w:rPr>
        <w:t>afterthought</w:t>
      </w:r>
      <w:r w:rsidRPr="00F35F0D">
        <w:t xml:space="preserve"> or a miscellaneous ancillary </w:t>
      </w:r>
      <w:r w:rsidRPr="00970852">
        <w:rPr>
          <w:highlight w:val="green"/>
          <w:u w:val="single"/>
        </w:rPr>
        <w:t>in</w:t>
      </w:r>
      <w:r w:rsidRPr="00F35F0D">
        <w:rPr>
          <w:u w:val="single"/>
        </w:rPr>
        <w:t xml:space="preserve"> the </w:t>
      </w:r>
      <w:r w:rsidRPr="00970852">
        <w:rPr>
          <w:rStyle w:val="Emphasis"/>
          <w:highlight w:val="green"/>
          <w:bdr w:val="single" w:sz="18" w:space="0" w:color="auto"/>
        </w:rPr>
        <w:t>grand strategic views</w:t>
      </w:r>
      <w:r w:rsidRPr="00970852">
        <w:rPr>
          <w:highlight w:val="green"/>
          <w:u w:val="single"/>
          <w:bdr w:val="single" w:sz="18" w:space="0" w:color="auto"/>
        </w:rPr>
        <w:t xml:space="preserve"> of </w:t>
      </w:r>
      <w:r w:rsidRPr="00970852">
        <w:rPr>
          <w:rStyle w:val="Emphasis"/>
          <w:highlight w:val="green"/>
          <w:bdr w:val="single" w:sz="18" w:space="0" w:color="auto"/>
        </w:rPr>
        <w:t>top-level decision-makers</w:t>
      </w:r>
      <w:r w:rsidRPr="00F35F0D">
        <w:t xml:space="preserve">. </w:t>
      </w:r>
      <w:r w:rsidRPr="00970852">
        <w:rPr>
          <w:highlight w:val="green"/>
          <w:u w:val="single"/>
        </w:rPr>
        <w:t xml:space="preserve">A </w:t>
      </w:r>
      <w:r w:rsidRPr="00970852">
        <w:rPr>
          <w:rStyle w:val="Emphasis"/>
          <w:highlight w:val="green"/>
        </w:rPr>
        <w:t>president</w:t>
      </w:r>
      <w:r w:rsidRPr="00970852">
        <w:rPr>
          <w:highlight w:val="green"/>
          <w:u w:val="single"/>
        </w:rPr>
        <w:t xml:space="preserve"> may </w:t>
      </w:r>
      <w:r w:rsidRPr="00970852">
        <w:rPr>
          <w:rStyle w:val="Emphasis"/>
          <w:highlight w:val="green"/>
        </w:rPr>
        <w:t>not care</w:t>
      </w:r>
      <w:r w:rsidRPr="00F35F0D">
        <w:rPr>
          <w:u w:val="single"/>
        </w:rPr>
        <w:t xml:space="preserve"> that </w:t>
      </w:r>
      <w:r w:rsidRPr="00970852">
        <w:rPr>
          <w:rStyle w:val="Emphasis"/>
          <w:highlight w:val="green"/>
        </w:rPr>
        <w:t>one sat</w:t>
      </w:r>
      <w:r w:rsidRPr="00F35F0D">
        <w:rPr>
          <w:rStyle w:val="Emphasis"/>
        </w:rPr>
        <w:t xml:space="preserve">ellite </w:t>
      </w:r>
      <w:r w:rsidRPr="00970852">
        <w:rPr>
          <w:rStyle w:val="Emphasis"/>
          <w:highlight w:val="green"/>
        </w:rPr>
        <w:t>may be lost</w:t>
      </w:r>
      <w:r w:rsidRPr="00F35F0D">
        <w:rPr>
          <w:u w:val="single"/>
        </w:rPr>
        <w:t xml:space="preserve"> or go dark</w:t>
      </w:r>
      <w:r w:rsidRPr="00F35F0D">
        <w:t xml:space="preserve">; </w:t>
      </w:r>
      <w:r w:rsidRPr="00970852">
        <w:rPr>
          <w:highlight w:val="green"/>
          <w:u w:val="single"/>
        </w:rPr>
        <w:t>it may cause</w:t>
      </w:r>
      <w:r w:rsidRPr="00F35F0D">
        <w:rPr>
          <w:u w:val="single"/>
        </w:rPr>
        <w:t xml:space="preserve"> panic and</w:t>
      </w:r>
      <w:r w:rsidRPr="00F35F0D">
        <w:t xml:space="preserve"> </w:t>
      </w:r>
      <w:r w:rsidRPr="00970852">
        <w:rPr>
          <w:rStyle w:val="Emphasis"/>
          <w:highlight w:val="green"/>
        </w:rPr>
        <w:t>Twitter</w:t>
      </w:r>
      <w:r w:rsidRPr="00F35F0D">
        <w:t xml:space="preserve">-based </w:t>
      </w:r>
      <w:r w:rsidRPr="00970852">
        <w:rPr>
          <w:rStyle w:val="Emphasis"/>
          <w:highlight w:val="green"/>
        </w:rPr>
        <w:t>hysteria</w:t>
      </w:r>
      <w:r w:rsidRPr="00F35F0D">
        <w:t xml:space="preserve"> for the space community, of course. </w:t>
      </w:r>
      <w:r w:rsidRPr="00970852">
        <w:rPr>
          <w:highlight w:val="green"/>
          <w:u w:val="single"/>
        </w:rPr>
        <w:t>But</w:t>
      </w:r>
      <w:r w:rsidRPr="00F35F0D">
        <w:rPr>
          <w:u w:val="single"/>
        </w:rPr>
        <w:t xml:space="preserve"> the </w:t>
      </w:r>
      <w:r w:rsidRPr="00970852">
        <w:rPr>
          <w:rStyle w:val="Emphasis"/>
          <w:highlight w:val="green"/>
        </w:rPr>
        <w:t>terrestrial context</w:t>
      </w:r>
      <w:r w:rsidRPr="00F35F0D">
        <w:t xml:space="preserve"> and consequences, </w:t>
      </w:r>
      <w:r w:rsidRPr="00F35F0D">
        <w:rPr>
          <w:u w:val="single"/>
        </w:rPr>
        <w:t xml:space="preserve">as well as the political stakes and symbolism of any exchange of hostilities in space </w:t>
      </w:r>
      <w:r w:rsidRPr="00970852">
        <w:rPr>
          <w:rStyle w:val="Emphasis"/>
          <w:highlight w:val="green"/>
        </w:rPr>
        <w:t>matters more</w:t>
      </w:r>
      <w:r w:rsidRPr="00970852">
        <w:rPr>
          <w:highlight w:val="green"/>
        </w:rPr>
        <w:t xml:space="preserve">. </w:t>
      </w:r>
      <w:r w:rsidRPr="00970852">
        <w:rPr>
          <w:highlight w:val="green"/>
          <w:u w:val="single"/>
        </w:rPr>
        <w:t>The</w:t>
      </w:r>
      <w:r w:rsidRPr="00F35F0D">
        <w:rPr>
          <w:u w:val="single"/>
        </w:rPr>
        <w:t xml:space="preserve"> political and </w:t>
      </w:r>
      <w:r w:rsidRPr="00970852">
        <w:rPr>
          <w:highlight w:val="green"/>
          <w:u w:val="single"/>
        </w:rPr>
        <w:t>media</w:t>
      </w:r>
      <w:r w:rsidRPr="00F35F0D">
        <w:rPr>
          <w:u w:val="single"/>
        </w:rPr>
        <w:t xml:space="preserve"> dimension can </w:t>
      </w:r>
      <w:r w:rsidRPr="00970852">
        <w:rPr>
          <w:highlight w:val="green"/>
          <w:u w:val="single"/>
        </w:rPr>
        <w:t>magnify</w:t>
      </w:r>
      <w:r w:rsidRPr="00F35F0D">
        <w:t xml:space="preserve"> or </w:t>
      </w:r>
      <w:proofErr w:type="spellStart"/>
      <w:r w:rsidRPr="00F35F0D">
        <w:t>minimise</w:t>
      </w:r>
      <w:proofErr w:type="spellEnd"/>
      <w:r w:rsidRPr="00F35F0D">
        <w:t xml:space="preserve"> </w:t>
      </w:r>
      <w:r w:rsidRPr="00F35F0D">
        <w:rPr>
          <w:u w:val="single"/>
        </w:rPr>
        <w:t xml:space="preserve">the </w:t>
      </w:r>
      <w:r w:rsidRPr="00970852">
        <w:rPr>
          <w:highlight w:val="green"/>
          <w:u w:val="single"/>
        </w:rPr>
        <w:t>perceived consequences of losing</w:t>
      </w:r>
      <w:r w:rsidRPr="00F35F0D">
        <w:rPr>
          <w:u w:val="single"/>
        </w:rPr>
        <w:t xml:space="preserve"> specific </w:t>
      </w:r>
      <w:r w:rsidRPr="00970852">
        <w:rPr>
          <w:rStyle w:val="Emphasis"/>
          <w:highlight w:val="green"/>
        </w:rPr>
        <w:t>sat</w:t>
      </w:r>
      <w:r w:rsidRPr="00F35F0D">
        <w:rPr>
          <w:szCs w:val="16"/>
        </w:rPr>
        <w:t>ellite</w:t>
      </w:r>
      <w:r w:rsidRPr="00970852">
        <w:rPr>
          <w:rStyle w:val="Emphasis"/>
          <w:highlight w:val="green"/>
        </w:rPr>
        <w:t>s</w:t>
      </w:r>
      <w:r w:rsidRPr="00F35F0D">
        <w:rPr>
          <w:u w:val="single"/>
        </w:rPr>
        <w:t xml:space="preserve"> </w:t>
      </w:r>
      <w:r w:rsidRPr="00970852">
        <w:rPr>
          <w:rStyle w:val="Emphasis"/>
          <w:highlight w:val="green"/>
        </w:rPr>
        <w:t>out of</w:t>
      </w:r>
      <w:r w:rsidRPr="00F35F0D">
        <w:rPr>
          <w:u w:val="single"/>
        </w:rPr>
        <w:t xml:space="preserve"> all </w:t>
      </w:r>
      <w:r w:rsidRPr="00970852">
        <w:rPr>
          <w:rStyle w:val="Emphasis"/>
          <w:highlight w:val="green"/>
        </w:rPr>
        <w:t>proportion</w:t>
      </w:r>
      <w:r w:rsidRPr="00970852">
        <w:rPr>
          <w:highlight w:val="green"/>
          <w:u w:val="single"/>
        </w:rPr>
        <w:t xml:space="preserve"> to</w:t>
      </w:r>
      <w:r w:rsidRPr="00F35F0D">
        <w:rPr>
          <w:u w:val="single"/>
        </w:rPr>
        <w:t xml:space="preserve"> their </w:t>
      </w:r>
      <w:r w:rsidRPr="00970852">
        <w:rPr>
          <w:rStyle w:val="Emphasis"/>
          <w:highlight w:val="green"/>
        </w:rPr>
        <w:t>actual strategic effect</w:t>
      </w:r>
      <w:r w:rsidRPr="00F35F0D">
        <w:t>.</w:t>
      </w:r>
    </w:p>
    <w:p w:rsidR="00850152" w:rsidRDefault="00850152" w:rsidP="00850152">
      <w:pPr>
        <w:pStyle w:val="Heading4"/>
        <w:rPr>
          <w:u w:val="single"/>
        </w:rPr>
      </w:pPr>
      <w:bookmarkStart w:id="0" w:name="_Hlk30232579"/>
      <w:r>
        <w:t xml:space="preserve">2] </w:t>
      </w:r>
      <w:r>
        <w:rPr>
          <w:u w:val="single"/>
        </w:rPr>
        <w:t>Military Precedent</w:t>
      </w:r>
    </w:p>
    <w:p w:rsidR="00850152" w:rsidRPr="00470926" w:rsidRDefault="00850152" w:rsidP="00850152">
      <w:proofErr w:type="spellStart"/>
      <w:r w:rsidRPr="00470926">
        <w:rPr>
          <w:rStyle w:val="Style13ptBold"/>
        </w:rPr>
        <w:t>Zarybnisky</w:t>
      </w:r>
      <w:proofErr w:type="spellEnd"/>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rsidR="00850152" w:rsidRPr="00FE4F08" w:rsidRDefault="00850152" w:rsidP="00850152">
      <w:r w:rsidRPr="00F47ACC">
        <w:t>PREVENTING AGGRESSION IN SPACE</w:t>
      </w:r>
      <w:r>
        <w:t xml:space="preserve"> </w:t>
      </w:r>
      <w:r w:rsidRPr="00F47ACC">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970852">
        <w:rPr>
          <w:rStyle w:val="StyleUnderline"/>
          <w:highlight w:val="green"/>
        </w:rPr>
        <w:t>during the Cold War</w:t>
      </w:r>
      <w:r w:rsidRPr="00F47ACC">
        <w:t xml:space="preserve"> because </w:t>
      </w:r>
      <w:r w:rsidRPr="00970852">
        <w:rPr>
          <w:rStyle w:val="StyleUnderline"/>
          <w:highlight w:val="green"/>
        </w:rPr>
        <w:t>both sides viewed</w:t>
      </w:r>
      <w:r w:rsidRPr="00F47ACC">
        <w:t xml:space="preserve"> an </w:t>
      </w:r>
      <w:r w:rsidRPr="00970852">
        <w:rPr>
          <w:rStyle w:val="StyleUnderline"/>
          <w:highlight w:val="green"/>
        </w:rPr>
        <w:t>attack on</w:t>
      </w:r>
      <w:r w:rsidRPr="00F47ACC">
        <w:t xml:space="preserve"> military </w:t>
      </w:r>
      <w:r w:rsidRPr="00970852">
        <w:rPr>
          <w:rStyle w:val="Emphasis"/>
          <w:highlight w:val="green"/>
        </w:rPr>
        <w:t>sat</w:t>
      </w:r>
      <w:r w:rsidRPr="00F47ACC">
        <w:t>ellite</w:t>
      </w:r>
      <w:r w:rsidRPr="00970852">
        <w:rPr>
          <w:rStyle w:val="Emphasis"/>
          <w:highlight w:val="green"/>
        </w:rPr>
        <w:t>s</w:t>
      </w:r>
      <w:r w:rsidRPr="00F47ACC">
        <w:rPr>
          <w:rStyle w:val="StyleUnderline"/>
        </w:rPr>
        <w:t xml:space="preserve"> </w:t>
      </w:r>
      <w:r w:rsidRPr="00970852">
        <w:rPr>
          <w:rStyle w:val="StyleUnderline"/>
          <w:highlight w:val="green"/>
        </w:rPr>
        <w:t>as</w:t>
      </w:r>
      <w:r w:rsidRPr="00F47ACC">
        <w:t xml:space="preserve"> highly </w:t>
      </w:r>
      <w:r w:rsidRPr="00970852">
        <w:rPr>
          <w:rStyle w:val="StyleUnderline"/>
          <w:highlight w:val="green"/>
        </w:rPr>
        <w:t>escalatory</w:t>
      </w:r>
      <w:r w:rsidRPr="00F47ACC">
        <w:t xml:space="preserve">, and such an action would likely result in general nuclear war.7F 7 </w:t>
      </w:r>
      <w:r w:rsidRPr="00970852">
        <w:rPr>
          <w:highlight w:val="green"/>
          <w:u w:val="single"/>
        </w:rPr>
        <w:t>In today’s</w:t>
      </w:r>
      <w:r w:rsidRPr="00F47ACC">
        <w:rPr>
          <w:u w:val="single"/>
        </w:rPr>
        <w:t xml:space="preserve"> more </w:t>
      </w:r>
      <w:r w:rsidRPr="00970852">
        <w:rPr>
          <w:rStyle w:val="Emphasis"/>
          <w:highlight w:val="green"/>
        </w:rPr>
        <w:t>nuanced world</w:t>
      </w:r>
      <w:r w:rsidRPr="00F47ACC">
        <w:t xml:space="preserve">, </w:t>
      </w:r>
      <w:r w:rsidRPr="00970852">
        <w:rPr>
          <w:rStyle w:val="Emphasis"/>
          <w:highlight w:val="green"/>
        </w:rPr>
        <w:t>attacking</w:t>
      </w:r>
      <w:r w:rsidRPr="00F47ACC">
        <w:t xml:space="preserve"> satellites, including </w:t>
      </w:r>
      <w:r w:rsidRPr="00970852">
        <w:rPr>
          <w:rStyle w:val="Emphasis"/>
          <w:highlight w:val="green"/>
        </w:rPr>
        <w:t>military</w:t>
      </w:r>
      <w:r w:rsidRPr="00F47ACC">
        <w:t xml:space="preserve"> </w:t>
      </w:r>
      <w:r w:rsidRPr="00970852">
        <w:rPr>
          <w:rStyle w:val="Emphasis"/>
          <w:highlight w:val="green"/>
        </w:rPr>
        <w:t>sat</w:t>
      </w:r>
      <w:r w:rsidRPr="00F47ACC">
        <w:t>ellite</w:t>
      </w:r>
      <w:r w:rsidRPr="00970852">
        <w:rPr>
          <w:rStyle w:val="Emphasis"/>
          <w:highlight w:val="green"/>
        </w:rPr>
        <w:t>s</w:t>
      </w:r>
      <w:r w:rsidRPr="00F47ACC">
        <w:t xml:space="preserve">, </w:t>
      </w:r>
      <w:r w:rsidRPr="00970852">
        <w:rPr>
          <w:rStyle w:val="Emphasis"/>
          <w:highlight w:val="green"/>
        </w:rPr>
        <w:t>does not</w:t>
      </w:r>
      <w:r w:rsidRPr="00F47ACC">
        <w:t xml:space="preserve"> necessarily </w:t>
      </w:r>
      <w:r w:rsidRPr="00970852">
        <w:rPr>
          <w:rStyle w:val="Emphasis"/>
          <w:highlight w:val="green"/>
          <w:bdr w:val="single" w:sz="18" w:space="0" w:color="auto"/>
        </w:rPr>
        <w:t>result in nuclear war</w:t>
      </w:r>
      <w:r w:rsidRPr="00F47ACC">
        <w:t xml:space="preserve">. For instance, </w:t>
      </w:r>
      <w:r w:rsidRPr="00970852">
        <w:rPr>
          <w:rStyle w:val="StyleUnderline"/>
          <w:highlight w:val="green"/>
        </w:rPr>
        <w:t>foreign countries</w:t>
      </w:r>
      <w:r w:rsidRPr="00F47ACC">
        <w:t xml:space="preserve"> have </w:t>
      </w:r>
      <w:r w:rsidRPr="00970852">
        <w:rPr>
          <w:rStyle w:val="StyleUnderline"/>
          <w:highlight w:val="green"/>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970852">
        <w:rPr>
          <w:rStyle w:val="StyleUnderline"/>
          <w:highlight w:val="green"/>
        </w:rPr>
        <w:t>lasers against American</w:t>
      </w:r>
      <w:r w:rsidRPr="00F47ACC">
        <w:rPr>
          <w:rStyle w:val="StyleUnderline"/>
        </w:rPr>
        <w:t xml:space="preserve"> intelligence-gathering </w:t>
      </w:r>
      <w:r w:rsidRPr="00970852">
        <w:rPr>
          <w:rStyle w:val="Emphasis"/>
          <w:highlight w:val="green"/>
        </w:rPr>
        <w:t>sat</w:t>
      </w:r>
      <w:r w:rsidRPr="00F47ACC">
        <w:t>ellite</w:t>
      </w:r>
      <w:r w:rsidRPr="00970852">
        <w:rPr>
          <w:rStyle w:val="Emphasis"/>
          <w:highlight w:val="green"/>
        </w:rPr>
        <w:t>s</w:t>
      </w:r>
      <w:r w:rsidRPr="00F47ACC">
        <w:t xml:space="preserve">8F 8 </w:t>
      </w:r>
      <w:r w:rsidRPr="00F47ACC">
        <w:rPr>
          <w:rStyle w:val="StyleUnderline"/>
        </w:rPr>
        <w:t xml:space="preserve">and </w:t>
      </w:r>
      <w:r w:rsidRPr="00970852">
        <w:rPr>
          <w:rStyle w:val="StyleUnderline"/>
          <w:highlight w:val="green"/>
        </w:rPr>
        <w:t xml:space="preserve">the </w:t>
      </w:r>
      <w:r w:rsidRPr="00970852">
        <w:rPr>
          <w:rStyle w:val="Emphasis"/>
          <w:highlight w:val="green"/>
        </w:rPr>
        <w:t>U</w:t>
      </w:r>
      <w:r w:rsidRPr="00F47ACC">
        <w:t xml:space="preserve">nited </w:t>
      </w:r>
      <w:r w:rsidRPr="00970852">
        <w:rPr>
          <w:rStyle w:val="Emphasis"/>
          <w:highlight w:val="green"/>
        </w:rPr>
        <w:t>S</w:t>
      </w:r>
      <w:r w:rsidRPr="00F47ACC">
        <w:t xml:space="preserve">tates </w:t>
      </w:r>
      <w:r w:rsidRPr="00970852">
        <w:rPr>
          <w:highlight w:val="green"/>
          <w:u w:val="single"/>
        </w:rPr>
        <w:t xml:space="preserve">has been </w:t>
      </w:r>
      <w:r w:rsidRPr="00970852">
        <w:rPr>
          <w:rStyle w:val="Emphasis"/>
          <w:highlight w:val="green"/>
        </w:rPr>
        <w:t>reluctant to respond</w:t>
      </w:r>
      <w:r w:rsidRPr="00F47ACC">
        <w:rPr>
          <w:u w:val="single"/>
        </w:rPr>
        <w:t>, let alone retaliate</w:t>
      </w:r>
      <w:r w:rsidRPr="00F47ACC">
        <w:t xml:space="preserve"> with nuclear weapons. This </w:t>
      </w:r>
      <w:r w:rsidRPr="00970852">
        <w:rPr>
          <w:highlight w:val="green"/>
          <w:u w:val="single"/>
        </w:rPr>
        <w:t xml:space="preserve">shift in policy is a </w:t>
      </w:r>
      <w:r w:rsidRPr="00970852">
        <w:rPr>
          <w:rStyle w:val="StyleUnderline"/>
          <w:highlight w:val="green"/>
        </w:rPr>
        <w:t>result of</w:t>
      </w:r>
      <w:r w:rsidRPr="00F47ACC">
        <w:rPr>
          <w:rStyle w:val="StyleUnderline"/>
        </w:rPr>
        <w:t xml:space="preserve"> the </w:t>
      </w:r>
      <w:r w:rsidRPr="00970852">
        <w:rPr>
          <w:rStyle w:val="StyleUnderline"/>
          <w:highlight w:val="green"/>
        </w:rPr>
        <w:t>broader use of gray zone</w:t>
      </w:r>
      <w:r w:rsidRPr="00970852">
        <w:rPr>
          <w:highlight w:val="green"/>
          <w:u w:val="single"/>
        </w:rPr>
        <w:t xml:space="preserve"> </w:t>
      </w:r>
      <w:r w:rsidRPr="00970852">
        <w:rPr>
          <w:rStyle w:val="Emphasis"/>
          <w:highlight w:val="green"/>
        </w:rPr>
        <w:t>op</w:t>
      </w:r>
      <w:r w:rsidRPr="00F47ACC">
        <w:t>eration</w:t>
      </w:r>
      <w:r w:rsidRPr="00970852">
        <w:rPr>
          <w:rStyle w:val="Emphasis"/>
          <w:highlight w:val="green"/>
        </w:rPr>
        <w:t>s</w:t>
      </w:r>
      <w:r w:rsidRPr="00F47ACC">
        <w:t>, to which countries struggle to respond while limiting escalation. Beginning with the fundamentals of deterrence illuminates how it applies to prevention of aggression in space</w:t>
      </w:r>
      <w:r>
        <w:t>.</w:t>
      </w:r>
      <w:bookmarkEnd w:id="0"/>
    </w:p>
    <w:p w:rsidR="00850152" w:rsidRPr="00F35F0D" w:rsidRDefault="00850152" w:rsidP="00850152">
      <w:pPr>
        <w:pStyle w:val="Heading4"/>
        <w:rPr>
          <w:rFonts w:cs="Arial"/>
          <w:u w:val="single"/>
        </w:rPr>
      </w:pPr>
      <w:bookmarkStart w:id="1" w:name="_Hlk20749314"/>
      <w:r>
        <w:rPr>
          <w:rFonts w:cs="Arial"/>
        </w:rPr>
        <w:lastRenderedPageBreak/>
        <w:t xml:space="preserve">3] </w:t>
      </w:r>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rsidR="00850152" w:rsidRPr="00F35F0D" w:rsidRDefault="00850152" w:rsidP="00850152">
      <w:r w:rsidRPr="00F35F0D">
        <w:rPr>
          <w:rStyle w:val="Style13ptBold"/>
        </w:rPr>
        <w:t>Firth 7/1</w:t>
      </w:r>
      <w:r w:rsidRPr="00F35F0D">
        <w:t>/19 [News Editor at MIT Technology Review, was Chief News Editor at New Scientist. How to fight a war in space (and get away with it). July 1, 2019. MIT Technology Review]</w:t>
      </w:r>
    </w:p>
    <w:p w:rsidR="00850152" w:rsidRDefault="00850152" w:rsidP="00850152">
      <w:pPr>
        <w:rPr>
          <w:sz w:val="16"/>
        </w:rPr>
      </w:pPr>
      <w:r w:rsidRPr="00152A1C">
        <w:rPr>
          <w:rStyle w:val="Emphasis"/>
          <w:highlight w:val="yellow"/>
        </w:rPr>
        <w:t>Space</w:t>
      </w:r>
      <w:r w:rsidRPr="00152A1C">
        <w:rPr>
          <w:highlight w:val="yellow"/>
          <w:u w:val="single"/>
        </w:rPr>
        <w:t xml:space="preserve"> is so </w:t>
      </w:r>
      <w:r w:rsidRPr="00152A1C">
        <w:rPr>
          <w:rStyle w:val="Emphasis"/>
          <w:highlight w:val="yellow"/>
        </w:rPr>
        <w:t>intrinsic</w:t>
      </w:r>
      <w:r w:rsidRPr="00152A1C">
        <w:rPr>
          <w:highlight w:val="yellow"/>
          <w:u w:val="single"/>
        </w:rPr>
        <w:t xml:space="preserve"> to how</w:t>
      </w:r>
      <w:r w:rsidRPr="00F35F0D">
        <w:rPr>
          <w:u w:val="single"/>
        </w:rPr>
        <w:t xml:space="preserve"> advanced </w:t>
      </w:r>
      <w:r w:rsidRPr="00152A1C">
        <w:rPr>
          <w:rStyle w:val="Emphasis"/>
          <w:highlight w:val="yellow"/>
        </w:rPr>
        <w:t>militaries fight</w:t>
      </w:r>
      <w:r w:rsidRPr="00152A1C">
        <w:rPr>
          <w:highlight w:val="yellow"/>
          <w:u w:val="single"/>
        </w:rPr>
        <w:t xml:space="preserve"> on the ground that an </w:t>
      </w:r>
      <w:r w:rsidRPr="00152A1C">
        <w:rPr>
          <w:rStyle w:val="Emphasis"/>
          <w:highlight w:val="yellow"/>
        </w:rPr>
        <w:t>attack on a sat</w:t>
      </w:r>
      <w:r w:rsidRPr="00F35F0D">
        <w:rPr>
          <w:u w:val="single"/>
        </w:rPr>
        <w:t xml:space="preserve">ellite need </w:t>
      </w:r>
      <w:r w:rsidRPr="00152A1C">
        <w:rPr>
          <w:rStyle w:val="Emphasis"/>
          <w:highlight w:val="yellow"/>
        </w:rPr>
        <w:t>no longer signal</w:t>
      </w:r>
      <w:r w:rsidRPr="00152A1C">
        <w:rPr>
          <w:highlight w:val="yellow"/>
          <w:u w:val="single"/>
        </w:rPr>
        <w:t xml:space="preserve"> the </w:t>
      </w:r>
      <w:r w:rsidRPr="00152A1C">
        <w:rPr>
          <w:rStyle w:val="Emphasis"/>
          <w:highlight w:val="yellow"/>
        </w:rPr>
        <w:t>opening shot</w:t>
      </w:r>
      <w:r w:rsidRPr="00152A1C">
        <w:rPr>
          <w:highlight w:val="yellow"/>
          <w:u w:val="single"/>
        </w:rPr>
        <w:t xml:space="preserve"> in</w:t>
      </w:r>
      <w:r w:rsidRPr="00F35F0D">
        <w:rPr>
          <w:u w:val="single"/>
        </w:rPr>
        <w:t xml:space="preserve"> a </w:t>
      </w:r>
      <w:r w:rsidRPr="00152A1C">
        <w:rPr>
          <w:rStyle w:val="Emphasis"/>
          <w:highlight w:val="yellow"/>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bookmarkEnd w:id="1"/>
    </w:p>
    <w:p w:rsidR="00850152" w:rsidRDefault="00850152" w:rsidP="00850152">
      <w:pPr>
        <w:pStyle w:val="Heading4"/>
      </w:pPr>
      <w:r>
        <w:t xml:space="preserve">4] </w:t>
      </w:r>
      <w:r w:rsidRPr="008F5D92">
        <w:t xml:space="preserve">If we don’t have sufficient data we move the satellite to </w:t>
      </w:r>
      <w:r>
        <w:t>‘</w:t>
      </w:r>
      <w:r w:rsidRPr="008F5D92">
        <w:t xml:space="preserve">lost’ category </w:t>
      </w:r>
    </w:p>
    <w:p w:rsidR="00850152" w:rsidRPr="001007BF" w:rsidRDefault="00850152" w:rsidP="00850152">
      <w:pPr>
        <w:rPr>
          <w:b/>
          <w:sz w:val="26"/>
          <w:u w:val="single"/>
        </w:rPr>
      </w:pPr>
      <w:r>
        <w:rPr>
          <w:rStyle w:val="Style13ptBold"/>
        </w:rPr>
        <w:t xml:space="preserve">Hoots ’15 </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7" w:history="1">
        <w:r w:rsidRPr="001A09D0">
          <w:rPr>
            <w:rStyle w:val="Hyperlink"/>
          </w:rPr>
          <w:t>https://aerospace.org/sites/default/files/2019-04/Crosslink%20Fall%202015%20V16N1%20.pdf</w:t>
        </w:r>
      </w:hyperlink>
      <w:r w:rsidRPr="001A09D0">
        <w:t>; RP]</w:t>
      </w:r>
    </w:p>
    <w:p w:rsidR="00850152" w:rsidRDefault="00850152" w:rsidP="00850152">
      <w:r>
        <w:t xml:space="preserve">The </w:t>
      </w:r>
      <w:proofErr w:type="spellStart"/>
      <w:r w:rsidRPr="008F5D92">
        <w:rPr>
          <w:rStyle w:val="StyleUnderline"/>
        </w:rPr>
        <w:t>JSpOC</w:t>
      </w:r>
      <w:proofErr w:type="spellEnd"/>
      <w:r w:rsidRPr="008F5D92">
        <w:rPr>
          <w:rStyle w:val="StyleUnderline"/>
        </w:rPr>
        <w:t xml:space="preserve"> tasks these sensors to track specific satellites and to record data</w:t>
      </w:r>
      <w:r>
        <w:t xml:space="preserve"> such as time, azimuth, elevation, and range. This data is used to create orbital element sets or state vectors that represent the observed position of the satellite. </w:t>
      </w:r>
      <w:r w:rsidRPr="008F5D92">
        <w:rPr>
          <w:rStyle w:val="StyleUnderline"/>
        </w:rPr>
        <w:t>The observed position can then be compared with the predicted position</w:t>
      </w:r>
      <w:r>
        <w:t xml:space="preserve">. The dynamic models used for predicting satellite motion are not perfect; factors such as atmospheric density variation caused by unmodeled solar activity can cause the predicted position to gradually stray from the true position. </w:t>
      </w:r>
      <w:r w:rsidRPr="008F5D92">
        <w:rPr>
          <w:rStyle w:val="StyleUnderline"/>
        </w:rPr>
        <w:t xml:space="preserve">The </w:t>
      </w:r>
      <w:r w:rsidRPr="002E54A0">
        <w:rPr>
          <w:rStyle w:val="StyleUnderline"/>
          <w:highlight w:val="green"/>
        </w:rPr>
        <w:t>observations are used to correct</w:t>
      </w:r>
      <w:r w:rsidRPr="008F5D92">
        <w:rPr>
          <w:rStyle w:val="StyleUnderline"/>
        </w:rPr>
        <w:t xml:space="preserve"> the predicted </w:t>
      </w:r>
      <w:r w:rsidRPr="002E54A0">
        <w:rPr>
          <w:rStyle w:val="StyleUnderline"/>
          <w:highlight w:val="green"/>
        </w:rPr>
        <w:t>trajectory so the network can continue to track the satellite.</w:t>
      </w:r>
      <w:r w:rsidRPr="008F5D92">
        <w:rPr>
          <w:rStyle w:val="StyleUnderline"/>
        </w:rPr>
        <w:t xml:space="preserve"> This process of using observations to correct and refine an orbit in an ongoing feedback loop is called catalog maintenance</w:t>
      </w:r>
      <w:r>
        <w:t>, and it continues as long as the satellite remains in orbit. Ideally, the process is automatic, with manual intervention only required when satellites maneuver or get near to reentry due to atmospheric drag.</w:t>
      </w:r>
    </w:p>
    <w:p w:rsidR="00850152" w:rsidRDefault="00850152" w:rsidP="00850152">
      <w:pPr>
        <w:rPr>
          <w:rStyle w:val="StyleUnderline"/>
        </w:rPr>
      </w:pPr>
      <w:r w:rsidRPr="008F5D92">
        <w:rPr>
          <w:rStyle w:val="StyleUnderline"/>
        </w:rPr>
        <w:t>Sometimes, however, more effort is required</w:t>
      </w:r>
      <w:r>
        <w:t xml:space="preserve">.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w:t>
      </w:r>
      <w:r w:rsidRPr="002E54A0">
        <w:rPr>
          <w:rStyle w:val="StyleUnderline"/>
          <w:highlight w:val="green"/>
        </w:rPr>
        <w:t>if a satellite is not tracked for five days, it is placed on an attention list for manual intervention</w:t>
      </w:r>
      <w:r>
        <w:t xml:space="preserve">. In that case, an analyst will attempt to match the wayward satellite to one of these partially correlated or uncorrelated tracks. </w:t>
      </w:r>
      <w:r w:rsidRPr="008F5D92">
        <w:rPr>
          <w:rStyle w:val="StyleUnderline"/>
        </w:rPr>
        <w:t>If that effort succeeds, then the element sets are update</w:t>
      </w:r>
      <w:r>
        <w:t xml:space="preserve">d, and the object is returned to automatic catalog maintenance. On the other hand, </w:t>
      </w:r>
      <w:r w:rsidRPr="002E54A0">
        <w:rPr>
          <w:rStyle w:val="StyleUnderline"/>
          <w:highlight w:val="green"/>
        </w:rPr>
        <w:t>if the satellite cannot be matched</w:t>
      </w:r>
      <w:r w:rsidRPr="008F5D92">
        <w:rPr>
          <w:rStyle w:val="StyleUnderline"/>
        </w:rPr>
        <w:t xml:space="preserve"> to a partially correlated or uncorrelated track, the satellite information continues to age. If it reaches </w:t>
      </w:r>
      <w:r w:rsidRPr="002E54A0">
        <w:rPr>
          <w:rStyle w:val="StyleUnderline"/>
          <w:highlight w:val="green"/>
        </w:rPr>
        <w:t>30 days</w:t>
      </w:r>
      <w:r w:rsidRPr="008F5D92">
        <w:rPr>
          <w:rStyle w:val="StyleUnderline"/>
        </w:rPr>
        <w:t xml:space="preserve"> without a match, the satellite </w:t>
      </w:r>
      <w:r w:rsidRPr="002E54A0">
        <w:rPr>
          <w:rStyle w:val="StyleUnderline"/>
          <w:highlight w:val="green"/>
        </w:rPr>
        <w:t>is placed on the lost list.</w:t>
      </w:r>
    </w:p>
    <w:p w:rsidR="00850152" w:rsidRPr="002E54A0" w:rsidRDefault="00850152" w:rsidP="00850152">
      <w:pPr>
        <w:rPr>
          <w:sz w:val="16"/>
          <w:szCs w:val="16"/>
        </w:rPr>
      </w:pPr>
      <w:r w:rsidRPr="002E54A0">
        <w:rPr>
          <w:sz w:val="16"/>
          <w:szCs w:val="16"/>
        </w:rPr>
        <w:t>One of the most visible uses of the catalog is to warn about collision risks for active payloads. This function predicts potential close approaches three to five days in advance to allow time to plan avoidance maneuvers, if necessary. Unplanned maneuvers may disturb normal operations and deplete resources for future maneuvers, so one would like to have high confidence in the collision-risk predictions. The reliability of the predictions depends directly on the accuracy of the orbit calculation, which in turn depends on the quality and quantity of the tracking data, which is limited by the capability of the Space Surveillance Network. Simply put, there are not enough tracking resources in the network to achieve high-quality orbits for every object in the catalog. Furthermore, many smaller objects can only be tracked by the most sensitive radars, and this tracking is infrequent. Most objects in the catalog are considered debris, which can neither maneuver nor broadcast telemetry. On the other hand, some satellite operators depend exclusively on the satellite catalog to know where their satellites are, and users of the satellite orbital data depend on the catalog to know when the satellites will be within view.</w:t>
      </w:r>
    </w:p>
    <w:p w:rsidR="00850152" w:rsidRPr="002E54A0" w:rsidRDefault="00850152" w:rsidP="00850152">
      <w:pPr>
        <w:rPr>
          <w:sz w:val="16"/>
          <w:szCs w:val="16"/>
        </w:rPr>
      </w:pPr>
      <w:r w:rsidRPr="002E54A0">
        <w:rPr>
          <w:sz w:val="16"/>
          <w:szCs w:val="16"/>
        </w:rPr>
        <w:t xml:space="preserve">This situation creates a challenging problem in balancing Space Surveillance Network resources to support the collision-warning task (tracking as many potential hazards as possible) while also providing highly accurate support to operational satellites (tracking the spacecraft as precisely </w:t>
      </w:r>
      <w:r w:rsidRPr="002E54A0">
        <w:rPr>
          <w:sz w:val="16"/>
          <w:szCs w:val="16"/>
        </w:rPr>
        <w:lastRenderedPageBreak/>
        <w:t>as possible). The practical solution is to perform collision risk assessment using a large screening radius to ensure no close approaches are missed despite lower-quality predictions. Once an object is identified as having a potentially close approach, then the tasking level is raised, with the expectation that more tracking data will be obtained to refine the collision risk calculations. When the danger has passed, the object reverts to a normal tracking level.</w:t>
      </w:r>
    </w:p>
    <w:p w:rsidR="00850152" w:rsidRDefault="00850152" w:rsidP="00850152">
      <w:pPr>
        <w:rPr>
          <w:rStyle w:val="StyleUnderline"/>
        </w:rPr>
      </w:pPr>
      <w:r w:rsidRPr="006543E9">
        <w:t>Collisions and spontaneous breakups do happen</w:t>
      </w:r>
      <w:r>
        <w:t xml:space="preserve">. The first satellite breakup occurred on June 29, 1961, when residual fuel in an </w:t>
      </w:r>
      <w:proofErr w:type="spellStart"/>
      <w:r>
        <w:t>Ablestar</w:t>
      </w:r>
      <w:proofErr w:type="spellEnd"/>
      <w:r>
        <w:t xml:space="preserve"> rocket body exploded, creating 296 trackable pieces of debris. Since that time, </w:t>
      </w:r>
      <w:r w:rsidRPr="002E54A0">
        <w:rPr>
          <w:rStyle w:val="Emphasis"/>
          <w:highlight w:val="green"/>
        </w:rPr>
        <w:t>there have been more than 200 satellite breakups</w:t>
      </w:r>
      <w:r>
        <w:t xml:space="preserve">, the most notable being the missile intercept of the Fengyun-1C satellite, which created more than 3300 trackable fragments. In </w:t>
      </w:r>
      <w:r w:rsidRPr="006543E9">
        <w:rPr>
          <w:rStyle w:val="StyleUnderline"/>
        </w:rPr>
        <w:t>most cases, these breakups are first detected by the phased-array radars in the Space Surveillance Network.</w:t>
      </w:r>
      <w:r>
        <w:t xml:space="preserve"> </w:t>
      </w:r>
      <w:r w:rsidRPr="006543E9">
        <w:rPr>
          <w:rStyle w:val="StyleUnderline"/>
        </w:rPr>
        <w:t>When multiple objects are observed where only one was expected, the downstream sensors are alerted, but no tasking is issued because specific debris orbits are not yet established</w:t>
      </w:r>
      <w:r>
        <w:t xml:space="preserve">. Tracks are taken and tagged as uncorrelated. </w:t>
      </w:r>
      <w:r w:rsidRPr="006543E9">
        <w:rPr>
          <w:rStyle w:val="StyleUnderline"/>
        </w:rPr>
        <w:t xml:space="preserve">Analysts at </w:t>
      </w:r>
      <w:proofErr w:type="spellStart"/>
      <w:r w:rsidRPr="006543E9">
        <w:rPr>
          <w:rStyle w:val="StyleUnderline"/>
        </w:rPr>
        <w:t>JSpOC</w:t>
      </w:r>
      <w:proofErr w:type="spellEnd"/>
      <w:r w:rsidRPr="006543E9">
        <w:rPr>
          <w:rStyle w:val="StyleUnderline"/>
        </w:rPr>
        <w:t xml:space="preserve"> then attempt to link uncorrelated tracks from different sensors to form a candidate orbit</w:t>
      </w:r>
      <w:r>
        <w:t xml:space="preserve">. </w:t>
      </w:r>
      <w:r w:rsidRPr="006543E9">
        <w:rPr>
          <w:rStyle w:val="StyleUnderline"/>
        </w:rPr>
        <w:t>Subsequent tracking improves the orbit to the point that the object can be named and numbered and moved into the catalog for automatic maintenance.</w:t>
      </w:r>
    </w:p>
    <w:p w:rsidR="00850152" w:rsidRDefault="00850152" w:rsidP="00850152">
      <w:pPr>
        <w:rPr>
          <w:rStyle w:val="StyleUnderline"/>
        </w:rPr>
      </w:pPr>
    </w:p>
    <w:p w:rsidR="00850152" w:rsidRDefault="00850152" w:rsidP="00850152">
      <w:pPr>
        <w:pStyle w:val="Heading4"/>
      </w:pPr>
      <w:bookmarkStart w:id="2" w:name="_GoBack"/>
      <w:bookmarkEnd w:id="2"/>
      <w:r>
        <w:t xml:space="preserve">5] Lack of attribution means no </w:t>
      </w:r>
      <w:proofErr w:type="spellStart"/>
      <w:r>
        <w:t>retal</w:t>
      </w:r>
      <w:proofErr w:type="spellEnd"/>
      <w:r>
        <w:t xml:space="preserve"> </w:t>
      </w:r>
    </w:p>
    <w:p w:rsidR="00850152" w:rsidRPr="003C4E87" w:rsidRDefault="00850152" w:rsidP="00850152">
      <w:r>
        <w:rPr>
          <w:rStyle w:val="Style13ptBold"/>
        </w:rPr>
        <w:t xml:space="preserve">Schwarzer et al ’19 </w:t>
      </w:r>
      <w:r w:rsidRPr="00245BC5">
        <w:t xml:space="preserve">[Daniela, Eva-Marie McCormack, and Torben Schutz; Director, Editor, and Associate </w:t>
      </w:r>
      <w:r>
        <w:t>Fellow in the Security, Defense, and Armaments Program</w:t>
      </w:r>
      <w:r w:rsidRPr="00245BC5">
        <w:t xml:space="preserve"> at the German Council of Foreign Relations; Deutsche Gesellschaft fur </w:t>
      </w:r>
      <w:proofErr w:type="spellStart"/>
      <w:r w:rsidRPr="00245BC5">
        <w:t>Auswartige</w:t>
      </w:r>
      <w:proofErr w:type="spellEnd"/>
      <w:r w:rsidRPr="00245BC5">
        <w:t xml:space="preserve"> </w:t>
      </w:r>
      <w:proofErr w:type="spellStart"/>
      <w:r w:rsidRPr="00245BC5">
        <w:t>Politik</w:t>
      </w:r>
      <w:proofErr w:type="spellEnd"/>
      <w:r w:rsidRPr="00245BC5">
        <w:t xml:space="preserve">, “Technology and Strategy: The Changing Security Environment in Space Demands New Diplomatic and Military Answers,” </w:t>
      </w:r>
      <w:hyperlink r:id="rId8" w:history="1">
        <w:r w:rsidRPr="00245BC5">
          <w:rPr>
            <w:rStyle w:val="Hyperlink"/>
          </w:rPr>
          <w:t>https://www.ssoar.info/ssoar/bitstream/handle/document/63288/ssoar-2019-schutz-Technology_and_Strategy_the_Changing.pdf</w:t>
        </w:r>
      </w:hyperlink>
      <w:r w:rsidRPr="00245BC5">
        <w:t>;</w:t>
      </w:r>
      <w:r>
        <w:t xml:space="preserve">] </w:t>
      </w:r>
    </w:p>
    <w:p w:rsidR="00850152" w:rsidRDefault="00850152" w:rsidP="00850152">
      <w:pPr>
        <w:rPr>
          <w:rStyle w:val="StyleUnderline"/>
        </w:rPr>
      </w:pPr>
      <w:r>
        <w:t xml:space="preserve">However, even a (misinterpreted) threat to space assets could start a chain reaction and quickly escalate an incident in space to a wider war. </w:t>
      </w:r>
      <w:r w:rsidRPr="00953A81">
        <w:rPr>
          <w:rStyle w:val="StyleUnderline"/>
          <w:highlight w:val="yellow"/>
        </w:rPr>
        <w:t>Successful deterrence</w:t>
      </w:r>
      <w:r w:rsidRPr="003C4E87">
        <w:rPr>
          <w:rStyle w:val="StyleUnderline"/>
        </w:rPr>
        <w:t xml:space="preserve">, therefore, </w:t>
      </w:r>
      <w:r w:rsidRPr="00953A81">
        <w:rPr>
          <w:rStyle w:val="StyleUnderline"/>
          <w:highlight w:val="yellow"/>
        </w:rPr>
        <w:t>requires situational awareness, attribution capabilities</w:t>
      </w:r>
      <w:r w:rsidRPr="003C4E87">
        <w:rPr>
          <w:rStyle w:val="StyleUnderline"/>
        </w:rPr>
        <w:t xml:space="preserve"> and resilient assets.</w:t>
      </w:r>
      <w:r>
        <w:t xml:space="preserve"> Especially the latter two are notoriously difficult to achieve in space. </w:t>
      </w:r>
      <w:r w:rsidRPr="003C4E87">
        <w:rPr>
          <w:rStyle w:val="StyleUnderline"/>
        </w:rPr>
        <w:t>While it might be easy to attribute a kinetic attack executed with a missile, the same is not true for ASAT attacks by other satellites, and, especially, not for cyberattacks</w:t>
      </w:r>
      <w:r>
        <w:t xml:space="preserve"> and electronic warfare measures. </w:t>
      </w:r>
      <w:r w:rsidRPr="00953A81">
        <w:rPr>
          <w:rStyle w:val="Emphasis"/>
          <w:highlight w:val="yellow"/>
        </w:rPr>
        <w:t>Without clear attribution</w:t>
      </w:r>
      <w:r w:rsidRPr="003C4E87">
        <w:rPr>
          <w:rStyle w:val="Emphasis"/>
        </w:rPr>
        <w:t xml:space="preserve">, however, it </w:t>
      </w:r>
      <w:r w:rsidRPr="00953A81">
        <w:rPr>
          <w:rStyle w:val="Emphasis"/>
          <w:highlight w:val="yellow"/>
        </w:rPr>
        <w:t>is difficult to deter any adversary</w:t>
      </w:r>
      <w:r w:rsidRPr="003C4E87">
        <w:rPr>
          <w:rStyle w:val="Emphasis"/>
        </w:rPr>
        <w:t xml:space="preserve">, </w:t>
      </w:r>
      <w:r w:rsidRPr="00953A81">
        <w:rPr>
          <w:rStyle w:val="Emphasis"/>
          <w:highlight w:val="yellow"/>
        </w:rPr>
        <w:t>since</w:t>
      </w:r>
      <w:r w:rsidRPr="003C4E87">
        <w:rPr>
          <w:rStyle w:val="Emphasis"/>
        </w:rPr>
        <w:t xml:space="preserve"> he could speculate that an </w:t>
      </w:r>
      <w:r w:rsidRPr="00953A81">
        <w:rPr>
          <w:rStyle w:val="Emphasis"/>
          <w:highlight w:val="yellow"/>
        </w:rPr>
        <w:t>attack</w:t>
      </w:r>
      <w:r w:rsidRPr="003C4E87">
        <w:rPr>
          <w:rStyle w:val="Emphasis"/>
        </w:rPr>
        <w:t xml:space="preserve"> </w:t>
      </w:r>
      <w:r w:rsidRPr="00953A81">
        <w:rPr>
          <w:rStyle w:val="Emphasis"/>
          <w:highlight w:val="yellow"/>
        </w:rPr>
        <w:t>cannot be traced back</w:t>
      </w:r>
      <w:r w:rsidRPr="003C4E87">
        <w:rPr>
          <w:rStyle w:val="Emphasis"/>
        </w:rPr>
        <w:t xml:space="preserve"> to him</w:t>
      </w:r>
      <w:r>
        <w:t xml:space="preserve"> – </w:t>
      </w:r>
      <w:r w:rsidRPr="00953A81">
        <w:rPr>
          <w:rStyle w:val="Emphasis"/>
          <w:highlight w:val="yellow"/>
        </w:rPr>
        <w:t>making</w:t>
      </w:r>
      <w:r w:rsidRPr="003C4E87">
        <w:rPr>
          <w:rStyle w:val="StyleUnderline"/>
        </w:rPr>
        <w:t xml:space="preserve"> deterrence and </w:t>
      </w:r>
      <w:r w:rsidRPr="00953A81">
        <w:rPr>
          <w:rStyle w:val="Emphasis"/>
          <w:highlight w:val="yellow"/>
        </w:rPr>
        <w:t>retaliation more difficult</w:t>
      </w:r>
      <w:r w:rsidRPr="003C4E87">
        <w:rPr>
          <w:rStyle w:val="Emphasis"/>
        </w:rPr>
        <w:t>.</w:t>
      </w:r>
      <w:r>
        <w:t xml:space="preserve"> </w:t>
      </w:r>
      <w:r w:rsidRPr="003C4E87">
        <w:rPr>
          <w:rStyle w:val="StyleUnderline"/>
        </w:rPr>
        <w:t>Although cross-domain deterrence, i.e. threatening an actor through potential retaliation attacks on or by other-than-space assets, is always possibl</w:t>
      </w:r>
      <w:r>
        <w:t xml:space="preserve">e, </w:t>
      </w:r>
      <w:r w:rsidRPr="003C4E87">
        <w:rPr>
          <w:rStyle w:val="StyleUnderline"/>
        </w:rPr>
        <w:t xml:space="preserve">it also amplifies the problems involved in traditional deterrence: </w:t>
      </w:r>
      <w:r w:rsidRPr="003C4E87">
        <w:rPr>
          <w:rStyle w:val="Emphasis"/>
        </w:rPr>
        <w:t>A response has to be timely and proportionate</w:t>
      </w:r>
      <w:r w:rsidRPr="003C4E87">
        <w:rPr>
          <w:rStyle w:val="StyleUnderline"/>
        </w:rPr>
        <w:t>, and it should not further expand of the conflict.</w:t>
      </w:r>
    </w:p>
    <w:p w:rsidR="00850152" w:rsidRDefault="00850152" w:rsidP="00850152">
      <w:pPr>
        <w:rPr>
          <w:rStyle w:val="StyleUnderline"/>
        </w:rPr>
      </w:pPr>
    </w:p>
    <w:p w:rsidR="00850152" w:rsidRPr="001007BF" w:rsidRDefault="00850152" w:rsidP="00850152">
      <w:pPr>
        <w:pStyle w:val="Heading4"/>
      </w:pPr>
      <w:r>
        <w:t>But debris is good—</w:t>
      </w:r>
    </w:p>
    <w:p w:rsidR="00850152" w:rsidRPr="001007BF" w:rsidRDefault="00850152" w:rsidP="00850152">
      <w:pPr>
        <w:pStyle w:val="Heading4"/>
      </w:pPr>
      <w:r w:rsidRPr="0088535A">
        <w:rPr>
          <w:rFonts w:cs="Calibri"/>
        </w:rPr>
        <w:t>Satellite loss shuts down global fracking</w:t>
      </w:r>
    </w:p>
    <w:p w:rsidR="00850152" w:rsidRDefault="00850152" w:rsidP="00850152">
      <w:r w:rsidRPr="0088535A">
        <w:t xml:space="preserve">Les </w:t>
      </w:r>
      <w:r w:rsidRPr="0088535A">
        <w:rPr>
          <w:rStyle w:val="Style13ptBold"/>
        </w:rPr>
        <w:t>Johnson 13</w:t>
      </w:r>
      <w:r w:rsidRPr="0088535A">
        <w:t xml:space="preserve">, Deputy Manager for NASA's Advanced Concepts Office at the Marshall Space Flight Center, Co-Investigator for the JAXA T-Rex Space Tether Experiment and PI of NASA's </w:t>
      </w:r>
      <w:proofErr w:type="spellStart"/>
      <w:r w:rsidRPr="0088535A">
        <w:t>ProSEDS</w:t>
      </w:r>
      <w:proofErr w:type="spellEnd"/>
      <w:r w:rsidRPr="0088535A">
        <w:t xml:space="preserve"> Experiment, Master's Degree in Physics from Vanderbilt University, Popular Science Writer, and NASA Technologist, Frequent Contributor to the Journal of the British Interplanetary </w:t>
      </w:r>
      <w:proofErr w:type="spellStart"/>
      <w:r w:rsidRPr="0088535A">
        <w:t>Sodety</w:t>
      </w:r>
      <w:proofErr w:type="spellEnd"/>
      <w:r w:rsidRPr="0088535A">
        <w:t xml:space="preserve"> and Member of </w:t>
      </w:r>
      <w:r w:rsidRPr="0088535A">
        <w:lastRenderedPageBreak/>
        <w:t>the American Institute of Aeronautics and Astronautics, National Space Society, the World Future Society, and MENSA, Sky Alert!: When Satellites Fail, p. 99-105</w:t>
      </w:r>
    </w:p>
    <w:p w:rsidR="00850152" w:rsidRDefault="00850152" w:rsidP="00850152">
      <w:r>
        <w:t xml:space="preserve"> </w:t>
      </w:r>
      <w:r w:rsidRPr="00B42D08">
        <w:rPr>
          <w:rStyle w:val="Emphasis"/>
          <w:highlight w:val="green"/>
        </w:rPr>
        <w:t>Energy</w:t>
      </w:r>
      <w:r w:rsidRPr="0088535A">
        <w:t xml:space="preserve">, environment, farming, mining, land use. All of these areas and more </w:t>
      </w:r>
      <w:r w:rsidRPr="00B42D08">
        <w:rPr>
          <w:rStyle w:val="Emphasis"/>
          <w:highlight w:val="green"/>
        </w:rPr>
        <w:t>are</w:t>
      </w:r>
      <w:r w:rsidRPr="0088535A">
        <w:rPr>
          <w:rStyle w:val="Emphasis"/>
        </w:rPr>
        <w:t xml:space="preserve"> now </w:t>
      </w:r>
      <w:r w:rsidRPr="00B42D08">
        <w:rPr>
          <w:rStyle w:val="Emphasis"/>
          <w:highlight w:val="green"/>
        </w:rPr>
        <w:t>inextricably linked to satellite data and would be devastated should that flow</w:t>
      </w:r>
      <w:r w:rsidRPr="0088535A">
        <w:rPr>
          <w:rStyle w:val="Emphasis"/>
        </w:rPr>
        <w:t xml:space="preserve"> of data </w:t>
      </w:r>
      <w:r w:rsidRPr="00B42D08">
        <w:rPr>
          <w:rStyle w:val="Emphasis"/>
          <w:highlight w:val="green"/>
        </w:rPr>
        <w:t>stop</w:t>
      </w:r>
      <w:r w:rsidRPr="0088535A">
        <w:t>.</w:t>
      </w:r>
      <w:r>
        <w:t xml:space="preserve"> </w:t>
      </w:r>
      <w:r w:rsidRPr="0088535A">
        <w:rPr>
          <w:sz w:val="12"/>
          <w:szCs w:val="18"/>
        </w:rPr>
        <w:t>Environmental Monitoring</w:t>
      </w:r>
      <w:r>
        <w:rPr>
          <w:sz w:val="12"/>
          <w:szCs w:val="18"/>
        </w:rPr>
        <w:t xml:space="preserve"> </w:t>
      </w:r>
      <w:r w:rsidRPr="0088535A">
        <w:rPr>
          <w:sz w:val="12"/>
          <w:szCs w:val="18"/>
        </w:rPr>
        <w:t xml:space="preserve">Oh how complacent we've become. We take for granted that we will have instant images from space showing a volcanic eruption somewhere in the South Pacific within hours of learning that it happened. When the BP </w:t>
      </w:r>
      <w:proofErr w:type="spellStart"/>
      <w:r w:rsidRPr="0088535A">
        <w:rPr>
          <w:sz w:val="12"/>
          <w:szCs w:val="18"/>
        </w:rPr>
        <w:t>oll</w:t>
      </w:r>
      <w:proofErr w:type="spellEnd"/>
      <w:r w:rsidRPr="0088535A">
        <w:rPr>
          <w:sz w:val="12"/>
          <w:szCs w:val="18"/>
        </w:rPr>
        <w:t xml:space="preserve"> spill happened in the Gulf of Mexico in 2010, satellite images were used in conjunction with aircraft and ships to monitor the extent and evolving nature of the spill (Figures 10.1 and 10.2).</w:t>
      </w:r>
      <w:r>
        <w:rPr>
          <w:sz w:val="12"/>
          <w:szCs w:val="18"/>
        </w:rPr>
        <w:t xml:space="preserve"> </w:t>
      </w:r>
      <w:r w:rsidRPr="0088535A">
        <w:rPr>
          <w:sz w:val="12"/>
          <w:szCs w:val="18"/>
        </w:rPr>
        <w:t>The data were also used to direct the ships that were attempting to clean up the spill, to warn fishermen of areas in which it would be dangerous to fish, and to generally monitor the extent of the disaster. This is the type of data we get from space in a field known as remote sensing.</w:t>
      </w:r>
      <w:r>
        <w:rPr>
          <w:sz w:val="12"/>
          <w:szCs w:val="18"/>
        </w:rPr>
        <w:t xml:space="preserve"> </w:t>
      </w:r>
      <w:r w:rsidRPr="0088535A">
        <w:rPr>
          <w:sz w:val="12"/>
          <w:szCs w:val="18"/>
        </w:rPr>
        <w:t>Remote sensing is, well, exactly what its name implies. With it, you gather data, or sense, usually in the form of electromagnetic radiation (light), remotely - that is, you are not physically touching what you are looking at. Satellite remote sensing began shortly after we began launching satellites and many industries are now totally dependent upon having the capability.</w:t>
      </w:r>
      <w:r>
        <w:rPr>
          <w:sz w:val="12"/>
          <w:szCs w:val="18"/>
        </w:rPr>
        <w:t xml:space="preserve"> </w:t>
      </w:r>
      <w:r w:rsidRPr="0088535A">
        <w:rPr>
          <w:sz w:val="12"/>
          <w:szCs w:val="18"/>
        </w:rPr>
        <w:t xml:space="preserve">We use satellites, like the venerable Landsat series, to study the Earth m unprecedented detail. Since 1972, Landsat satellites have taken millions of </w:t>
      </w:r>
      <w:proofErr w:type="gramStart"/>
      <w:r w:rsidRPr="0088535A">
        <w:rPr>
          <w:sz w:val="12"/>
          <w:szCs w:val="18"/>
        </w:rPr>
        <w:t>high resolution</w:t>
      </w:r>
      <w:proofErr w:type="gramEnd"/>
      <w:r w:rsidRPr="0088535A">
        <w:rPr>
          <w:sz w:val="12"/>
          <w:szCs w:val="18"/>
        </w:rPr>
        <w:t xml:space="preserve"> images of the Earth's surface, allowing comprehensive studies of how the land has changed due to human intervention (deforestation, agriculture, settlement, etc.) and natural processes (desertification, floods, etc.).</w:t>
      </w:r>
      <w:r>
        <w:rPr>
          <w:sz w:val="12"/>
          <w:szCs w:val="18"/>
        </w:rPr>
        <w:t xml:space="preserve"> </w:t>
      </w:r>
      <w:r w:rsidRPr="0088535A">
        <w:rPr>
          <w:sz w:val="12"/>
          <w:szCs w:val="18"/>
        </w:rPr>
        <w:t>The best way to understand how useful Landsat and similar data can be to governments at all levels is best illustrated by looking at 14then and now" photographs. For example, Africa's Lake Chad has been shrinking for 40 years, as the desert has encroached on this once plentiful inland freshwater lake. Forty years ago, there were about 15,000 square miles of water within the lake. Now, it is less than 500 square miles (Figure 10.3) [1].</w:t>
      </w:r>
      <w:r>
        <w:rPr>
          <w:sz w:val="12"/>
          <w:szCs w:val="18"/>
        </w:rPr>
        <w:t xml:space="preserve"> </w:t>
      </w:r>
      <w:r w:rsidRPr="0088535A">
        <w:rPr>
          <w:sz w:val="12"/>
          <w:szCs w:val="18"/>
        </w:rPr>
        <w:t>And what is the practical side of this particular bit of information?</w:t>
      </w:r>
      <w:r>
        <w:rPr>
          <w:sz w:val="12"/>
          <w:szCs w:val="18"/>
        </w:rPr>
        <w:t xml:space="preserve"> </w:t>
      </w:r>
      <w:r w:rsidRPr="0088535A">
        <w:rPr>
          <w:sz w:val="12"/>
          <w:szCs w:val="18"/>
        </w:rPr>
        <w:t>Governments use this type of satellite imagery to avoid human tragedy. Hundreds of thousands of people, if not millions, depend upon the waters of Lake Chad for agriculture, industry, and personal hygiene. With the lake going dry, how has this impacted on their livelihoods, their families, and their very lives?</w:t>
      </w:r>
      <w:r>
        <w:rPr>
          <w:sz w:val="12"/>
          <w:szCs w:val="18"/>
        </w:rPr>
        <w:t xml:space="preserve"> </w:t>
      </w:r>
      <w:r w:rsidRPr="0088535A">
        <w:rPr>
          <w:sz w:val="12"/>
          <w:szCs w:val="18"/>
        </w:rPr>
        <w:t>The European Space Agency (ESA) is freely providing satellite data to developing countries as they search for new sources of drinking water. For example, ESA assessed data obtained from space over Nigeria to find over 90 new freshwater sources within that country. After ground teams visited the new sites, all were confirmed to contain fresh water. This was no accident. These were satellites with sensors developed for just such purposes in mind [2].</w:t>
      </w:r>
      <w:r>
        <w:rPr>
          <w:sz w:val="12"/>
          <w:szCs w:val="18"/>
        </w:rPr>
        <w:t xml:space="preserve"> </w:t>
      </w:r>
      <w:r w:rsidRPr="0088535A">
        <w:rPr>
          <w:sz w:val="12"/>
          <w:szCs w:val="18"/>
        </w:rPr>
        <w:t>Desertification is but one example of changing climates affecting people's everyday lives. What about more direct observations of our impact on the planet? Figures 10.4 and 10.5 show the scarring of the Earth's surface as a result of surface mining in West Virginia. This is not a polemic against mining; rather, it is an observation that we can use satellite imagery to monitor such mining and be mindful of its impact on the environment.</w:t>
      </w:r>
      <w:r>
        <w:rPr>
          <w:sz w:val="12"/>
          <w:szCs w:val="18"/>
        </w:rPr>
        <w:t xml:space="preserve"> </w:t>
      </w:r>
      <w:r w:rsidRPr="0088535A">
        <w:rPr>
          <w:sz w:val="12"/>
          <w:szCs w:val="18"/>
        </w:rPr>
        <w:t>Other than taking pictures of surface features, like lakes and open pit mines, how are satellites monitoring the Earth's changing climate? In just about every way, by: monitoring global land, sea, and atmospheric temperatures; measuring yearly average rainfall amounts just about everywhere on the globe; measuring glaciation rates; measuring sea surface heights; and more. Remote sensing is more than taking pictures of the Earth in the visible part of the spectrum. We can learn a great deal from looking at part of the spectrum that our eyes cannot see - but our instruments can.</w:t>
      </w:r>
      <w:r>
        <w:rPr>
          <w:sz w:val="12"/>
          <w:szCs w:val="18"/>
        </w:rPr>
        <w:t xml:space="preserve"> </w:t>
      </w:r>
      <w:r w:rsidRPr="0088535A">
        <w:rPr>
          <w:sz w:val="12"/>
          <w:szCs w:val="18"/>
        </w:rPr>
        <w:t>Shown in Figure 10.6 is a composite image of the Earth's surface showing the average land-surface temperature at night. The data came from two NASA satellites, Terra and Aqua, as they orbit the Earth in a polar orbit. (This means that they circle the Earth from top to bottom, passing over both the North and South Poles with each complete orbit.) Terra's orbit is such that it passes from the north to the south across the equator in the morning; Aqua passes south to north over the equator in the afternoon. Taken together, they observe the Earth's surface in its entirety every two days. Data sets such as this exist for just about any day of the year and can show either night-time lows or daytime highs.</w:t>
      </w:r>
      <w:r>
        <w:rPr>
          <w:sz w:val="12"/>
          <w:szCs w:val="18"/>
        </w:rPr>
        <w:t xml:space="preserve"> </w:t>
      </w:r>
      <w:r w:rsidRPr="0088535A">
        <w:rPr>
          <w:sz w:val="12"/>
          <w:szCs w:val="18"/>
        </w:rPr>
        <w:t>By looking in different parts of the spectrum, like the infrared light discussed above, we can make observations as described in Table 10.1.</w:t>
      </w:r>
      <w:r>
        <w:rPr>
          <w:sz w:val="12"/>
          <w:szCs w:val="18"/>
        </w:rPr>
        <w:t xml:space="preserve"> </w:t>
      </w:r>
      <w:r w:rsidRPr="0088535A">
        <w:rPr>
          <w:sz w:val="12"/>
          <w:szCs w:val="18"/>
        </w:rPr>
        <w:t>Pollution Monitoring</w:t>
      </w:r>
      <w:r>
        <w:rPr>
          <w:sz w:val="12"/>
          <w:szCs w:val="18"/>
        </w:rPr>
        <w:t xml:space="preserve"> </w:t>
      </w:r>
      <w:r w:rsidRPr="0088535A">
        <w:rPr>
          <w:sz w:val="12"/>
          <w:szCs w:val="18"/>
        </w:rPr>
        <w:t>As emerging countries industrialize, they also become polluters. Many of these countries are not exactly forthright about releasing air-pollution details to the media, so much of our awareness of the rising pollution there is anecdotal - typically m the form of stories told by people who have visited these countries and seen the extreme pollution at first hand. This, by the way, is not exactly scientific.</w:t>
      </w:r>
      <w:r>
        <w:rPr>
          <w:sz w:val="12"/>
          <w:szCs w:val="18"/>
        </w:rPr>
        <w:t xml:space="preserve"> </w:t>
      </w:r>
      <w:r w:rsidRPr="0088535A">
        <w:rPr>
          <w:sz w:val="12"/>
          <w:szCs w:val="18"/>
        </w:rPr>
        <w:t>Using satellites, and not relying on either the governments in question or second-hand stories, we can accurately assess the pollution levels there and elsewhere. Using satellite images to measure the amount of light absorbed or blocked by fine particulates in the atmosphere, otherwise known as air pollution, you can determine not only what the airborne pollutant might be, but also its size. And, by looking at the overall light blockage, an accurate estimate of the amount of pollution in the air can also be made. Recent studies show that many of these countries are covered in a pollution cloud that countries in the developed world would deem extremely harmful. And how do we know this with scientific certainty? From satellite measurements.</w:t>
      </w:r>
      <w:r>
        <w:rPr>
          <w:sz w:val="12"/>
          <w:szCs w:val="18"/>
        </w:rPr>
        <w:t xml:space="preserve"> </w:t>
      </w:r>
      <w:r w:rsidRPr="0088535A">
        <w:rPr>
          <w:rStyle w:val="Emphasis"/>
        </w:rPr>
        <w:t>Energy Production</w:t>
      </w:r>
      <w:r>
        <w:rPr>
          <w:rStyle w:val="Emphasis"/>
        </w:rPr>
        <w:t xml:space="preserve"> </w:t>
      </w:r>
      <w:r w:rsidRPr="00B42D08">
        <w:rPr>
          <w:rStyle w:val="StyleUnderline"/>
          <w:highlight w:val="green"/>
        </w:rPr>
        <w:t>The</w:t>
      </w:r>
      <w:r w:rsidRPr="0088535A">
        <w:rPr>
          <w:rStyle w:val="StyleUnderline"/>
        </w:rPr>
        <w:t xml:space="preserve"> recent </w:t>
      </w:r>
      <w:r w:rsidRPr="00B42D08">
        <w:rPr>
          <w:rStyle w:val="StyleUnderline"/>
          <w:highlight w:val="green"/>
        </w:rPr>
        <w:t>boom in</w:t>
      </w:r>
      <w:r w:rsidRPr="0088535A">
        <w:rPr>
          <w:rStyle w:val="StyleUnderline"/>
        </w:rPr>
        <w:t xml:space="preserve"> the production of </w:t>
      </w:r>
      <w:r w:rsidRPr="00B42D08">
        <w:rPr>
          <w:rStyle w:val="StyleUnderline"/>
          <w:highlight w:val="green"/>
        </w:rPr>
        <w:t>shale oil</w:t>
      </w:r>
      <w:r w:rsidRPr="0088535A">
        <w:rPr>
          <w:rStyle w:val="StyleUnderline"/>
        </w:rPr>
        <w:t xml:space="preserve"> in the </w:t>
      </w:r>
      <w:r w:rsidRPr="0088535A">
        <w:rPr>
          <w:rStyle w:val="Emphasis"/>
        </w:rPr>
        <w:t>U</w:t>
      </w:r>
      <w:r w:rsidRPr="0088535A">
        <w:t xml:space="preserve">nited </w:t>
      </w:r>
      <w:r w:rsidRPr="0088535A">
        <w:rPr>
          <w:rStyle w:val="Emphasis"/>
        </w:rPr>
        <w:t>S</w:t>
      </w:r>
      <w:r w:rsidRPr="0088535A">
        <w:t xml:space="preserve">tates </w:t>
      </w:r>
      <w:r w:rsidRPr="0088535A">
        <w:rPr>
          <w:rStyle w:val="StyleUnderline"/>
        </w:rPr>
        <w:t xml:space="preserve">and elsewhere </w:t>
      </w:r>
      <w:r w:rsidRPr="00B42D08">
        <w:rPr>
          <w:rStyle w:val="StyleUnderline"/>
          <w:highlight w:val="green"/>
        </w:rPr>
        <w:t>is due</w:t>
      </w:r>
      <w:r w:rsidRPr="0088535A">
        <w:rPr>
          <w:rStyle w:val="StyleUnderline"/>
        </w:rPr>
        <w:t xml:space="preserve"> in large part </w:t>
      </w:r>
      <w:r w:rsidRPr="00B42D08">
        <w:rPr>
          <w:rStyle w:val="StyleUnderline"/>
          <w:highlight w:val="green"/>
        </w:rPr>
        <w:t>to</w:t>
      </w:r>
      <w:r w:rsidRPr="0088535A">
        <w:rPr>
          <w:rStyle w:val="StyleUnderline"/>
        </w:rPr>
        <w:t xml:space="preserve"> the </w:t>
      </w:r>
      <w:r w:rsidRPr="00B42D08">
        <w:rPr>
          <w:rStyle w:val="Emphasis"/>
          <w:highlight w:val="green"/>
        </w:rPr>
        <w:t>identification</w:t>
      </w:r>
      <w:r w:rsidRPr="00B42D08">
        <w:rPr>
          <w:rStyle w:val="StyleUnderline"/>
          <w:highlight w:val="green"/>
        </w:rPr>
        <w:t xml:space="preserve"> and </w:t>
      </w:r>
      <w:r w:rsidRPr="00B42D08">
        <w:rPr>
          <w:rStyle w:val="Emphasis"/>
          <w:highlight w:val="green"/>
        </w:rPr>
        <w:t>geolocation</w:t>
      </w:r>
      <w:r w:rsidRPr="00B42D08">
        <w:rPr>
          <w:rStyle w:val="StyleUnderline"/>
          <w:highlight w:val="green"/>
        </w:rPr>
        <w:t xml:space="preserve"> of</w:t>
      </w:r>
      <w:r w:rsidRPr="0088535A">
        <w:rPr>
          <w:rStyle w:val="StyleUnderline"/>
        </w:rPr>
        <w:t xml:space="preserve"> promising geologic </w:t>
      </w:r>
      <w:r w:rsidRPr="00B42D08">
        <w:rPr>
          <w:rStyle w:val="StyleUnderline"/>
          <w:highlight w:val="green"/>
        </w:rPr>
        <w:t>formations for test</w:t>
      </w:r>
      <w:r w:rsidRPr="0088535A">
        <w:rPr>
          <w:rStyle w:val="StyleUnderline"/>
        </w:rPr>
        <w:t xml:space="preserve"> drilling and </w:t>
      </w:r>
      <w:r w:rsidRPr="00B42D08">
        <w:rPr>
          <w:rStyle w:val="StyleUnderline"/>
          <w:highlight w:val="green"/>
        </w:rPr>
        <w:t>fracking</w:t>
      </w:r>
      <w:r w:rsidRPr="0088535A">
        <w:rPr>
          <w:rStyle w:val="StyleUnderline"/>
        </w:rPr>
        <w:t>. "Fracking" is a</w:t>
      </w:r>
      <w:r w:rsidRPr="0088535A">
        <w:t xml:space="preserve"> somewhat </w:t>
      </w:r>
      <w:r w:rsidRPr="0088535A">
        <w:rPr>
          <w:rStyle w:val="StyleUnderline"/>
        </w:rPr>
        <w:t>new term</w:t>
      </w:r>
      <w:r w:rsidRPr="0088535A">
        <w:t xml:space="preserve"> that comes from the phrase "hydraulic fracturing". </w:t>
      </w:r>
      <w:r w:rsidRPr="0088535A">
        <w:rPr>
          <w:rStyle w:val="StyleUnderline"/>
        </w:rPr>
        <w:t xml:space="preserve">In fracking, massive amounts of previously unusable reservoirs of oil and natural gas are released for capture, sale, and transport from deposits deep within the Earth - many located at least a mile below the surface. In the </w:t>
      </w:r>
      <w:r w:rsidRPr="0088535A">
        <w:rPr>
          <w:rStyle w:val="Emphasis"/>
        </w:rPr>
        <w:t>U</w:t>
      </w:r>
      <w:r w:rsidRPr="0088535A">
        <w:t xml:space="preserve">nited </w:t>
      </w:r>
      <w:r w:rsidRPr="0088535A">
        <w:rPr>
          <w:rStyle w:val="Emphasis"/>
        </w:rPr>
        <w:t>S</w:t>
      </w:r>
      <w:r w:rsidRPr="0088535A">
        <w:t xml:space="preserve">tates </w:t>
      </w:r>
      <w:r w:rsidRPr="0088535A">
        <w:rPr>
          <w:rStyle w:val="StyleUnderline"/>
        </w:rPr>
        <w:t>alone, there may be as much as 750 trillion cubic feet of natural gas within shale deposits releasable by fracking</w:t>
      </w:r>
      <w:r w:rsidRPr="0088535A">
        <w:t xml:space="preserve"> [3]. </w:t>
      </w:r>
      <w:r w:rsidRPr="00B42D08">
        <w:rPr>
          <w:rStyle w:val="StyleUnderline"/>
          <w:highlight w:val="green"/>
        </w:rPr>
        <w:t>How do</w:t>
      </w:r>
      <w:r w:rsidRPr="0088535A">
        <w:rPr>
          <w:rStyle w:val="StyleUnderline"/>
        </w:rPr>
        <w:t xml:space="preserve"> energy </w:t>
      </w:r>
      <w:r w:rsidRPr="00B42D08">
        <w:rPr>
          <w:rStyle w:val="StyleUnderline"/>
          <w:highlight w:val="green"/>
        </w:rPr>
        <w:t>companies know where to look for</w:t>
      </w:r>
      <w:r w:rsidRPr="0088535A">
        <w:rPr>
          <w:rStyle w:val="StyleUnderline"/>
        </w:rPr>
        <w:t xml:space="preserve"> these </w:t>
      </w:r>
      <w:r w:rsidRPr="00B42D08">
        <w:rPr>
          <w:rStyle w:val="StyleUnderline"/>
          <w:highlight w:val="green"/>
        </w:rPr>
        <w:t>deposits?</w:t>
      </w:r>
      <w:r w:rsidRPr="0088535A">
        <w:rPr>
          <w:rStyle w:val="StyleUnderline"/>
        </w:rPr>
        <w:t xml:space="preserve"> In large part, by analyzing </w:t>
      </w:r>
      <w:r w:rsidRPr="00B42D08">
        <w:rPr>
          <w:rStyle w:val="Emphasis"/>
          <w:highlight w:val="green"/>
        </w:rPr>
        <w:t>satellite imagery</w:t>
      </w:r>
      <w:r w:rsidRPr="0088535A">
        <w:rPr>
          <w:rStyle w:val="StyleUnderline"/>
        </w:rPr>
        <w:t>.</w:t>
      </w:r>
      <w:r>
        <w:rPr>
          <w:rStyle w:val="StyleUnderline"/>
        </w:rPr>
        <w:t xml:space="preserve"> A</w:t>
      </w:r>
      <w:r w:rsidRPr="0088535A">
        <w:t xml:space="preserve">ccording to Science Daily (26 February 2009), </w:t>
      </w:r>
      <w:r w:rsidRPr="00B42D08">
        <w:rPr>
          <w:rStyle w:val="StyleUnderline"/>
          <w:highlight w:val="green"/>
        </w:rPr>
        <w:t>a new map</w:t>
      </w:r>
      <w:r w:rsidRPr="0088535A">
        <w:rPr>
          <w:rStyle w:val="StyleUnderline"/>
        </w:rPr>
        <w:t xml:space="preserve"> of the Earth's gravitational field </w:t>
      </w:r>
      <w:r w:rsidRPr="00B42D08">
        <w:rPr>
          <w:rStyle w:val="StyleUnderline"/>
          <w:highlight w:val="green"/>
        </w:rPr>
        <w:t>based on sat</w:t>
      </w:r>
      <w:r w:rsidRPr="0088535A">
        <w:rPr>
          <w:rStyle w:val="StyleUnderline"/>
        </w:rPr>
        <w:t xml:space="preserve">ellite </w:t>
      </w:r>
      <w:r w:rsidRPr="00B42D08">
        <w:rPr>
          <w:rStyle w:val="StyleUnderline"/>
          <w:highlight w:val="green"/>
        </w:rPr>
        <w:t xml:space="preserve">measurements makes it </w:t>
      </w:r>
      <w:r w:rsidRPr="00B42D08">
        <w:rPr>
          <w:rStyle w:val="Emphasis"/>
          <w:highlight w:val="green"/>
        </w:rPr>
        <w:t>much less resource intensive</w:t>
      </w:r>
      <w:r w:rsidRPr="00B42D08">
        <w:rPr>
          <w:rStyle w:val="StyleUnderline"/>
          <w:highlight w:val="green"/>
        </w:rPr>
        <w:t xml:space="preserve"> to find</w:t>
      </w:r>
      <w:r w:rsidRPr="0088535A">
        <w:rPr>
          <w:rStyle w:val="StyleUnderline"/>
        </w:rPr>
        <w:t xml:space="preserve"> new oil </w:t>
      </w:r>
      <w:r w:rsidRPr="00B42D08">
        <w:rPr>
          <w:rStyle w:val="StyleUnderline"/>
          <w:highlight w:val="green"/>
        </w:rPr>
        <w:t>deposits</w:t>
      </w:r>
      <w:r w:rsidRPr="0088535A">
        <w:t xml:space="preserve">. The map will be particularly useful as the ice melts in the oil-rich Arctic regions. The easy-to-find oilfields have already been found. To fuel the growing world economy, those harder-to-find deposits must be located and tapped - which is why </w:t>
      </w:r>
      <w:r w:rsidRPr="00B42D08">
        <w:rPr>
          <w:rStyle w:val="StyleUnderline"/>
          <w:highlight w:val="green"/>
        </w:rPr>
        <w:t>sat</w:t>
      </w:r>
      <w:r w:rsidRPr="0088535A">
        <w:rPr>
          <w:rStyle w:val="StyleUnderline"/>
        </w:rPr>
        <w:t xml:space="preserve">ellite </w:t>
      </w:r>
      <w:r w:rsidRPr="00B42D08">
        <w:rPr>
          <w:rStyle w:val="StyleUnderline"/>
          <w:highlight w:val="green"/>
        </w:rPr>
        <w:t xml:space="preserve">imagery is </w:t>
      </w:r>
      <w:r w:rsidRPr="00B42D08">
        <w:rPr>
          <w:rStyle w:val="Emphasis"/>
          <w:highlight w:val="green"/>
        </w:rPr>
        <w:t>so important</w:t>
      </w:r>
      <w:r w:rsidRPr="00B42D08">
        <w:rPr>
          <w:rStyle w:val="StyleUnderline"/>
          <w:highlight w:val="green"/>
        </w:rPr>
        <w:t>. Take away this and</w:t>
      </w:r>
      <w:r w:rsidRPr="0088535A">
        <w:rPr>
          <w:rStyle w:val="StyleUnderline"/>
        </w:rPr>
        <w:t xml:space="preserve"> other satellite-dependent techniques of </w:t>
      </w:r>
      <w:r w:rsidRPr="00B42D08">
        <w:rPr>
          <w:rStyle w:val="StyleUnderline"/>
          <w:highlight w:val="green"/>
        </w:rPr>
        <w:t>oil and gas exploration</w:t>
      </w:r>
      <w:r w:rsidRPr="0088535A">
        <w:rPr>
          <w:rStyle w:val="StyleUnderline"/>
        </w:rPr>
        <w:t xml:space="preserve"> and the </w:t>
      </w:r>
      <w:r w:rsidRPr="0088535A">
        <w:rPr>
          <w:rStyle w:val="Emphasis"/>
        </w:rPr>
        <w:t xml:space="preserve">world economy </w:t>
      </w:r>
      <w:r w:rsidRPr="00B42D08">
        <w:rPr>
          <w:rStyle w:val="Emphasis"/>
          <w:highlight w:val="green"/>
        </w:rPr>
        <w:t>will feel the impact</w:t>
      </w:r>
      <w:r w:rsidRPr="0088535A">
        <w:rPr>
          <w:rStyle w:val="StyleUnderline"/>
        </w:rPr>
        <w:t xml:space="preserve"> through higher oil and natural gas prices</w:t>
      </w:r>
      <w:r w:rsidRPr="0088535A">
        <w:t>.</w:t>
      </w:r>
    </w:p>
    <w:p w:rsidR="00850152" w:rsidRPr="0088535A" w:rsidRDefault="00850152" w:rsidP="00850152">
      <w:pPr>
        <w:rPr>
          <w:b/>
          <w:sz w:val="26"/>
          <w:u w:val="single"/>
        </w:rPr>
      </w:pPr>
    </w:p>
    <w:p w:rsidR="00850152" w:rsidRPr="0088535A" w:rsidRDefault="00850152" w:rsidP="00850152">
      <w:pPr>
        <w:pStyle w:val="Heading4"/>
        <w:rPr>
          <w:rFonts w:cs="Calibri"/>
        </w:rPr>
      </w:pPr>
      <w:r w:rsidRPr="0088535A">
        <w:rPr>
          <w:rFonts w:cs="Calibri"/>
        </w:rPr>
        <w:t xml:space="preserve">Fracking makes </w:t>
      </w:r>
      <w:r w:rsidRPr="0088535A">
        <w:rPr>
          <w:rFonts w:cs="Calibri"/>
          <w:u w:val="single"/>
        </w:rPr>
        <w:t>extinction inevitable</w:t>
      </w:r>
      <w:r w:rsidRPr="0088535A">
        <w:rPr>
          <w:rFonts w:cs="Calibri"/>
        </w:rPr>
        <w:t>---</w:t>
      </w:r>
      <w:r w:rsidRPr="0088535A">
        <w:rPr>
          <w:rFonts w:cs="Calibri"/>
          <w:u w:val="single"/>
        </w:rPr>
        <w:t>try-or die</w:t>
      </w:r>
      <w:r w:rsidRPr="0088535A">
        <w:rPr>
          <w:rFonts w:cs="Calibri"/>
        </w:rPr>
        <w:t xml:space="preserve"> to shut it off</w:t>
      </w:r>
    </w:p>
    <w:p w:rsidR="00850152" w:rsidRPr="0088535A" w:rsidRDefault="00850152" w:rsidP="00850152">
      <w:r w:rsidRPr="0088535A">
        <w:t xml:space="preserve">Rev. Mac </w:t>
      </w:r>
      <w:proofErr w:type="spellStart"/>
      <w:r w:rsidRPr="0088535A">
        <w:rPr>
          <w:rStyle w:val="Style13ptBold"/>
        </w:rPr>
        <w:t>Legerton</w:t>
      </w:r>
      <w:proofErr w:type="spellEnd"/>
      <w:r w:rsidRPr="0088535A">
        <w:rPr>
          <w:rStyle w:val="Style13ptBold"/>
        </w:rPr>
        <w:t xml:space="preserve"> 18</w:t>
      </w:r>
      <w:r w:rsidRPr="0088535A">
        <w:t xml:space="preserve">, Co-Founder and Executive Director of the Center for Community Action, Member of the Board of Directors of the NC Climate Solutions Coalition, Member of the Board of Directors of the </w:t>
      </w:r>
      <w:proofErr w:type="spellStart"/>
      <w:r w:rsidRPr="0088535A">
        <w:t>Windcall</w:t>
      </w:r>
      <w:proofErr w:type="spellEnd"/>
      <w:r w:rsidRPr="0088535A">
        <w:t xml:space="preserve"> Institute, “Will </w:t>
      </w:r>
      <w:proofErr w:type="gramStart"/>
      <w:r w:rsidRPr="0088535A">
        <w:t>The</w:t>
      </w:r>
      <w:proofErr w:type="gramEnd"/>
      <w:r w:rsidRPr="0088535A">
        <w:t xml:space="preserve"> U.S. Blaze A Trail To Mass Extinction?”, APPPL News, 1/15/2018, https://www.apppl.org/news/will-the-u-s-blaze-a-trail-to-mass-extinction/</w:t>
      </w:r>
    </w:p>
    <w:p w:rsidR="00850152" w:rsidRPr="0088535A" w:rsidRDefault="00850152" w:rsidP="00850152">
      <w:r w:rsidRPr="0088535A">
        <w:lastRenderedPageBreak/>
        <w:t xml:space="preserve">As an elder, I now realize that </w:t>
      </w:r>
      <w:r w:rsidRPr="00B42D08">
        <w:rPr>
          <w:rStyle w:val="StyleUnderline"/>
          <w:highlight w:val="green"/>
        </w:rPr>
        <w:t>there is</w:t>
      </w:r>
      <w:r w:rsidRPr="0088535A">
        <w:rPr>
          <w:rStyle w:val="StyleUnderline"/>
        </w:rPr>
        <w:t xml:space="preserve"> even </w:t>
      </w:r>
      <w:r w:rsidRPr="00B42D08">
        <w:rPr>
          <w:rStyle w:val="StyleUnderline"/>
          <w:highlight w:val="green"/>
        </w:rPr>
        <w:t xml:space="preserve">a </w:t>
      </w:r>
      <w:r w:rsidRPr="00B42D08">
        <w:rPr>
          <w:rStyle w:val="Emphasis"/>
          <w:highlight w:val="green"/>
        </w:rPr>
        <w:t>greater threat</w:t>
      </w:r>
      <w:r w:rsidRPr="00B42D08">
        <w:rPr>
          <w:rStyle w:val="StyleUnderline"/>
          <w:highlight w:val="green"/>
        </w:rPr>
        <w:t xml:space="preserve"> to</w:t>
      </w:r>
      <w:r w:rsidRPr="0088535A">
        <w:rPr>
          <w:rStyle w:val="StyleUnderline"/>
        </w:rPr>
        <w:t xml:space="preserve"> humanity and </w:t>
      </w:r>
      <w:r w:rsidRPr="00B42D08">
        <w:rPr>
          <w:rStyle w:val="Emphasis"/>
          <w:highlight w:val="green"/>
        </w:rPr>
        <w:t>life on Earth</w:t>
      </w:r>
      <w:r w:rsidRPr="00B42D08">
        <w:rPr>
          <w:rStyle w:val="StyleUnderline"/>
          <w:highlight w:val="green"/>
        </w:rPr>
        <w:t xml:space="preserve"> than </w:t>
      </w:r>
      <w:r w:rsidRPr="00B42D08">
        <w:rPr>
          <w:rStyle w:val="Emphasis"/>
          <w:highlight w:val="green"/>
        </w:rPr>
        <w:t>nuclear war</w:t>
      </w:r>
      <w:r w:rsidRPr="0088535A">
        <w:t xml:space="preserve">—though, unlike a nuclear exchange, this threat is a slow-motion catastrophe. Can you guess what it is? Here’s a clue: it is something with which </w:t>
      </w:r>
      <w:proofErr w:type="gramStart"/>
      <w:r w:rsidRPr="0088535A">
        <w:t>most  people</w:t>
      </w:r>
      <w:proofErr w:type="gramEnd"/>
      <w:r w:rsidRPr="0088535A">
        <w:t xml:space="preserve"> don’t have a personal relationship. Tragically, some persons remain in total denial of its validity, much less its present danger. And that’s the problem – that’s why this threat needs to be more seriously addressed on the local, state, national, and international level.</w:t>
      </w:r>
    </w:p>
    <w:p w:rsidR="00850152" w:rsidRPr="0088535A" w:rsidRDefault="00850152" w:rsidP="00850152">
      <w:pPr>
        <w:rPr>
          <w:u w:val="single"/>
        </w:rPr>
      </w:pPr>
      <w:r w:rsidRPr="0088535A">
        <w:t xml:space="preserve">What is it? </w:t>
      </w:r>
      <w:r w:rsidRPr="0088535A">
        <w:rPr>
          <w:rStyle w:val="StyleUnderline"/>
        </w:rPr>
        <w:t>It’s the</w:t>
      </w:r>
      <w:r w:rsidRPr="0088535A">
        <w:t xml:space="preserve"> slow-motion but </w:t>
      </w:r>
      <w:r w:rsidRPr="0088535A">
        <w:rPr>
          <w:rStyle w:val="Emphasis"/>
        </w:rPr>
        <w:t>rapidly growing</w:t>
      </w:r>
      <w:r w:rsidRPr="0088535A">
        <w:rPr>
          <w:rStyle w:val="StyleUnderline"/>
        </w:rPr>
        <w:t xml:space="preserve"> catastrophe of climate change</w:t>
      </w:r>
      <w:r w:rsidRPr="0088535A">
        <w:t xml:space="preserve">. There’s now good news amidst this seemingly overwhelming challenge. But the answer may surprise you. Today we know what is </w:t>
      </w:r>
      <w:r w:rsidRPr="0088535A">
        <w:rPr>
          <w:rStyle w:val="StyleUnderline"/>
        </w:rPr>
        <w:t>the #1 preventable cause of climate change. It’s not coal, it’s not nuclear, and it’s not oil and gasoline. It’s</w:t>
      </w:r>
      <w:r w:rsidRPr="0088535A">
        <w:t xml:space="preserve"> actually the use of the very fuel that is touted as being cleaner, greener, and cheaper than all the rest. This fuel is called </w:t>
      </w:r>
      <w:r w:rsidRPr="0088535A">
        <w:rPr>
          <w:rStyle w:val="StyleUnderline"/>
        </w:rPr>
        <w:t>“Natural Gas”.</w:t>
      </w:r>
    </w:p>
    <w:p w:rsidR="00850152" w:rsidRPr="0088535A" w:rsidRDefault="00850152" w:rsidP="00850152">
      <w:r w:rsidRPr="0088535A">
        <w:t xml:space="preserve">Let’s start with its name – “Natural Gas”. What is “natural gas”? There’s actually nothing “natural” about it when it is forcibly </w:t>
      </w:r>
      <w:r w:rsidRPr="0088535A">
        <w:rPr>
          <w:rStyle w:val="StyleUnderline"/>
        </w:rPr>
        <w:t>extracted from the ground through</w:t>
      </w:r>
      <w:r w:rsidRPr="0088535A">
        <w:t xml:space="preserve"> hydraulic fracturing, commonly known as </w:t>
      </w:r>
      <w:r w:rsidRPr="0088535A">
        <w:rPr>
          <w:rStyle w:val="StyleUnderline"/>
        </w:rPr>
        <w:t>“fracking”.</w:t>
      </w:r>
      <w:r w:rsidRPr="0088535A">
        <w:t xml:space="preserve"> When something is forcibly ruptured from deep within the earth with the use of toxic chemicals, the last name you would use for it is “natural”.</w:t>
      </w:r>
    </w:p>
    <w:p w:rsidR="00850152" w:rsidRPr="0088535A" w:rsidRDefault="00850152" w:rsidP="00850152">
      <w:r w:rsidRPr="00B42D08">
        <w:rPr>
          <w:rStyle w:val="StyleUnderline"/>
          <w:highlight w:val="green"/>
        </w:rPr>
        <w:t>Fracking disrupts</w:t>
      </w:r>
      <w:r w:rsidRPr="0088535A">
        <w:rPr>
          <w:rStyle w:val="StyleUnderline"/>
        </w:rPr>
        <w:t xml:space="preserve"> the geologic </w:t>
      </w:r>
      <w:r w:rsidRPr="00B42D08">
        <w:rPr>
          <w:rStyle w:val="StyleUnderline"/>
          <w:highlight w:val="green"/>
        </w:rPr>
        <w:t xml:space="preserve">fault lines causing </w:t>
      </w:r>
      <w:r w:rsidRPr="00B42D08">
        <w:rPr>
          <w:rStyle w:val="Emphasis"/>
          <w:highlight w:val="green"/>
        </w:rPr>
        <w:t>earthquakes</w:t>
      </w:r>
      <w:r w:rsidRPr="00B42D08">
        <w:rPr>
          <w:rStyle w:val="StyleUnderline"/>
          <w:highlight w:val="green"/>
        </w:rPr>
        <w:t>, uses</w:t>
      </w:r>
      <w:r w:rsidRPr="0088535A">
        <w:rPr>
          <w:rStyle w:val="StyleUnderline"/>
        </w:rPr>
        <w:t xml:space="preserve"> millions of gallons of </w:t>
      </w:r>
      <w:r w:rsidRPr="00B42D08">
        <w:rPr>
          <w:rStyle w:val="Emphasis"/>
          <w:highlight w:val="green"/>
        </w:rPr>
        <w:t>fresh water</w:t>
      </w:r>
      <w:r w:rsidRPr="0088535A">
        <w:rPr>
          <w:rStyle w:val="StyleUnderline"/>
        </w:rPr>
        <w:t xml:space="preserve"> that becomes permanently </w:t>
      </w:r>
      <w:r w:rsidRPr="00B42D08">
        <w:rPr>
          <w:rStyle w:val="StyleUnderline"/>
          <w:highlight w:val="green"/>
        </w:rPr>
        <w:t>poisoned by</w:t>
      </w:r>
      <w:r w:rsidRPr="0088535A">
        <w:rPr>
          <w:rStyle w:val="StyleUnderline"/>
        </w:rPr>
        <w:t xml:space="preserve"> unknown, </w:t>
      </w:r>
      <w:r w:rsidRPr="0088535A">
        <w:rPr>
          <w:rStyle w:val="Emphasis"/>
        </w:rPr>
        <w:t xml:space="preserve">cancer-producing </w:t>
      </w:r>
      <w:r w:rsidRPr="00B42D08">
        <w:rPr>
          <w:rStyle w:val="Emphasis"/>
          <w:highlight w:val="green"/>
        </w:rPr>
        <w:t>chemicals</w:t>
      </w:r>
      <w:r w:rsidRPr="0088535A">
        <w:rPr>
          <w:rStyle w:val="StyleUnderline"/>
        </w:rPr>
        <w:t xml:space="preserve"> added to it, </w:t>
      </w:r>
      <w:r w:rsidRPr="00B42D08">
        <w:rPr>
          <w:rStyle w:val="StyleUnderline"/>
          <w:highlight w:val="green"/>
        </w:rPr>
        <w:t xml:space="preserve">creates </w:t>
      </w:r>
      <w:r w:rsidRPr="00B42D08">
        <w:rPr>
          <w:rStyle w:val="Emphasis"/>
          <w:highlight w:val="green"/>
        </w:rPr>
        <w:t>air pollution</w:t>
      </w:r>
      <w:r w:rsidRPr="0088535A">
        <w:rPr>
          <w:rStyle w:val="StyleUnderline"/>
        </w:rPr>
        <w:t xml:space="preserve"> during the drilling process, increases the risk of injury </w:t>
      </w:r>
      <w:r w:rsidRPr="00B42D08">
        <w:rPr>
          <w:rStyle w:val="StyleUnderline"/>
          <w:highlight w:val="green"/>
        </w:rPr>
        <w:t>and</w:t>
      </w:r>
      <w:r w:rsidRPr="0088535A">
        <w:rPr>
          <w:rStyle w:val="StyleUnderline"/>
        </w:rPr>
        <w:t xml:space="preserve"> explosions, raises major health risks to both people and place in close proximity to it, and changes the nature of both neighborhoods and landscapes. Fracking also </w:t>
      </w:r>
      <w:r w:rsidRPr="00B42D08">
        <w:rPr>
          <w:rStyle w:val="StyleUnderline"/>
          <w:highlight w:val="green"/>
        </w:rPr>
        <w:t xml:space="preserve">leaves a </w:t>
      </w:r>
      <w:r w:rsidRPr="00B42D08">
        <w:rPr>
          <w:rStyle w:val="Emphasis"/>
          <w:highlight w:val="green"/>
        </w:rPr>
        <w:t>massive carbon footprint</w:t>
      </w:r>
      <w:r w:rsidRPr="0088535A">
        <w:rPr>
          <w:rStyle w:val="StyleUnderline"/>
        </w:rPr>
        <w:t xml:space="preserve"> of drilling wells as deep as 8,000 feet and then drilling horizontally over 10,000 feet; On top of all this, it </w:t>
      </w:r>
      <w:r w:rsidRPr="0088535A">
        <w:rPr>
          <w:rStyle w:val="Emphasis"/>
        </w:rPr>
        <w:t>leaks</w:t>
      </w:r>
      <w:r w:rsidRPr="0088535A">
        <w:rPr>
          <w:rStyle w:val="StyleUnderline"/>
        </w:rPr>
        <w:t xml:space="preserve"> major amounts of gas into the </w:t>
      </w:r>
      <w:r w:rsidRPr="0088535A">
        <w:rPr>
          <w:rStyle w:val="Emphasis"/>
        </w:rPr>
        <w:t>environment</w:t>
      </w:r>
      <w:r w:rsidRPr="0088535A">
        <w:t>.</w:t>
      </w:r>
    </w:p>
    <w:p w:rsidR="00850152" w:rsidRPr="0088535A" w:rsidRDefault="00850152" w:rsidP="00850152">
      <w:r w:rsidRPr="0088535A">
        <w:t xml:space="preserve">So, what is this gas? It is 90-95% </w:t>
      </w:r>
      <w:r w:rsidRPr="00B42D08">
        <w:rPr>
          <w:rStyle w:val="StyleUnderline"/>
          <w:highlight w:val="green"/>
        </w:rPr>
        <w:t>methane</w:t>
      </w:r>
      <w:r w:rsidRPr="0088535A">
        <w:t xml:space="preserve"> gas which is a hydrocarbon compound made up of one carbon atom and four hydrogen atoms (CH4). It releases carbon into the atmosphere and produces carbon dioxide (C02) just like coal does when it is burned. Methane is not its trace element–it is its undisputed compound of this fossil fuel product. If a compound is 90-95% of a product, it makes sense to call it by that name. Doesn’t it? Well, actually not </w:t>
      </w:r>
      <w:proofErr w:type="gramStart"/>
      <w:r w:rsidRPr="0088535A">
        <w:t>if  you</w:t>
      </w:r>
      <w:proofErr w:type="gramEnd"/>
      <w:r w:rsidRPr="0088535A">
        <w:t xml:space="preserve"> want people to believe and think that it is something that it is not. It is un-natural methane gas produced under massive and highly toxic pressure and hazardous conditions.</w:t>
      </w:r>
    </w:p>
    <w:p w:rsidR="00850152" w:rsidRPr="0088535A" w:rsidRDefault="00850152" w:rsidP="00850152">
      <w:r w:rsidRPr="0088535A">
        <w:t xml:space="preserve">Now that we know what this gas is, what does it do to the atmosphere and climate that is so dangerous? </w:t>
      </w:r>
      <w:r w:rsidRPr="0088535A">
        <w:rPr>
          <w:rStyle w:val="StyleUnderline"/>
        </w:rPr>
        <w:t>This</w:t>
      </w:r>
      <w:r w:rsidRPr="0088535A">
        <w:t xml:space="preserve"> hydrocarbon has properties that </w:t>
      </w:r>
      <w:r w:rsidRPr="00B42D08">
        <w:rPr>
          <w:rStyle w:val="StyleUnderline"/>
          <w:highlight w:val="green"/>
        </w:rPr>
        <w:t>block</w:t>
      </w:r>
      <w:r w:rsidRPr="0088535A">
        <w:t xml:space="preserve"> the </w:t>
      </w:r>
      <w:r w:rsidRPr="00B42D08">
        <w:rPr>
          <w:rStyle w:val="StyleUnderline"/>
          <w:highlight w:val="green"/>
        </w:rPr>
        <w:t>radiation</w:t>
      </w:r>
      <w:r w:rsidRPr="0088535A">
        <w:rPr>
          <w:rStyle w:val="StyleUnderline"/>
        </w:rPr>
        <w:t xml:space="preserve"> of heat</w:t>
      </w:r>
      <w:r w:rsidRPr="0088535A">
        <w:t xml:space="preserve"> from Earth’s surface </w:t>
      </w:r>
      <w:r w:rsidRPr="00B42D08">
        <w:rPr>
          <w:rStyle w:val="StyleUnderline"/>
          <w:highlight w:val="green"/>
        </w:rPr>
        <w:t>100 times more</w:t>
      </w:r>
      <w:r w:rsidRPr="0088535A">
        <w:rPr>
          <w:rStyle w:val="StyleUnderline"/>
        </w:rPr>
        <w:t xml:space="preserve"> effectively than </w:t>
      </w:r>
      <w:r w:rsidRPr="00B42D08">
        <w:rPr>
          <w:rStyle w:val="StyleUnderline"/>
          <w:highlight w:val="green"/>
        </w:rPr>
        <w:t>CO2</w:t>
      </w:r>
      <w:r w:rsidRPr="0088535A">
        <w:t xml:space="preserve"> (released from burning coal) during its first 10 years of release and 86 times more effectively in its first 20 years. Because of the climate emergency underway, the first 10 or 20 years matter most.</w:t>
      </w:r>
    </w:p>
    <w:p w:rsidR="00850152" w:rsidRPr="0088535A" w:rsidRDefault="00850152" w:rsidP="00850152">
      <w:r w:rsidRPr="0088535A">
        <w:t xml:space="preserve">When utility companies and the </w:t>
      </w:r>
      <w:r w:rsidRPr="0088535A">
        <w:rPr>
          <w:rStyle w:val="StyleUnderline"/>
        </w:rPr>
        <w:t>larger fossil fuel companies</w:t>
      </w:r>
      <w:r w:rsidRPr="0088535A">
        <w:t xml:space="preserve"> state that they are committed to lowering carbon emissions, this just isn’t true. They </w:t>
      </w:r>
      <w:r w:rsidRPr="0088535A">
        <w:rPr>
          <w:rStyle w:val="StyleUnderline"/>
        </w:rPr>
        <w:t xml:space="preserve">are </w:t>
      </w:r>
      <w:r w:rsidRPr="0088535A">
        <w:rPr>
          <w:rStyle w:val="Emphasis"/>
        </w:rPr>
        <w:t xml:space="preserve">radically </w:t>
      </w:r>
      <w:r w:rsidRPr="00B42D08">
        <w:rPr>
          <w:rStyle w:val="Emphasis"/>
          <w:highlight w:val="green"/>
        </w:rPr>
        <w:t>escalating</w:t>
      </w:r>
      <w:r w:rsidRPr="00B42D08">
        <w:rPr>
          <w:rStyle w:val="StyleUnderline"/>
          <w:highlight w:val="green"/>
        </w:rPr>
        <w:t xml:space="preserve"> the </w:t>
      </w:r>
      <w:r w:rsidRPr="00B42D08">
        <w:rPr>
          <w:rStyle w:val="Emphasis"/>
          <w:highlight w:val="green"/>
        </w:rPr>
        <w:t>most dangerous</w:t>
      </w:r>
      <w:r w:rsidRPr="0088535A">
        <w:rPr>
          <w:rStyle w:val="Emphasis"/>
        </w:rPr>
        <w:t xml:space="preserve"> and worst of all</w:t>
      </w:r>
      <w:r w:rsidRPr="0088535A">
        <w:rPr>
          <w:rStyle w:val="StyleUnderline"/>
        </w:rPr>
        <w:t xml:space="preserve"> </w:t>
      </w:r>
      <w:r w:rsidRPr="00B42D08">
        <w:rPr>
          <w:rStyle w:val="StyleUnderline"/>
          <w:highlight w:val="green"/>
        </w:rPr>
        <w:t>fossil fuels</w:t>
      </w:r>
      <w:r w:rsidRPr="0088535A">
        <w:rPr>
          <w:rStyle w:val="StyleUnderline"/>
        </w:rPr>
        <w:t xml:space="preserve"> in relation to its impact on the climate</w:t>
      </w:r>
      <w:r w:rsidRPr="0088535A">
        <w:t xml:space="preserve">. Now the industry wants to expand production of methane gas all over the world by calling it “the most environmentally friendly fossil </w:t>
      </w:r>
      <w:proofErr w:type="spellStart"/>
      <w:r w:rsidRPr="0088535A">
        <w:t>fuel”and</w:t>
      </w:r>
      <w:proofErr w:type="spellEnd"/>
      <w:r w:rsidRPr="0088535A">
        <w:t xml:space="preserve"> a “bridge fuel” that we can safely use until we transition to 100% renewable energy sources.</w:t>
      </w:r>
    </w:p>
    <w:p w:rsidR="00850152" w:rsidRPr="0088535A" w:rsidRDefault="00850152" w:rsidP="00850152">
      <w:r w:rsidRPr="0088535A">
        <w:lastRenderedPageBreak/>
        <w:t>Why would a major business industry want to call its product by another name? Perhaps for the same reason that the tobacco industry did not like the term “coffin nails” or “cancer sticks” for cigarettes. Honestly, there’s a striking similarity between what are called cigarettes and natural gas. When both were produced and named, their harm was not fully known. Once the industries promoting them learned of their significant harm, they did everything they could to hide this knowledge from the public. They even hired scientists to deny their dangers. The tobacco industry was eventually sued, the truth was acknowledged, and billions of dollars were paid out in the tobacco settlement.</w:t>
      </w:r>
    </w:p>
    <w:p w:rsidR="00850152" w:rsidRDefault="00850152" w:rsidP="00850152">
      <w:r w:rsidRPr="0088535A">
        <w:t xml:space="preserve">This same scenario that occurred with the tobacco industry needs to occur with methane gas and the fossil fuel industry. The major difference in these two scenarios is that that </w:t>
      </w:r>
      <w:r w:rsidRPr="00B42D08">
        <w:rPr>
          <w:rStyle w:val="StyleUnderline"/>
          <w:highlight w:val="green"/>
        </w:rPr>
        <w:t>this</w:t>
      </w:r>
      <w:r w:rsidRPr="0088535A">
        <w:rPr>
          <w:rStyle w:val="StyleUnderline"/>
        </w:rPr>
        <w:t xml:space="preserve"> fossil fuel product</w:t>
      </w:r>
      <w:r w:rsidRPr="0088535A">
        <w:t xml:space="preserve"> doesn’t just threaten the lives of individuals who voluntarily breathe it in – it </w:t>
      </w:r>
      <w:r w:rsidRPr="00B42D08">
        <w:rPr>
          <w:rStyle w:val="StyleUnderline"/>
          <w:highlight w:val="green"/>
        </w:rPr>
        <w:t>threatens</w:t>
      </w:r>
      <w:r w:rsidRPr="0088535A">
        <w:rPr>
          <w:rStyle w:val="StyleUnderline"/>
        </w:rPr>
        <w:t xml:space="preserve"> the lives of not only every human being, but also </w:t>
      </w:r>
      <w:r w:rsidRPr="00B42D08">
        <w:rPr>
          <w:rStyle w:val="Emphasis"/>
          <w:highlight w:val="green"/>
        </w:rPr>
        <w:t>all life on the planet</w:t>
      </w:r>
      <w:r w:rsidRPr="00B42D08">
        <w:rPr>
          <w:rStyle w:val="StyleUnderline"/>
          <w:highlight w:val="green"/>
        </w:rPr>
        <w:t>. The outcome</w:t>
      </w:r>
      <w:r w:rsidRPr="0088535A">
        <w:t xml:space="preserve"> of this scenario </w:t>
      </w:r>
      <w:r w:rsidRPr="00B42D08">
        <w:rPr>
          <w:rStyle w:val="StyleUnderline"/>
          <w:highlight w:val="green"/>
        </w:rPr>
        <w:t>needs to be a</w:t>
      </w:r>
      <w:r w:rsidRPr="0088535A">
        <w:t xml:space="preserve"> moratorium and eventual </w:t>
      </w:r>
      <w:r w:rsidRPr="00B42D08">
        <w:rPr>
          <w:rStyle w:val="Emphasis"/>
          <w:highlight w:val="green"/>
        </w:rPr>
        <w:t>end</w:t>
      </w:r>
      <w:r w:rsidRPr="00B42D08">
        <w:rPr>
          <w:rStyle w:val="StyleUnderline"/>
          <w:highlight w:val="green"/>
        </w:rPr>
        <w:t xml:space="preserve"> to all use of</w:t>
      </w:r>
      <w:r w:rsidRPr="0088535A">
        <w:rPr>
          <w:rStyle w:val="StyleUnderline"/>
        </w:rPr>
        <w:t xml:space="preserve"> methane </w:t>
      </w:r>
      <w:r w:rsidRPr="00B42D08">
        <w:rPr>
          <w:rStyle w:val="StyleUnderline"/>
          <w:highlight w:val="green"/>
        </w:rPr>
        <w:t>gas as</w:t>
      </w:r>
      <w:r w:rsidRPr="0088535A">
        <w:rPr>
          <w:rStyle w:val="StyleUnderline"/>
        </w:rPr>
        <w:t xml:space="preserve"> an </w:t>
      </w:r>
      <w:r w:rsidRPr="00B42D08">
        <w:rPr>
          <w:rStyle w:val="StyleUnderline"/>
          <w:highlight w:val="green"/>
        </w:rPr>
        <w:t>energy</w:t>
      </w:r>
      <w:r w:rsidRPr="0088535A">
        <w:rPr>
          <w:rStyle w:val="StyleUnderline"/>
        </w:rPr>
        <w:t xml:space="preserve"> source. For the sake of</w:t>
      </w:r>
      <w:r w:rsidRPr="0088535A">
        <w:t xml:space="preserve"> all of us, </w:t>
      </w:r>
      <w:r w:rsidRPr="0088535A">
        <w:rPr>
          <w:rStyle w:val="StyleUnderline"/>
        </w:rPr>
        <w:t>our</w:t>
      </w:r>
      <w:r w:rsidRPr="0088535A">
        <w:t xml:space="preserve"> communities, and </w:t>
      </w:r>
      <w:r w:rsidRPr="0088535A">
        <w:rPr>
          <w:rStyle w:val="Emphasis"/>
        </w:rPr>
        <w:t>world</w:t>
      </w:r>
      <w:r w:rsidRPr="0088535A">
        <w:rPr>
          <w:rStyle w:val="StyleUnderline"/>
        </w:rPr>
        <w:t>, the sooner the better</w:t>
      </w:r>
      <w:r w:rsidRPr="0088535A">
        <w:t>. This abomination is different. There is no time to waste.</w:t>
      </w:r>
    </w:p>
    <w:p w:rsidR="00850152" w:rsidRDefault="00850152" w:rsidP="00850152"/>
    <w:p w:rsidR="00850152" w:rsidRPr="0088535A" w:rsidRDefault="00850152" w:rsidP="00850152">
      <w:pPr>
        <w:pStyle w:val="Heading4"/>
        <w:rPr>
          <w:rFonts w:cs="Calibri"/>
        </w:rPr>
      </w:pPr>
      <w:r w:rsidRPr="0088535A">
        <w:rPr>
          <w:rFonts w:cs="Calibri"/>
        </w:rPr>
        <w:t>Loss of satellites shuts down drones</w:t>
      </w:r>
    </w:p>
    <w:p w:rsidR="00850152" w:rsidRPr="0088535A" w:rsidRDefault="00850152" w:rsidP="00850152">
      <w:r w:rsidRPr="0088535A">
        <w:t xml:space="preserve">Daniel </w:t>
      </w:r>
      <w:proofErr w:type="spellStart"/>
      <w:r w:rsidRPr="0088535A">
        <w:rPr>
          <w:rStyle w:val="Style13ptBold"/>
        </w:rPr>
        <w:t>Ventre</w:t>
      </w:r>
      <w:proofErr w:type="spellEnd"/>
      <w:r w:rsidRPr="0088535A">
        <w:rPr>
          <w:rStyle w:val="Style13ptBold"/>
        </w:rPr>
        <w:t xml:space="preserve"> 11</w:t>
      </w:r>
      <w:r w:rsidRPr="0088535A">
        <w:t>, Engineer for CNRS and Researcher for CESDIP, Cyberwar and Information Warfare, p. 198-199</w:t>
      </w:r>
    </w:p>
    <w:p w:rsidR="00850152" w:rsidRPr="0088535A" w:rsidRDefault="00850152" w:rsidP="00850152">
      <w:r w:rsidRPr="0088535A">
        <w:t xml:space="preserve">The introduction of cyberspace operations is part of a specific context; a major evolution in the operation environment and the nature of the conflicts, which make irregular wars the rule, and make regular actors the exception to the rule. But the battle against unconventional, non-state governed, irregular actors raises specific problems: there are multiple actors, unpredictable at that, who do not abide by the same rules. New orders in conflicts are imposing the implementation of an ever more important need for information, and information collection and processing. </w:t>
      </w:r>
      <w:r w:rsidRPr="00B42D08">
        <w:rPr>
          <w:rStyle w:val="StyleUnderline"/>
          <w:highlight w:val="green"/>
        </w:rPr>
        <w:t>Networks</w:t>
      </w:r>
      <w:r w:rsidRPr="0088535A">
        <w:rPr>
          <w:rStyle w:val="StyleUnderline"/>
        </w:rPr>
        <w:t xml:space="preserve"> now </w:t>
      </w:r>
      <w:r w:rsidRPr="00B42D08">
        <w:rPr>
          <w:rStyle w:val="StyleUnderline"/>
          <w:highlight w:val="green"/>
        </w:rPr>
        <w:t>have</w:t>
      </w:r>
      <w:r w:rsidRPr="0088535A">
        <w:rPr>
          <w:rStyle w:val="StyleUnderline"/>
        </w:rPr>
        <w:t xml:space="preserve"> an </w:t>
      </w:r>
      <w:r w:rsidRPr="00B42D08">
        <w:rPr>
          <w:rStyle w:val="Emphasis"/>
          <w:highlight w:val="green"/>
        </w:rPr>
        <w:t>incredible importance</w:t>
      </w:r>
      <w:r w:rsidRPr="0088535A">
        <w:t>. The document refers to the growing threats against American heritage: the USA is a target and the increasing amount of attacks against their networks is indeed the proof of this. There are many obstacles which need to be removed before they can achieve real superiority and freedom to act, especially as vulnerable points may originate within the very operations of the armed forces. An example of this is the vulnerability of using products (software and hardware), commercial products (off-the-shelf), and sometimes even foreign products123. This brings to mind the fact that the US Air Force uses commercial, even foreign, applications for its cyberspace operations.</w:t>
      </w:r>
    </w:p>
    <w:p w:rsidR="00850152" w:rsidRDefault="00850152" w:rsidP="00850152">
      <w:r w:rsidRPr="00B42D08">
        <w:rPr>
          <w:rStyle w:val="StyleUnderline"/>
          <w:highlight w:val="green"/>
        </w:rPr>
        <w:t>Info</w:t>
      </w:r>
      <w:r w:rsidRPr="0088535A">
        <w:rPr>
          <w:rStyle w:val="StyleUnderline"/>
        </w:rPr>
        <w:t xml:space="preserve">rmation </w:t>
      </w:r>
      <w:r w:rsidRPr="00B42D08">
        <w:rPr>
          <w:rStyle w:val="StyleUnderline"/>
          <w:highlight w:val="green"/>
        </w:rPr>
        <w:t>space extends to space</w:t>
      </w:r>
      <w:r w:rsidRPr="0088535A">
        <w:t xml:space="preserve">124, </w:t>
      </w:r>
      <w:r w:rsidRPr="0088535A">
        <w:rPr>
          <w:rStyle w:val="StyleUnderline"/>
        </w:rPr>
        <w:t>particularly via communication and observation satellites</w:t>
      </w:r>
      <w:r w:rsidRPr="0088535A">
        <w:t xml:space="preserve">125. </w:t>
      </w:r>
      <w:r w:rsidRPr="00B42D08">
        <w:rPr>
          <w:rStyle w:val="StyleUnderline"/>
          <w:highlight w:val="green"/>
        </w:rPr>
        <w:t>Satellites are the keystone to</w:t>
      </w:r>
      <w:r w:rsidRPr="0088535A">
        <w:rPr>
          <w:rStyle w:val="StyleUnderline"/>
        </w:rPr>
        <w:t xml:space="preserve"> the cyberspace and communication systems, but also </w:t>
      </w:r>
      <w:r w:rsidRPr="00B42D08">
        <w:rPr>
          <w:rStyle w:val="StyleUnderline"/>
          <w:highlight w:val="green"/>
        </w:rPr>
        <w:t>the security system</w:t>
      </w:r>
      <w:r w:rsidRPr="0088535A">
        <w:rPr>
          <w:rStyle w:val="StyleUnderline"/>
        </w:rPr>
        <w:t>: monitoring</w:t>
      </w:r>
      <w:r w:rsidRPr="0088535A">
        <w:t xml:space="preserve"> (Echelon network is the symbol), </w:t>
      </w:r>
      <w:r w:rsidRPr="0088535A">
        <w:rPr>
          <w:rStyle w:val="StyleUnderline"/>
        </w:rPr>
        <w:t xml:space="preserve">observation, communication. These are </w:t>
      </w:r>
      <w:r w:rsidRPr="00B42D08">
        <w:rPr>
          <w:rStyle w:val="StyleUnderline"/>
          <w:highlight w:val="green"/>
        </w:rPr>
        <w:t>at the heart of</w:t>
      </w:r>
      <w:r w:rsidRPr="0088535A">
        <w:rPr>
          <w:rStyle w:val="StyleUnderline"/>
        </w:rPr>
        <w:t xml:space="preserve"> the </w:t>
      </w:r>
      <w:r w:rsidRPr="00B42D08">
        <w:rPr>
          <w:rStyle w:val="StyleUnderline"/>
          <w:highlight w:val="green"/>
        </w:rPr>
        <w:t>C4ISR</w:t>
      </w:r>
      <w:r w:rsidRPr="0088535A">
        <w:rPr>
          <w:rStyle w:val="StyleUnderline"/>
        </w:rPr>
        <w:t xml:space="preserve"> systems, </w:t>
      </w:r>
      <w:r w:rsidRPr="00B42D08">
        <w:rPr>
          <w:rStyle w:val="StyleUnderline"/>
          <w:highlight w:val="green"/>
        </w:rPr>
        <w:t>without which</w:t>
      </w:r>
      <w:r w:rsidRPr="0088535A">
        <w:rPr>
          <w:rStyle w:val="StyleUnderline"/>
        </w:rPr>
        <w:t xml:space="preserve"> a concept such as </w:t>
      </w:r>
      <w:r w:rsidRPr="00B42D08">
        <w:rPr>
          <w:rStyle w:val="StyleUnderline"/>
          <w:highlight w:val="green"/>
        </w:rPr>
        <w:t>net</w:t>
      </w:r>
      <w:r w:rsidRPr="0088535A">
        <w:rPr>
          <w:rStyle w:val="StyleUnderline"/>
        </w:rPr>
        <w:t>work-</w:t>
      </w:r>
      <w:r w:rsidRPr="00B42D08">
        <w:rPr>
          <w:rStyle w:val="StyleUnderline"/>
          <w:highlight w:val="green"/>
        </w:rPr>
        <w:t>centric war</w:t>
      </w:r>
      <w:r w:rsidRPr="0088535A">
        <w:rPr>
          <w:rStyle w:val="StyleUnderline"/>
        </w:rPr>
        <w:t xml:space="preserve">fare </w:t>
      </w:r>
      <w:r w:rsidRPr="00B42D08">
        <w:rPr>
          <w:rStyle w:val="StyleUnderline"/>
          <w:highlight w:val="green"/>
        </w:rPr>
        <w:t xml:space="preserve">could not exist. </w:t>
      </w:r>
      <w:r w:rsidRPr="00B42D08">
        <w:rPr>
          <w:rStyle w:val="Emphasis"/>
          <w:sz w:val="24"/>
          <w:szCs w:val="26"/>
          <w:highlight w:val="green"/>
        </w:rPr>
        <w:t>There would be no drones without satellites</w:t>
      </w:r>
      <w:r w:rsidRPr="0088535A">
        <w:t xml:space="preserve">. It is even a question of extending the Internet to extra-atmospheric space. Projects in this vein (Interplanetary Networks) were being formed in the 1990s, but ran into several technical difficulties (delays in important transmissions due to high distances and costs) [GEL 06]. NASA dedicates a few pages on its website to this project126. The development of communication systems based on the infrastructures in extra-atmospheric space will also raise questions for legal, </w:t>
      </w:r>
      <w:r w:rsidRPr="0088535A">
        <w:lastRenderedPageBreak/>
        <w:t>geopolitical and geostrategic domains: questions of seizing this space, questions of regulation of human activity in this space, of sovereignty, new territoriality and independence.</w:t>
      </w:r>
    </w:p>
    <w:p w:rsidR="00850152" w:rsidRPr="0088535A" w:rsidRDefault="00850152" w:rsidP="00850152"/>
    <w:p w:rsidR="00850152" w:rsidRPr="0088535A" w:rsidRDefault="00850152" w:rsidP="00850152">
      <w:pPr>
        <w:pStyle w:val="Heading4"/>
        <w:rPr>
          <w:rFonts w:cs="Calibri"/>
        </w:rPr>
      </w:pPr>
      <w:r w:rsidRPr="0088535A">
        <w:rPr>
          <w:rFonts w:cs="Calibri"/>
        </w:rPr>
        <w:t xml:space="preserve">Drone </w:t>
      </w:r>
      <w:proofErr w:type="spellStart"/>
      <w:r w:rsidRPr="0088535A">
        <w:rPr>
          <w:rFonts w:cs="Calibri"/>
        </w:rPr>
        <w:t>prolif</w:t>
      </w:r>
      <w:proofErr w:type="spellEnd"/>
      <w:r w:rsidRPr="0088535A">
        <w:rPr>
          <w:rFonts w:cs="Calibri"/>
        </w:rPr>
        <w:t xml:space="preserve"> is </w:t>
      </w:r>
      <w:r w:rsidRPr="0088535A">
        <w:rPr>
          <w:rFonts w:cs="Calibri"/>
          <w:u w:val="single"/>
        </w:rPr>
        <w:t>inevitable</w:t>
      </w:r>
      <w:r w:rsidRPr="0088535A">
        <w:rPr>
          <w:rFonts w:cs="Calibri"/>
        </w:rPr>
        <w:t xml:space="preserve"> and causes </w:t>
      </w:r>
      <w:r w:rsidRPr="0088535A">
        <w:rPr>
          <w:rFonts w:cs="Calibri"/>
          <w:u w:val="single"/>
        </w:rPr>
        <w:t>global nuclear war</w:t>
      </w:r>
    </w:p>
    <w:p w:rsidR="00850152" w:rsidRPr="0088535A" w:rsidRDefault="00850152" w:rsidP="00850152">
      <w:r w:rsidRPr="0088535A">
        <w:t xml:space="preserve">Dr. Michael C. </w:t>
      </w:r>
      <w:r w:rsidRPr="0088535A">
        <w:rPr>
          <w:rStyle w:val="Style13ptBold"/>
        </w:rPr>
        <w:t>Horowitz 19</w:t>
      </w:r>
      <w:r w:rsidRPr="0088535A">
        <w:t>, Professor of Political Science at University of Pennsylvania, NDT Champion from Emory University, PhD in Government from Harvard University, Adjunct Senior Fellow at the Center for a New American Security, “When Speed Kills: Autonomous Weapon Systems, Deterrence, and Stability”, 5/2/2019, https://papers.ssrn.com/sol3/papers.cfm?abstract_id=3348356</w:t>
      </w:r>
    </w:p>
    <w:p w:rsidR="00850152" w:rsidRPr="0088535A" w:rsidRDefault="00850152" w:rsidP="00850152">
      <w:r w:rsidRPr="0088535A">
        <w:t>Thus, the reason to deploy autonomous systems would have to be their reliability and effectiveness rather than signaling. And gi</w:t>
      </w:r>
      <w:r w:rsidRPr="0088535A">
        <w:rPr>
          <w:rStyle w:val="StyleUnderline"/>
        </w:rPr>
        <w:t xml:space="preserve">ving up human control to algorithms in </w:t>
      </w:r>
      <w:r w:rsidRPr="00B42D08">
        <w:rPr>
          <w:rStyle w:val="StyleUnderline"/>
          <w:highlight w:val="green"/>
        </w:rPr>
        <w:t>a crisis</w:t>
      </w:r>
      <w:r w:rsidRPr="0088535A">
        <w:rPr>
          <w:rStyle w:val="StyleUnderline"/>
        </w:rPr>
        <w:t xml:space="preserve"> that </w:t>
      </w:r>
      <w:r w:rsidRPr="00B42D08">
        <w:rPr>
          <w:rStyle w:val="StyleUnderline"/>
          <w:highlight w:val="green"/>
        </w:rPr>
        <w:t xml:space="preserve">could end with </w:t>
      </w:r>
      <w:r w:rsidRPr="00B42D08">
        <w:rPr>
          <w:rStyle w:val="Emphasis"/>
          <w:sz w:val="24"/>
          <w:szCs w:val="26"/>
          <w:highlight w:val="green"/>
        </w:rPr>
        <w:t>global nuclear war</w:t>
      </w:r>
      <w:r w:rsidRPr="0088535A">
        <w:rPr>
          <w:rStyle w:val="StyleUnderline"/>
          <w:sz w:val="24"/>
          <w:szCs w:val="26"/>
        </w:rPr>
        <w:t xml:space="preserve"> </w:t>
      </w:r>
      <w:r w:rsidRPr="0088535A">
        <w:rPr>
          <w:rStyle w:val="StyleUnderline"/>
        </w:rPr>
        <w:t>would require an extremely high level of perceived reliability and effectiveness</w:t>
      </w:r>
      <w:r w:rsidRPr="0088535A">
        <w:t xml:space="preserve">. Few things are more important to militaries in crisis situations than informational awareness and control over decisions, and there might be fear that </w:t>
      </w:r>
      <w:r w:rsidRPr="00B42D08">
        <w:rPr>
          <w:rStyle w:val="StyleUnderline"/>
          <w:highlight w:val="green"/>
        </w:rPr>
        <w:t xml:space="preserve">autonomous systems are prone to </w:t>
      </w:r>
      <w:r w:rsidRPr="00B42D08">
        <w:rPr>
          <w:rStyle w:val="Emphasis"/>
          <w:sz w:val="24"/>
          <w:szCs w:val="26"/>
          <w:highlight w:val="green"/>
        </w:rPr>
        <w:t>accidents</w:t>
      </w:r>
      <w:r w:rsidRPr="0088535A">
        <w:t>.</w:t>
      </w:r>
    </w:p>
    <w:p w:rsidR="00850152" w:rsidRPr="0088535A" w:rsidRDefault="00850152" w:rsidP="00850152">
      <w:r w:rsidRPr="0088535A">
        <w:t>This counterfactual illustrates that the development and deployment of lethal autonomous weapon systems by national militaries, if it occurs, is unlikely to have simple, easy, and linear consequences. Instead, human factors, including the psychological desire for control and organizational politics, will strongly shape how militaries think about developing and using LAWS. This will not just influence the potential for arms races in peacetime, but deterrence and wartime stability due to the organizational processes militaries implement for the deployment and use of autonomous systems on the battlefield.</w:t>
      </w:r>
    </w:p>
    <w:p w:rsidR="00850152" w:rsidRPr="0088535A" w:rsidRDefault="00850152" w:rsidP="00850152">
      <w:r w:rsidRPr="0088535A">
        <w:t xml:space="preserve">This paper draws on research in strategic studies and examples from military history to assess how </w:t>
      </w:r>
      <w:r w:rsidRPr="00B42D08">
        <w:rPr>
          <w:rStyle w:val="StyleUnderline"/>
          <w:highlight w:val="green"/>
        </w:rPr>
        <w:t>LAWS</w:t>
      </w:r>
      <w:r w:rsidRPr="0088535A">
        <w:rPr>
          <w:rStyle w:val="StyleUnderline"/>
        </w:rPr>
        <w:t xml:space="preserve"> could </w:t>
      </w:r>
      <w:r w:rsidRPr="00B42D08">
        <w:rPr>
          <w:rStyle w:val="StyleUnderline"/>
          <w:highlight w:val="green"/>
        </w:rPr>
        <w:t>influence</w:t>
      </w:r>
      <w:r w:rsidRPr="0088535A">
        <w:rPr>
          <w:rStyle w:val="StyleUnderline"/>
        </w:rPr>
        <w:t xml:space="preserve"> the development and deployment of military systems, including </w:t>
      </w:r>
      <w:r w:rsidRPr="00B42D08">
        <w:rPr>
          <w:rStyle w:val="Emphasis"/>
          <w:sz w:val="24"/>
          <w:szCs w:val="26"/>
          <w:highlight w:val="green"/>
        </w:rPr>
        <w:t>arms races</w:t>
      </w:r>
      <w:r w:rsidRPr="00B42D08">
        <w:rPr>
          <w:rStyle w:val="StyleUnderline"/>
          <w:highlight w:val="green"/>
        </w:rPr>
        <w:t xml:space="preserve">, </w:t>
      </w:r>
      <w:r w:rsidRPr="00B42D08">
        <w:rPr>
          <w:rStyle w:val="Emphasis"/>
          <w:highlight w:val="green"/>
        </w:rPr>
        <w:t>crisis stability</w:t>
      </w:r>
      <w:r w:rsidRPr="00B42D08">
        <w:rPr>
          <w:rStyle w:val="StyleUnderline"/>
          <w:highlight w:val="green"/>
        </w:rPr>
        <w:t>, and</w:t>
      </w:r>
      <w:r w:rsidRPr="0088535A">
        <w:rPr>
          <w:rStyle w:val="StyleUnderline"/>
        </w:rPr>
        <w:t xml:space="preserve"> wartime stability, especially the </w:t>
      </w:r>
      <w:r w:rsidRPr="00B42D08">
        <w:rPr>
          <w:rStyle w:val="StyleUnderline"/>
          <w:highlight w:val="green"/>
        </w:rPr>
        <w:t xml:space="preserve">risk of </w:t>
      </w:r>
      <w:r w:rsidRPr="00B42D08">
        <w:rPr>
          <w:rStyle w:val="Emphasis"/>
          <w:sz w:val="24"/>
          <w:szCs w:val="26"/>
          <w:highlight w:val="green"/>
        </w:rPr>
        <w:t>escalation</w:t>
      </w:r>
      <w:r w:rsidRPr="0088535A">
        <w:t xml:space="preserve">. It also discusses the potential for arms control. It focuses on these questions through the lens of key characteristics of LAWS, especially the potential for increased operational speed and, simultaneously, less human control over battlefield choices. One of the primary attractions of autonomous systems, even compared to remotely piloted systems, is the potential to operate at machine speed. Another potential benefit is the possibility of </w:t>
      </w:r>
      <w:r w:rsidRPr="0088535A">
        <w:rPr>
          <w:rStyle w:val="StyleUnderline"/>
        </w:rPr>
        <w:t xml:space="preserve">machine-like accuracy in </w:t>
      </w:r>
      <w:r w:rsidRPr="00B42D08">
        <w:rPr>
          <w:rStyle w:val="StyleUnderline"/>
          <w:highlight w:val="green"/>
        </w:rPr>
        <w:t>following programming</w:t>
      </w:r>
      <w:r w:rsidRPr="0088535A">
        <w:t xml:space="preserve">, but that </w:t>
      </w:r>
      <w:r w:rsidRPr="00B42D08">
        <w:rPr>
          <w:rStyle w:val="StyleUnderline"/>
          <w:highlight w:val="green"/>
        </w:rPr>
        <w:t>comes with</w:t>
      </w:r>
      <w:r w:rsidRPr="0088535A">
        <w:rPr>
          <w:rStyle w:val="StyleUnderline"/>
        </w:rPr>
        <w:t xml:space="preserve"> a potential downside: the </w:t>
      </w:r>
      <w:r w:rsidRPr="00B42D08">
        <w:rPr>
          <w:rStyle w:val="StyleUnderline"/>
          <w:highlight w:val="green"/>
        </w:rPr>
        <w:t>loss of control and</w:t>
      </w:r>
      <w:r w:rsidRPr="0088535A">
        <w:rPr>
          <w:rStyle w:val="StyleUnderline"/>
        </w:rPr>
        <w:t xml:space="preserve"> the accompanying </w:t>
      </w:r>
      <w:r w:rsidRPr="00B42D08">
        <w:rPr>
          <w:rStyle w:val="StyleUnderline"/>
          <w:highlight w:val="green"/>
        </w:rPr>
        <w:t>risk of</w:t>
      </w:r>
      <w:r w:rsidRPr="0088535A">
        <w:rPr>
          <w:rStyle w:val="StyleUnderline"/>
        </w:rPr>
        <w:t xml:space="preserve"> </w:t>
      </w:r>
      <w:r w:rsidRPr="0088535A">
        <w:rPr>
          <w:rStyle w:val="Emphasis"/>
        </w:rPr>
        <w:t>accidents</w:t>
      </w:r>
      <w:r w:rsidRPr="0088535A">
        <w:rPr>
          <w:rStyle w:val="StyleUnderline"/>
        </w:rPr>
        <w:t xml:space="preserve">, adversarial </w:t>
      </w:r>
      <w:r w:rsidRPr="00B42D08">
        <w:rPr>
          <w:rStyle w:val="Emphasis"/>
          <w:highlight w:val="green"/>
        </w:rPr>
        <w:t>spoofing</w:t>
      </w:r>
      <w:r w:rsidRPr="00B42D08">
        <w:rPr>
          <w:rStyle w:val="StyleUnderline"/>
          <w:highlight w:val="green"/>
        </w:rPr>
        <w:t xml:space="preserve">, and </w:t>
      </w:r>
      <w:r w:rsidRPr="00B42D08">
        <w:rPr>
          <w:rStyle w:val="Emphasis"/>
          <w:highlight w:val="green"/>
        </w:rPr>
        <w:t>miscalc</w:t>
      </w:r>
      <w:r w:rsidRPr="0088535A">
        <w:rPr>
          <w:rStyle w:val="Emphasis"/>
        </w:rPr>
        <w:t>ulation</w:t>
      </w:r>
      <w:r w:rsidRPr="0088535A">
        <w:rPr>
          <w:rStyle w:val="StyleUnderline"/>
        </w:rPr>
        <w:t>. Even if LAWS malfunction at the same rate as humans in a given scenario, the ability of operators to control the impact of those malfunctions may be lower, which could make LAWS less predictable on the battlefield</w:t>
      </w:r>
      <w:r w:rsidRPr="0088535A">
        <w:t>. The paper then examines how these issues interact with the large uncertainty parameter associated with AI-based military capabilities at present, both in terms of the range of the possible and the opacity of their programming.</w:t>
      </w:r>
    </w:p>
    <w:p w:rsidR="00850152" w:rsidRPr="0088535A" w:rsidRDefault="00850152" w:rsidP="00850152">
      <w:r w:rsidRPr="0088535A">
        <w:t xml:space="preserve">The results highlight several critical issues surrounding the development and deployment of LAWS.1 First, </w:t>
      </w:r>
      <w:r w:rsidRPr="0088535A">
        <w:rPr>
          <w:rStyle w:val="StyleUnderline"/>
        </w:rPr>
        <w:t xml:space="preserve">the desire to fight at </w:t>
      </w:r>
      <w:r w:rsidRPr="00B42D08">
        <w:rPr>
          <w:rStyle w:val="StyleUnderline"/>
          <w:highlight w:val="green"/>
        </w:rPr>
        <w:t>machine speed</w:t>
      </w:r>
      <w:r w:rsidRPr="0088535A">
        <w:rPr>
          <w:rStyle w:val="StyleUnderline"/>
        </w:rPr>
        <w:t xml:space="preserve"> with autonomous systems, while making a military more effective in a conflict, could </w:t>
      </w:r>
      <w:r w:rsidRPr="00B42D08">
        <w:rPr>
          <w:rStyle w:val="StyleUnderline"/>
          <w:highlight w:val="green"/>
        </w:rPr>
        <w:t xml:space="preserve">increase </w:t>
      </w:r>
      <w:r w:rsidRPr="00B42D08">
        <w:rPr>
          <w:rStyle w:val="Emphasis"/>
          <w:highlight w:val="green"/>
        </w:rPr>
        <w:t>crisis instability</w:t>
      </w:r>
      <w:r w:rsidRPr="0088535A">
        <w:rPr>
          <w:rStyle w:val="StyleUnderline"/>
        </w:rPr>
        <w:t xml:space="preserve">. As countries fear </w:t>
      </w:r>
      <w:r w:rsidRPr="00B42D08">
        <w:rPr>
          <w:rStyle w:val="StyleUnderline"/>
          <w:highlight w:val="green"/>
        </w:rPr>
        <w:t>losing</w:t>
      </w:r>
      <w:r w:rsidRPr="0088535A">
        <w:rPr>
          <w:rStyle w:val="StyleUnderline"/>
        </w:rPr>
        <w:t xml:space="preserve"> conflicts </w:t>
      </w:r>
      <w:r w:rsidRPr="00B42D08">
        <w:rPr>
          <w:rStyle w:val="StyleUnderline"/>
          <w:highlight w:val="green"/>
        </w:rPr>
        <w:t>faster</w:t>
      </w:r>
      <w:r w:rsidRPr="0088535A">
        <w:rPr>
          <w:rStyle w:val="StyleUnderline"/>
        </w:rPr>
        <w:t xml:space="preserve">, it will </w:t>
      </w:r>
      <w:r w:rsidRPr="00B42D08">
        <w:rPr>
          <w:rStyle w:val="StyleUnderline"/>
          <w:highlight w:val="green"/>
        </w:rPr>
        <w:t xml:space="preserve">generate </w:t>
      </w:r>
      <w:r w:rsidRPr="00B42D08">
        <w:rPr>
          <w:rStyle w:val="Emphasis"/>
          <w:highlight w:val="green"/>
        </w:rPr>
        <w:t>escalation pressure</w:t>
      </w:r>
      <w:r w:rsidRPr="00B42D08">
        <w:rPr>
          <w:rStyle w:val="StyleUnderline"/>
          <w:highlight w:val="green"/>
        </w:rPr>
        <w:t>, including</w:t>
      </w:r>
      <w:r w:rsidRPr="0088535A">
        <w:rPr>
          <w:rStyle w:val="StyleUnderline"/>
        </w:rPr>
        <w:t xml:space="preserve"> an increased incentive for </w:t>
      </w:r>
      <w:r w:rsidRPr="00B42D08">
        <w:rPr>
          <w:rStyle w:val="Emphasis"/>
          <w:sz w:val="24"/>
          <w:szCs w:val="26"/>
          <w:highlight w:val="green"/>
        </w:rPr>
        <w:t>first strikes</w:t>
      </w:r>
      <w:r w:rsidRPr="0088535A">
        <w:t xml:space="preserve">. Second, in addition to the actual risk of accidents and miscalculation from LAWS, the fear of accidents and losing control of autonomous systems could limit the willingness of militaries to deploy them, particularly since many militaries are conservative when it comes to emerging technologies and have high standards for system </w:t>
      </w:r>
      <w:r w:rsidRPr="0088535A">
        <w:lastRenderedPageBreak/>
        <w:t xml:space="preserve">reliability. Third, </w:t>
      </w:r>
      <w:r w:rsidRPr="0088535A">
        <w:rPr>
          <w:rStyle w:val="StyleUnderline"/>
        </w:rPr>
        <w:t>the dual-use</w:t>
      </w:r>
      <w:r w:rsidRPr="0088535A">
        <w:t xml:space="preserve">, or even general purpose, </w:t>
      </w:r>
      <w:r w:rsidRPr="0088535A">
        <w:rPr>
          <w:rStyle w:val="StyleUnderline"/>
        </w:rPr>
        <w:t>character</w:t>
      </w:r>
      <w:r w:rsidRPr="0088535A">
        <w:t xml:space="preserve"> of the basic science underlying many autonomous systems </w:t>
      </w:r>
      <w:r w:rsidRPr="0088535A">
        <w:rPr>
          <w:rStyle w:val="StyleUnderline"/>
        </w:rPr>
        <w:t>will make</w:t>
      </w:r>
      <w:r w:rsidRPr="0088535A">
        <w:t xml:space="preserve"> the </w:t>
      </w:r>
      <w:r w:rsidRPr="0088535A">
        <w:rPr>
          <w:rStyle w:val="StyleUnderline"/>
        </w:rPr>
        <w:t>tech</w:t>
      </w:r>
      <w:r w:rsidRPr="0088535A">
        <w:t xml:space="preserve">nology </w:t>
      </w:r>
      <w:r w:rsidRPr="0088535A">
        <w:rPr>
          <w:rStyle w:val="StyleUnderline"/>
        </w:rPr>
        <w:t>hard to control</w:t>
      </w:r>
      <w:r w:rsidRPr="0088535A">
        <w:t>, giving many countries and actors access to basic algorithms, though whether this is described as diffusion, proliferation, or an arms race will depend on political dynamics as much as anything.</w:t>
      </w:r>
    </w:p>
    <w:p w:rsidR="00850152" w:rsidRPr="0088535A" w:rsidRDefault="00850152" w:rsidP="00850152">
      <w:r w:rsidRPr="0088535A">
        <w:t xml:space="preserve">Finally, </w:t>
      </w:r>
      <w:r w:rsidRPr="0088535A">
        <w:rPr>
          <w:rStyle w:val="StyleUnderline"/>
        </w:rPr>
        <w:t xml:space="preserve">multiple </w:t>
      </w:r>
      <w:r w:rsidRPr="00B42D08">
        <w:rPr>
          <w:rStyle w:val="StyleUnderline"/>
          <w:highlight w:val="green"/>
        </w:rPr>
        <w:t>uncertainty</w:t>
      </w:r>
      <w:r w:rsidRPr="0088535A">
        <w:rPr>
          <w:rStyle w:val="StyleUnderline"/>
        </w:rPr>
        <w:t xml:space="preserve"> parameters</w:t>
      </w:r>
      <w:r w:rsidRPr="0088535A">
        <w:t xml:space="preserve"> concerning lethal autonomous weapon systems </w:t>
      </w:r>
      <w:r w:rsidRPr="0088535A">
        <w:rPr>
          <w:rStyle w:val="StyleUnderline"/>
        </w:rPr>
        <w:t xml:space="preserve">could </w:t>
      </w:r>
      <w:r w:rsidRPr="00B42D08">
        <w:rPr>
          <w:rStyle w:val="StyleUnderline"/>
          <w:highlight w:val="green"/>
        </w:rPr>
        <w:t xml:space="preserve">exacerbate </w:t>
      </w:r>
      <w:r w:rsidRPr="00B42D08">
        <w:rPr>
          <w:rStyle w:val="Emphasis"/>
          <w:highlight w:val="green"/>
        </w:rPr>
        <w:t>security dilemmas</w:t>
      </w:r>
      <w:r w:rsidRPr="0088535A">
        <w:t xml:space="preserve">. Uncertainty over the range of the possible concerning the programming of lethal autonomous weapon systems will increase fear of those systems in the near term, making restraint less likely for competitive reasons. Moreover, the inherent differences between remotely piloted systems and LAWS at the platform level come from software, not hardware. There is arguably an inherent opacity to lethal autonomous weapon systems. If an </w:t>
      </w:r>
      <w:proofErr w:type="gramStart"/>
      <w:r w:rsidRPr="0088535A">
        <w:t>arms</w:t>
      </w:r>
      <w:proofErr w:type="gramEnd"/>
      <w:r w:rsidRPr="0088535A">
        <w:t xml:space="preserve"> race over lethal autonomous weapon systems occurs, it will likely be because of worse-case assumptions about capability development by potential adversaries.</w:t>
      </w:r>
    </w:p>
    <w:p w:rsidR="00850152" w:rsidRPr="0088535A" w:rsidRDefault="00850152" w:rsidP="00850152">
      <w:pPr>
        <w:rPr>
          <w:sz w:val="10"/>
          <w:szCs w:val="16"/>
        </w:rPr>
      </w:pPr>
      <w:r w:rsidRPr="0088535A">
        <w:rPr>
          <w:sz w:val="10"/>
          <w:szCs w:val="16"/>
        </w:rPr>
        <w:t>What is Autonomy or Artificial Intelligence?</w:t>
      </w:r>
    </w:p>
    <w:p w:rsidR="00850152" w:rsidRPr="0088535A" w:rsidRDefault="00850152" w:rsidP="00850152">
      <w:pPr>
        <w:rPr>
          <w:sz w:val="10"/>
          <w:szCs w:val="16"/>
        </w:rPr>
      </w:pPr>
      <w:r w:rsidRPr="0088535A">
        <w:rPr>
          <w:sz w:val="10"/>
          <w:szCs w:val="16"/>
        </w:rPr>
        <w:t>Artificial intelligence is the use of computing power, in the form of algorithms, to conduct tasks that previously required human intelligence.2 Artificial intelligence in this context is best thought of as an umbrella technology or enabler, like the combustion engine or electricity. Military applications of artificial intelligence are potentially broad – from image recognition for surveillance to more efficient logistics to battle management.3 These include both non-kinetic applications, including in the cyber realm, as well as kinetic applications.4 One potential application of artificial intelligence is through armed autonomous systems that could be deployed on the battlefield, or what are most popularly called lethal autonomous weapon systems or lethal autonomous weapon systems. This differs from remotely-piloted systems where a human, though at a distance, still operates a given vehicle or system.</w:t>
      </w:r>
    </w:p>
    <w:p w:rsidR="00850152" w:rsidRPr="0088535A" w:rsidRDefault="00850152" w:rsidP="00850152">
      <w:pPr>
        <w:rPr>
          <w:sz w:val="10"/>
          <w:szCs w:val="16"/>
        </w:rPr>
      </w:pPr>
      <w:r w:rsidRPr="0088535A">
        <w:rPr>
          <w:sz w:val="10"/>
          <w:szCs w:val="16"/>
        </w:rPr>
        <w:t>What is a lethal autonomous weapon system? While simple to describe on first glance, and easy to understand in the extreme – an armed humanoid robot with extremely broad programming making decisions about engaging in warfare – drawing the line between a lethal autonomous weapon system and other weapon systems is complex. In Directive 3000.09, published in 2012, the US Department of Defense defines an autonomous weapon as “A weapon system that, once activated, can select and engage targets without further intervention by a human operator.”5 What it means to select and engage a target is not entirely clear, however. For example, homing munitions, which have existed since World War II, select and engage targets, according to a common sense understanding of the terms.6</w:t>
      </w:r>
    </w:p>
    <w:p w:rsidR="00850152" w:rsidRPr="0088535A" w:rsidRDefault="00850152" w:rsidP="00850152">
      <w:pPr>
        <w:rPr>
          <w:sz w:val="10"/>
          <w:szCs w:val="16"/>
        </w:rPr>
      </w:pPr>
      <w:r w:rsidRPr="0088535A">
        <w:rPr>
          <w:sz w:val="10"/>
          <w:szCs w:val="16"/>
        </w:rPr>
        <w:t xml:space="preserve">Exactly what functions are autonomous also matters. A system could have automatic piloting, for example, that flies or drives a platform to a target, but still have complete human control over the use of the weapon. That would be a system with a high level of automation, though not a lethal autonomous weapon system according to most perspectives. Heather </w:t>
      </w:r>
      <w:proofErr w:type="spellStart"/>
      <w:r w:rsidRPr="0088535A">
        <w:rPr>
          <w:sz w:val="10"/>
          <w:szCs w:val="16"/>
        </w:rPr>
        <w:t>Roff</w:t>
      </w:r>
      <w:proofErr w:type="spellEnd"/>
      <w:r w:rsidRPr="0088535A">
        <w:rPr>
          <w:sz w:val="10"/>
          <w:szCs w:val="16"/>
        </w:rPr>
        <w:t xml:space="preserve"> measures the level of autonomy in a weapon system based on three subcomponents: self-mobility, self-direction, and self-determination. This helps distinguish systems where there might be autonomy concerning the best way a missile should get to a target, but the target itself is designated by a person </w:t>
      </w:r>
      <w:proofErr w:type="spellStart"/>
      <w:r w:rsidRPr="0088535A">
        <w:rPr>
          <w:sz w:val="10"/>
          <w:szCs w:val="16"/>
        </w:rPr>
        <w:t>fromsystems</w:t>
      </w:r>
      <w:proofErr w:type="spellEnd"/>
      <w:r w:rsidRPr="0088535A">
        <w:rPr>
          <w:sz w:val="10"/>
          <w:szCs w:val="16"/>
        </w:rPr>
        <w:t xml:space="preserve"> where an algorithm might be making higher-level engagement decisions.7 There are already some applications of limited machine autonomy in military systems, with the most prominent example being the automatic mode present on many Close-In Weapon Systems (CIWS), such as the Phalanx, used to defend ships and incoming missiles from attack.8</w:t>
      </w:r>
    </w:p>
    <w:p w:rsidR="00850152" w:rsidRPr="0088535A" w:rsidRDefault="00850152" w:rsidP="00850152">
      <w:pPr>
        <w:rPr>
          <w:sz w:val="10"/>
          <w:szCs w:val="16"/>
        </w:rPr>
      </w:pPr>
      <w:r w:rsidRPr="0088535A">
        <w:rPr>
          <w:sz w:val="10"/>
          <w:szCs w:val="16"/>
        </w:rPr>
        <w:t xml:space="preserve">This article will not resolve the definitional debate surrounding lethal autonomous weapon systems, which is still ongoing in meetings of the Group of Governmental Experts focused on lethal autonomous weapon systems in the United Nations Convention on Certain Conventional Weapons. Provisionally, this article adopts the </w:t>
      </w:r>
      <w:proofErr w:type="spellStart"/>
      <w:r w:rsidRPr="0088535A">
        <w:rPr>
          <w:sz w:val="10"/>
          <w:szCs w:val="16"/>
        </w:rPr>
        <w:t>Scharre</w:t>
      </w:r>
      <w:proofErr w:type="spellEnd"/>
      <w:r w:rsidRPr="0088535A">
        <w:rPr>
          <w:sz w:val="10"/>
          <w:szCs w:val="16"/>
        </w:rPr>
        <w:t xml:space="preserve"> and Horowitz definition that a lethal autonomous weapon system is “[A] weapon system that, once activated, is intended to select and engage targets where a human has not decided those specific targets are to be engaged.”9 However, moving beyond the close cases (e.g. particular types of missile guidance systems) and considering those weapon systems that clearly use machine intelligence to search for, select, and/or engage targets can help clarify what is at stake in this debate in the first place.10 After all, if most militaries most of the time would not have any need for lethal autonomous weapon systems, or those systems have significant disadvantages relative to remotely-piloted military robotics or soldiers on the battlefield, the stakes are lower. In contrast, if the integration of machine intelligence with military systems could give countries or violent non-state actors a significant advantage in how they employ force, it becomes even more crucial to engage the topic.</w:t>
      </w:r>
    </w:p>
    <w:p w:rsidR="00850152" w:rsidRPr="0088535A" w:rsidRDefault="00850152" w:rsidP="00850152">
      <w:pPr>
        <w:rPr>
          <w:sz w:val="10"/>
          <w:szCs w:val="16"/>
        </w:rPr>
      </w:pPr>
      <w:r w:rsidRPr="0088535A">
        <w:rPr>
          <w:sz w:val="10"/>
          <w:szCs w:val="16"/>
        </w:rPr>
        <w:t>It is important to note that this article does not address concerns about existential risk related to artificial general intelligence – the fear that a superintelligence could decide to destroy the human race, either because it decides humans are malign or because humans program it to achieve a goal it can only accomplish by destroying humans.11 The existential risk issue associated with artificial intelligence is not necessarily closely coupled to military applications of artificial intelligence. If a super-intelligent machine learning system has the ability to take over human society in the interest of a goal – any goal – whether autonomous systems at much smaller orders of magnitude already exist in military systems will likely be unimportant. The super-intelligent system would simply create what it needed.</w:t>
      </w:r>
    </w:p>
    <w:p w:rsidR="00850152" w:rsidRPr="0088535A" w:rsidRDefault="00850152" w:rsidP="00850152">
      <w:r w:rsidRPr="0088535A">
        <w:t>Why Invest in Autonomous Systems?</w:t>
      </w:r>
    </w:p>
    <w:p w:rsidR="00850152" w:rsidRPr="0088535A" w:rsidRDefault="00850152" w:rsidP="00850152">
      <w:r w:rsidRPr="00B42D08">
        <w:rPr>
          <w:rStyle w:val="StyleUnderline"/>
          <w:highlight w:val="green"/>
        </w:rPr>
        <w:t>Militaries are</w:t>
      </w:r>
      <w:r w:rsidRPr="0088535A">
        <w:rPr>
          <w:rStyle w:val="StyleUnderline"/>
        </w:rPr>
        <w:t xml:space="preserve"> already </w:t>
      </w:r>
      <w:r w:rsidRPr="00B42D08">
        <w:rPr>
          <w:rStyle w:val="StyleUnderline"/>
          <w:highlight w:val="green"/>
        </w:rPr>
        <w:t>increasing</w:t>
      </w:r>
      <w:r w:rsidRPr="0088535A">
        <w:rPr>
          <w:rStyle w:val="StyleUnderline"/>
        </w:rPr>
        <w:t xml:space="preserve"> their </w:t>
      </w:r>
      <w:r w:rsidRPr="00B42D08">
        <w:rPr>
          <w:rStyle w:val="StyleUnderline"/>
          <w:highlight w:val="green"/>
        </w:rPr>
        <w:t>investments in</w:t>
      </w:r>
      <w:r w:rsidRPr="0088535A">
        <w:rPr>
          <w:rStyle w:val="StyleUnderline"/>
        </w:rPr>
        <w:t xml:space="preserve"> remotely-piloted </w:t>
      </w:r>
      <w:r w:rsidRPr="00B42D08">
        <w:rPr>
          <w:rStyle w:val="StyleUnderline"/>
          <w:highlight w:val="green"/>
        </w:rPr>
        <w:t>robotic systems. From</w:t>
      </w:r>
      <w:r w:rsidRPr="0088535A">
        <w:rPr>
          <w:rStyle w:val="StyleUnderline"/>
        </w:rPr>
        <w:t xml:space="preserve"> UAVs</w:t>
      </w:r>
      <w:r w:rsidRPr="0088535A">
        <w:t xml:space="preserve"> such as the MQ-9 Reaper (</w:t>
      </w:r>
      <w:r w:rsidRPr="00B42D08">
        <w:rPr>
          <w:rStyle w:val="Emphasis"/>
          <w:highlight w:val="green"/>
        </w:rPr>
        <w:t>U</w:t>
      </w:r>
      <w:r w:rsidRPr="0088535A">
        <w:t xml:space="preserve">nited </w:t>
      </w:r>
      <w:r w:rsidRPr="00B42D08">
        <w:rPr>
          <w:rStyle w:val="Emphasis"/>
          <w:highlight w:val="green"/>
        </w:rPr>
        <w:t>S</w:t>
      </w:r>
      <w:r w:rsidRPr="0088535A">
        <w:t xml:space="preserve">tates) </w:t>
      </w:r>
      <w:r w:rsidRPr="00B42D08">
        <w:rPr>
          <w:rStyle w:val="StyleUnderline"/>
          <w:highlight w:val="green"/>
        </w:rPr>
        <w:t>to</w:t>
      </w:r>
      <w:r w:rsidRPr="0088535A">
        <w:rPr>
          <w:rStyle w:val="StyleUnderline"/>
        </w:rPr>
        <w:t xml:space="preserve"> uninhabited surface vehicles (USVs)</w:t>
      </w:r>
      <w:r w:rsidRPr="0088535A">
        <w:t xml:space="preserve"> such as the </w:t>
      </w:r>
      <w:proofErr w:type="spellStart"/>
      <w:r w:rsidRPr="0088535A">
        <w:t>Guardium</w:t>
      </w:r>
      <w:proofErr w:type="spellEnd"/>
      <w:r w:rsidRPr="0088535A">
        <w:t xml:space="preserve"> (</w:t>
      </w:r>
      <w:r w:rsidRPr="00B42D08">
        <w:rPr>
          <w:rStyle w:val="Emphasis"/>
          <w:highlight w:val="green"/>
        </w:rPr>
        <w:t>Israel</w:t>
      </w:r>
      <w:r w:rsidRPr="00B42D08">
        <w:rPr>
          <w:highlight w:val="green"/>
        </w:rPr>
        <w:t xml:space="preserve">) </w:t>
      </w:r>
      <w:r w:rsidRPr="00B42D08">
        <w:rPr>
          <w:rStyle w:val="StyleUnderline"/>
          <w:highlight w:val="green"/>
        </w:rPr>
        <w:t>to</w:t>
      </w:r>
      <w:r w:rsidRPr="0088535A">
        <w:rPr>
          <w:rStyle w:val="StyleUnderline"/>
        </w:rPr>
        <w:t xml:space="preserve"> uninhabited ground vehicles (UGV) such as Platform-M </w:t>
      </w:r>
      <w:r w:rsidRPr="00B42D08">
        <w:rPr>
          <w:rStyle w:val="StyleUnderline"/>
          <w:highlight w:val="green"/>
        </w:rPr>
        <w:t>(</w:t>
      </w:r>
      <w:r w:rsidRPr="00B42D08">
        <w:rPr>
          <w:rStyle w:val="Emphasis"/>
          <w:highlight w:val="green"/>
        </w:rPr>
        <w:t>Russia</w:t>
      </w:r>
      <w:r w:rsidRPr="00B42D08">
        <w:rPr>
          <w:rStyle w:val="StyleUnderline"/>
          <w:highlight w:val="green"/>
        </w:rPr>
        <w:t xml:space="preserve">), militaries </w:t>
      </w:r>
      <w:r w:rsidRPr="00B42D08">
        <w:rPr>
          <w:rStyle w:val="Emphasis"/>
          <w:highlight w:val="green"/>
        </w:rPr>
        <w:t>around the world</w:t>
      </w:r>
      <w:r w:rsidRPr="00B42D08">
        <w:rPr>
          <w:rStyle w:val="StyleUnderline"/>
          <w:highlight w:val="green"/>
        </w:rPr>
        <w:t xml:space="preserve"> are investing</w:t>
      </w:r>
      <w:r w:rsidRPr="0088535A">
        <w:rPr>
          <w:rStyle w:val="StyleUnderline"/>
        </w:rPr>
        <w:t xml:space="preserve"> in remotely piloted platforms</w:t>
      </w:r>
      <w:r w:rsidRPr="0088535A">
        <w:t>, some of which can carry weapons. In these systems, human control over the use of force is not fundamentally different from the use of force with inhabited systems. In some cases, such as the MQ-9 Reaper, the sensor system a drone pilot uses to launch a weapon might even be the same sensor system a pilot in the cockpit of an inhabited fighter uses. Using remotely piloted systems gives militaries the ability to reduce the risk to their own soldiers while still projecting power in similar ways to how they used force previously.12 The first places militaries are likely to use kinetic lethal autonomous weapon systems include relatively “clear” environments such as air-to-air combat or naval combat, especially in geographic arenas where civilians are extremely unlikely to be present.13</w:t>
      </w:r>
    </w:p>
    <w:p w:rsidR="00850152" w:rsidRDefault="00850152" w:rsidP="00850152"/>
    <w:p w:rsidR="00850152" w:rsidRPr="00163035" w:rsidRDefault="00850152" w:rsidP="00850152">
      <w:pPr>
        <w:pStyle w:val="Heading4"/>
        <w:rPr>
          <w:rFonts w:cs="Times New Roman"/>
          <w:u w:val="single"/>
        </w:rPr>
      </w:pPr>
      <w:proofErr w:type="spellStart"/>
      <w:r w:rsidRPr="003B36D5">
        <w:rPr>
          <w:rFonts w:cs="Times New Roman"/>
        </w:rPr>
        <w:lastRenderedPageBreak/>
        <w:t>Drolif</w:t>
      </w:r>
      <w:proofErr w:type="spellEnd"/>
      <w:r w:rsidRPr="003B36D5">
        <w:rPr>
          <w:rFonts w:cs="Times New Roman"/>
        </w:rPr>
        <w:t xml:space="preserve"> means every hotspot </w:t>
      </w:r>
      <w:r w:rsidRPr="003B36D5">
        <w:rPr>
          <w:rFonts w:cs="Times New Roman"/>
          <w:u w:val="single"/>
        </w:rPr>
        <w:t>goes nuclear</w:t>
      </w:r>
      <w:r>
        <w:rPr>
          <w:rFonts w:cs="Times New Roman"/>
        </w:rPr>
        <w:t>.</w:t>
      </w:r>
    </w:p>
    <w:p w:rsidR="00850152" w:rsidRPr="00163035" w:rsidRDefault="00850152" w:rsidP="00850152">
      <w:pPr>
        <w:rPr>
          <w:szCs w:val="16"/>
        </w:rPr>
      </w:pPr>
      <w:proofErr w:type="spellStart"/>
      <w:r w:rsidRPr="003B36D5">
        <w:rPr>
          <w:rStyle w:val="Style13ptBold"/>
        </w:rPr>
        <w:t>Zenko</w:t>
      </w:r>
      <w:proofErr w:type="spellEnd"/>
      <w:r w:rsidRPr="003B36D5">
        <w:rPr>
          <w:rStyle w:val="Style13ptBold"/>
        </w:rPr>
        <w:t xml:space="preserve"> and Kreps, </w:t>
      </w:r>
      <w:r>
        <w:rPr>
          <w:rStyle w:val="Style13ptBold"/>
        </w:rPr>
        <w:t xml:space="preserve">PhDs, </w:t>
      </w:r>
      <w:r w:rsidRPr="003B36D5">
        <w:rPr>
          <w:rStyle w:val="Style13ptBold"/>
        </w:rPr>
        <w:t>14</w:t>
      </w:r>
      <w:r>
        <w:rPr>
          <w:rStyle w:val="Style13ptBold"/>
        </w:rPr>
        <w:t xml:space="preserve"> </w:t>
      </w:r>
      <w:r w:rsidRPr="00163035">
        <w:rPr>
          <w:szCs w:val="16"/>
        </w:rPr>
        <w:t>*Micah - Douglas Dillon fellow in the Center for Preventive Action at the Council on Foreign Relations, PhD in political science from Brandeis University; *Sarah - Stanton nuclear security fellow at the Council on Foreign Relations, assistant professor in the department of government and an adjunct professor at Cornell Law School, BA from Harvard University, MSc from Oxford University, and PhD from Georgetown University; “Limiting Armed Drone Proliferation," Council on Foreign Relations, June 2014, http://aspheramedia.com/wp-content/uploads/2014/12/Limiting_Armed_Drone_Proliferation_CSR69.pdf</w:t>
      </w:r>
    </w:p>
    <w:p w:rsidR="00850152" w:rsidRDefault="00850152" w:rsidP="00850152">
      <w:r w:rsidRPr="003B36D5">
        <w:t xml:space="preserve">The </w:t>
      </w:r>
      <w:r w:rsidRPr="003B36D5">
        <w:rPr>
          <w:rStyle w:val="StyleUnderline"/>
        </w:rPr>
        <w:t>inherent advantages</w:t>
      </w:r>
      <w:r w:rsidRPr="003B36D5">
        <w:t xml:space="preserve"> of drones </w:t>
      </w:r>
      <w:r w:rsidRPr="003B36D5">
        <w:rPr>
          <w:rStyle w:val="StyleUnderline"/>
        </w:rPr>
        <w:t>will not alone</w:t>
      </w:r>
      <w:r w:rsidRPr="003B36D5">
        <w:t xml:space="preserve"> </w:t>
      </w:r>
      <w:r w:rsidRPr="003B36D5">
        <w:rPr>
          <w:rStyle w:val="StyleUnderline"/>
        </w:rPr>
        <w:t>make</w:t>
      </w:r>
      <w:r w:rsidRPr="003B36D5">
        <w:t xml:space="preserve"> traditional </w:t>
      </w:r>
      <w:r w:rsidRPr="003B36D5">
        <w:rPr>
          <w:rStyle w:val="StyleUnderline"/>
        </w:rPr>
        <w:t>interstate warfare more likely</w:t>
      </w:r>
      <w:r w:rsidRPr="003B36D5">
        <w:t xml:space="preserve">—such conflicts are relatively rare anyway, with only one active interstate conflict in both 2012 and 2013.20 Nor will the probable type, quantity, range, and lethality of armed drones that states possess in coming decades make a government more likely to attempt to defeat an opposing army, capture or control foreign territory, or remove a foreign leader from power. However, </w:t>
      </w:r>
      <w:r w:rsidRPr="00B42D08">
        <w:rPr>
          <w:rStyle w:val="Emphasis"/>
          <w:highlight w:val="green"/>
        </w:rPr>
        <w:t>misperceptions</w:t>
      </w:r>
      <w:r w:rsidRPr="00B42D08">
        <w:rPr>
          <w:rStyle w:val="StyleUnderline"/>
          <w:highlight w:val="green"/>
        </w:rPr>
        <w:t xml:space="preserve"> over </w:t>
      </w:r>
      <w:r w:rsidRPr="00BD0104">
        <w:rPr>
          <w:rStyle w:val="StyleUnderline"/>
        </w:rPr>
        <w:t>the</w:t>
      </w:r>
      <w:r w:rsidRPr="003B36D5">
        <w:rPr>
          <w:rStyle w:val="StyleUnderline"/>
        </w:rPr>
        <w:t xml:space="preserve"> use of armed </w:t>
      </w:r>
      <w:r w:rsidRPr="00B42D08">
        <w:rPr>
          <w:rStyle w:val="StyleUnderline"/>
          <w:highlight w:val="green"/>
        </w:rPr>
        <w:t xml:space="preserve">drones </w:t>
      </w:r>
      <w:r w:rsidRPr="00B42D08">
        <w:rPr>
          <w:rStyle w:val="Emphasis"/>
          <w:highlight w:val="green"/>
        </w:rPr>
        <w:t xml:space="preserve">increase </w:t>
      </w:r>
      <w:r w:rsidRPr="002E7AC7">
        <w:rPr>
          <w:rStyle w:val="Emphasis"/>
        </w:rPr>
        <w:t xml:space="preserve">the </w:t>
      </w:r>
      <w:r w:rsidRPr="00B42D08">
        <w:rPr>
          <w:rStyle w:val="Emphasis"/>
          <w:highlight w:val="green"/>
        </w:rPr>
        <w:t>likelihood</w:t>
      </w:r>
      <w:r w:rsidRPr="00B42D08">
        <w:rPr>
          <w:rStyle w:val="StyleUnderline"/>
          <w:highlight w:val="green"/>
        </w:rPr>
        <w:t xml:space="preserve"> of </w:t>
      </w:r>
      <w:r w:rsidRPr="00B42D08">
        <w:rPr>
          <w:rStyle w:val="Emphasis"/>
          <w:highlight w:val="green"/>
        </w:rPr>
        <w:t>militarized disputes</w:t>
      </w:r>
      <w:r w:rsidRPr="003B36D5">
        <w:rPr>
          <w:rStyle w:val="StyleUnderline"/>
        </w:rPr>
        <w:t xml:space="preserve"> with U.S. allies</w:t>
      </w:r>
      <w:r w:rsidRPr="003B36D5">
        <w:t xml:space="preserve">, </w:t>
      </w:r>
      <w:r w:rsidRPr="003B36D5">
        <w:rPr>
          <w:rStyle w:val="StyleUnderline"/>
        </w:rPr>
        <w:t>as well as U.S. military forces</w:t>
      </w:r>
      <w:r w:rsidRPr="003B36D5">
        <w:t xml:space="preserve">, </w:t>
      </w:r>
      <w:r w:rsidRPr="002E7AC7">
        <w:rPr>
          <w:rStyle w:val="StyleUnderline"/>
        </w:rPr>
        <w:t xml:space="preserve">which could </w:t>
      </w:r>
      <w:r w:rsidRPr="00B42D08">
        <w:rPr>
          <w:rStyle w:val="StyleUnderline"/>
          <w:highlight w:val="green"/>
        </w:rPr>
        <w:t xml:space="preserve">lead to an </w:t>
      </w:r>
      <w:r w:rsidRPr="00B42D08">
        <w:rPr>
          <w:rStyle w:val="Emphasis"/>
          <w:highlight w:val="green"/>
        </w:rPr>
        <w:t>escalating crisis</w:t>
      </w:r>
      <w:r w:rsidRPr="003B36D5">
        <w:rPr>
          <w:rStyle w:val="StyleUnderline"/>
        </w:rPr>
        <w:t xml:space="preserve"> and </w:t>
      </w:r>
      <w:r w:rsidRPr="003B36D5">
        <w:rPr>
          <w:rStyle w:val="Emphasis"/>
        </w:rPr>
        <w:t>deeper U.S. involvement</w:t>
      </w:r>
      <w:r w:rsidRPr="003B36D5">
        <w:t xml:space="preserve">. </w:t>
      </w:r>
      <w:r w:rsidRPr="003B36D5">
        <w:rPr>
          <w:rStyle w:val="StyleUnderline"/>
        </w:rPr>
        <w:t xml:space="preserve">Though surveillance drones can be used to provide </w:t>
      </w:r>
      <w:r w:rsidRPr="003B36D5">
        <w:rPr>
          <w:rStyle w:val="Emphasis"/>
        </w:rPr>
        <w:t>greater stability</w:t>
      </w:r>
      <w:r w:rsidRPr="003B36D5">
        <w:t xml:space="preserve"> </w:t>
      </w:r>
      <w:r w:rsidRPr="003B36D5">
        <w:rPr>
          <w:rStyle w:val="StyleUnderline"/>
        </w:rPr>
        <w:t>between countries by monitoring ceasefires or disputed borders</w:t>
      </w:r>
      <w:r w:rsidRPr="003B36D5">
        <w:t xml:space="preserve">, </w:t>
      </w:r>
      <w:r w:rsidRPr="00B42D08">
        <w:rPr>
          <w:rStyle w:val="StyleUnderline"/>
          <w:highlight w:val="green"/>
        </w:rPr>
        <w:t xml:space="preserve">armed drones </w:t>
      </w:r>
      <w:r w:rsidRPr="002E7AC7">
        <w:rPr>
          <w:rStyle w:val="StyleUnderline"/>
        </w:rPr>
        <w:t xml:space="preserve">will have </w:t>
      </w:r>
      <w:r w:rsidRPr="00B42D08">
        <w:rPr>
          <w:rStyle w:val="Emphasis"/>
          <w:highlight w:val="green"/>
        </w:rPr>
        <w:t xml:space="preserve">destabilizing </w:t>
      </w:r>
      <w:r w:rsidRPr="002E7AC7">
        <w:rPr>
          <w:rStyle w:val="Emphasis"/>
        </w:rPr>
        <w:t>consequences</w:t>
      </w:r>
      <w:r w:rsidRPr="003B36D5">
        <w:t xml:space="preserve">. Arming a drone, whether by design or by simply putting a crude payload on an unarmed drone, makes it a weapon, and thereby a direct national security threat for any state whose border it breaches. Increased Frequency of Interstate and Intrastate Force </w:t>
      </w:r>
      <w:proofErr w:type="gramStart"/>
      <w:r w:rsidRPr="003B36D5">
        <w:t>For</w:t>
      </w:r>
      <w:proofErr w:type="gramEnd"/>
      <w:r w:rsidRPr="003B36D5">
        <w:t xml:space="preserve"> the United States, drones have significantly reduced the political, diplomatic, and military risks and costs associated with the use of military force, which has led to a vast expansion of lethal operations that would not have been attempted with other weapons platforms. Aside from airstrikes in traditional conflicts such as Libya, Iraq, and Afghanistan—where one-quarter of all International Security Assistance Force (ISAF) airstrikes in 2012 were conducted by drones—the United States has conducted hundreds in non-battlefield settings: Pakistan (approximately 369), Yemen (approximately 87), Somalia (an estimated 16), and the Philippines (at least 1, in 2006).21 Of the estimated 473 non-battlefield targeted killings undertaken by the United States since November 2002, approximately 98 percent were carried out by drones. Moreover, despite maintaining a “strong preference” for capturing over killing suspected terrorists since September 2011, there have been only 3 known capture attempts, compared with 194 drone strikes that have killed an estimated 1,014 people, 86 of whom were civilians.22 Senior U.S. civilian and military officials, whose careers span the pre– and post–armed drone era, overwhelmingly agree that the </w:t>
      </w:r>
      <w:r w:rsidRPr="00B42D08">
        <w:rPr>
          <w:rStyle w:val="StyleUnderline"/>
          <w:highlight w:val="green"/>
        </w:rPr>
        <w:t xml:space="preserve">threshold for </w:t>
      </w:r>
      <w:r w:rsidRPr="002E7AC7">
        <w:rPr>
          <w:rStyle w:val="StyleUnderline"/>
        </w:rPr>
        <w:t xml:space="preserve">the </w:t>
      </w:r>
      <w:r w:rsidRPr="00B42D08">
        <w:rPr>
          <w:rStyle w:val="StyleUnderline"/>
          <w:highlight w:val="green"/>
        </w:rPr>
        <w:t>authorization</w:t>
      </w:r>
      <w:r w:rsidRPr="003B36D5">
        <w:rPr>
          <w:rStyle w:val="StyleUnderline"/>
        </w:rPr>
        <w:t xml:space="preserve"> of force by civilian officials </w:t>
      </w:r>
      <w:r w:rsidRPr="00B42D08">
        <w:rPr>
          <w:rStyle w:val="StyleUnderline"/>
          <w:highlight w:val="green"/>
        </w:rPr>
        <w:t xml:space="preserve">has </w:t>
      </w:r>
      <w:r w:rsidRPr="002E7AC7">
        <w:rPr>
          <w:rStyle w:val="StyleUnderline"/>
        </w:rPr>
        <w:t xml:space="preserve">been </w:t>
      </w:r>
      <w:r w:rsidRPr="00B42D08">
        <w:rPr>
          <w:rStyle w:val="Emphasis"/>
          <w:highlight w:val="green"/>
        </w:rPr>
        <w:t>significantly reduced</w:t>
      </w:r>
      <w:r w:rsidRPr="003B36D5">
        <w:t xml:space="preserve">. Former secretary of defense Robert Gates asserted in October 2013, for example, that armed drones allow decision-makers to see war as a “bloodless, painless, and odorless” affair, with technology detaching leaders from the “inevitably tragic, inefficient, and uncertain” consequences of war.23 President Barack Obama admitted in May 2013 that the United States has come to see armed drones “as a cure-all for terrorism,” because they are low risk and instrumental in “shielding the government” from criticisms “that a troop deployment invites.”24 Such admissions from leaders of a democratic country with a system of checks and balances point to the temptations that leaders with fewer institutional checks will face. President Obama and his senior aides have stated that the United States is setting precedents with drones that other states may emulate.25 If U.S. experience and Obama’s cautionary words are any guide, states that acquire armed </w:t>
      </w:r>
      <w:r w:rsidRPr="002E7AC7">
        <w:t xml:space="preserve">drones will be more willing to threaten or use force in ways they might not otherwise, within both interstate and intrastate contexts. </w:t>
      </w:r>
      <w:r w:rsidRPr="002E7AC7">
        <w:rPr>
          <w:rStyle w:val="StyleUnderline"/>
        </w:rPr>
        <w:t xml:space="preserve">States might </w:t>
      </w:r>
      <w:r w:rsidRPr="002E7AC7">
        <w:rPr>
          <w:rStyle w:val="StyleUnderline"/>
        </w:rPr>
        <w:lastRenderedPageBreak/>
        <w:t>undertake cross-border</w:t>
      </w:r>
      <w:r w:rsidRPr="002E7AC7">
        <w:t xml:space="preserve">, </w:t>
      </w:r>
      <w:r w:rsidRPr="002E7AC7">
        <w:rPr>
          <w:rStyle w:val="StyleUnderline"/>
        </w:rPr>
        <w:t>interstate actions less discriminately</w:t>
      </w:r>
      <w:r w:rsidRPr="002E7AC7">
        <w:t xml:space="preserve">, </w:t>
      </w:r>
      <w:r w:rsidRPr="002E7AC7">
        <w:rPr>
          <w:rStyle w:val="StyleUnderline"/>
        </w:rPr>
        <w:t>especially in areas prone to tension</w:t>
      </w:r>
      <w:r w:rsidRPr="002E7AC7">
        <w:t xml:space="preserve">. </w:t>
      </w:r>
      <w:r w:rsidRPr="002E7AC7">
        <w:rPr>
          <w:rStyle w:val="StyleUnderline"/>
        </w:rPr>
        <w:t xml:space="preserve">As is apparent in the </w:t>
      </w:r>
      <w:r w:rsidRPr="002E7AC7">
        <w:rPr>
          <w:rStyle w:val="Emphasis"/>
        </w:rPr>
        <w:t>East</w:t>
      </w:r>
      <w:r w:rsidRPr="002E7AC7">
        <w:rPr>
          <w:rStyle w:val="StyleUnderline"/>
        </w:rPr>
        <w:t xml:space="preserve"> and </w:t>
      </w:r>
      <w:r w:rsidRPr="002E7AC7">
        <w:rPr>
          <w:rStyle w:val="Emphasis"/>
        </w:rPr>
        <w:t>South China Seas</w:t>
      </w:r>
      <w:r w:rsidRPr="002E7AC7">
        <w:t xml:space="preserve">, </w:t>
      </w:r>
      <w:r w:rsidRPr="002E7AC7">
        <w:rPr>
          <w:rStyle w:val="StyleUnderline"/>
        </w:rPr>
        <w:t>nationalist sentiments and</w:t>
      </w:r>
      <w:r w:rsidRPr="002E7AC7">
        <w:t xml:space="preserve"> the </w:t>
      </w:r>
      <w:r w:rsidRPr="002E7AC7">
        <w:rPr>
          <w:rStyle w:val="StyleUnderline"/>
        </w:rPr>
        <w:t>discovery of untapped</w:t>
      </w:r>
      <w:r w:rsidRPr="002E7AC7">
        <w:t xml:space="preserve">, valuable national </w:t>
      </w:r>
      <w:r w:rsidRPr="002E7AC7">
        <w:rPr>
          <w:rStyle w:val="StyleUnderline"/>
        </w:rPr>
        <w:t>resources</w:t>
      </w:r>
      <w:r w:rsidRPr="002E7AC7">
        <w:t xml:space="preserve"> can </w:t>
      </w:r>
      <w:r w:rsidRPr="002E7AC7">
        <w:rPr>
          <w:rStyle w:val="StyleUnderline"/>
        </w:rPr>
        <w:t xml:space="preserve">make disputes between countries </w:t>
      </w:r>
      <w:r w:rsidRPr="002E7AC7">
        <w:rPr>
          <w:rStyle w:val="Emphasis"/>
        </w:rPr>
        <w:t>more likely</w:t>
      </w:r>
      <w:r w:rsidRPr="002E7AC7">
        <w:t xml:space="preserve">. In such contested areas, </w:t>
      </w:r>
      <w:r w:rsidRPr="00B42D08">
        <w:rPr>
          <w:rStyle w:val="StyleUnderline"/>
          <w:highlight w:val="green"/>
        </w:rPr>
        <w:t>drones</w:t>
      </w:r>
      <w:r w:rsidRPr="002E7AC7">
        <w:rPr>
          <w:rStyle w:val="StyleUnderline"/>
        </w:rPr>
        <w:t xml:space="preserve"> will </w:t>
      </w:r>
      <w:r w:rsidRPr="00B42D08">
        <w:rPr>
          <w:rStyle w:val="StyleUnderline"/>
          <w:highlight w:val="green"/>
        </w:rPr>
        <w:t>enable</w:t>
      </w:r>
      <w:r w:rsidRPr="002E7AC7">
        <w:rPr>
          <w:rStyle w:val="StyleUnderline"/>
        </w:rPr>
        <w:t xml:space="preserve"> governments</w:t>
      </w:r>
      <w:r w:rsidRPr="003B36D5">
        <w:rPr>
          <w:rStyle w:val="StyleUnderline"/>
        </w:rPr>
        <w:t xml:space="preserve"> to undertake strike missions or probe the responses of an adversary</w:t>
      </w:r>
      <w:r w:rsidRPr="003B36D5">
        <w:t xml:space="preserve">—actions they would be less inclined to take with manned platforms. According to the Central Intelligence Agency (CIA), there are approximately 430 bilateral maritime boundaries, most of which are not defined by formal agreements between the affected states.26 Beyond the cases of East Asia, </w:t>
      </w:r>
      <w:r w:rsidRPr="003B36D5">
        <w:rPr>
          <w:rStyle w:val="StyleUnderline"/>
        </w:rPr>
        <w:t xml:space="preserve">other cross-border </w:t>
      </w:r>
      <w:r w:rsidRPr="00B42D08">
        <w:rPr>
          <w:rStyle w:val="Emphasis"/>
          <w:highlight w:val="green"/>
        </w:rPr>
        <w:t>flashpoints for conflict</w:t>
      </w:r>
      <w:r w:rsidRPr="003B36D5">
        <w:rPr>
          <w:rStyle w:val="StyleUnderline"/>
        </w:rPr>
        <w:t xml:space="preserve"> where the low-risk proposition </w:t>
      </w:r>
      <w:r w:rsidRPr="002E7AC7">
        <w:rPr>
          <w:rStyle w:val="StyleUnderline"/>
        </w:rPr>
        <w:t xml:space="preserve">of drone strikes would be tempting include </w:t>
      </w:r>
      <w:r w:rsidRPr="002E7AC7">
        <w:rPr>
          <w:rStyle w:val="Emphasis"/>
        </w:rPr>
        <w:t>Russia</w:t>
      </w:r>
      <w:r w:rsidRPr="002E7AC7">
        <w:rPr>
          <w:rStyle w:val="StyleUnderline"/>
        </w:rPr>
        <w:t xml:space="preserve"> in Georgia or Ukraine, </w:t>
      </w:r>
      <w:r w:rsidRPr="002E7AC7">
        <w:rPr>
          <w:rStyle w:val="Emphasis"/>
        </w:rPr>
        <w:t>Turkey</w:t>
      </w:r>
      <w:r w:rsidRPr="002E7AC7">
        <w:rPr>
          <w:rStyle w:val="StyleUnderline"/>
        </w:rPr>
        <w:t xml:space="preserve"> in Syria, </w:t>
      </w:r>
      <w:r w:rsidRPr="002E7AC7">
        <w:rPr>
          <w:rStyle w:val="Emphasis"/>
        </w:rPr>
        <w:t>Sudan</w:t>
      </w:r>
      <w:r w:rsidRPr="002E7AC7">
        <w:rPr>
          <w:rStyle w:val="StyleUnderline"/>
        </w:rPr>
        <w:t xml:space="preserve"> within its borders, and </w:t>
      </w:r>
      <w:r w:rsidRPr="002E7AC7">
        <w:rPr>
          <w:rStyle w:val="Emphasis"/>
        </w:rPr>
        <w:t>China</w:t>
      </w:r>
      <w:r w:rsidRPr="002E7AC7">
        <w:rPr>
          <w:rStyle w:val="StyleUnderline"/>
        </w:rPr>
        <w:t xml:space="preserve"> on its western periphery</w:t>
      </w:r>
      <w:r w:rsidRPr="002E7AC7">
        <w:t xml:space="preserve">. In 2013, a Chinese </w:t>
      </w:r>
      <w:proofErr w:type="spellStart"/>
      <w:r w:rsidRPr="002E7AC7">
        <w:t>counternarcotics</w:t>
      </w:r>
      <w:proofErr w:type="spellEnd"/>
      <w:r w:rsidRPr="002E7AC7">
        <w:t xml:space="preserve"> official reveale</w:t>
      </w:r>
      <w:r w:rsidRPr="003B36D5">
        <w:t xml:space="preserve">d that his bureau had considered attempting to kill a drug kingpin named </w:t>
      </w:r>
      <w:proofErr w:type="spellStart"/>
      <w:r w:rsidRPr="003B36D5">
        <w:t>Naw</w:t>
      </w:r>
      <w:proofErr w:type="spellEnd"/>
      <w:r w:rsidRPr="003B36D5">
        <w:t xml:space="preserve"> Kham, who was hiding in a remote region in northeastern Myanmar, by using a drone carrying twenty kilograms of dynamite. “The plan was rejected, because the order was to catch him alive,” the official recalled.27 With armed drones, China might make the same calculation that the United States has made—that killing is more straightforward than capturing—in choosing to target ostensibly high-threat individuals with drone strikes. China’s demonstrated willingness to employ armed drones against terrorists or criminals outside its borders could directly threaten U.S. allies in the region, particularly if the criterion China uses to define a terrorist does not align with that of the United States or its allies. Domestically, governments may use armed drones to target their perceived internal enemies. Most </w:t>
      </w:r>
      <w:r w:rsidRPr="003B36D5">
        <w:rPr>
          <w:rStyle w:val="StyleUnderline"/>
        </w:rPr>
        <w:t xml:space="preserve">emerging </w:t>
      </w:r>
      <w:r w:rsidRPr="00B42D08">
        <w:rPr>
          <w:rStyle w:val="StyleUnderline"/>
          <w:highlight w:val="green"/>
        </w:rPr>
        <w:t xml:space="preserve">drone powers have experienced recent </w:t>
      </w:r>
      <w:r w:rsidRPr="00B42D08">
        <w:rPr>
          <w:rStyle w:val="Emphasis"/>
          <w:highlight w:val="green"/>
        </w:rPr>
        <w:t>domestic unrest</w:t>
      </w:r>
      <w:r w:rsidRPr="003B36D5">
        <w:t xml:space="preserve">. </w:t>
      </w:r>
      <w:r w:rsidRPr="003B36D5">
        <w:rPr>
          <w:rStyle w:val="StyleUnderline"/>
        </w:rPr>
        <w:t>Turkey</w:t>
      </w:r>
      <w:r w:rsidRPr="003B36D5">
        <w:t xml:space="preserve">, </w:t>
      </w:r>
      <w:r w:rsidRPr="003B36D5">
        <w:rPr>
          <w:rStyle w:val="StyleUnderline"/>
        </w:rPr>
        <w:t>Russia</w:t>
      </w:r>
      <w:r w:rsidRPr="003B36D5">
        <w:t xml:space="preserve">, </w:t>
      </w:r>
      <w:r w:rsidRPr="003B36D5">
        <w:rPr>
          <w:rStyle w:val="StyleUnderline"/>
        </w:rPr>
        <w:t>Pakistan</w:t>
      </w:r>
      <w:r w:rsidRPr="003B36D5">
        <w:t xml:space="preserve">, </w:t>
      </w:r>
      <w:r w:rsidRPr="003B36D5">
        <w:rPr>
          <w:rStyle w:val="StyleUnderline"/>
        </w:rPr>
        <w:t>and China</w:t>
      </w:r>
      <w:r w:rsidRPr="003B36D5">
        <w:t xml:space="preserve"> </w:t>
      </w:r>
      <w:r w:rsidRPr="003B36D5">
        <w:rPr>
          <w:rStyle w:val="StyleUnderline"/>
        </w:rPr>
        <w:t>all have separatist or significant opposition movements</w:t>
      </w:r>
      <w:r w:rsidRPr="003B36D5">
        <w:t xml:space="preserve"> (e.g., Kurds, Chechens, the Taliban, Tibetans, and Uighurs) </w:t>
      </w:r>
      <w:r w:rsidRPr="003B36D5">
        <w:rPr>
          <w:rStyle w:val="StyleUnderline"/>
        </w:rPr>
        <w:t>that presented political and military challenges to their rule in recent history</w:t>
      </w:r>
      <w:r w:rsidRPr="003B36D5">
        <w:t xml:space="preserve">. These states already designate individuals from these groups as “terrorists,” and reserve the right to use force against them. </w:t>
      </w:r>
      <w:r w:rsidRPr="00B42D08">
        <w:rPr>
          <w:rStyle w:val="StyleUnderline"/>
          <w:highlight w:val="green"/>
        </w:rPr>
        <w:t>States</w:t>
      </w:r>
      <w:r w:rsidRPr="003B36D5">
        <w:t xml:space="preserve"> possessing the lower risk—compared with other weapons platforms—</w:t>
      </w:r>
      <w:r w:rsidRPr="00BD0104">
        <w:rPr>
          <w:rStyle w:val="StyleUnderline"/>
        </w:rPr>
        <w:t xml:space="preserve">capability of armed drones </w:t>
      </w:r>
      <w:r w:rsidRPr="00B42D08">
        <w:rPr>
          <w:rStyle w:val="StyleUnderline"/>
          <w:highlight w:val="green"/>
        </w:rPr>
        <w:t xml:space="preserve">could use them </w:t>
      </w:r>
      <w:r w:rsidRPr="00B42D08">
        <w:rPr>
          <w:rStyle w:val="Emphasis"/>
          <w:highlight w:val="green"/>
        </w:rPr>
        <w:t>more frequently</w:t>
      </w:r>
      <w:r w:rsidRPr="00B42D08">
        <w:rPr>
          <w:highlight w:val="green"/>
        </w:rPr>
        <w:t xml:space="preserve"> </w:t>
      </w:r>
      <w:r w:rsidRPr="00B42D08">
        <w:rPr>
          <w:rStyle w:val="StyleUnderline"/>
          <w:highlight w:val="green"/>
        </w:rPr>
        <w:t>i</w:t>
      </w:r>
      <w:r w:rsidRPr="003B36D5">
        <w:rPr>
          <w:rStyle w:val="StyleUnderline"/>
        </w:rPr>
        <w:t xml:space="preserve">n the service of </w:t>
      </w:r>
      <w:r w:rsidRPr="003B36D5">
        <w:rPr>
          <w:rStyle w:val="Emphasis"/>
        </w:rPr>
        <w:t>domestic pacification</w:t>
      </w:r>
      <w:r w:rsidRPr="003B36D5">
        <w:t xml:space="preserve">, especially against time-sensitive targets that reside in mountainous, jungle, or other inhospitable terrain. Compared with typical methods used by military and police forces to counter insurgencies, criminals, or terrorists—such as ground troops and manned aircraft— unmanned drones provide significantly greater real-time intelligence through their persistent loiter time and responsiveness to striking an identified target. Increased Risk of Misperception and Escalation Pushing limits in already unstable regions is complicated by questions raised regarding rules of engagement: how would states respond to an armed drone in what they contend is their sovereign airspace, and how would opposing sides respond to counter-drone tactics? Japanese defense officials claim that shooting down Chinese drones in what Japan contends is its airspace is more likely to occur than downing manned aircraft because drones are not as responsive to radio or pilot warnings, thereby raising the possibility of an escalatory response.28 Alternatively, Japan might misidentify a Chinese manned fighter as an advanced drone and fire on it, especially if the aircraft’s radar signature is not sufficiently distinctive or if combat drones routinely fly over the disputed area. Thus, the </w:t>
      </w:r>
      <w:r w:rsidRPr="003B36D5">
        <w:rPr>
          <w:rStyle w:val="StyleUnderline"/>
        </w:rPr>
        <w:t xml:space="preserve">additional risks associated with </w:t>
      </w:r>
      <w:r w:rsidRPr="00B42D08">
        <w:rPr>
          <w:rStyle w:val="StyleUnderline"/>
          <w:highlight w:val="green"/>
        </w:rPr>
        <w:t>drone strikes</w:t>
      </w:r>
      <w:r w:rsidRPr="003B36D5">
        <w:t xml:space="preserve">, </w:t>
      </w:r>
      <w:r w:rsidRPr="003B36D5">
        <w:rPr>
          <w:rStyle w:val="StyleUnderline"/>
        </w:rPr>
        <w:t>combined with</w:t>
      </w:r>
      <w:r w:rsidRPr="003B36D5">
        <w:t xml:space="preserve"> the </w:t>
      </w:r>
      <w:r w:rsidRPr="003B36D5">
        <w:rPr>
          <w:rStyle w:val="Emphasis"/>
        </w:rPr>
        <w:t>lack of clarity</w:t>
      </w:r>
      <w:r w:rsidRPr="003B36D5">
        <w:t xml:space="preserve"> </w:t>
      </w:r>
      <w:r w:rsidRPr="003B36D5">
        <w:rPr>
          <w:rStyle w:val="StyleUnderline"/>
        </w:rPr>
        <w:t>on</w:t>
      </w:r>
      <w:r w:rsidRPr="003B36D5">
        <w:t xml:space="preserve"> </w:t>
      </w:r>
      <w:r w:rsidRPr="003B36D5">
        <w:rPr>
          <w:rStyle w:val="StyleUnderline"/>
        </w:rPr>
        <w:t>how</w:t>
      </w:r>
      <w:r w:rsidRPr="003B36D5">
        <w:t xml:space="preserve"> two </w:t>
      </w:r>
      <w:r w:rsidRPr="003B36D5">
        <w:rPr>
          <w:rStyle w:val="StyleUnderline"/>
        </w:rPr>
        <w:t>countries would react</w:t>
      </w:r>
      <w:r w:rsidRPr="003B36D5">
        <w:t xml:space="preserve"> to an attempted downing of a drone, </w:t>
      </w:r>
      <w:r w:rsidRPr="00B42D08">
        <w:rPr>
          <w:rStyle w:val="StyleUnderline"/>
          <w:highlight w:val="green"/>
        </w:rPr>
        <w:t xml:space="preserve">create </w:t>
      </w:r>
      <w:r w:rsidRPr="002E7AC7">
        <w:rPr>
          <w:rStyle w:val="StyleUnderline"/>
        </w:rPr>
        <w:t xml:space="preserve">the </w:t>
      </w:r>
      <w:r w:rsidRPr="00B42D08">
        <w:rPr>
          <w:rStyle w:val="Emphasis"/>
          <w:highlight w:val="green"/>
        </w:rPr>
        <w:t>potential for miscalculation</w:t>
      </w:r>
      <w:r w:rsidRPr="00B42D08">
        <w:rPr>
          <w:highlight w:val="green"/>
        </w:rPr>
        <w:t xml:space="preserve"> </w:t>
      </w:r>
      <w:r w:rsidRPr="00B42D08">
        <w:rPr>
          <w:rStyle w:val="StyleUnderline"/>
          <w:highlight w:val="green"/>
        </w:rPr>
        <w:t>and</w:t>
      </w:r>
      <w:r w:rsidRPr="00B42D08">
        <w:rPr>
          <w:highlight w:val="green"/>
        </w:rPr>
        <w:t xml:space="preserve"> </w:t>
      </w:r>
      <w:r w:rsidRPr="00BD0104">
        <w:rPr>
          <w:rStyle w:val="Emphasis"/>
        </w:rPr>
        <w:t xml:space="preserve">subsequent </w:t>
      </w:r>
      <w:r w:rsidRPr="00B42D08">
        <w:rPr>
          <w:rStyle w:val="Emphasis"/>
          <w:highlight w:val="green"/>
        </w:rPr>
        <w:t>escalation</w:t>
      </w:r>
      <w:r w:rsidRPr="003B36D5">
        <w:t xml:space="preserve">. As U.S. Air Force commanders in South Korea noted, </w:t>
      </w:r>
      <w:r w:rsidRPr="003B36D5">
        <w:rPr>
          <w:rStyle w:val="StyleUnderline"/>
        </w:rPr>
        <w:t xml:space="preserve">a North Korean drone equipped with chemical agents would not have to kill many or even any people on the peninsula to terrorize the population and </w:t>
      </w:r>
      <w:r w:rsidRPr="003B36D5">
        <w:rPr>
          <w:rStyle w:val="Emphasis"/>
        </w:rPr>
        <w:t>escalate tensions</w:t>
      </w:r>
      <w:r w:rsidRPr="003B36D5">
        <w:t xml:space="preserve">.29 </w:t>
      </w:r>
      <w:r w:rsidRPr="003B36D5">
        <w:rPr>
          <w:rStyle w:val="StyleUnderline"/>
        </w:rPr>
        <w:t xml:space="preserve">This scenario points to the </w:t>
      </w:r>
      <w:r w:rsidRPr="00B42D08">
        <w:rPr>
          <w:rStyle w:val="Emphasis"/>
          <w:highlight w:val="green"/>
        </w:rPr>
        <w:t>spiraling escalatory dynamic</w:t>
      </w:r>
      <w:r w:rsidRPr="003B36D5">
        <w:rPr>
          <w:rStyle w:val="StyleUnderline"/>
        </w:rPr>
        <w:t xml:space="preserve"> that </w:t>
      </w:r>
      <w:r w:rsidRPr="00B42D08">
        <w:rPr>
          <w:rStyle w:val="StyleUnderline"/>
          <w:highlight w:val="green"/>
        </w:rPr>
        <w:t>could b</w:t>
      </w:r>
      <w:r w:rsidRPr="003B36D5">
        <w:rPr>
          <w:rStyle w:val="StyleUnderline"/>
        </w:rPr>
        <w:t>e repeated</w:t>
      </w:r>
      <w:r w:rsidRPr="003B36D5">
        <w:t>—</w:t>
      </w:r>
      <w:r w:rsidRPr="003B36D5">
        <w:rPr>
          <w:rStyle w:val="StyleUnderline"/>
        </w:rPr>
        <w:t xml:space="preserve">likely </w:t>
      </w:r>
      <w:r w:rsidRPr="00B42D08">
        <w:rPr>
          <w:rStyle w:val="StyleUnderline"/>
          <w:highlight w:val="green"/>
        </w:rPr>
        <w:t>intensified</w:t>
      </w:r>
      <w:r w:rsidRPr="003B36D5">
        <w:rPr>
          <w:rStyle w:val="StyleUnderline"/>
        </w:rPr>
        <w:t xml:space="preserve"> in the context of armed drones</w:t>
      </w:r>
      <w:r w:rsidRPr="003B36D5">
        <w:t>—</w:t>
      </w:r>
      <w:r w:rsidRPr="00B42D08">
        <w:rPr>
          <w:rStyle w:val="StyleUnderline"/>
          <w:highlight w:val="green"/>
        </w:rPr>
        <w:t>in</w:t>
      </w:r>
      <w:r w:rsidRPr="003B36D5">
        <w:t xml:space="preserve"> other </w:t>
      </w:r>
      <w:r w:rsidRPr="003B36D5">
        <w:rPr>
          <w:rStyle w:val="StyleUnderline"/>
        </w:rPr>
        <w:t>tension-prone areas</w:t>
      </w:r>
      <w:r w:rsidRPr="003B36D5">
        <w:t xml:space="preserve">, </w:t>
      </w:r>
      <w:r w:rsidRPr="003B36D5">
        <w:rPr>
          <w:rStyle w:val="StyleUnderline"/>
        </w:rPr>
        <w:t xml:space="preserve">such as </w:t>
      </w:r>
      <w:r w:rsidRPr="00B42D08">
        <w:rPr>
          <w:rStyle w:val="StyleUnderline"/>
          <w:highlight w:val="green"/>
        </w:rPr>
        <w:t xml:space="preserve">the </w:t>
      </w:r>
      <w:r w:rsidRPr="00B42D08">
        <w:rPr>
          <w:rStyle w:val="Emphasis"/>
          <w:highlight w:val="green"/>
        </w:rPr>
        <w:t>Middle East</w:t>
      </w:r>
      <w:r w:rsidRPr="00B42D08">
        <w:rPr>
          <w:highlight w:val="green"/>
        </w:rPr>
        <w:t xml:space="preserve">, </w:t>
      </w:r>
      <w:r w:rsidRPr="00B42D08">
        <w:rPr>
          <w:rStyle w:val="Emphasis"/>
          <w:highlight w:val="green"/>
        </w:rPr>
        <w:t>South Asia</w:t>
      </w:r>
      <w:r w:rsidRPr="00B42D08">
        <w:rPr>
          <w:highlight w:val="green"/>
        </w:rPr>
        <w:t xml:space="preserve">, </w:t>
      </w:r>
      <w:r w:rsidRPr="00B42D08">
        <w:rPr>
          <w:rStyle w:val="StyleUnderline"/>
          <w:highlight w:val="green"/>
        </w:rPr>
        <w:t>and</w:t>
      </w:r>
      <w:r w:rsidRPr="00B42D08">
        <w:rPr>
          <w:highlight w:val="green"/>
        </w:rPr>
        <w:t xml:space="preserve"> </w:t>
      </w:r>
      <w:r w:rsidRPr="002E7AC7">
        <w:rPr>
          <w:rStyle w:val="Emphasis"/>
        </w:rPr>
        <w:t>Central</w:t>
      </w:r>
      <w:r w:rsidRPr="002E7AC7">
        <w:t xml:space="preserve"> </w:t>
      </w:r>
      <w:r w:rsidRPr="002E7AC7">
        <w:rPr>
          <w:rStyle w:val="StyleUnderline"/>
        </w:rPr>
        <w:t>and</w:t>
      </w:r>
      <w:r w:rsidRPr="002E7AC7">
        <w:t xml:space="preserve"> </w:t>
      </w:r>
      <w:r w:rsidRPr="002E7AC7">
        <w:rPr>
          <w:rStyle w:val="Emphasis"/>
        </w:rPr>
        <w:t xml:space="preserve">East </w:t>
      </w:r>
      <w:r w:rsidRPr="00B42D08">
        <w:rPr>
          <w:rStyle w:val="Emphasis"/>
          <w:highlight w:val="green"/>
        </w:rPr>
        <w:t>Africa</w:t>
      </w:r>
      <w:r w:rsidRPr="00B42D08">
        <w:rPr>
          <w:highlight w:val="green"/>
        </w:rPr>
        <w:t>,</w:t>
      </w:r>
      <w:r w:rsidRPr="003B36D5">
        <w:t xml:space="preserve"> </w:t>
      </w:r>
      <w:r w:rsidRPr="003B36D5">
        <w:rPr>
          <w:rStyle w:val="StyleUnderline"/>
        </w:rPr>
        <w:t xml:space="preserve">where the mix of low-risk and ambiguous rules of engagement </w:t>
      </w:r>
      <w:r w:rsidRPr="003B36D5">
        <w:rPr>
          <w:rStyle w:val="StyleUnderline"/>
        </w:rPr>
        <w:lastRenderedPageBreak/>
        <w:t xml:space="preserve">is a </w:t>
      </w:r>
      <w:r w:rsidRPr="003B36D5">
        <w:rPr>
          <w:rStyle w:val="Emphasis"/>
        </w:rPr>
        <w:t>recipe for escalation</w:t>
      </w:r>
      <w:r w:rsidRPr="003B36D5">
        <w:t xml:space="preserve">. Not all of these contingencies directly affect U.S. interests, but they would affect treaty allies whose security the United States has an interest in maintaining. Compared with other weapons platforms, current practice repeatedly demonstrates that </w:t>
      </w:r>
      <w:r w:rsidRPr="00B42D08">
        <w:rPr>
          <w:rStyle w:val="Emphasis"/>
          <w:highlight w:val="green"/>
        </w:rPr>
        <w:t>drones</w:t>
      </w:r>
      <w:r w:rsidRPr="003B36D5">
        <w:rPr>
          <w:rStyle w:val="Emphasis"/>
        </w:rPr>
        <w:t xml:space="preserve"> make militarized disputes more likely due to a </w:t>
      </w:r>
      <w:r w:rsidRPr="00B42D08">
        <w:rPr>
          <w:rStyle w:val="Emphasis"/>
          <w:highlight w:val="green"/>
        </w:rPr>
        <w:t>decrease</w:t>
      </w:r>
      <w:r w:rsidRPr="003B36D5">
        <w:rPr>
          <w:rStyle w:val="Emphasis"/>
        </w:rPr>
        <w:t xml:space="preserve">d </w:t>
      </w:r>
      <w:r w:rsidRPr="00B42D08">
        <w:rPr>
          <w:rStyle w:val="Emphasis"/>
          <w:highlight w:val="green"/>
        </w:rPr>
        <w:t>threshold for the use of force and</w:t>
      </w:r>
      <w:r w:rsidRPr="003B36D5">
        <w:rPr>
          <w:rStyle w:val="Emphasis"/>
        </w:rPr>
        <w:t xml:space="preserve"> an </w:t>
      </w:r>
      <w:r w:rsidRPr="00B42D08">
        <w:rPr>
          <w:rStyle w:val="Emphasis"/>
          <w:highlight w:val="green"/>
        </w:rPr>
        <w:t>increase</w:t>
      </w:r>
      <w:r w:rsidRPr="003B36D5">
        <w:rPr>
          <w:rStyle w:val="Emphasis"/>
        </w:rPr>
        <w:t xml:space="preserve">d risk of </w:t>
      </w:r>
      <w:r w:rsidRPr="00B42D08">
        <w:rPr>
          <w:rStyle w:val="Emphasis"/>
          <w:highlight w:val="green"/>
        </w:rPr>
        <w:t>miscalculation</w:t>
      </w:r>
      <w:r w:rsidRPr="003B36D5">
        <w:t xml:space="preserve">. Increased Risk of Lethality The </w:t>
      </w:r>
      <w:r w:rsidRPr="00B42D08">
        <w:rPr>
          <w:rStyle w:val="StyleUnderline"/>
          <w:highlight w:val="green"/>
        </w:rPr>
        <w:t>proliferation of armed drones</w:t>
      </w:r>
      <w:r w:rsidRPr="003B36D5">
        <w:rPr>
          <w:rStyle w:val="StyleUnderline"/>
        </w:rPr>
        <w:t xml:space="preserve"> will </w:t>
      </w:r>
      <w:r w:rsidRPr="00B42D08">
        <w:rPr>
          <w:rStyle w:val="Emphasis"/>
          <w:highlight w:val="green"/>
        </w:rPr>
        <w:t>increase</w:t>
      </w:r>
      <w:r w:rsidRPr="003B36D5">
        <w:rPr>
          <w:rStyle w:val="Emphasis"/>
        </w:rPr>
        <w:t xml:space="preserve"> the likelihood</w:t>
      </w:r>
      <w:r w:rsidRPr="003B36D5">
        <w:rPr>
          <w:rStyle w:val="StyleUnderline"/>
        </w:rPr>
        <w:t xml:space="preserve"> of </w:t>
      </w:r>
      <w:r w:rsidRPr="003B36D5">
        <w:rPr>
          <w:rStyle w:val="Emphasis"/>
        </w:rPr>
        <w:t>destabilizing</w:t>
      </w:r>
      <w:r w:rsidRPr="003B36D5">
        <w:rPr>
          <w:rStyle w:val="StyleUnderline"/>
        </w:rPr>
        <w:t xml:space="preserve"> or devastating one-off, </w:t>
      </w:r>
      <w:r w:rsidRPr="00B42D08">
        <w:rPr>
          <w:rStyle w:val="Emphasis"/>
          <w:highlight w:val="green"/>
        </w:rPr>
        <w:t>high-consequence attacks</w:t>
      </w:r>
      <w:r w:rsidRPr="003B36D5">
        <w:t>. In March 2013, Senator Dianne Feinstein (D-CA) observed of drones: “In some respects it’s a perfect assassination weapon</w:t>
      </w:r>
      <w:proofErr w:type="gramStart"/>
      <w:r w:rsidRPr="003B36D5">
        <w:t>. . . .</w:t>
      </w:r>
      <w:proofErr w:type="gramEnd"/>
      <w:r w:rsidRPr="003B36D5">
        <w:t xml:space="preserve"> Now we have a problem. There are all these nations that want to buy these armed drones. I’m strongly opposed to that.”30 </w:t>
      </w:r>
      <w:r w:rsidRPr="003B36D5">
        <w:rPr>
          <w:rStyle w:val="StyleUnderline"/>
        </w:rPr>
        <w:t>The worst-case contingency</w:t>
      </w:r>
      <w:r w:rsidRPr="003B36D5">
        <w:t xml:space="preserve"> for the use of armed drones, albeit an unlikely circumstance, </w:t>
      </w:r>
      <w:r w:rsidRPr="003B36D5">
        <w:rPr>
          <w:rStyle w:val="StyleUnderline"/>
        </w:rPr>
        <w:t>would be to deliver weapons of mass destruction</w:t>
      </w:r>
      <w:r w:rsidRPr="003B36D5">
        <w:t xml:space="preserve">. </w:t>
      </w:r>
      <w:r w:rsidRPr="00B42D08">
        <w:rPr>
          <w:rStyle w:val="StyleUnderline"/>
          <w:highlight w:val="green"/>
        </w:rPr>
        <w:t>Drones</w:t>
      </w:r>
      <w:r w:rsidRPr="003B36D5">
        <w:rPr>
          <w:rStyle w:val="StyleUnderline"/>
        </w:rPr>
        <w:t xml:space="preserve"> are</w:t>
      </w:r>
      <w:r w:rsidRPr="003B36D5">
        <w:t xml:space="preserve">, in many ways, the </w:t>
      </w:r>
      <w:r w:rsidRPr="003B36D5">
        <w:rPr>
          <w:rStyle w:val="Emphasis"/>
        </w:rPr>
        <w:t>perfect</w:t>
      </w:r>
      <w:r w:rsidRPr="003B36D5">
        <w:t xml:space="preserve"> vehicle </w:t>
      </w:r>
      <w:r w:rsidRPr="003B36D5">
        <w:rPr>
          <w:rStyle w:val="StyleUnderline"/>
        </w:rPr>
        <w:t xml:space="preserve">for </w:t>
      </w:r>
      <w:r w:rsidRPr="00B42D08">
        <w:rPr>
          <w:rStyle w:val="StyleUnderline"/>
          <w:highlight w:val="green"/>
        </w:rPr>
        <w:t>deliver</w:t>
      </w:r>
      <w:r w:rsidRPr="00F263A1">
        <w:rPr>
          <w:rStyle w:val="StyleUnderline"/>
        </w:rPr>
        <w:t>i</w:t>
      </w:r>
      <w:r w:rsidRPr="003B36D5">
        <w:rPr>
          <w:rStyle w:val="StyleUnderline"/>
        </w:rPr>
        <w:t xml:space="preserve">ng </w:t>
      </w:r>
      <w:r w:rsidRPr="003B36D5">
        <w:rPr>
          <w:rStyle w:val="Emphasis"/>
        </w:rPr>
        <w:t>biological</w:t>
      </w:r>
      <w:r w:rsidRPr="003B36D5">
        <w:t xml:space="preserve"> </w:t>
      </w:r>
      <w:r w:rsidRPr="003B36D5">
        <w:rPr>
          <w:rStyle w:val="StyleUnderline"/>
        </w:rPr>
        <w:t>and</w:t>
      </w:r>
      <w:r w:rsidRPr="003B36D5">
        <w:t xml:space="preserve"> </w:t>
      </w:r>
      <w:r w:rsidRPr="003B36D5">
        <w:rPr>
          <w:rStyle w:val="Emphasis"/>
        </w:rPr>
        <w:t>chemical agents</w:t>
      </w:r>
      <w:r w:rsidRPr="003B36D5">
        <w:t xml:space="preserve">.31 </w:t>
      </w:r>
      <w:r w:rsidRPr="003B36D5">
        <w:rPr>
          <w:rStyle w:val="StyleUnderline"/>
        </w:rPr>
        <w:t xml:space="preserve">A </w:t>
      </w:r>
      <w:r w:rsidRPr="00B42D08">
        <w:rPr>
          <w:rStyle w:val="StyleUnderline"/>
          <w:highlight w:val="green"/>
        </w:rPr>
        <w:t>WMD</w:t>
      </w:r>
      <w:r w:rsidRPr="003B36D5">
        <w:rPr>
          <w:rStyle w:val="StyleUnderline"/>
        </w:rPr>
        <w:t xml:space="preserve"> attack, or even the assassination of a political leader</w:t>
      </w:r>
      <w:r w:rsidRPr="003B36D5">
        <w:t xml:space="preserve">, another troubling though unlikely circumstance, </w:t>
      </w:r>
      <w:r w:rsidRPr="003B36D5">
        <w:rPr>
          <w:rStyle w:val="StyleUnderline"/>
        </w:rPr>
        <w:t xml:space="preserve">would have </w:t>
      </w:r>
      <w:r w:rsidRPr="003B36D5">
        <w:rPr>
          <w:rStyle w:val="Emphasis"/>
        </w:rPr>
        <w:t>tremendous consequences</w:t>
      </w:r>
      <w:r w:rsidRPr="003B36D5">
        <w:t xml:space="preserve"> </w:t>
      </w:r>
      <w:r w:rsidRPr="003B36D5">
        <w:rPr>
          <w:rStyle w:val="StyleUnderline"/>
        </w:rPr>
        <w:t>for</w:t>
      </w:r>
      <w:r w:rsidRPr="003B36D5">
        <w:t xml:space="preserve"> </w:t>
      </w:r>
      <w:r w:rsidRPr="003B36D5">
        <w:rPr>
          <w:rStyle w:val="StyleUnderline"/>
        </w:rPr>
        <w:t xml:space="preserve">regional and </w:t>
      </w:r>
      <w:r w:rsidRPr="003B36D5">
        <w:rPr>
          <w:rStyle w:val="Emphasis"/>
        </w:rPr>
        <w:t>international stability</w:t>
      </w:r>
      <w:r w:rsidRPr="003B36D5">
        <w:t xml:space="preserve">. Deterring such drone-based attacks will depend on the ability of the United States and other governments to accurately detect and attribute them. Technical experts and intelligence analysts disagree about the extent to which this will be possible, but the difficulties lie in the challenges of detecting drones (they emit small radar, thermal, and electron signatures, and can fly low), determining who controlled it (they can be programmed to fly to a preset GPS coordinate), or assigning ownership to a downed system (they can be composed of commercial, off-the-shelf components).32 It is equally noteworthy that civilian officials or military commanders have almost always used armed drones in ways beyond their initially intended applications. Drones do not simply fulfill existing mission requirements; they create new and unforeseen ones, and will continue to do so in the future. Furthermore, U.S. officials would be misguided to view future uses of armed drones solely through the prism of how the United States has used them—for discrete military operations in relatively benign air-defense environments. The </w:t>
      </w:r>
      <w:r w:rsidRPr="003B36D5">
        <w:rPr>
          <w:rStyle w:val="StyleUnderline"/>
        </w:rPr>
        <w:t xml:space="preserve">potential for misperception is compounded by the fact that few governments seeking or acquiring armed drones have </w:t>
      </w:r>
      <w:r w:rsidRPr="003B36D5">
        <w:rPr>
          <w:rStyle w:val="Emphasis"/>
        </w:rPr>
        <w:t>publicly articulated</w:t>
      </w:r>
      <w:r w:rsidRPr="003B36D5">
        <w:rPr>
          <w:rStyle w:val="StyleUnderline"/>
        </w:rPr>
        <w:t xml:space="preserve"> any strategy for how they will likely use them</w:t>
      </w:r>
      <w:r w:rsidRPr="003B36D5">
        <w:t xml:space="preserve">. Conversely, the </w:t>
      </w:r>
      <w:r w:rsidRPr="003B36D5">
        <w:rPr>
          <w:rStyle w:val="StyleUnderline"/>
        </w:rPr>
        <w:t>uncertainty</w:t>
      </w:r>
      <w:r w:rsidRPr="003B36D5">
        <w:t xml:space="preserve"> about how other countries will use drones </w:t>
      </w:r>
      <w:r w:rsidRPr="003B36D5">
        <w:rPr>
          <w:rStyle w:val="StyleUnderline"/>
        </w:rPr>
        <w:t>provides the U</w:t>
      </w:r>
      <w:r w:rsidRPr="003B36D5">
        <w:t xml:space="preserve">nited </w:t>
      </w:r>
      <w:r w:rsidRPr="003B36D5">
        <w:rPr>
          <w:rStyle w:val="StyleUnderline"/>
        </w:rPr>
        <w:t>S</w:t>
      </w:r>
      <w:r w:rsidRPr="003B36D5">
        <w:t xml:space="preserve">tates </w:t>
      </w:r>
      <w:r w:rsidRPr="003B36D5">
        <w:rPr>
          <w:rStyle w:val="StyleUnderline"/>
        </w:rPr>
        <w:t xml:space="preserve">with an opportunity to </w:t>
      </w:r>
      <w:r w:rsidRPr="003B36D5">
        <w:rPr>
          <w:rStyle w:val="Emphasis"/>
        </w:rPr>
        <w:t>shape drone doctrines</w:t>
      </w:r>
      <w:r w:rsidRPr="003B36D5">
        <w:t xml:space="preserve">, </w:t>
      </w:r>
      <w:r w:rsidRPr="003B36D5">
        <w:rPr>
          <w:rStyle w:val="StyleUnderline"/>
        </w:rPr>
        <w:t>especially for</w:t>
      </w:r>
      <w:r w:rsidRPr="003B36D5">
        <w:t xml:space="preserve"> U.S. </w:t>
      </w:r>
      <w:r w:rsidRPr="003B36D5">
        <w:rPr>
          <w:rStyle w:val="StyleUnderline"/>
        </w:rPr>
        <w:t>allies interested in procuring drones from U.S. manufacturers</w:t>
      </w:r>
      <w:r w:rsidRPr="003B36D5">
        <w:t>.</w:t>
      </w:r>
    </w:p>
    <w:p w:rsidR="00850152" w:rsidRDefault="00850152" w:rsidP="00850152">
      <w:pPr>
        <w:pStyle w:val="Heading3"/>
      </w:pPr>
      <w:r>
        <w:lastRenderedPageBreak/>
        <w:t>Africa</w:t>
      </w:r>
    </w:p>
    <w:p w:rsidR="00850152" w:rsidRDefault="00986EB7" w:rsidP="00850152">
      <w:r>
        <w:t xml:space="preserve">No African escalation: </w:t>
      </w:r>
    </w:p>
    <w:p w:rsidR="00986EB7" w:rsidRDefault="00986EB7" w:rsidP="00DF11B4">
      <w:pPr>
        <w:pStyle w:val="Heading4"/>
        <w:numPr>
          <w:ilvl w:val="0"/>
          <w:numId w:val="12"/>
        </w:numPr>
      </w:pPr>
      <w:r>
        <w:t xml:space="preserve">Would’ve happened from </w:t>
      </w:r>
      <w:proofErr w:type="spellStart"/>
      <w:r>
        <w:t>covid</w:t>
      </w:r>
      <w:proofErr w:type="spellEnd"/>
      <w:r>
        <w:t>, large economic recessions which affected many Africa countries</w:t>
      </w:r>
    </w:p>
    <w:p w:rsidR="00986EB7" w:rsidRDefault="00986EB7" w:rsidP="00DF11B4">
      <w:pPr>
        <w:pStyle w:val="Heading4"/>
        <w:numPr>
          <w:ilvl w:val="0"/>
          <w:numId w:val="12"/>
        </w:numPr>
      </w:pPr>
      <w:r>
        <w:t xml:space="preserve">No great power wants to fight over resources from Africa if they can mine their materials from space anyways. </w:t>
      </w:r>
    </w:p>
    <w:p w:rsidR="00986EB7" w:rsidRDefault="00986EB7" w:rsidP="00DF11B4">
      <w:pPr>
        <w:pStyle w:val="Heading4"/>
        <w:numPr>
          <w:ilvl w:val="0"/>
          <w:numId w:val="12"/>
        </w:numPr>
      </w:pPr>
      <w:r>
        <w:t xml:space="preserve">We have impact turned, terrestrial mining through the fracking impact turn, even if it hurts the African economy it destroys the environment and causes extinction </w:t>
      </w:r>
    </w:p>
    <w:p w:rsidR="00986EB7" w:rsidRDefault="00986EB7" w:rsidP="00DF11B4">
      <w:pPr>
        <w:pStyle w:val="Heading4"/>
        <w:numPr>
          <w:ilvl w:val="0"/>
          <w:numId w:val="12"/>
        </w:numPr>
      </w:pPr>
      <w:r>
        <w:t>No escalation</w:t>
      </w:r>
    </w:p>
    <w:p w:rsidR="00986EB7" w:rsidRDefault="00986EB7" w:rsidP="00986EB7">
      <w:pPr>
        <w:rPr>
          <w:b/>
          <w:sz w:val="26"/>
          <w:szCs w:val="26"/>
          <w:u w:val="single"/>
        </w:rPr>
      </w:pPr>
      <w:r>
        <w:rPr>
          <w:b/>
          <w:sz w:val="26"/>
          <w:szCs w:val="26"/>
        </w:rPr>
        <w:t>Barrett 05</w:t>
      </w:r>
      <w:r>
        <w:t xml:space="preserve"> [(Robert Barrett, PhD Conflict &amp; </w:t>
      </w:r>
      <w:proofErr w:type="spellStart"/>
      <w:r>
        <w:t>Post Doctoral</w:t>
      </w:r>
      <w:proofErr w:type="spellEnd"/>
      <w:r>
        <w:t xml:space="preserve"> Fellow, Conflict Analysis - University of Calgary &amp; Principal and Senior Partner De Novo Group LLC) “Understanding the Challenges of African Democratization through Conflict Analysis,” IACM 18th Annual Conference, June 1, 2005] </w:t>
      </w:r>
    </w:p>
    <w:p w:rsidR="00986EB7" w:rsidRDefault="00986EB7" w:rsidP="00986EB7">
      <w:r>
        <w:t xml:space="preserve">Westerners eager to promote democracy must be wary of African politicians who promise democratic reform without sincere commitment to the process. Offering money to corrupt leaders in exchange for their taking small steps away from autocracy may in fact be a way of pushing countries into anocracy. As such, world financial lenders and interventionists who wield leverage and influence must take responsibility in considering the ramifications of African nations who adopt democracy in order to maintain elite political privileges. The obvious reason for this, aside from the potential costs in human life should conflict arise from hastily constructed democratic reforms, is the fact that </w:t>
      </w:r>
      <w:r>
        <w:rPr>
          <w:u w:val="single"/>
        </w:rPr>
        <w:t xml:space="preserve">Western donors, in the face of intrastate war would </w:t>
      </w:r>
      <w:r>
        <w:t xml:space="preserve">then </w:t>
      </w:r>
      <w:r>
        <w:rPr>
          <w:u w:val="single"/>
        </w:rPr>
        <w:t>be faced with channeling funds and resources</w:t>
      </w:r>
      <w:r>
        <w:t xml:space="preserve"> away from democratization efforts and </w:t>
      </w:r>
      <w:r>
        <w:rPr>
          <w:u w:val="single"/>
        </w:rPr>
        <w:t>toward conflict intervention</w:t>
      </w:r>
      <w:r>
        <w:t xml:space="preserve"> based on issues of human security. </w:t>
      </w:r>
      <w:r>
        <w:rPr>
          <w:u w:val="single"/>
        </w:rPr>
        <w:t>This is a problem</w:t>
      </w:r>
      <w:r>
        <w:t xml:space="preserve">, </w:t>
      </w:r>
      <w:r>
        <w:rPr>
          <w:u w:val="single"/>
        </w:rPr>
        <w:t>as Western nations may be increasingly wary of intervening in Africa hotspots</w:t>
      </w:r>
      <w:r>
        <w:t xml:space="preserve"> </w:t>
      </w:r>
      <w:r>
        <w:rPr>
          <w:u w:val="single"/>
        </w:rPr>
        <w:t>after experiencing</w:t>
      </w:r>
      <w:r>
        <w:t xml:space="preserve"> firsthand </w:t>
      </w:r>
      <w:r>
        <w:rPr>
          <w:u w:val="single"/>
        </w:rPr>
        <w:t>the unpredictable and unforgiving nature of societal warfare in both Somalia and Rwanda</w:t>
      </w:r>
      <w:r>
        <w:t xml:space="preserve">. </w:t>
      </w:r>
      <w:r>
        <w:rPr>
          <w:u w:val="single"/>
        </w:rPr>
        <w:t xml:space="preserve">On a </w:t>
      </w:r>
      <w:proofErr w:type="spellStart"/>
      <w:r>
        <w:rPr>
          <w:u w:val="single"/>
        </w:rPr>
        <w:t>costbenefit</w:t>
      </w:r>
      <w:proofErr w:type="spellEnd"/>
      <w:r>
        <w:rPr>
          <w:u w:val="single"/>
        </w:rPr>
        <w:t xml:space="preserve"> basis</w:t>
      </w:r>
      <w:r>
        <w:t xml:space="preserve">, </w:t>
      </w:r>
      <w:r w:rsidRPr="00DF11B4">
        <w:rPr>
          <w:rFonts w:eastAsia="Calibri" w:cs="Calibri"/>
          <w:b/>
          <w:highlight w:val="green"/>
          <w:u w:val="single"/>
        </w:rPr>
        <w:t>the West continues to be somewhat reluctant to get to get involved in Africa’s</w:t>
      </w:r>
      <w:r>
        <w:rPr>
          <w:rFonts w:eastAsia="Calibri" w:cs="Calibri"/>
          <w:b/>
          <w:u w:val="single"/>
        </w:rPr>
        <w:t xml:space="preserve"> </w:t>
      </w:r>
      <w:r>
        <w:t xml:space="preserve">dirty </w:t>
      </w:r>
      <w:r w:rsidRPr="00DF11B4">
        <w:rPr>
          <w:rFonts w:eastAsia="Calibri" w:cs="Calibri"/>
          <w:b/>
          <w:highlight w:val="green"/>
          <w:u w:val="single"/>
        </w:rPr>
        <w:t>wars</w:t>
      </w:r>
      <w:r w:rsidRPr="00DF11B4">
        <w:rPr>
          <w:highlight w:val="green"/>
        </w:rPr>
        <w:t xml:space="preserve">, </w:t>
      </w:r>
      <w:r w:rsidRPr="00DF11B4">
        <w:rPr>
          <w:highlight w:val="green"/>
          <w:u w:val="single"/>
        </w:rPr>
        <w:t xml:space="preserve">evidenced by its political hesitation when discussing ongoing </w:t>
      </w:r>
      <w:r w:rsidRPr="00DF11B4">
        <w:rPr>
          <w:highlight w:val="green"/>
        </w:rPr>
        <w:t xml:space="preserve">sanguinary </w:t>
      </w:r>
      <w:r w:rsidRPr="00DF11B4">
        <w:rPr>
          <w:highlight w:val="green"/>
          <w:u w:val="single"/>
        </w:rPr>
        <w:t>grassroots conflicts in Africa</w:t>
      </w:r>
      <w:r w:rsidRPr="00DF11B4">
        <w:rPr>
          <w:highlight w:val="green"/>
        </w:rPr>
        <w:t>.</w:t>
      </w:r>
      <w:r>
        <w:t xml:space="preserve"> Even </w:t>
      </w:r>
      <w:r>
        <w:rPr>
          <w:u w:val="single"/>
        </w:rPr>
        <w:t>as the world apologizes for bearing witness to the Rwandan genocide without having intervened</w:t>
      </w:r>
      <w:r>
        <w:t xml:space="preserve">, </w:t>
      </w:r>
      <w:r>
        <w:rPr>
          <w:u w:val="single"/>
        </w:rPr>
        <w:t>the United States, recently using the label ‘genocide’ in the context of the Sudanese conflict</w:t>
      </w:r>
      <w:r>
        <w:t xml:space="preserve"> (in September of 2004), has </w:t>
      </w:r>
      <w:r>
        <w:rPr>
          <w:u w:val="single"/>
        </w:rPr>
        <w:t>only</w:t>
      </w:r>
      <w:r>
        <w:t xml:space="preserve"> proclaimed </w:t>
      </w:r>
      <w:r>
        <w:rPr>
          <w:u w:val="single"/>
        </w:rPr>
        <w:t>sanctions</w:t>
      </w:r>
      <w:r>
        <w:t xml:space="preserve"> against </w:t>
      </w:r>
      <w:r>
        <w:rPr>
          <w:u w:val="single"/>
        </w:rPr>
        <w:t>Sudan, while dismissing any suggestions at actual intervention</w:t>
      </w:r>
      <w:r>
        <w:t xml:space="preserve"> (</w:t>
      </w:r>
      <w:proofErr w:type="spellStart"/>
      <w:r>
        <w:t>Giry</w:t>
      </w:r>
      <w:proofErr w:type="spellEnd"/>
      <w:r>
        <w:t xml:space="preserve">, 2005). </w:t>
      </w:r>
      <w:r>
        <w:rPr>
          <w:u w:val="single"/>
        </w:rPr>
        <w:t>Part of the problem is that traditional military and diplomatic approaches</w:t>
      </w:r>
      <w:r>
        <w:t xml:space="preserve"> at separating combatants and enforcing ceasefires </w:t>
      </w:r>
      <w:r>
        <w:rPr>
          <w:u w:val="single"/>
        </w:rPr>
        <w:t>have yielded little in Africa</w:t>
      </w:r>
      <w:r>
        <w:t xml:space="preserve">. </w:t>
      </w:r>
      <w:r w:rsidRPr="00DF11B4">
        <w:rPr>
          <w:rFonts w:eastAsia="Calibri" w:cs="Calibri"/>
          <w:b/>
          <w:highlight w:val="green"/>
          <w:u w:val="single"/>
        </w:rPr>
        <w:t>No powerful nations want to get embroiled in conflicts they cannot win</w:t>
      </w:r>
      <w:r w:rsidRPr="00DF11B4">
        <w:rPr>
          <w:highlight w:val="green"/>
        </w:rPr>
        <w:t xml:space="preserve"> – </w:t>
      </w:r>
      <w:r w:rsidRPr="00DF11B4">
        <w:rPr>
          <w:rFonts w:eastAsia="Calibri" w:cs="Calibri"/>
          <w:b/>
          <w:highlight w:val="green"/>
          <w:u w:val="single"/>
        </w:rPr>
        <w:t>especially those conflicts in which the intervening nation has very little interest</w:t>
      </w:r>
      <w:r>
        <w:rPr>
          <w:rFonts w:eastAsia="Calibri" w:cs="Calibri"/>
          <w:b/>
          <w:u w:val="single"/>
        </w:rPr>
        <w:t xml:space="preserve">. </w:t>
      </w:r>
      <w:r>
        <w:t xml:space="preserve">It would be a false statement for me to say that there has never been a better time to incorporate the holistic insights of conflict analysis. The most opportune time has likely come and gone. Yet, </w:t>
      </w:r>
      <w:r>
        <w:rPr>
          <w:u w:val="single"/>
        </w:rPr>
        <w:t>Africa remains at a crossroads</w:t>
      </w:r>
      <w:r>
        <w:t xml:space="preserve"> – set amidst the greatest proliferation of democratic regimes in history. </w:t>
      </w:r>
      <w:r>
        <w:rPr>
          <w:u w:val="single"/>
        </w:rPr>
        <w:t>It still has a chance</w:t>
      </w:r>
      <w:r>
        <w:t xml:space="preserve">. Yet, </w:t>
      </w:r>
      <w:r>
        <w:rPr>
          <w:u w:val="single"/>
        </w:rPr>
        <w:t>it is</w:t>
      </w:r>
      <w:r>
        <w:t xml:space="preserve"> not only </w:t>
      </w:r>
      <w:r>
        <w:rPr>
          <w:u w:val="single"/>
        </w:rPr>
        <w:t>up to</w:t>
      </w:r>
      <w:r>
        <w:t xml:space="preserve"> the West, but also </w:t>
      </w:r>
      <w:r>
        <w:rPr>
          <w:u w:val="single"/>
        </w:rPr>
        <w:t>Africans themselves, to stand against</w:t>
      </w:r>
      <w:r>
        <w:t xml:space="preserve"> corruption, to participate in civil society and to ultimately take the initiative in uncovering and acknowledging the deep </w:t>
      </w:r>
      <w:r>
        <w:rPr>
          <w:u w:val="single"/>
        </w:rPr>
        <w:t>underlying issues perpetuating African conflict</w:t>
      </w:r>
      <w:r>
        <w:t xml:space="preserve"> in order to open the door to democratic advancement and global interaction. Analysis will be the key that unlocks that door. </w:t>
      </w:r>
    </w:p>
    <w:p w:rsidR="00850152" w:rsidRDefault="00850152" w:rsidP="00850152">
      <w:pPr>
        <w:pStyle w:val="Heading3"/>
      </w:pPr>
      <w:r>
        <w:lastRenderedPageBreak/>
        <w:t>Mining</w:t>
      </w:r>
    </w:p>
    <w:p w:rsidR="00850152" w:rsidRDefault="00850152" w:rsidP="00850152">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rsidR="00850152" w:rsidRDefault="00850152" w:rsidP="00850152">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rsidR="00850152" w:rsidRDefault="00850152" w:rsidP="00850152">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F35472">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szCs w:val="24"/>
          <w:highlight w:val="green"/>
        </w:rPr>
        <w:t xml:space="preserve">All humanity is at </w:t>
      </w:r>
      <w:r w:rsidRPr="00184EB0">
        <w:rPr>
          <w:rStyle w:val="Emphasis"/>
          <w:sz w:val="24"/>
          <w:szCs w:val="24"/>
        </w:rPr>
        <w:t xml:space="preserve">tremendous </w:t>
      </w:r>
      <w:r w:rsidRPr="00F35472">
        <w:rPr>
          <w:rStyle w:val="Emphasis"/>
          <w:sz w:val="24"/>
          <w:szCs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perhaps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184EB0">
        <w:rPr>
          <w:sz w:val="12"/>
        </w:rPr>
        <w:t>exobiologists</w:t>
      </w:r>
      <w:proofErr w:type="spellEnd"/>
      <w:r w:rsidRPr="00184EB0">
        <w:rPr>
          <w:sz w:val="12"/>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dream, but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w:t>
      </w:r>
      <w:r w:rsidRPr="00184EB0">
        <w:rPr>
          <w:sz w:val="12"/>
        </w:rPr>
        <w:lastRenderedPageBreak/>
        <w:t xml:space="preserve">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search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r w:rsidRPr="00F35472">
        <w:rPr>
          <w:rStyle w:val="Emphasis"/>
          <w:highlight w:val="green"/>
        </w:rPr>
        <w:t>i</w:t>
      </w:r>
      <w:r w:rsidRPr="00500BA2">
        <w:rPr>
          <w:rStyle w:val="StyleUnderline"/>
        </w:rPr>
        <w:t xml:space="preserve">ntelligence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should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rsidR="00850152" w:rsidRPr="00C435A1" w:rsidRDefault="00850152" w:rsidP="00850152">
      <w:pPr>
        <w:pStyle w:val="Heading4"/>
        <w:rPr>
          <w:rFonts w:cs="Arial"/>
        </w:rPr>
      </w:pPr>
      <w:r w:rsidRPr="00C435A1">
        <w:rPr>
          <w:rFonts w:cs="Arial"/>
        </w:rPr>
        <w:lastRenderedPageBreak/>
        <w:t>Resource scarcity coming now and causes extinction—asteroid mining is the only way to solve</w:t>
      </w:r>
    </w:p>
    <w:p w:rsidR="00850152" w:rsidRPr="00C435A1" w:rsidRDefault="00850152" w:rsidP="00850152">
      <w:proofErr w:type="spellStart"/>
      <w:r w:rsidRPr="00C435A1">
        <w:rPr>
          <w:rStyle w:val="Style13ptBold"/>
        </w:rPr>
        <w:t>Crombrugghe</w:t>
      </w:r>
      <w:proofErr w:type="spellEnd"/>
      <w:r w:rsidRPr="00C435A1">
        <w:rPr>
          <w:rStyle w:val="Style13ptBold"/>
        </w:rPr>
        <w:t xml:space="preserve"> 18 </w:t>
      </w:r>
      <w:r w:rsidRPr="00C435A1">
        <w:t xml:space="preserve">– </w:t>
      </w:r>
      <w:proofErr w:type="spellStart"/>
      <w:r w:rsidRPr="00C435A1">
        <w:t>Guerric</w:t>
      </w:r>
      <w:proofErr w:type="spellEnd"/>
      <w:r w:rsidRPr="00C435A1">
        <w:t xml:space="preserve">, Business Development Manager Brussels, Brussels Capital Region, “Asteroid mining as a necessary answer to mineral scarcity”, LinkedIn, 1/11/2018, </w:t>
      </w:r>
      <w:hyperlink r:id="rId9" w:history="1">
        <w:r w:rsidRPr="00C435A1">
          <w:rPr>
            <w:rStyle w:val="Hyperlink"/>
          </w:rPr>
          <w:t>https://www.linkedin.com/pulse/asteroid-mining-necessary-answer-mineral-scarcity-de-crombrugghe</w:t>
        </w:r>
      </w:hyperlink>
    </w:p>
    <w:p w:rsidR="00850152" w:rsidRPr="00C435A1" w:rsidRDefault="00850152" w:rsidP="00850152">
      <w:pPr>
        <w:rPr>
          <w:sz w:val="14"/>
        </w:rPr>
      </w:pPr>
      <w:r w:rsidRPr="00F35472">
        <w:rPr>
          <w:rStyle w:val="StyleUnderline"/>
          <w:highlight w:val="green"/>
        </w:rPr>
        <w:t>We need minerals</w:t>
      </w:r>
      <w:r w:rsidRPr="00C435A1">
        <w:rPr>
          <w:sz w:val="14"/>
        </w:rPr>
        <w:t xml:space="preserve">, and we always will. Yet, our </w:t>
      </w:r>
      <w:r w:rsidRPr="00F35472">
        <w:rPr>
          <w:rStyle w:val="StyleUnderline"/>
          <w:highlight w:val="green"/>
        </w:rPr>
        <w:t>reserves are finite and</w:t>
      </w:r>
      <w:r w:rsidRPr="00C435A1">
        <w:rPr>
          <w:rStyle w:val="StyleUnderline"/>
        </w:rPr>
        <w:t xml:space="preserve"> a </w:t>
      </w:r>
      <w:r w:rsidRPr="00F35472">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Both of these,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actually be said for water, arable land, minerals, etc. These two simple observations have sparkled the debate around the scarcity of resources. Even with the best intentions, mathematics teaches us that it is impossible to indefinitely extract resources from a given finite supply [1]. </w:t>
      </w:r>
      <w:r w:rsidRPr="00F35472">
        <w:rPr>
          <w:rStyle w:val="StyleUnderline"/>
          <w:highlight w:val="green"/>
        </w:rPr>
        <w:t>The problem arising in the short-term is the exhaustion of the existing supply</w:t>
      </w:r>
      <w:r w:rsidRPr="00C435A1">
        <w:rPr>
          <w:sz w:val="14"/>
        </w:rPr>
        <w:t xml:space="preserve">. That limit is actually coming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(e.g.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w:t>
      </w:r>
      <w:proofErr w:type="gramStart"/>
      <w:r w:rsidRPr="00C435A1">
        <w:rPr>
          <w:sz w:val="14"/>
        </w:rPr>
        <w:t>An</w:t>
      </w:r>
      <w:proofErr w:type="gramEnd"/>
      <w:r w:rsidRPr="00C435A1">
        <w:rPr>
          <w:sz w:val="14"/>
        </w:rPr>
        <w:t xml:space="preserve"> obvious solution is recycling, i.e. rejuvenating our stocks. A popular concept to illustrate this idea is that of urban mining: retrieving the ores present in smartphones and other electronic devices. It may prove to be not only </w:t>
      </w:r>
      <w:proofErr w:type="gramStart"/>
      <w:r w:rsidRPr="00C435A1">
        <w:rPr>
          <w:sz w:val="14"/>
        </w:rPr>
        <w:t>more environmental-friendly</w:t>
      </w:r>
      <w:proofErr w:type="gramEnd"/>
      <w:r w:rsidRPr="00C435A1">
        <w:rPr>
          <w:sz w:val="14"/>
        </w:rPr>
        <w:t xml:space="preserve">, be also safer and more cost-effective. Nevertheless, </w:t>
      </w:r>
      <w:r w:rsidRPr="00F35472">
        <w:rPr>
          <w:rStyle w:val="StyleUnderline"/>
          <w:highlight w:val="green"/>
        </w:rPr>
        <w:t xml:space="preserve">every solution </w:t>
      </w:r>
      <w:r w:rsidRPr="00C435A1">
        <w:rPr>
          <w:rStyle w:val="StyleUnderline"/>
        </w:rPr>
        <w:t xml:space="preserve">based on recycling </w:t>
      </w:r>
      <w:r w:rsidRPr="00F35472">
        <w:rPr>
          <w:rStyle w:val="StyleUnderline"/>
          <w:highlight w:val="green"/>
        </w:rPr>
        <w:t>is</w:t>
      </w:r>
      <w:r w:rsidRPr="00C435A1">
        <w:rPr>
          <w:rStyle w:val="StyleUnderline"/>
        </w:rPr>
        <w:t xml:space="preserve">, again, nothing more than </w:t>
      </w:r>
      <w:r w:rsidRPr="00F35472">
        <w:rPr>
          <w:rStyle w:val="Emphasis"/>
          <w:highlight w:val="green"/>
        </w:rPr>
        <w:t>a temporary fix</w:t>
      </w:r>
      <w:r w:rsidRPr="00F35472">
        <w:rPr>
          <w:rStyle w:val="StyleUnderline"/>
          <w:highlight w:val="green"/>
        </w:rPr>
        <w:t>,</w:t>
      </w:r>
      <w:r w:rsidRPr="00F35472">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w:t>
      </w:r>
      <w:proofErr w:type="spellStart"/>
      <w:r w:rsidRPr="00C435A1">
        <w:rPr>
          <w:sz w:val="14"/>
        </w:rPr>
        <w:t>Programme</w:t>
      </w:r>
      <w:proofErr w:type="spellEnd"/>
      <w:r w:rsidRPr="00C435A1">
        <w:rPr>
          <w:sz w:val="14"/>
        </w:rPr>
        <w:t xml:space="preserv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cycle. Even with a staggering 99% efficiency, the same 1% limit is achieved in less than 460 cycles. Not bad, of course, but still not enough. Should our hunger for resources continue, and even with the most </w:t>
      </w:r>
      <w:proofErr w:type="spellStart"/>
      <w:r w:rsidRPr="00C435A1">
        <w:rPr>
          <w:sz w:val="14"/>
        </w:rPr>
        <w:t>optimised</w:t>
      </w:r>
      <w:proofErr w:type="spellEnd"/>
      <w:r w:rsidRPr="00C435A1">
        <w:rPr>
          <w:sz w:val="14"/>
        </w:rPr>
        <w:t xml:space="preserve"> recycling techniques, a second problem will arise in the longer term: </w:t>
      </w:r>
      <w:r w:rsidRPr="00F35472">
        <w:rPr>
          <w:rStyle w:val="StyleUnderline"/>
          <w:highlight w:val="green"/>
        </w:rPr>
        <w:t xml:space="preserve">the amount </w:t>
      </w:r>
      <w:r w:rsidRPr="00C435A1">
        <w:rPr>
          <w:rStyle w:val="StyleUnderline"/>
        </w:rPr>
        <w:t xml:space="preserve">of resources </w:t>
      </w:r>
      <w:r w:rsidRPr="00F35472">
        <w:rPr>
          <w:rStyle w:val="StyleUnderline"/>
          <w:highlight w:val="green"/>
        </w:rPr>
        <w:t>needed</w:t>
      </w:r>
      <w:r w:rsidRPr="00C435A1">
        <w:rPr>
          <w:rStyle w:val="StyleUnderline"/>
        </w:rPr>
        <w:t xml:space="preserve"> at a given time </w:t>
      </w:r>
      <w:r w:rsidRPr="00F35472">
        <w:rPr>
          <w:rStyle w:val="Emphasis"/>
          <w:highlight w:val="green"/>
        </w:rPr>
        <w:t xml:space="preserve">will </w:t>
      </w:r>
      <w:r w:rsidRPr="00C435A1">
        <w:rPr>
          <w:rStyle w:val="Emphasis"/>
        </w:rPr>
        <w:t xml:space="preserve">simply </w:t>
      </w:r>
      <w:r w:rsidRPr="00F35472">
        <w:rPr>
          <w:rStyle w:val="Emphasis"/>
          <w:highlight w:val="green"/>
        </w:rPr>
        <w:t xml:space="preserve">exceed the total </w:t>
      </w:r>
      <w:r w:rsidRPr="00C435A1">
        <w:rPr>
          <w:rStyle w:val="Emphasis"/>
        </w:rPr>
        <w:t xml:space="preserve">available </w:t>
      </w:r>
      <w:r w:rsidRPr="00F35472">
        <w:rPr>
          <w:rStyle w:val="Emphasis"/>
          <w:highlight w:val="green"/>
        </w:rPr>
        <w:t>stock</w:t>
      </w:r>
      <w:r w:rsidRPr="00F35472">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xml:space="preserve">? No matter which way we look at it, we will thus be short on resources, either through sheer exhaustion (i.e. transformation in an unrecoverable form) or because the demand will exceed the total reserves. We can - and should - talk about recycling, </w:t>
      </w:r>
      <w:proofErr w:type="spellStart"/>
      <w:r w:rsidRPr="00C435A1">
        <w:rPr>
          <w:sz w:val="14"/>
        </w:rPr>
        <w:t>dematerialisation</w:t>
      </w:r>
      <w:proofErr w:type="spellEnd"/>
      <w:r w:rsidRPr="00C435A1">
        <w:rPr>
          <w:sz w:val="14"/>
        </w:rPr>
        <w:t xml:space="preserve">, and other more ethically questionable solutions such as bio-engineering. Nonetheless, no matter how good they are, these are only temporary fixes. If we don't radically change our lifestyle, we will sooner or later have to address the elephant in the room: </w:t>
      </w:r>
      <w:proofErr w:type="gramStart"/>
      <w:r w:rsidRPr="00F35472">
        <w:rPr>
          <w:rStyle w:val="StyleUnderline"/>
          <w:highlight w:val="green"/>
        </w:rPr>
        <w:t>the</w:t>
      </w:r>
      <w:proofErr w:type="gramEnd"/>
      <w:r w:rsidRPr="00F35472">
        <w:rPr>
          <w:rStyle w:val="StyleUnderline"/>
          <w:highlight w:val="green"/>
        </w:rPr>
        <w:t xml:space="preserve"> Earth is a closed system, we need new entrants</w:t>
      </w:r>
      <w:r w:rsidRPr="00C435A1">
        <w:rPr>
          <w:rStyle w:val="StyleUnderline"/>
        </w:rPr>
        <w:t xml:space="preserve">. </w:t>
      </w:r>
      <w:r w:rsidRPr="00C435A1">
        <w:rPr>
          <w:sz w:val="14"/>
        </w:rPr>
        <w:t xml:space="preserve">How can space help? Short answer: </w:t>
      </w:r>
      <w:r w:rsidRPr="00F35472">
        <w:rPr>
          <w:rStyle w:val="Emphasis"/>
          <w:highlight w:val="green"/>
        </w:rPr>
        <w:t xml:space="preserve">all these </w:t>
      </w:r>
      <w:r w:rsidRPr="00C435A1">
        <w:rPr>
          <w:rStyle w:val="Emphasis"/>
        </w:rPr>
        <w:t xml:space="preserve">minerals </w:t>
      </w:r>
      <w:r w:rsidRPr="00F35472">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F35472">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iron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 xml:space="preserve">iridium, silver, osmium, palladium, rhenium, rhodium, ruthenium, manganese, molybdenum, </w:t>
      </w:r>
      <w:proofErr w:type="spellStart"/>
      <w:r w:rsidRPr="00C435A1">
        <w:rPr>
          <w:rStyle w:val="Emphasis"/>
        </w:rPr>
        <w:t>aluminium</w:t>
      </w:r>
      <w:proofErr w:type="spellEnd"/>
      <w:r w:rsidRPr="00C435A1">
        <w:rPr>
          <w:rStyle w:val="Emphasis"/>
        </w:rPr>
        <w:t>, titanium, etc</w:t>
      </w:r>
      <w:r w:rsidRPr="00C435A1">
        <w:rPr>
          <w:rStyle w:val="StyleUnderline"/>
        </w:rPr>
        <w:t xml:space="preserve">. </w:t>
      </w:r>
      <w:r w:rsidRPr="00C435A1">
        <w:rPr>
          <w:sz w:val="14"/>
        </w:rPr>
        <w:t xml:space="preserve">How do we get there? Let's take an example: </w:t>
      </w:r>
      <w:proofErr w:type="spellStart"/>
      <w:r w:rsidRPr="00C435A1">
        <w:rPr>
          <w:sz w:val="14"/>
        </w:rPr>
        <w:t>Ryugu</w:t>
      </w:r>
      <w:proofErr w:type="spellEnd"/>
      <w:r w:rsidRPr="00C435A1">
        <w:rPr>
          <w:sz w:val="14"/>
        </w:rPr>
        <w:t xml:space="preserve">, formerly known as 1999 JU3. It's a C-type asteroid measured to be approximately one </w:t>
      </w:r>
      <w:proofErr w:type="spellStart"/>
      <w:r w:rsidRPr="00C435A1">
        <w:rPr>
          <w:sz w:val="14"/>
        </w:rPr>
        <w:t>kilometre</w:t>
      </w:r>
      <w:proofErr w:type="spellEnd"/>
      <w:r w:rsidRPr="00C435A1">
        <w:rPr>
          <w:sz w:val="14"/>
        </w:rPr>
        <w:t xml:space="preserve"> in size [2]. In addition to nickel, iron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w:t>
      </w:r>
      <w:proofErr w:type="spellStart"/>
      <w:r w:rsidRPr="00C435A1">
        <w:rPr>
          <w:sz w:val="14"/>
        </w:rPr>
        <w:t>Ryugu</w:t>
      </w:r>
      <w:proofErr w:type="spellEnd"/>
      <w:r w:rsidRPr="00C435A1">
        <w:rPr>
          <w:sz w:val="14"/>
        </w:rPr>
        <w:t xml:space="preserve">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actually another asteroid sample return mission underway, which we could you as a second point of comparison: OSIRIS-Rex, from NASA. It's heading for </w:t>
      </w:r>
      <w:proofErr w:type="spellStart"/>
      <w:r w:rsidRPr="00C435A1">
        <w:rPr>
          <w:sz w:val="14"/>
        </w:rPr>
        <w:t>Bennu</w:t>
      </w:r>
      <w:proofErr w:type="spellEnd"/>
      <w:r w:rsidRPr="00C435A1">
        <w:rPr>
          <w:sz w:val="14"/>
        </w:rPr>
        <w:t xml:space="preserve">,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Referring back to our earlier conclusion on resource scarcity, we had two options. Either we drastically reduce our resource consumption, to such a degree that reserves can last for longer than humanity itself, or we extend our closed system, the Earth, to nearby asteroids. In the current state of affairs,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w:t>
      </w:r>
      <w:r w:rsidRPr="00C435A1">
        <w:rPr>
          <w:sz w:val="14"/>
        </w:rPr>
        <w:lastRenderedPageBreak/>
        <w:t xml:space="preserve">still need at least 220 innovations of the same </w:t>
      </w:r>
      <w:proofErr w:type="spellStart"/>
      <w:r w:rsidRPr="00C435A1">
        <w:rPr>
          <w:sz w:val="14"/>
        </w:rPr>
        <w:t>calibre</w:t>
      </w:r>
      <w:proofErr w:type="spellEnd"/>
      <w:r w:rsidRPr="00C435A1">
        <w:rPr>
          <w:sz w:val="14"/>
        </w:rPr>
        <w:t xml:space="preserv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(e.g.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w:t>
      </w:r>
      <w:proofErr w:type="spellStart"/>
      <w:r w:rsidRPr="00C435A1">
        <w:rPr>
          <w:sz w:val="14"/>
        </w:rPr>
        <w:t>REx</w:t>
      </w:r>
      <w:proofErr w:type="spellEnd"/>
      <w:r w:rsidRPr="00C435A1">
        <w:rPr>
          <w:sz w:val="14"/>
        </w:rPr>
        <w:t xml:space="preserve">, or DART. We can only regret that the Asteroid Redirect Mission from NASA and the Asteroid Impact Mission from ESA were not funded. From my perspective, these should actually be amongst the top priorities of our space exploration agenda. Not only are they instrumental to our understanding of the solar system, but </w:t>
      </w:r>
      <w:r w:rsidRPr="00F35472">
        <w:rPr>
          <w:rStyle w:val="StyleUnderline"/>
          <w:highlight w:val="green"/>
        </w:rPr>
        <w:t>they are</w:t>
      </w:r>
      <w:r w:rsidRPr="00C435A1">
        <w:rPr>
          <w:sz w:val="14"/>
        </w:rPr>
        <w:t xml:space="preserve"> also </w:t>
      </w:r>
      <w:r w:rsidRPr="00F35472">
        <w:rPr>
          <w:rStyle w:val="Emphasis"/>
          <w:highlight w:val="green"/>
        </w:rPr>
        <w:t>essential</w:t>
      </w:r>
      <w:r w:rsidRPr="00F35472">
        <w:rPr>
          <w:sz w:val="14"/>
          <w:highlight w:val="green"/>
        </w:rPr>
        <w:t xml:space="preserve"> </w:t>
      </w:r>
      <w:r w:rsidRPr="00F35472">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rsidR="00850152" w:rsidRPr="00C435A1" w:rsidRDefault="00850152" w:rsidP="00850152">
      <w:pPr>
        <w:pStyle w:val="Heading4"/>
        <w:rPr>
          <w:rFonts w:cs="Arial"/>
        </w:rPr>
      </w:pPr>
      <w:r>
        <w:rPr>
          <w:rFonts w:cs="Arial"/>
        </w:rPr>
        <w:t>Resource conflicts</w:t>
      </w:r>
      <w:r w:rsidRPr="00C435A1">
        <w:rPr>
          <w:rFonts w:cs="Arial"/>
        </w:rPr>
        <w:t xml:space="preserve"> go Nuclear</w:t>
      </w:r>
    </w:p>
    <w:p w:rsidR="00850152" w:rsidRPr="00C435A1" w:rsidRDefault="00850152" w:rsidP="00850152">
      <w:proofErr w:type="spellStart"/>
      <w:r w:rsidRPr="00C435A1">
        <w:rPr>
          <w:rStyle w:val="Style13ptBold"/>
        </w:rPr>
        <w:t>Klare</w:t>
      </w:r>
      <w:proofErr w:type="spellEnd"/>
      <w:r w:rsidRPr="00C435A1">
        <w:rPr>
          <w:rStyle w:val="Style13ptBold"/>
        </w:rPr>
        <w:t xml:space="preserve"> 13</w:t>
      </w:r>
      <w:r w:rsidRPr="00C435A1">
        <w:t xml:space="preserve"> – Michael T., professor emeritus of peace and world-security studies at Hampshire College and senior visiting fellow at the Arms Control Association in Washington, DC, " How Resource Scarcity and Climate Change Could Produce a Global Explosion", </w:t>
      </w:r>
      <w:r w:rsidRPr="00C435A1">
        <w:rPr>
          <w:i/>
          <w:iCs/>
        </w:rPr>
        <w:t>The Nation</w:t>
      </w:r>
      <w:r w:rsidRPr="00C435A1">
        <w:t xml:space="preserve">, 4/22/2013, </w:t>
      </w:r>
      <w:hyperlink r:id="rId10" w:history="1">
        <w:r w:rsidRPr="00C435A1">
          <w:rPr>
            <w:rStyle w:val="Hyperlink"/>
          </w:rPr>
          <w:t>https://www.thenation.com/article/how-resource-scarcity-and-climate-change-could-produce-global-explosion/</w:t>
        </w:r>
      </w:hyperlink>
      <w:r w:rsidRPr="00C435A1">
        <w:t xml:space="preserve"> JHW</w:t>
      </w:r>
    </w:p>
    <w:p w:rsidR="00850152" w:rsidRPr="00C435A1" w:rsidRDefault="00850152" w:rsidP="00850152">
      <w:pPr>
        <w:rPr>
          <w:sz w:val="16"/>
        </w:rPr>
      </w:pPr>
      <w:r w:rsidRPr="00C435A1">
        <w:rPr>
          <w:sz w:val="16"/>
        </w:rPr>
        <w:t xml:space="preserve">Resource Shortages and Resource Wars Start with one simple given: the prospect of future </w:t>
      </w:r>
      <w:r w:rsidRPr="00F35472">
        <w:rPr>
          <w:rStyle w:val="StyleUnderline"/>
          <w:highlight w:val="green"/>
        </w:rPr>
        <w:t>scarcities</w:t>
      </w:r>
      <w:r w:rsidRPr="00F35472">
        <w:rPr>
          <w:sz w:val="16"/>
          <w:highlight w:val="green"/>
        </w:rPr>
        <w:t xml:space="preserve"> </w:t>
      </w:r>
      <w:r w:rsidRPr="00F35472">
        <w:rPr>
          <w:rStyle w:val="StyleUnderline"/>
          <w:highlight w:val="green"/>
        </w:rPr>
        <w:t>o</w:t>
      </w:r>
      <w:r w:rsidRPr="00C435A1">
        <w:rPr>
          <w:rStyle w:val="StyleUnderline"/>
        </w:rPr>
        <w:t xml:space="preserve">f vital </w:t>
      </w:r>
      <w:r w:rsidRPr="00F35472">
        <w:rPr>
          <w:rStyle w:val="StyleUnderline"/>
          <w:highlight w:val="green"/>
        </w:rPr>
        <w:t>natural resources</w:t>
      </w:r>
      <w:r w:rsidRPr="00C435A1">
        <w:rPr>
          <w:sz w:val="16"/>
        </w:rPr>
        <w:t xml:space="preserve">, </w:t>
      </w:r>
      <w:r w:rsidRPr="00F35472">
        <w:rPr>
          <w:rStyle w:val="StyleUnderline"/>
          <w:highlight w:val="green"/>
        </w:rPr>
        <w:t>including energy</w:t>
      </w:r>
      <w:r w:rsidRPr="00C435A1">
        <w:rPr>
          <w:sz w:val="16"/>
        </w:rPr>
        <w:t xml:space="preserve">, water, land, food and critical minerals. This in itself would </w:t>
      </w:r>
      <w:r w:rsidRPr="00F35472">
        <w:rPr>
          <w:rStyle w:val="Emphasis"/>
          <w:highlight w:val="green"/>
        </w:rPr>
        <w:t>guarantee</w:t>
      </w:r>
      <w:r w:rsidRPr="00C435A1">
        <w:rPr>
          <w:rStyle w:val="Emphasis"/>
        </w:rPr>
        <w:t xml:space="preserve"> social unrest, geopolitical friction and </w:t>
      </w:r>
      <w:r w:rsidRPr="00F35472">
        <w:rPr>
          <w:rStyle w:val="Emphasis"/>
          <w:highlight w:val="green"/>
        </w:rPr>
        <w:t>war</w:t>
      </w:r>
      <w:r w:rsidRPr="00C435A1">
        <w:rPr>
          <w:sz w:val="16"/>
        </w:rPr>
        <w:t xml:space="preserve">. It is important to note that </w:t>
      </w:r>
      <w:r w:rsidRPr="00F35472">
        <w:rPr>
          <w:rStyle w:val="StyleUnderline"/>
          <w:highlight w:val="green"/>
        </w:rPr>
        <w:t>absolute</w:t>
      </w:r>
      <w:r w:rsidRPr="00C435A1">
        <w:rPr>
          <w:rStyle w:val="StyleUnderline"/>
        </w:rPr>
        <w:t xml:space="preserve"> </w:t>
      </w:r>
      <w:r w:rsidRPr="00F35472">
        <w:rPr>
          <w:rStyle w:val="StyleUnderline"/>
          <w:highlight w:val="green"/>
        </w:rPr>
        <w:t>scarcity</w:t>
      </w:r>
      <w:r w:rsidRPr="00C435A1">
        <w:rPr>
          <w:sz w:val="16"/>
        </w:rPr>
        <w:t xml:space="preserve"> </w:t>
      </w:r>
      <w:r w:rsidRPr="00F35472">
        <w:rPr>
          <w:rStyle w:val="StyleUnderline"/>
          <w:highlight w:val="green"/>
        </w:rPr>
        <w:t>doesn’t have to</w:t>
      </w:r>
      <w:r w:rsidRPr="00C435A1">
        <w:rPr>
          <w:rStyle w:val="StyleUnderline"/>
        </w:rPr>
        <w:t xml:space="preserve"> </w:t>
      </w:r>
      <w:r w:rsidRPr="00F35472">
        <w:rPr>
          <w:rStyle w:val="StyleUnderline"/>
          <w:highlight w:val="green"/>
        </w:rPr>
        <w:t>be</w:t>
      </w:r>
      <w:r w:rsidRPr="00C435A1">
        <w:rPr>
          <w:rStyle w:val="StyleUnderline"/>
        </w:rPr>
        <w:t xml:space="preserve"> on the horizon</w:t>
      </w:r>
      <w:r w:rsidRPr="00C435A1">
        <w:rPr>
          <w:sz w:val="16"/>
        </w:rPr>
        <w:t xml:space="preserve"> in any given resource category </w:t>
      </w:r>
      <w:r w:rsidRPr="00F35472">
        <w:rPr>
          <w:rStyle w:val="StyleUnderline"/>
          <w:highlight w:val="green"/>
        </w:rPr>
        <w:t>for this</w:t>
      </w:r>
      <w:r w:rsidRPr="00C435A1">
        <w:rPr>
          <w:rStyle w:val="StyleUnderline"/>
        </w:rPr>
        <w:t xml:space="preserve"> scenario </w:t>
      </w:r>
      <w:r w:rsidRPr="00F35472">
        <w:rPr>
          <w:rStyle w:val="StyleUnderline"/>
          <w:highlight w:val="green"/>
        </w:rPr>
        <w:t>to kick in</w:t>
      </w:r>
      <w:r w:rsidRPr="00C435A1">
        <w:rPr>
          <w:sz w:val="16"/>
        </w:rPr>
        <w:t xml:space="preserve">. A </w:t>
      </w:r>
      <w:r w:rsidRPr="00C435A1">
        <w:rPr>
          <w:rStyle w:val="StyleUnderline"/>
        </w:rPr>
        <w:t>lack of adequate supplies to meet the needs of a growing</w:t>
      </w:r>
      <w:r w:rsidRPr="00C435A1">
        <w:rPr>
          <w:sz w:val="16"/>
        </w:rPr>
        <w:t xml:space="preserve">, ever more urbanized and industrialized global </w:t>
      </w:r>
      <w:r w:rsidRPr="00C435A1">
        <w:rPr>
          <w:rStyle w:val="StyleUnderline"/>
        </w:rPr>
        <w:t>population is enough</w:t>
      </w:r>
      <w:r w:rsidRPr="00C435A1">
        <w:rPr>
          <w:sz w:val="16"/>
        </w:rPr>
        <w:t xml:space="preserve">. Given the wave of extinctions that scientists are recording, some resources—particular species of fish, animals and trees, for example—will become less abundant in the decades to come, and may even disappear altogether. But </w:t>
      </w:r>
      <w:r w:rsidRPr="00C435A1">
        <w:rPr>
          <w:rStyle w:val="StyleUnderline"/>
        </w:rPr>
        <w:t xml:space="preserve">key </w:t>
      </w:r>
      <w:r w:rsidRPr="00F35472">
        <w:rPr>
          <w:rStyle w:val="StyleUnderline"/>
          <w:highlight w:val="green"/>
        </w:rPr>
        <w:t>materials</w:t>
      </w:r>
      <w:r w:rsidRPr="00C435A1">
        <w:rPr>
          <w:rStyle w:val="StyleUnderline"/>
        </w:rPr>
        <w:t xml:space="preserve"> for modern civilization </w:t>
      </w:r>
      <w:r w:rsidRPr="00F35472">
        <w:rPr>
          <w:rStyle w:val="StyleUnderline"/>
          <w:highlight w:val="green"/>
        </w:rPr>
        <w:t>like oil, uranium and</w:t>
      </w:r>
      <w:r w:rsidRPr="00C435A1">
        <w:rPr>
          <w:rStyle w:val="StyleUnderline"/>
        </w:rPr>
        <w:t xml:space="preserve"> </w:t>
      </w:r>
      <w:r w:rsidRPr="00F35472">
        <w:rPr>
          <w:rStyle w:val="StyleUnderline"/>
          <w:highlight w:val="green"/>
        </w:rPr>
        <w:t>copper</w:t>
      </w:r>
      <w:r w:rsidRPr="00C435A1">
        <w:rPr>
          <w:rStyle w:val="StyleUnderline"/>
        </w:rPr>
        <w:t xml:space="preserve"> </w:t>
      </w:r>
      <w:r w:rsidRPr="00F35472">
        <w:rPr>
          <w:rStyle w:val="StyleUnderline"/>
          <w:highlight w:val="green"/>
        </w:rPr>
        <w:t>will</w:t>
      </w:r>
      <w:r w:rsidRPr="00C435A1">
        <w:rPr>
          <w:rStyle w:val="StyleUnderline"/>
        </w:rPr>
        <w:t xml:space="preserve"> simply </w:t>
      </w:r>
      <w:r w:rsidRPr="00F35472">
        <w:rPr>
          <w:rStyle w:val="Emphasis"/>
          <w:highlight w:val="green"/>
        </w:rPr>
        <w:t>prove</w:t>
      </w:r>
      <w:r w:rsidRPr="00C435A1">
        <w:rPr>
          <w:rStyle w:val="Emphasis"/>
        </w:rPr>
        <w:t xml:space="preserve"> harder and </w:t>
      </w:r>
      <w:proofErr w:type="gramStart"/>
      <w:r w:rsidRPr="00C435A1">
        <w:rPr>
          <w:rStyle w:val="Emphasis"/>
        </w:rPr>
        <w:t xml:space="preserve">more </w:t>
      </w:r>
      <w:r w:rsidRPr="00F35472">
        <w:rPr>
          <w:rStyle w:val="Emphasis"/>
          <w:highlight w:val="green"/>
        </w:rPr>
        <w:t>costly</w:t>
      </w:r>
      <w:proofErr w:type="gramEnd"/>
      <w:r w:rsidRPr="00F35472">
        <w:rPr>
          <w:rStyle w:val="Emphasis"/>
          <w:highlight w:val="green"/>
        </w:rPr>
        <w:t xml:space="preserve"> to acquire</w:t>
      </w:r>
      <w:r w:rsidRPr="00C435A1">
        <w:rPr>
          <w:rStyle w:val="StyleUnderline"/>
        </w:rPr>
        <w:t xml:space="preserve">, </w:t>
      </w:r>
      <w:r w:rsidRPr="00F35472">
        <w:rPr>
          <w:rStyle w:val="StyleUnderline"/>
          <w:highlight w:val="green"/>
        </w:rPr>
        <w:t xml:space="preserve">leading to </w:t>
      </w:r>
      <w:r w:rsidRPr="00C435A1">
        <w:rPr>
          <w:rStyle w:val="StyleUnderline"/>
        </w:rPr>
        <w:t xml:space="preserve">supply </w:t>
      </w:r>
      <w:r w:rsidRPr="00F35472">
        <w:rPr>
          <w:rStyle w:val="StyleUnderline"/>
          <w:highlight w:val="green"/>
        </w:rPr>
        <w:t xml:space="preserve">bottlenecks and </w:t>
      </w:r>
      <w:r w:rsidRPr="00C435A1">
        <w:rPr>
          <w:rStyle w:val="StyleUnderline"/>
        </w:rPr>
        <w:t xml:space="preserve">periodic </w:t>
      </w:r>
      <w:r w:rsidRPr="00F35472">
        <w:rPr>
          <w:rStyle w:val="StyleUnderline"/>
          <w:highlight w:val="green"/>
        </w:rPr>
        <w:t>shortages</w:t>
      </w:r>
      <w:r w:rsidRPr="00C435A1">
        <w:rPr>
          <w:rStyle w:val="StyleUnderline"/>
        </w:rPr>
        <w:t>. Oil</w:t>
      </w:r>
      <w:r w:rsidRPr="00C435A1">
        <w:rPr>
          <w:sz w:val="16"/>
        </w:rPr>
        <w:t>—the single most important commodity in the international economy—</w:t>
      </w:r>
      <w:r w:rsidRPr="00C435A1">
        <w:rPr>
          <w:rStyle w:val="StyleUnderline"/>
        </w:rPr>
        <w:t>provides an apt example</w:t>
      </w:r>
      <w:r w:rsidRPr="00C435A1">
        <w:rPr>
          <w:sz w:val="16"/>
        </w:rPr>
        <w:t xml:space="preserve">. </w:t>
      </w:r>
      <w:r w:rsidRPr="00C435A1">
        <w:rPr>
          <w:rStyle w:val="StyleUnderline"/>
        </w:rPr>
        <w:t>Although global oil supplies</w:t>
      </w:r>
      <w:r w:rsidRPr="00C435A1">
        <w:rPr>
          <w:sz w:val="16"/>
        </w:rPr>
        <w:t xml:space="preserve"> </w:t>
      </w:r>
      <w:r w:rsidRPr="00C435A1">
        <w:rPr>
          <w:rStyle w:val="StyleUnderline"/>
        </w:rPr>
        <w:t>may actually</w:t>
      </w:r>
      <w:r w:rsidRPr="00C435A1">
        <w:rPr>
          <w:sz w:val="16"/>
        </w:rPr>
        <w:t xml:space="preserve"> </w:t>
      </w:r>
      <w:r w:rsidRPr="00C435A1">
        <w:rPr>
          <w:rStyle w:val="StyleUnderline"/>
        </w:rPr>
        <w:t>grow</w:t>
      </w:r>
      <w:r w:rsidRPr="00C435A1">
        <w:rPr>
          <w:sz w:val="16"/>
        </w:rPr>
        <w:t xml:space="preserve"> in the coming decades, many </w:t>
      </w:r>
      <w:r w:rsidRPr="00C435A1">
        <w:rPr>
          <w:rStyle w:val="StyleUnderline"/>
        </w:rPr>
        <w:t>experts</w:t>
      </w:r>
      <w:r w:rsidRPr="00C435A1">
        <w:rPr>
          <w:sz w:val="16"/>
        </w:rPr>
        <w:t xml:space="preserve"> </w:t>
      </w:r>
      <w:r w:rsidRPr="00C435A1">
        <w:rPr>
          <w:rStyle w:val="StyleUnderline"/>
        </w:rPr>
        <w:t xml:space="preserve">doubt that they can be expanded sufficiently to meet the needs of a rising global middle class </w:t>
      </w:r>
      <w:r w:rsidRPr="00C435A1">
        <w:rPr>
          <w:sz w:val="16"/>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sidRPr="00C435A1">
        <w:rPr>
          <w:rStyle w:val="StyleUnderline"/>
        </w:rPr>
        <w:t>rising production costs (</w:t>
      </w:r>
      <w:r w:rsidRPr="00C435A1">
        <w:rPr>
          <w:sz w:val="16"/>
        </w:rPr>
        <w:t xml:space="preserve">for energy that will be ever </w:t>
      </w:r>
      <w:proofErr w:type="gramStart"/>
      <w:r w:rsidRPr="00C435A1">
        <w:rPr>
          <w:sz w:val="16"/>
        </w:rPr>
        <w:t>more difficult and costly</w:t>
      </w:r>
      <w:proofErr w:type="gramEnd"/>
      <w:r w:rsidRPr="00C435A1">
        <w:rPr>
          <w:sz w:val="16"/>
        </w:rPr>
        <w:t xml:space="preserve"> to extract), environmental opposition, warfare, corruption and other impediments </w:t>
      </w:r>
      <w:r w:rsidRPr="00C435A1">
        <w:rPr>
          <w:rStyle w:val="StyleUnderline"/>
        </w:rPr>
        <w:t>will make it extremely difficult to achieve increases of this magnitude</w:t>
      </w:r>
      <w:r w:rsidRPr="00C435A1">
        <w:rPr>
          <w:sz w:val="16"/>
        </w:rPr>
        <w:t xml:space="preserve">. In other words, even if production manages for a time to top the 2010 level of 87 million barrels per day, the goal of 104 million barrels will never be reached </w:t>
      </w:r>
      <w:r w:rsidRPr="00C435A1">
        <w:rPr>
          <w:rStyle w:val="StyleUnderline"/>
        </w:rPr>
        <w:t>and the world’s major consumers will face virtual, if not absolute, scarcity</w:t>
      </w:r>
      <w:r w:rsidRPr="00C435A1">
        <w:rPr>
          <w:sz w:val="16"/>
        </w:rPr>
        <w:t xml:space="preserve">. Water provides another potent example. On an annual basis, the supply of drinking water provided by natural precipitation remains more or less constant: about 40,000 cubic kilometers. But much of this precipitation lands on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Asia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w:t>
      </w:r>
      <w:proofErr w:type="gramStart"/>
      <w:r w:rsidRPr="00C435A1">
        <w:rPr>
          <w:sz w:val="16"/>
        </w:rPr>
        <w:t>However</w:t>
      </w:r>
      <w:proofErr w:type="gramEnd"/>
      <w:r w:rsidRPr="00C435A1">
        <w:rPr>
          <w:sz w:val="16"/>
        </w:rPr>
        <w:t xml:space="preserve"> generated, a perception of scarcity—or imminent scarcity—regularly leads to anxiety, resentment, hostility and contentiousness. This pattern is very well understood, and has been evident throughout human history. In his book Constant Battles, for example, Steven LeBlanc, director of collections for Harvard’s Peabody Museum of Archaeology and Ethnology, notes that many </w:t>
      </w:r>
      <w:r w:rsidRPr="00C435A1">
        <w:rPr>
          <w:rStyle w:val="StyleUnderline"/>
        </w:rPr>
        <w:t>ancient civilizations experienced</w:t>
      </w:r>
      <w:r w:rsidRPr="00C435A1">
        <w:rPr>
          <w:sz w:val="16"/>
        </w:rPr>
        <w:t xml:space="preserve"> </w:t>
      </w:r>
      <w:r w:rsidRPr="00C435A1">
        <w:rPr>
          <w:rStyle w:val="StyleUnderline"/>
        </w:rPr>
        <w:t>higher levels of warfare when faced with resource shortages brought about by population growth</w:t>
      </w:r>
      <w:r w:rsidRPr="00C435A1">
        <w:rPr>
          <w:sz w:val="16"/>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w:t>
      </w:r>
      <w:proofErr w:type="spellStart"/>
      <w:r w:rsidRPr="00C435A1">
        <w:rPr>
          <w:sz w:val="16"/>
        </w:rPr>
        <w:t>Collingham</w:t>
      </w:r>
      <w:proofErr w:type="spellEnd"/>
      <w:r w:rsidRPr="00C435A1">
        <w:rPr>
          <w:sz w:val="16"/>
        </w:rPr>
        <w:t xml:space="preserve">, author of The Taste of War. Although the global supply of most basic commodities has grown enormously </w:t>
      </w:r>
      <w:r w:rsidRPr="00C435A1">
        <w:rPr>
          <w:sz w:val="16"/>
        </w:rPr>
        <w:lastRenderedPageBreak/>
        <w:t xml:space="preserve">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w:t>
      </w:r>
      <w:proofErr w:type="spellStart"/>
      <w:r w:rsidRPr="00C435A1">
        <w:rPr>
          <w:sz w:val="16"/>
        </w:rPr>
        <w:t>Programme</w:t>
      </w:r>
      <w:proofErr w:type="spellEnd"/>
      <w:r w:rsidRPr="00C435A1">
        <w:rPr>
          <w:sz w:val="16"/>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sidRPr="00F35472">
        <w:rPr>
          <w:rStyle w:val="Emphasis"/>
          <w:highlight w:val="green"/>
        </w:rPr>
        <w:t>Anxiety</w:t>
      </w:r>
      <w:r w:rsidRPr="00C435A1">
        <w:rPr>
          <w:rStyle w:val="Emphasis"/>
        </w:rPr>
        <w:t xml:space="preserve"> over future supplies </w:t>
      </w:r>
      <w:r w:rsidRPr="00F35472">
        <w:rPr>
          <w:rStyle w:val="Emphasis"/>
          <w:highlight w:val="green"/>
        </w:rPr>
        <w:t>is</w:t>
      </w:r>
      <w:r w:rsidRPr="00C435A1">
        <w:rPr>
          <w:sz w:val="16"/>
        </w:rPr>
        <w:t xml:space="preserve"> </w:t>
      </w:r>
      <w:r w:rsidRPr="00C435A1">
        <w:rPr>
          <w:rStyle w:val="Emphasis"/>
        </w:rPr>
        <w:t xml:space="preserve">often also </w:t>
      </w:r>
      <w:r w:rsidRPr="00F35472">
        <w:rPr>
          <w:rStyle w:val="Emphasis"/>
          <w:highlight w:val="green"/>
        </w:rPr>
        <w:t>a factor</w:t>
      </w:r>
      <w:r w:rsidRPr="00C435A1">
        <w:rPr>
          <w:rStyle w:val="StyleUnderline"/>
        </w:rPr>
        <w:t xml:space="preserve"> </w:t>
      </w:r>
      <w:r w:rsidRPr="00F35472">
        <w:rPr>
          <w:rStyle w:val="StyleUnderline"/>
          <w:highlight w:val="green"/>
        </w:rPr>
        <w:t>in conflicts</w:t>
      </w:r>
      <w:r w:rsidRPr="00C435A1">
        <w:rPr>
          <w:rStyle w:val="StyleUnderline"/>
        </w:rPr>
        <w:t xml:space="preserve"> that break out </w:t>
      </w:r>
      <w:r w:rsidRPr="00F35472">
        <w:rPr>
          <w:rStyle w:val="StyleUnderline"/>
          <w:highlight w:val="green"/>
        </w:rPr>
        <w:t>over access to</w:t>
      </w:r>
      <w:r w:rsidRPr="00C435A1">
        <w:rPr>
          <w:rStyle w:val="StyleUnderline"/>
        </w:rPr>
        <w:t xml:space="preserve"> </w:t>
      </w:r>
      <w:r w:rsidRPr="00F35472">
        <w:rPr>
          <w:rStyle w:val="StyleUnderline"/>
          <w:highlight w:val="green"/>
        </w:rPr>
        <w:t>oil</w:t>
      </w:r>
      <w:r w:rsidRPr="00C435A1">
        <w:rPr>
          <w:rStyle w:val="StyleUnderline"/>
        </w:rPr>
        <w:t xml:space="preserve"> or control of contested undersea reserves of oil </w:t>
      </w:r>
      <w:r w:rsidRPr="00F35472">
        <w:rPr>
          <w:rStyle w:val="StyleUnderline"/>
          <w:highlight w:val="green"/>
        </w:rPr>
        <w:t>and natural gas</w:t>
      </w:r>
      <w:r w:rsidRPr="00C435A1">
        <w:rPr>
          <w:rStyle w:val="StyleUnderline"/>
        </w:rPr>
        <w:t>.</w:t>
      </w:r>
      <w:r w:rsidRPr="00C435A1">
        <w:rPr>
          <w:sz w:val="16"/>
        </w:rPr>
        <w:t xml:space="preserve">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w:t>
      </w:r>
      <w:r w:rsidRPr="00C435A1">
        <w:rPr>
          <w:rStyle w:val="StyleUnderline"/>
        </w:rPr>
        <w:t>In</w:t>
      </w:r>
      <w:r w:rsidRPr="00C435A1">
        <w:rPr>
          <w:sz w:val="16"/>
        </w:rPr>
        <w:t xml:space="preserve"> his </w:t>
      </w:r>
      <w:r w:rsidRPr="00C435A1">
        <w:rPr>
          <w:rStyle w:val="StyleUnderline"/>
        </w:rPr>
        <w:t>1980</w:t>
      </w:r>
      <w:r w:rsidRPr="00C435A1">
        <w:rPr>
          <w:sz w:val="16"/>
        </w:rPr>
        <w:t xml:space="preserve"> State of the Union Address, Carter affirmed that any move to impede the </w:t>
      </w:r>
      <w:r w:rsidRPr="00C435A1">
        <w:rPr>
          <w:rStyle w:val="StyleUnderline"/>
        </w:rPr>
        <w:t xml:space="preserve">flow of oil from the Gulf would be viewed as a threat to America’s “vital interests” and would be repelled by “any means necessary, including military force.” </w:t>
      </w:r>
      <w:r w:rsidRPr="00C435A1">
        <w:rPr>
          <w:sz w:val="16"/>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w:t>
      </w:r>
      <w:r w:rsidRPr="00C435A1">
        <w:rPr>
          <w:rStyle w:val="StyleUnderline"/>
        </w:rPr>
        <w:t>conflicts</w:t>
      </w:r>
      <w:r w:rsidRPr="00C435A1">
        <w:rPr>
          <w:sz w:val="16"/>
        </w:rPr>
        <w:t xml:space="preserve"> </w:t>
      </w:r>
      <w:r w:rsidRPr="00C435A1">
        <w:rPr>
          <w:rStyle w:val="StyleUnderline"/>
        </w:rPr>
        <w:t>have been rising toward the boiling point between</w:t>
      </w:r>
      <w:r w:rsidRPr="00C435A1">
        <w:rPr>
          <w:sz w:val="16"/>
        </w:rPr>
        <w:t xml:space="preserve"> </w:t>
      </w:r>
      <w:r w:rsidRPr="00C435A1">
        <w:rPr>
          <w:rStyle w:val="StyleUnderline"/>
        </w:rPr>
        <w:t>China and its neighbors in Southeast Asia when it</w:t>
      </w:r>
      <w:r w:rsidRPr="00C435A1">
        <w:rPr>
          <w:sz w:val="16"/>
        </w:rPr>
        <w:t xml:space="preserve"> </w:t>
      </w:r>
      <w:r w:rsidRPr="00C435A1">
        <w:rPr>
          <w:rStyle w:val="StyleUnderline"/>
        </w:rPr>
        <w:t>comes to control of offshore oil and gas reserves in the South China Sea.</w:t>
      </w:r>
      <w:r w:rsidRPr="00C435A1">
        <w:rPr>
          <w:sz w:val="16"/>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sidRPr="00F35472">
        <w:rPr>
          <w:rStyle w:val="StyleUnderline"/>
          <w:highlight w:val="green"/>
        </w:rPr>
        <w:t>resource-driven</w:t>
      </w:r>
      <w:r w:rsidRPr="00C435A1">
        <w:rPr>
          <w:rStyle w:val="StyleUnderline"/>
        </w:rPr>
        <w:t xml:space="preserve"> potential </w:t>
      </w:r>
      <w:r w:rsidRPr="00F35472">
        <w:rPr>
          <w:rStyle w:val="StyleUnderline"/>
          <w:highlight w:val="green"/>
        </w:rPr>
        <w:t>conflicts</w:t>
      </w:r>
      <w:r w:rsidRPr="00C435A1">
        <w:rPr>
          <w:rStyle w:val="StyleUnderline"/>
        </w:rPr>
        <w:t xml:space="preserve"> like these</w:t>
      </w:r>
      <w:r w:rsidRPr="00C435A1">
        <w:rPr>
          <w:sz w:val="16"/>
        </w:rPr>
        <w:t xml:space="preserve"> </w:t>
      </w:r>
      <w:r w:rsidRPr="00F35472">
        <w:rPr>
          <w:rStyle w:val="StyleUnderline"/>
          <w:highlight w:val="green"/>
        </w:rPr>
        <w:t>will</w:t>
      </w:r>
      <w:r w:rsidRPr="00C435A1">
        <w:rPr>
          <w:sz w:val="16"/>
        </w:rPr>
        <w:t xml:space="preserve"> only </w:t>
      </w:r>
      <w:r w:rsidRPr="00F35472">
        <w:rPr>
          <w:rStyle w:val="Emphasis"/>
          <w:highlight w:val="green"/>
        </w:rPr>
        <w:t>multiply in the years</w:t>
      </w:r>
      <w:r w:rsidRPr="00C435A1">
        <w:rPr>
          <w:sz w:val="16"/>
        </w:rPr>
        <w:t xml:space="preserve"> </w:t>
      </w:r>
      <w:r w:rsidRPr="00F35472">
        <w:rPr>
          <w:rStyle w:val="StyleUnderline"/>
          <w:highlight w:val="green"/>
        </w:rPr>
        <w:t>ahead</w:t>
      </w:r>
      <w:r w:rsidRPr="00C435A1">
        <w:rPr>
          <w:rStyle w:val="StyleUnderline"/>
        </w:rPr>
        <w:t xml:space="preserve"> </w:t>
      </w:r>
      <w:r w:rsidRPr="00F35472">
        <w:rPr>
          <w:rStyle w:val="StyleUnderline"/>
          <w:highlight w:val="green"/>
        </w:rPr>
        <w:t>as</w:t>
      </w:r>
      <w:r w:rsidRPr="00C435A1">
        <w:rPr>
          <w:rStyle w:val="StyleUnderline"/>
        </w:rPr>
        <w:t xml:space="preserve"> </w:t>
      </w:r>
      <w:r w:rsidRPr="00F35472">
        <w:rPr>
          <w:rStyle w:val="StyleUnderline"/>
          <w:highlight w:val="green"/>
        </w:rPr>
        <w:t>demand</w:t>
      </w:r>
      <w:r w:rsidRPr="00C435A1">
        <w:rPr>
          <w:rStyle w:val="StyleUnderline"/>
        </w:rPr>
        <w:t xml:space="preserve"> </w:t>
      </w:r>
      <w:r w:rsidRPr="00F35472">
        <w:rPr>
          <w:rStyle w:val="StyleUnderline"/>
          <w:highlight w:val="green"/>
        </w:rPr>
        <w:t>rises</w:t>
      </w:r>
      <w:r w:rsidRPr="00C435A1">
        <w:rPr>
          <w:rStyle w:val="StyleUnderline"/>
        </w:rPr>
        <w:t>, supplies dwindle and more of what remains will be found in disputed areas</w:t>
      </w:r>
      <w:r w:rsidRPr="00C435A1">
        <w:rPr>
          <w:sz w:val="16"/>
        </w:rPr>
        <w:t xml:space="preserve">. </w:t>
      </w:r>
      <w:r w:rsidRPr="00C435A1">
        <w:rPr>
          <w:sz w:val="10"/>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supplies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w:t>
      </w:r>
      <w:proofErr w:type="gramStart"/>
      <w:r w:rsidRPr="00C435A1">
        <w:rPr>
          <w:sz w:val="10"/>
          <w:szCs w:val="16"/>
        </w:rPr>
        <w:t>supplies</w:t>
      </w:r>
      <w:proofErr w:type="gramEnd"/>
      <w:r w:rsidRPr="00C435A1">
        <w:rPr>
          <w:sz w:val="10"/>
          <w:szCs w:val="16"/>
        </w:rPr>
        <w:t xml:space="preserve">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land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refineries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water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Pakistan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Argentina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w:t>
      </w:r>
      <w:proofErr w:type="gramStart"/>
      <w:r w:rsidRPr="00C435A1">
        <w:rPr>
          <w:sz w:val="10"/>
          <w:szCs w:val="16"/>
        </w:rPr>
        <w:t>….These</w:t>
      </w:r>
      <w:proofErr w:type="gramEnd"/>
      <w:r w:rsidRPr="00C435A1">
        <w:rPr>
          <w:sz w:val="10"/>
          <w:szCs w:val="16"/>
        </w:rPr>
        <w:t xml:space="preserv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sidRPr="00C435A1">
        <w:rPr>
          <w:rStyle w:val="StyleUnderline"/>
        </w:rPr>
        <w:t>Director of National Intelligence</w:t>
      </w:r>
      <w:r w:rsidRPr="00C435A1">
        <w:rPr>
          <w:sz w:val="16"/>
        </w:rPr>
        <w:t xml:space="preserve"> James R. </w:t>
      </w:r>
      <w:r w:rsidRPr="00F35472">
        <w:rPr>
          <w:rStyle w:val="StyleUnderline"/>
          <w:highlight w:val="green"/>
        </w:rPr>
        <w:t>Clapper</w:t>
      </w:r>
      <w:r w:rsidRPr="00C435A1">
        <w:rPr>
          <w:sz w:val="16"/>
        </w:rPr>
        <w:t xml:space="preserve"> </w:t>
      </w:r>
      <w:r w:rsidRPr="00F35472">
        <w:rPr>
          <w:rStyle w:val="StyleUnderline"/>
          <w:highlight w:val="green"/>
        </w:rPr>
        <w:t>listed</w:t>
      </w:r>
      <w:r w:rsidRPr="00C435A1">
        <w:rPr>
          <w:sz w:val="16"/>
        </w:rPr>
        <w:t xml:space="preserve"> “</w:t>
      </w:r>
      <w:r w:rsidRPr="00F35472">
        <w:rPr>
          <w:rStyle w:val="StyleUnderline"/>
          <w:highlight w:val="green"/>
        </w:rPr>
        <w:t>competition</w:t>
      </w:r>
      <w:r w:rsidRPr="00C435A1">
        <w:rPr>
          <w:rStyle w:val="StyleUnderline"/>
        </w:rPr>
        <w:t xml:space="preserve"> and scarcity involving natural resources</w:t>
      </w:r>
      <w:r w:rsidRPr="00C435A1">
        <w:rPr>
          <w:sz w:val="16"/>
        </w:rPr>
        <w:t xml:space="preserve">” </w:t>
      </w:r>
      <w:r w:rsidRPr="00F35472">
        <w:rPr>
          <w:rStyle w:val="Emphasis"/>
          <w:highlight w:val="green"/>
        </w:rPr>
        <w:t>as a national security</w:t>
      </w:r>
      <w:r w:rsidRPr="00C435A1">
        <w:rPr>
          <w:rStyle w:val="Emphasis"/>
        </w:rPr>
        <w:t xml:space="preserve"> </w:t>
      </w:r>
      <w:r w:rsidRPr="00F35472">
        <w:rPr>
          <w:rStyle w:val="Emphasis"/>
          <w:highlight w:val="green"/>
        </w:rPr>
        <w:t>threat</w:t>
      </w:r>
      <w:r w:rsidRPr="00C435A1">
        <w:rPr>
          <w:rStyle w:val="Emphasis"/>
        </w:rPr>
        <w:t xml:space="preserve"> </w:t>
      </w:r>
      <w:r w:rsidRPr="00F35472">
        <w:rPr>
          <w:rStyle w:val="Emphasis"/>
          <w:highlight w:val="green"/>
        </w:rPr>
        <w:t>on a par with</w:t>
      </w:r>
      <w:r w:rsidRPr="00C435A1">
        <w:rPr>
          <w:rStyle w:val="Emphasis"/>
        </w:rPr>
        <w:t xml:space="preserve"> global terrorism, cyberwar and </w:t>
      </w:r>
      <w:r w:rsidRPr="00F35472">
        <w:rPr>
          <w:rStyle w:val="Emphasis"/>
          <w:highlight w:val="green"/>
        </w:rPr>
        <w:t>nuclear proliferation</w:t>
      </w:r>
      <w:r w:rsidRPr="00C435A1">
        <w:rPr>
          <w:rStyle w:val="Emphasis"/>
        </w:rPr>
        <w:t xml:space="preserve">. </w:t>
      </w:r>
      <w:r w:rsidRPr="00C435A1">
        <w:rPr>
          <w:sz w:val="16"/>
        </w:rPr>
        <w:t xml:space="preserve">“Many </w:t>
      </w:r>
      <w:r w:rsidRPr="00C435A1">
        <w:rPr>
          <w:rStyle w:val="StyleUnderline"/>
        </w:rPr>
        <w:t>countries</w:t>
      </w:r>
      <w:r w:rsidRPr="00C435A1">
        <w:rPr>
          <w:sz w:val="16"/>
        </w:rPr>
        <w:t xml:space="preserve"> important to the United States are </w:t>
      </w:r>
      <w:r w:rsidRPr="00C435A1">
        <w:rPr>
          <w:rStyle w:val="StyleUnderline"/>
        </w:rPr>
        <w:t>vulnerable to natural resource</w:t>
      </w:r>
      <w:r w:rsidRPr="00C435A1">
        <w:rPr>
          <w:sz w:val="16"/>
        </w:rPr>
        <w:t xml:space="preserve"> </w:t>
      </w:r>
      <w:r w:rsidRPr="00C435A1">
        <w:rPr>
          <w:rStyle w:val="StyleUnderline"/>
        </w:rPr>
        <w:t xml:space="preserve">shocks </w:t>
      </w:r>
      <w:r w:rsidRPr="00F35472">
        <w:rPr>
          <w:rStyle w:val="StyleUnderline"/>
          <w:highlight w:val="green"/>
        </w:rPr>
        <w:t>that</w:t>
      </w:r>
      <w:r w:rsidRPr="00C435A1">
        <w:rPr>
          <w:sz w:val="16"/>
        </w:rPr>
        <w:t xml:space="preserve"> </w:t>
      </w:r>
      <w:r w:rsidRPr="00F35472">
        <w:rPr>
          <w:rStyle w:val="Emphasis"/>
          <w:highlight w:val="green"/>
        </w:rPr>
        <w:t>degrade</w:t>
      </w:r>
      <w:r w:rsidRPr="00C435A1">
        <w:rPr>
          <w:rStyle w:val="Emphasis"/>
        </w:rPr>
        <w:t xml:space="preserve"> </w:t>
      </w:r>
      <w:r w:rsidRPr="00F35472">
        <w:rPr>
          <w:rStyle w:val="Emphasis"/>
          <w:highlight w:val="green"/>
        </w:rPr>
        <w:t>economic development</w:t>
      </w:r>
      <w:r w:rsidRPr="00C435A1">
        <w:rPr>
          <w:sz w:val="16"/>
        </w:rPr>
        <w:t xml:space="preserve">, </w:t>
      </w:r>
      <w:r w:rsidRPr="00C435A1">
        <w:rPr>
          <w:rStyle w:val="StyleUnderline"/>
        </w:rPr>
        <w:t xml:space="preserve">frustrate attempts to democratize, raise the risk of regime-threatening instability, </w:t>
      </w:r>
      <w:r w:rsidRPr="00F35472">
        <w:rPr>
          <w:rStyle w:val="StyleUnderline"/>
          <w:highlight w:val="green"/>
        </w:rPr>
        <w:t xml:space="preserve">and </w:t>
      </w:r>
      <w:r w:rsidRPr="00F35472">
        <w:rPr>
          <w:rStyle w:val="Emphasis"/>
          <w:highlight w:val="green"/>
        </w:rPr>
        <w:t>aggravate regional tensions</w:t>
      </w:r>
      <w:r w:rsidRPr="00C435A1">
        <w:rPr>
          <w:rStyle w:val="StyleUnderline"/>
        </w:rPr>
        <w:t>,”</w:t>
      </w:r>
      <w:r w:rsidRPr="00C435A1">
        <w:rPr>
          <w:sz w:val="16"/>
        </w:rPr>
        <w:t xml:space="preserve"> he wrote in his prepared statement for the Senate Select Committee on Intelligence. “Extreme weather events (floods, droughts, heat waves) will increasingly disrupt food and energy markets, </w:t>
      </w:r>
      <w:r w:rsidRPr="00C435A1">
        <w:rPr>
          <w:rStyle w:val="StyleUnderline"/>
        </w:rPr>
        <w:t xml:space="preserve">exacerbating state weakness, forcing human migrations, and triggering riots, civil disobedience, and vandalism.” </w:t>
      </w:r>
      <w:r w:rsidRPr="00C435A1">
        <w:rPr>
          <w:sz w:val="16"/>
        </w:rPr>
        <w:t xml:space="preserve">There was a new phrase embedded in his comments: “resource shocks.” It catches something of the world we’re barreling toward, and the language is striking for an intelligence community that, like the government it serves, has largely played down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w:t>
      </w:r>
      <w:r w:rsidRPr="00C435A1">
        <w:rPr>
          <w:rStyle w:val="StyleUnderline"/>
        </w:rPr>
        <w:t>extreme climate change, could</w:t>
      </w:r>
      <w:r w:rsidRPr="00C435A1">
        <w:rPr>
          <w:sz w:val="16"/>
        </w:rPr>
        <w:t xml:space="preserve"> </w:t>
      </w:r>
      <w:r w:rsidRPr="00F35472">
        <w:rPr>
          <w:rStyle w:val="Emphasis"/>
          <w:highlight w:val="green"/>
        </w:rPr>
        <w:t>produce</w:t>
      </w:r>
      <w:r w:rsidRPr="00C435A1">
        <w:rPr>
          <w:rStyle w:val="Emphasis"/>
        </w:rPr>
        <w:t xml:space="preserve"> </w:t>
      </w:r>
      <w:r w:rsidRPr="00F35472">
        <w:rPr>
          <w:rStyle w:val="Emphasis"/>
          <w:highlight w:val="green"/>
        </w:rPr>
        <w:t>a global explosion of</w:t>
      </w:r>
      <w:r w:rsidRPr="00C435A1">
        <w:rPr>
          <w:rStyle w:val="Emphasis"/>
        </w:rPr>
        <w:t xml:space="preserve"> human chaos and </w:t>
      </w:r>
      <w:r w:rsidRPr="00F35472">
        <w:rPr>
          <w:rStyle w:val="Emphasis"/>
          <w:highlight w:val="green"/>
        </w:rPr>
        <w:t>conflict</w:t>
      </w:r>
      <w:r w:rsidRPr="00C435A1">
        <w:rPr>
          <w:sz w:val="16"/>
        </w:rPr>
        <w:t>. We are now heading directly into a resource-shock world.</w:t>
      </w:r>
    </w:p>
    <w:p w:rsidR="00850152" w:rsidRDefault="00850152" w:rsidP="00850152">
      <w:pPr>
        <w:pStyle w:val="Heading4"/>
      </w:pPr>
      <w:r>
        <w:lastRenderedPageBreak/>
        <w:t>Mining solves Water Shortages</w:t>
      </w:r>
    </w:p>
    <w:p w:rsidR="00850152" w:rsidRPr="004F4117" w:rsidRDefault="00850152" w:rsidP="00850152">
      <w:r w:rsidRPr="00C962B6">
        <w:rPr>
          <w:rStyle w:val="Style13ptBold"/>
        </w:rPr>
        <w:t>Kean 15</w:t>
      </w:r>
      <w:r>
        <w:t xml:space="preserve"> </w:t>
      </w:r>
      <w:r w:rsidRPr="004F4117">
        <w:t>Sam Kean December 2015 "The End of Thirst"</w:t>
      </w:r>
      <w:r>
        <w:t xml:space="preserve"> </w:t>
      </w:r>
      <w:hyperlink r:id="rId11" w:history="1">
        <w:r w:rsidRPr="00FC542F">
          <w:rPr>
            <w:rStyle w:val="Hyperlink"/>
          </w:rPr>
          <w:t>https://www.theatlantic.com/magazine/archive/2015/12/the-end-of-thirst/413176/</w:t>
        </w:r>
      </w:hyperlink>
      <w:r>
        <w:t xml:space="preserve"> (writer based in Washington DC for the Atlantic)//Elmer </w:t>
      </w:r>
    </w:p>
    <w:p w:rsidR="00850152" w:rsidRPr="00F35472" w:rsidRDefault="00850152" w:rsidP="00850152">
      <w:pPr>
        <w:rPr>
          <w:rStyle w:val="StyleUnderline"/>
        </w:rPr>
      </w:pPr>
      <w:r w:rsidRPr="00F35472">
        <w:rPr>
          <w:rStyle w:val="Emphasis"/>
          <w:highlight w:val="green"/>
        </w:rPr>
        <w:t xml:space="preserve">Imagine turning on your tap and seeing no water </w:t>
      </w:r>
      <w:r w:rsidRPr="00F35472">
        <w:rPr>
          <w:rStyle w:val="Emphasis"/>
        </w:rPr>
        <w:t>come out</w:t>
      </w:r>
      <w:r w:rsidRPr="00F35472">
        <w:rPr>
          <w:rStyle w:val="StyleUnderline"/>
        </w:rPr>
        <w:t xml:space="preserve">. Or looking down into your village’s only well and finding it dust-dry. Much of </w:t>
      </w:r>
      <w:r w:rsidRPr="00F35472">
        <w:rPr>
          <w:rStyle w:val="Emphasis"/>
          <w:highlight w:val="green"/>
        </w:rPr>
        <w:t>the developing world</w:t>
      </w:r>
      <w:r w:rsidRPr="00F35472">
        <w:rPr>
          <w:rStyle w:val="StyleUnderline"/>
        </w:rPr>
        <w:t xml:space="preserve"> </w:t>
      </w:r>
      <w:r w:rsidRPr="00F35472">
        <w:rPr>
          <w:rStyle w:val="Emphasis"/>
          <w:highlight w:val="green"/>
        </w:rPr>
        <w:t>could</w:t>
      </w:r>
      <w:r w:rsidRPr="00F35472">
        <w:rPr>
          <w:rStyle w:val="StyleUnderline"/>
        </w:rPr>
        <w:t xml:space="preserve"> soon </w:t>
      </w:r>
      <w:r w:rsidRPr="00F35472">
        <w:rPr>
          <w:rStyle w:val="Emphasis"/>
          <w:highlight w:val="green"/>
        </w:rPr>
        <w:t>face such a scenario.</w:t>
      </w:r>
      <w:r w:rsidRPr="00F35472">
        <w:rPr>
          <w:rStyle w:val="Emphasis"/>
        </w:rPr>
        <w:t xml:space="preserve"> </w:t>
      </w:r>
      <w:r w:rsidRPr="00F35472">
        <w:rPr>
          <w:rStyle w:val="StyleUnderline"/>
        </w:rPr>
        <w:t xml:space="preserve">According to the United Nations, </w:t>
      </w:r>
      <w:r w:rsidRPr="00F35472">
        <w:rPr>
          <w:rStyle w:val="Emphasis"/>
          <w:highlight w:val="green"/>
        </w:rPr>
        <w:t>1.2 billion</w:t>
      </w:r>
      <w:r w:rsidRPr="00F35472">
        <w:rPr>
          <w:rStyle w:val="StyleUnderline"/>
        </w:rPr>
        <w:t xml:space="preserve"> people already </w:t>
      </w:r>
      <w:r w:rsidRPr="00F35472">
        <w:rPr>
          <w:rStyle w:val="Emphasis"/>
          <w:highlight w:val="green"/>
        </w:rPr>
        <w:t>suffer from</w:t>
      </w:r>
      <w:r w:rsidRPr="00F35472">
        <w:rPr>
          <w:rStyle w:val="StyleUnderline"/>
        </w:rPr>
        <w:t xml:space="preserve"> severe </w:t>
      </w:r>
      <w:r w:rsidRPr="00F35472">
        <w:rPr>
          <w:rStyle w:val="Emphasis"/>
          <w:highlight w:val="green"/>
        </w:rPr>
        <w:t>water shortages</w:t>
      </w:r>
      <w:r w:rsidRPr="00F35472">
        <w:rPr>
          <w:rStyle w:val="StyleUnderline"/>
        </w:rPr>
        <w:t xml:space="preserve">, and that number is </w:t>
      </w:r>
      <w:r w:rsidRPr="00F35472">
        <w:rPr>
          <w:rStyle w:val="Emphasis"/>
          <w:highlight w:val="green"/>
        </w:rPr>
        <w:t>expected to increase to 1.8 billion</w:t>
      </w:r>
      <w:r w:rsidRPr="00F35472">
        <w:rPr>
          <w:rStyle w:val="StyleUnderline"/>
        </w:rPr>
        <w:t xml:space="preserve"> </w:t>
      </w:r>
      <w:r w:rsidRPr="00F35472">
        <w:rPr>
          <w:rStyle w:val="Emphasis"/>
          <w:highlight w:val="green"/>
          <w:bdr w:val="single" w:sz="18" w:space="0" w:color="auto"/>
        </w:rPr>
        <w:t>over the next decade</w:t>
      </w:r>
      <w:r w:rsidRPr="00F35472">
        <w:rPr>
          <w:rStyle w:val="StyleUnderline"/>
        </w:rPr>
        <w:t>,</w:t>
      </w:r>
      <w:r w:rsidRPr="00F35472">
        <w:rPr>
          <w:sz w:val="16"/>
        </w:rPr>
        <w:t xml:space="preserve"> in part because of climate change. </w:t>
      </w:r>
      <w:r w:rsidRPr="00F35472">
        <w:rPr>
          <w:rStyle w:val="Emphasis"/>
          <w:highlight w:val="green"/>
        </w:rPr>
        <w:t>Developed countries probably won’t be immune</w:t>
      </w:r>
      <w:r w:rsidRPr="00F35472">
        <w:rPr>
          <w:sz w:val="16"/>
        </w:rPr>
        <w:t xml:space="preserve">. </w:t>
      </w:r>
      <w:r w:rsidRPr="00F35472">
        <w:rPr>
          <w:rStyle w:val="StyleUnderline"/>
        </w:rPr>
        <w:t xml:space="preserve">California and other states in the western U.S. are already experiencing extreme drought, and </w:t>
      </w:r>
      <w:r w:rsidRPr="00F35472">
        <w:rPr>
          <w:rStyle w:val="Emphasis"/>
          <w:highlight w:val="green"/>
        </w:rPr>
        <w:t>climate experts warn of</w:t>
      </w:r>
      <w:r w:rsidRPr="00F35472">
        <w:rPr>
          <w:rStyle w:val="StyleUnderline"/>
        </w:rPr>
        <w:t xml:space="preserve"> even worse to come—multi-decade </w:t>
      </w:r>
      <w:r w:rsidRPr="00F35472">
        <w:rPr>
          <w:rStyle w:val="Emphasis"/>
          <w:highlight w:val="green"/>
        </w:rPr>
        <w:t>megadroughts</w:t>
      </w:r>
      <w:r w:rsidRPr="00F35472">
        <w:rPr>
          <w:sz w:val="16"/>
        </w:rPr>
        <w:t xml:space="preserve">. Mass migrations and wars over freshwater loom as real possibilities. Staving off disaster will require conservation, especially in agriculture, which consumes more than two-thirds of all the water humans use. Basic infrastructure maintenance would also go a long way: Some developing countries lose more than half their water through leaky pipes. </w:t>
      </w:r>
      <w:r w:rsidRPr="00F35472">
        <w:rPr>
          <w:rStyle w:val="StyleUnderline"/>
        </w:rPr>
        <w:t xml:space="preserve">But </w:t>
      </w:r>
      <w:r w:rsidRPr="00F35472">
        <w:rPr>
          <w:rStyle w:val="Emphasis"/>
          <w:highlight w:val="green"/>
        </w:rPr>
        <w:t>conservation</w:t>
      </w:r>
      <w:r w:rsidRPr="00F35472">
        <w:rPr>
          <w:rStyle w:val="StyleUnderline"/>
        </w:rPr>
        <w:t xml:space="preserve"> and maintenance </w:t>
      </w:r>
      <w:r w:rsidRPr="00F35472">
        <w:rPr>
          <w:rStyle w:val="Emphasis"/>
          <w:highlight w:val="green"/>
        </w:rPr>
        <w:t>won’t solve</w:t>
      </w:r>
      <w:r w:rsidRPr="00F35472">
        <w:rPr>
          <w:rStyle w:val="StyleUnderline"/>
        </w:rPr>
        <w:t xml:space="preserve"> all our water woes, especially as the planet warms and people continue to pack into cities</w:t>
      </w:r>
      <w:r w:rsidRPr="00F35472">
        <w:rPr>
          <w:sz w:val="16"/>
        </w:rPr>
        <w:t xml:space="preserve">. As a result, governments around the world are investing in new water-recycling and water-harvesting technologies. Here’s what the future of water might look like. </w:t>
      </w:r>
      <w:r w:rsidRPr="00F35472">
        <w:rPr>
          <w:sz w:val="16"/>
          <w:szCs w:val="16"/>
        </w:rPr>
        <w:t xml:space="preserve">1. Drinking </w:t>
      </w:r>
      <w:proofErr w:type="gramStart"/>
      <w:r w:rsidRPr="00F35472">
        <w:rPr>
          <w:sz w:val="16"/>
          <w:szCs w:val="16"/>
        </w:rPr>
        <w:t>From</w:t>
      </w:r>
      <w:proofErr w:type="gramEnd"/>
      <w:r w:rsidRPr="00F35472">
        <w:rPr>
          <w:sz w:val="16"/>
          <w:szCs w:val="16"/>
        </w:rPr>
        <w:t xml:space="preserve"> the Sea … One obvious solution would be to drink ocean water. Converting seawater into freshwater by stripping out the salt—a process called desalination—offers several advantages. Roughly half the world’s population lives within 65 miles of an ocean, and saltwater accounts for about 97 percent of all water on Earth. Still, desalination presents obstacles. Older plants that boil seawater and collect the vapors, as many of those in the Middle East do, use ungodly amounts of energy. Newer plants that use reverse osmosis—whereby seawater is forced through membranes at high pressure—are more efficient, but still expensive and energy-intensive. The process also produces a briny waste that can harm marine life if not disposed of properly. We can nevertheless expect to see more desalination plants soon—thanks in part to Israel, which all but eliminated its chronic water shortages in the past decade by building four large reverse-osmosis plants, inspiring other countries to follow suit. A $1 billion plant operated by an Israeli company is about to open north of San Diego; it will be the largest in the Western Hemisphere, providing up to 50 million gallons of water a day to Californians. 2. … Or </w:t>
      </w:r>
      <w:proofErr w:type="gramStart"/>
      <w:r w:rsidRPr="00F35472">
        <w:rPr>
          <w:sz w:val="16"/>
          <w:szCs w:val="16"/>
        </w:rPr>
        <w:t>From</w:t>
      </w:r>
      <w:proofErr w:type="gramEnd"/>
      <w:r w:rsidRPr="00F35472">
        <w:rPr>
          <w:sz w:val="16"/>
          <w:szCs w:val="16"/>
        </w:rPr>
        <w:t xml:space="preserve"> the Toilet Instead of desalination, some experts favor recycling wastewater—cleaning the water from showers, washing machines, and, yes, toilets—for human consumption. Most water-recycling plants clean water in two basic ways. First, they force it through filters, some of which have holes hundreds of times narrower than a strand of human hair. These filters remove waste particles, organic chemicals, bacteria, viruses, and other dreck. Second, chemicals like hydrogen peroxide or ozone and pulses of ultraviolet light destroy any pathogens that have slipped through. Water recycling is a proven technology: California recycles hundreds of millions of gallons each day for irrigation and other uses. </w:t>
      </w:r>
      <w:proofErr w:type="gramStart"/>
      <w:r w:rsidRPr="00F35472">
        <w:rPr>
          <w:sz w:val="16"/>
          <w:szCs w:val="16"/>
        </w:rPr>
        <w:t>So</w:t>
      </w:r>
      <w:proofErr w:type="gramEnd"/>
      <w:r w:rsidRPr="00F35472">
        <w:rPr>
          <w:sz w:val="16"/>
          <w:szCs w:val="16"/>
        </w:rPr>
        <w:t xml:space="preserve"> what’s stopping recycled wastewater from going directly to our taps? Human psychology. The very idea of drinking it disgusts many people. They view such water as irredeemably dirty, little better than toilet water. In reality, recycled water is some of the cleanest drinking water around—as good as or better than the best bottled water. (Breweries in Oregon and California have plans to make beer with recycled water for this very reason—it’s so clean that it’s tasteless, a blank slate.) More to the point, recycled water is far purer than most tap water. By the time the water in the Mississippi reaches New Orleans, for instance, every drop has been used by cities along the river multiple times, and the treatment it gets before going through the taps is nowhere near as extensive as what a water-recycling plant provides. Singapore and Namibia have recycled water for years with no adverse health effects, and </w:t>
      </w:r>
      <w:proofErr w:type="spellStart"/>
      <w:r w:rsidRPr="00F35472">
        <w:rPr>
          <w:sz w:val="16"/>
          <w:szCs w:val="16"/>
        </w:rPr>
        <w:t>nasa</w:t>
      </w:r>
      <w:proofErr w:type="spellEnd"/>
      <w:r w:rsidRPr="00F35472">
        <w:rPr>
          <w:sz w:val="16"/>
          <w:szCs w:val="16"/>
        </w:rPr>
        <w:t xml:space="preserve"> began recycling water on the International Space Station in 2008. (The Russian cosmonauts there don’t recycle their pee, but they give the Americans bags of it to recycle and then drink.) In the United States, a few parched towns in Texas and New Mexico drink recycled wastewater already, and last year the city of San Diego—which gets most of its water from rivers that are running dry—approved a $3 billion recycling plant that would provide one-third of its tap water, 83 million gallons a day, by 2035. San Diego had rejected essentially the same plan in 1998, but this time the city decided it had no other choice. 3. Microbe Power Rather than filtering out organic waste, water-recycling plants might one day be able to break it down with microbes, a process that could bring an ancillary benefit: electric power. As they digest the gunk in wastewater, certain species of bacteria, called </w:t>
      </w:r>
      <w:proofErr w:type="spellStart"/>
      <w:r w:rsidRPr="00F35472">
        <w:rPr>
          <w:sz w:val="16"/>
          <w:szCs w:val="16"/>
        </w:rPr>
        <w:t>electricigens</w:t>
      </w:r>
      <w:proofErr w:type="spellEnd"/>
      <w:r w:rsidRPr="00F35472">
        <w:rPr>
          <w:sz w:val="16"/>
          <w:szCs w:val="16"/>
        </w:rPr>
        <w:t xml:space="preserve">, can liberate electrons, the stuff of electricity. Producing electrons is actually common in nature—much of photosynthesis involves shuttling them around. Unlike plants, though, </w:t>
      </w:r>
      <w:proofErr w:type="spellStart"/>
      <w:r w:rsidRPr="00F35472">
        <w:rPr>
          <w:sz w:val="16"/>
          <w:szCs w:val="16"/>
        </w:rPr>
        <w:t>electricigens</w:t>
      </w:r>
      <w:proofErr w:type="spellEnd"/>
      <w:r w:rsidRPr="00F35472">
        <w:rPr>
          <w:sz w:val="16"/>
          <w:szCs w:val="16"/>
        </w:rPr>
        <w:t xml:space="preserve"> don’t store electrons internally. They use microscopic appendages that look like hairs to deposit the electrons onto external surfaces, usually minerals. In experimental fuel cells, scientists have replaced the minerals with wires and harvested electrons. Someday the bacteria might even generate enough power to run a water-recycling plant, making it self-sufficient. 4. Keeping It Simple Some up-and-coming water technologies are startlingly straightforward. People on arid plateaus, for instance, can string a fine plastic mesh between two posts and use it to capture water from fog that rolls through, collecting the drops in storage tanks. Existing systems in one small Guatemalan village can collect 6,300 liters a day, and more during the wet season. Scientists think that updating the mesh with new materials and tighter weaves could dramatically improve yields. People could even channel the water into hydroponic gardens to grow food. Imagine famously foggy San Francisco with a farm on every rooftop. Oil films present another low-tech opportunity. Reservoirs lose appalling amounts of water to evaporation: By some estimates, more water escapes into the air than is used by humans. But covering the surface with an extremely thin layer—even just one molecule thick—of nontoxic chemicals derived from coconut or palm oil can cut evaporative losses. Wind tends to break up layers of oil, re-exposing the water to the elements. But drones or blimps equipped with sensors could someday monitor reservoirs and </w:t>
      </w:r>
      <w:r w:rsidRPr="00F35472">
        <w:rPr>
          <w:sz w:val="16"/>
          <w:szCs w:val="16"/>
        </w:rPr>
        <w:lastRenderedPageBreak/>
        <w:t xml:space="preserve">signal where oil needed to be re-applied. In one recent test, spreading oil over a lake in Texas (via boats) appears to have cut evaporation by about 15 percent. 5. Making It Rain Of course, for every modest proposal to save water, there’s an audacious one floating around. Take weather modification. Advocates of the idea hope to significantly boost precipitation using a process called “cloud seeding”: spraying clouds with a chemical like silver iodide, which acts as a nucleus around which water droplets collect. The droplets then fall to Earth as rain or snow. That’s the theory, at least. The first large-scale experiments, in the 1940s, generated a lot of excitement. More recently, weather modification has been dogged by accusations of hype and questions about its reliability. A six-year program in Wyoming claimed to have squeezed 5 to 15 percent more precipitation out of the clouds it seeded. Unfortunately, conditions were suitable for seeding only 30 percent of the time, so the total increase in precipitation was closer to 3 percent. That’s not nothing, especially during droughts. But weather modification may be the flying car of water technology—a tantalizing idea that’s forever on the horizon. </w:t>
      </w:r>
      <w:r w:rsidRPr="00F35472">
        <w:rPr>
          <w:sz w:val="16"/>
        </w:rPr>
        <w:t xml:space="preserve">6. </w:t>
      </w:r>
      <w:r w:rsidRPr="00F35472">
        <w:rPr>
          <w:rStyle w:val="StyleUnderline"/>
        </w:rPr>
        <w:t>The Moon Shot I</w:t>
      </w:r>
      <w:r w:rsidRPr="00F35472">
        <w:rPr>
          <w:rStyle w:val="Emphasis"/>
          <w:highlight w:val="green"/>
        </w:rPr>
        <w:t>f Earth</w:t>
      </w:r>
      <w:r w:rsidRPr="00F35472">
        <w:rPr>
          <w:rStyle w:val="Emphasis"/>
        </w:rPr>
        <w:t xml:space="preserve"> </w:t>
      </w:r>
      <w:r w:rsidRPr="00F35472">
        <w:rPr>
          <w:rStyle w:val="StyleUnderline"/>
        </w:rPr>
        <w:t xml:space="preserve">does </w:t>
      </w:r>
      <w:r w:rsidRPr="00F35472">
        <w:rPr>
          <w:rStyle w:val="Emphasis"/>
          <w:highlight w:val="green"/>
        </w:rPr>
        <w:t>run dry</w:t>
      </w:r>
      <w:r w:rsidRPr="00F35472">
        <w:rPr>
          <w:rStyle w:val="StyleUnderline"/>
        </w:rPr>
        <w:t xml:space="preserve">, </w:t>
      </w:r>
      <w:r w:rsidRPr="00F35472">
        <w:rPr>
          <w:rStyle w:val="Emphasis"/>
          <w:highlight w:val="green"/>
        </w:rPr>
        <w:t>we might</w:t>
      </w:r>
      <w:r w:rsidRPr="00F35472">
        <w:rPr>
          <w:rStyle w:val="StyleUnderline"/>
        </w:rPr>
        <w:t xml:space="preserve"> be able to </w:t>
      </w:r>
      <w:r w:rsidRPr="00F35472">
        <w:rPr>
          <w:rStyle w:val="Emphasis"/>
          <w:highlight w:val="green"/>
        </w:rPr>
        <w:t xml:space="preserve">save ourselves by </w:t>
      </w:r>
      <w:r w:rsidRPr="00F35472">
        <w:rPr>
          <w:rStyle w:val="Emphasis"/>
          <w:highlight w:val="green"/>
          <w:bdr w:val="single" w:sz="18" w:space="0" w:color="auto"/>
        </w:rPr>
        <w:t>mining water from asteroids</w:t>
      </w:r>
      <w:r w:rsidRPr="00F35472">
        <w:rPr>
          <w:rStyle w:val="StyleUnderline"/>
        </w:rPr>
        <w:t xml:space="preserve"> and comets. Scientists have landed probes on these space rocks to study them. Future landers could mine them in deep space or possibly even drag them back toward Earth. Though the idea sounds far-fetched, space-mining companies already exist, and one of them, Planetary Resources, expects to start harvesting resources from asteroids in about a decade. According to Planetary Resources, </w:t>
      </w:r>
      <w:r w:rsidRPr="00F35472">
        <w:rPr>
          <w:rStyle w:val="Emphasis"/>
          <w:highlight w:val="green"/>
        </w:rPr>
        <w:t>a single 1,600-foot-wide asteroid could yield</w:t>
      </w:r>
      <w:r w:rsidRPr="00F35472">
        <w:rPr>
          <w:rStyle w:val="StyleUnderline"/>
        </w:rPr>
        <w:t xml:space="preserve"> more platinum than has ever been mined in human history. But </w:t>
      </w:r>
      <w:r w:rsidRPr="00F35472">
        <w:rPr>
          <w:rStyle w:val="Emphasis"/>
          <w:highlight w:val="green"/>
        </w:rPr>
        <w:t>water</w:t>
      </w:r>
      <w:r w:rsidRPr="00F35472">
        <w:rPr>
          <w:rStyle w:val="StyleUnderline"/>
        </w:rPr>
        <w:t xml:space="preserve"> could prove to be the real prize for space-mining companies. Some astronomers believe that </w:t>
      </w:r>
      <w:r w:rsidRPr="00F35472">
        <w:rPr>
          <w:rStyle w:val="Emphasis"/>
          <w:highlight w:val="green"/>
        </w:rPr>
        <w:t>the asteroid Ceres</w:t>
      </w:r>
      <w:r w:rsidRPr="00F35472">
        <w:rPr>
          <w:rStyle w:val="StyleUnderline"/>
        </w:rPr>
        <w:t xml:space="preserve">, which sits between Jupiter and Mars, may </w:t>
      </w:r>
      <w:r w:rsidRPr="00F35472">
        <w:rPr>
          <w:rStyle w:val="Emphasis"/>
          <w:highlight w:val="green"/>
        </w:rPr>
        <w:t>contain</w:t>
      </w:r>
      <w:r w:rsidRPr="00F35472">
        <w:rPr>
          <w:rStyle w:val="StyleUnderline"/>
        </w:rPr>
        <w:t xml:space="preserve"> </w:t>
      </w:r>
      <w:r w:rsidRPr="00F35472">
        <w:rPr>
          <w:rStyle w:val="Emphasis"/>
          <w:highlight w:val="green"/>
        </w:rPr>
        <w:t>more freshwater</w:t>
      </w:r>
      <w:r w:rsidRPr="00F35472">
        <w:rPr>
          <w:rStyle w:val="StyleUnderline"/>
        </w:rPr>
        <w:t xml:space="preserve"> (as ice) </w:t>
      </w:r>
      <w:r w:rsidRPr="00F35472">
        <w:rPr>
          <w:rStyle w:val="Emphasis"/>
          <w:highlight w:val="green"/>
          <w:bdr w:val="single" w:sz="18" w:space="0" w:color="auto"/>
        </w:rPr>
        <w:t>than all of Earth does.</w:t>
      </w:r>
      <w:r w:rsidRPr="00F35472">
        <w:rPr>
          <w:rStyle w:val="Emphasis"/>
          <w:bdr w:val="single" w:sz="18" w:space="0" w:color="auto"/>
        </w:rPr>
        <w:t xml:space="preserve"> </w:t>
      </w:r>
      <w:r w:rsidRPr="00F35472">
        <w:rPr>
          <w:rStyle w:val="StyleUnderline"/>
        </w:rPr>
        <w:t>In addition to quenching people’s thirst, this water could be turned into fuel for interplanetary spaceships. In that case, an ample supply of water would be the key to a happy future not just down here on the ground, but up among the stars as well.</w:t>
      </w:r>
    </w:p>
    <w:p w:rsidR="00850152" w:rsidRDefault="00850152" w:rsidP="00850152">
      <w:pPr>
        <w:pStyle w:val="Heading4"/>
      </w:pPr>
      <w:r>
        <w:t>Water Wars cause:</w:t>
      </w:r>
    </w:p>
    <w:p w:rsidR="00850152" w:rsidRPr="00C962B6" w:rsidRDefault="00850152" w:rsidP="00850152">
      <w:pPr>
        <w:pStyle w:val="Heading4"/>
      </w:pPr>
      <w:r>
        <w:t>a] Indo-Pak War – goes Nuclear</w:t>
      </w:r>
    </w:p>
    <w:p w:rsidR="00850152" w:rsidRPr="003808B4" w:rsidRDefault="00850152" w:rsidP="00850152">
      <w:proofErr w:type="spellStart"/>
      <w:r w:rsidRPr="003808B4">
        <w:rPr>
          <w:rStyle w:val="Style13ptBold"/>
        </w:rPr>
        <w:t>Klare</w:t>
      </w:r>
      <w:proofErr w:type="spellEnd"/>
      <w:r w:rsidRPr="003808B4">
        <w:rPr>
          <w:rStyle w:val="Style13ptBold"/>
        </w:rPr>
        <w:t xml:space="preserve"> 20 </w:t>
      </w:r>
      <w:r w:rsidRPr="003808B4">
        <w:t>— Five College professor emeritus of peace and world security studies, and director of the Five College Program in Peace and World Security Studies (PAWSS), holds a B.A. and M.A. from Columbia University and a Ph.D. from the Graduate School of the Union Institute. (Michael; Published: 2020; "Climate Change, Water Scarcity, and the Potential for Interstate Conflict in South Asia"; Journal of Strategic Security 13, No. 4, Pages 109-122; https://doi.org/10.5038/1944-0472.13.4.1826 Available at: https://scholarcommons.usf.edu/jss/vol13/iss4/8)//CYang</w:t>
      </w:r>
    </w:p>
    <w:p w:rsidR="00850152" w:rsidRPr="003808B4" w:rsidRDefault="00850152" w:rsidP="00850152">
      <w:pPr>
        <w:rPr>
          <w:sz w:val="16"/>
        </w:rPr>
      </w:pPr>
      <w:r w:rsidRPr="003808B4">
        <w:rPr>
          <w:rStyle w:val="StyleUnderline"/>
        </w:rPr>
        <w:t xml:space="preserve">Interstate </w:t>
      </w:r>
      <w:r w:rsidRPr="00F35472">
        <w:rPr>
          <w:rStyle w:val="StyleUnderline"/>
          <w:highlight w:val="green"/>
        </w:rPr>
        <w:t>conflict over water</w:t>
      </w:r>
      <w:r w:rsidRPr="003808B4">
        <w:rPr>
          <w:sz w:val="16"/>
        </w:rPr>
        <w:t xml:space="preserve"> might </w:t>
      </w:r>
      <w:r w:rsidRPr="00F35472">
        <w:rPr>
          <w:rStyle w:val="StyleUnderline"/>
          <w:highlight w:val="green"/>
        </w:rPr>
        <w:t>occur</w:t>
      </w:r>
      <w:r w:rsidRPr="003808B4">
        <w:rPr>
          <w:sz w:val="16"/>
        </w:rPr>
        <w:t xml:space="preserve">, the ICA indicated, </w:t>
      </w:r>
      <w:r w:rsidRPr="003808B4">
        <w:rPr>
          <w:rStyle w:val="StyleUnderline"/>
        </w:rPr>
        <w:t>when several states rely</w:t>
      </w:r>
      <w:r w:rsidRPr="003808B4">
        <w:rPr>
          <w:sz w:val="16"/>
        </w:rPr>
        <w:t xml:space="preserve"> on a shared river system for much of their water supply and one or more of the riparian states sought to maximize the river’s flow for their own benefit at the expense of other states in the basin, </w:t>
      </w:r>
      <w:r w:rsidRPr="00F35472">
        <w:rPr>
          <w:rStyle w:val="StyleUnderline"/>
          <w:highlight w:val="green"/>
        </w:rPr>
        <w:t>amplifying</w:t>
      </w:r>
      <w:r w:rsidRPr="003808B4">
        <w:rPr>
          <w:sz w:val="16"/>
        </w:rPr>
        <w:t xml:space="preserve"> any </w:t>
      </w:r>
      <w:r w:rsidRPr="00F35472">
        <w:rPr>
          <w:rStyle w:val="StyleUnderline"/>
          <w:highlight w:val="green"/>
        </w:rPr>
        <w:t xml:space="preserve">scarcities </w:t>
      </w:r>
      <w:r w:rsidRPr="003808B4">
        <w:rPr>
          <w:rStyle w:val="StyleUnderline"/>
        </w:rPr>
        <w:t xml:space="preserve">already </w:t>
      </w:r>
      <w:r w:rsidRPr="00F35472">
        <w:rPr>
          <w:rStyle w:val="StyleUnderline"/>
          <w:highlight w:val="green"/>
        </w:rPr>
        <w:t>present</w:t>
      </w:r>
      <w:r w:rsidRPr="003808B4">
        <w:rPr>
          <w:sz w:val="16"/>
        </w:rPr>
        <w:t xml:space="preserve"> there. “We judge that </w:t>
      </w:r>
      <w:r w:rsidRPr="00F35472">
        <w:rPr>
          <w:rStyle w:val="StyleUnderline"/>
          <w:highlight w:val="green"/>
        </w:rPr>
        <w:t xml:space="preserve">as </w:t>
      </w:r>
      <w:r w:rsidRPr="003808B4">
        <w:rPr>
          <w:rStyle w:val="StyleUnderline"/>
        </w:rPr>
        <w:t xml:space="preserve">water </w:t>
      </w:r>
      <w:r w:rsidRPr="00F35472">
        <w:rPr>
          <w:rStyle w:val="StyleUnderline"/>
          <w:highlight w:val="green"/>
        </w:rPr>
        <w:t>shortages become</w:t>
      </w:r>
      <w:r w:rsidRPr="003808B4">
        <w:rPr>
          <w:rStyle w:val="StyleUnderline"/>
        </w:rPr>
        <w:t xml:space="preserve"> </w:t>
      </w:r>
      <w:r w:rsidRPr="003808B4">
        <w:rPr>
          <w:rStyle w:val="Emphasis"/>
        </w:rPr>
        <w:t xml:space="preserve">more </w:t>
      </w:r>
      <w:r w:rsidRPr="00F35472">
        <w:rPr>
          <w:rStyle w:val="Emphasis"/>
          <w:highlight w:val="green"/>
        </w:rPr>
        <w:t>acute</w:t>
      </w:r>
      <w:r w:rsidRPr="003808B4">
        <w:rPr>
          <w:sz w:val="16"/>
        </w:rPr>
        <w:t xml:space="preserve"> beyond the next ten years, </w:t>
      </w:r>
      <w:r w:rsidRPr="00F35472">
        <w:rPr>
          <w:rStyle w:val="StyleUnderline"/>
          <w:highlight w:val="green"/>
        </w:rPr>
        <w:t>water</w:t>
      </w:r>
      <w:r w:rsidRPr="003808B4">
        <w:rPr>
          <w:sz w:val="16"/>
        </w:rPr>
        <w:t xml:space="preserve"> in shared basins </w:t>
      </w:r>
      <w:r w:rsidRPr="003808B4">
        <w:rPr>
          <w:rStyle w:val="StyleUnderline"/>
        </w:rPr>
        <w:t xml:space="preserve">will </w:t>
      </w:r>
      <w:r w:rsidRPr="003808B4">
        <w:rPr>
          <w:rStyle w:val="Emphasis"/>
        </w:rPr>
        <w:t xml:space="preserve">increasingly be </w:t>
      </w:r>
      <w:r w:rsidRPr="00F35472">
        <w:rPr>
          <w:rStyle w:val="Emphasis"/>
          <w:highlight w:val="green"/>
        </w:rPr>
        <w:t>used</w:t>
      </w:r>
      <w:r w:rsidRPr="003808B4">
        <w:rPr>
          <w:rStyle w:val="StyleUnderline"/>
        </w:rPr>
        <w:t xml:space="preserve"> as leverage</w:t>
      </w:r>
      <w:r w:rsidRPr="003808B4">
        <w:rPr>
          <w:sz w:val="16"/>
        </w:rPr>
        <w:t xml:space="preserve">,” the ICA stated. An upstream state enjoying superior control over a river’s flow might exploit its advantage, say, to extract advantage in international negotiations or to attract international aid for infrastructure projects. As the ICA further noted, “…we assess that </w:t>
      </w:r>
      <w:r w:rsidRPr="003808B4">
        <w:rPr>
          <w:rStyle w:val="StyleUnderline"/>
        </w:rPr>
        <w:t>states will</w:t>
      </w:r>
      <w:r w:rsidRPr="003808B4">
        <w:rPr>
          <w:sz w:val="16"/>
        </w:rPr>
        <w:t xml:space="preserve"> also </w:t>
      </w:r>
      <w:r w:rsidRPr="003808B4">
        <w:rPr>
          <w:rStyle w:val="StyleUnderline"/>
        </w:rPr>
        <w:t xml:space="preserve">use their </w:t>
      </w:r>
      <w:r w:rsidRPr="003808B4">
        <w:rPr>
          <w:rStyle w:val="Emphasis"/>
        </w:rPr>
        <w:t>inherent ability</w:t>
      </w:r>
      <w:r w:rsidRPr="003808B4">
        <w:rPr>
          <w:rStyle w:val="StyleUnderline"/>
        </w:rPr>
        <w:t xml:space="preserve"> to construct</w:t>
      </w:r>
      <w:r w:rsidRPr="003808B4">
        <w:rPr>
          <w:sz w:val="16"/>
        </w:rPr>
        <w:t xml:space="preserve"> and support </w:t>
      </w:r>
      <w:r w:rsidRPr="003808B4">
        <w:rPr>
          <w:rStyle w:val="StyleUnderline"/>
        </w:rPr>
        <w:t xml:space="preserve">major water projects </w:t>
      </w:r>
      <w:r w:rsidRPr="00F35472">
        <w:rPr>
          <w:rStyle w:val="StyleUnderline"/>
          <w:highlight w:val="green"/>
        </w:rPr>
        <w:t xml:space="preserve">to obtain </w:t>
      </w:r>
      <w:r w:rsidRPr="003808B4">
        <w:rPr>
          <w:rStyle w:val="Emphasis"/>
        </w:rPr>
        <w:t xml:space="preserve">regional </w:t>
      </w:r>
      <w:r w:rsidRPr="00F35472">
        <w:rPr>
          <w:rStyle w:val="Emphasis"/>
          <w:highlight w:val="green"/>
        </w:rPr>
        <w:t>influence</w:t>
      </w:r>
      <w:r w:rsidRPr="003808B4">
        <w:rPr>
          <w:sz w:val="16"/>
        </w:rPr>
        <w:t xml:space="preserve"> or preserve their water interests.”16</w:t>
      </w:r>
    </w:p>
    <w:p w:rsidR="00850152" w:rsidRPr="003808B4" w:rsidRDefault="00850152" w:rsidP="00850152">
      <w:pPr>
        <w:rPr>
          <w:sz w:val="16"/>
        </w:rPr>
      </w:pPr>
      <w:r w:rsidRPr="003808B4">
        <w:rPr>
          <w:sz w:val="16"/>
        </w:rPr>
        <w:t xml:space="preserve">The </w:t>
      </w:r>
      <w:r w:rsidRPr="00F35472">
        <w:rPr>
          <w:rStyle w:val="StyleUnderline"/>
          <w:highlight w:val="green"/>
        </w:rPr>
        <w:t>utilization of a state’s</w:t>
      </w:r>
      <w:r w:rsidRPr="003808B4">
        <w:rPr>
          <w:rStyle w:val="StyleUnderline"/>
        </w:rPr>
        <w:t xml:space="preserve"> superior </w:t>
      </w:r>
      <w:r w:rsidRPr="00F35472">
        <w:rPr>
          <w:rStyle w:val="StyleUnderline"/>
          <w:highlight w:val="green"/>
        </w:rPr>
        <w:t>position</w:t>
      </w:r>
      <w:r w:rsidRPr="003808B4">
        <w:rPr>
          <w:sz w:val="16"/>
        </w:rPr>
        <w:t xml:space="preserve"> in a shared river system to extract political or economic advantage can </w:t>
      </w:r>
      <w:r w:rsidRPr="00F35472">
        <w:rPr>
          <w:rStyle w:val="StyleUnderline"/>
          <w:highlight w:val="green"/>
        </w:rPr>
        <w:t>prove</w:t>
      </w:r>
      <w:r w:rsidRPr="003808B4">
        <w:rPr>
          <w:rStyle w:val="StyleUnderline"/>
        </w:rPr>
        <w:t xml:space="preserve"> </w:t>
      </w:r>
      <w:r w:rsidRPr="003808B4">
        <w:rPr>
          <w:rStyle w:val="Emphasis"/>
        </w:rPr>
        <w:t xml:space="preserve">especially </w:t>
      </w:r>
      <w:r w:rsidRPr="00F35472">
        <w:rPr>
          <w:rStyle w:val="Emphasis"/>
          <w:highlight w:val="green"/>
        </w:rPr>
        <w:t>destabilizing</w:t>
      </w:r>
      <w:r w:rsidRPr="003808B4">
        <w:rPr>
          <w:sz w:val="16"/>
        </w:rPr>
        <w:t xml:space="preserve">, the ICA suggested, </w:t>
      </w:r>
      <w:r w:rsidRPr="00F35472">
        <w:rPr>
          <w:rStyle w:val="StyleUnderline"/>
          <w:highlight w:val="green"/>
        </w:rPr>
        <w:t>when</w:t>
      </w:r>
      <w:r w:rsidRPr="003808B4">
        <w:rPr>
          <w:sz w:val="16"/>
        </w:rPr>
        <w:t xml:space="preserve"> weaker </w:t>
      </w:r>
      <w:r w:rsidRPr="00F35472">
        <w:rPr>
          <w:rStyle w:val="StyleUnderline"/>
          <w:highlight w:val="green"/>
        </w:rPr>
        <w:t>states</w:t>
      </w:r>
      <w:r w:rsidRPr="003808B4">
        <w:rPr>
          <w:sz w:val="16"/>
        </w:rPr>
        <w:t xml:space="preserve"> in the system (typically the downstream countries) </w:t>
      </w:r>
      <w:r w:rsidRPr="00F35472">
        <w:rPr>
          <w:rStyle w:val="StyleUnderline"/>
          <w:highlight w:val="green"/>
        </w:rPr>
        <w:t>are</w:t>
      </w:r>
      <w:r w:rsidRPr="003808B4">
        <w:rPr>
          <w:sz w:val="16"/>
        </w:rPr>
        <w:t xml:space="preserve"> especially </w:t>
      </w:r>
      <w:r w:rsidRPr="00F35472">
        <w:rPr>
          <w:rStyle w:val="StyleUnderline"/>
          <w:highlight w:val="green"/>
        </w:rPr>
        <w:t>vulnerable to</w:t>
      </w:r>
      <w:r w:rsidRPr="003808B4">
        <w:rPr>
          <w:rStyle w:val="StyleUnderline"/>
        </w:rPr>
        <w:t xml:space="preserve"> water </w:t>
      </w:r>
      <w:r w:rsidRPr="00F35472">
        <w:rPr>
          <w:rStyle w:val="StyleUnderline"/>
          <w:highlight w:val="green"/>
        </w:rPr>
        <w:t>scarcity</w:t>
      </w:r>
      <w:r w:rsidRPr="003808B4">
        <w:rPr>
          <w:sz w:val="16"/>
        </w:rPr>
        <w:t xml:space="preserve"> because of long-standing social, economic, and political conditions. Without identifying any particular states by name, the study suggested that </w:t>
      </w:r>
      <w:r w:rsidRPr="003808B4">
        <w:rPr>
          <w:rStyle w:val="StyleUnderline"/>
        </w:rPr>
        <w:t>this</w:t>
      </w:r>
      <w:r w:rsidRPr="003808B4">
        <w:rPr>
          <w:sz w:val="16"/>
        </w:rPr>
        <w:t xml:space="preserve"> could </w:t>
      </w:r>
      <w:r w:rsidRPr="003808B4">
        <w:rPr>
          <w:rStyle w:val="StyleUnderline"/>
        </w:rPr>
        <w:t>occur when downstream states suffer from</w:t>
      </w:r>
      <w:r w:rsidRPr="003808B4">
        <w:rPr>
          <w:sz w:val="16"/>
        </w:rPr>
        <w:t xml:space="preserve"> endemic corruption, </w:t>
      </w:r>
      <w:r w:rsidRPr="003808B4">
        <w:rPr>
          <w:rStyle w:val="StyleUnderline"/>
        </w:rPr>
        <w:t>poor water management practices</w:t>
      </w:r>
      <w:r w:rsidRPr="003808B4">
        <w:rPr>
          <w:sz w:val="16"/>
        </w:rPr>
        <w:t xml:space="preserve">, and systemic favoritism when it comes to the allocation of scarce water supplies. In such cases, </w:t>
      </w:r>
      <w:r w:rsidRPr="00F35472">
        <w:rPr>
          <w:rStyle w:val="StyleUnderline"/>
          <w:highlight w:val="green"/>
        </w:rPr>
        <w:t>any reduction</w:t>
      </w:r>
      <w:r w:rsidRPr="003808B4">
        <w:rPr>
          <w:sz w:val="16"/>
        </w:rPr>
        <w:t xml:space="preserve"> in the flow of water by an upstream country </w:t>
      </w:r>
      <w:r w:rsidRPr="003808B4">
        <w:rPr>
          <w:rStyle w:val="StyleUnderline"/>
        </w:rPr>
        <w:t>could easily combine</w:t>
      </w:r>
      <w:r w:rsidRPr="003808B4">
        <w:rPr>
          <w:sz w:val="16"/>
        </w:rPr>
        <w:t xml:space="preserve"> with internal factors in a downstream country </w:t>
      </w:r>
      <w:r w:rsidRPr="00F35472">
        <w:rPr>
          <w:rStyle w:val="StyleUnderline"/>
          <w:highlight w:val="green"/>
        </w:rPr>
        <w:t>to</w:t>
      </w:r>
      <w:r w:rsidRPr="003808B4">
        <w:rPr>
          <w:rStyle w:val="StyleUnderline"/>
        </w:rPr>
        <w:t xml:space="preserve"> </w:t>
      </w:r>
      <w:r w:rsidRPr="00F35472">
        <w:rPr>
          <w:rStyle w:val="StyleUnderline"/>
          <w:highlight w:val="green"/>
        </w:rPr>
        <w:t xml:space="preserve">provoke </w:t>
      </w:r>
      <w:r w:rsidRPr="00F35472">
        <w:rPr>
          <w:rStyle w:val="Emphasis"/>
          <w:highlight w:val="green"/>
        </w:rPr>
        <w:t>widespread</w:t>
      </w:r>
      <w:r w:rsidRPr="003808B4">
        <w:rPr>
          <w:rStyle w:val="Emphasis"/>
        </w:rPr>
        <w:t xml:space="preserve"> unrest</w:t>
      </w:r>
      <w:r w:rsidRPr="003808B4">
        <w:rPr>
          <w:rStyle w:val="StyleUnderline"/>
        </w:rPr>
        <w:t xml:space="preserve"> and </w:t>
      </w:r>
      <w:r w:rsidRPr="00F35472">
        <w:rPr>
          <w:rStyle w:val="StyleUnderline"/>
          <w:highlight w:val="green"/>
        </w:rPr>
        <w:t>conflict</w:t>
      </w:r>
      <w:r w:rsidRPr="003808B4">
        <w:rPr>
          <w:sz w:val="16"/>
        </w:rPr>
        <w:t>. “</w:t>
      </w:r>
      <w:r w:rsidRPr="003808B4">
        <w:rPr>
          <w:rStyle w:val="StyleUnderline"/>
        </w:rPr>
        <w:t xml:space="preserve">Water </w:t>
      </w:r>
      <w:r w:rsidRPr="00F35472">
        <w:rPr>
          <w:rStyle w:val="StyleUnderline"/>
          <w:highlight w:val="green"/>
        </w:rPr>
        <w:t>shortages</w:t>
      </w:r>
      <w:r w:rsidRPr="003808B4">
        <w:rPr>
          <w:sz w:val="16"/>
        </w:rPr>
        <w:t xml:space="preserve">, and government failures to manage them, are likely to </w:t>
      </w:r>
      <w:r w:rsidRPr="003808B4">
        <w:rPr>
          <w:rStyle w:val="StyleUnderline"/>
        </w:rPr>
        <w:t>lead to</w:t>
      </w:r>
      <w:r w:rsidRPr="003808B4">
        <w:rPr>
          <w:sz w:val="16"/>
        </w:rPr>
        <w:t xml:space="preserve"> social disruptions, </w:t>
      </w:r>
      <w:r w:rsidRPr="00F35472">
        <w:rPr>
          <w:rStyle w:val="StyleUnderline"/>
          <w:highlight w:val="green"/>
        </w:rPr>
        <w:t>pressure</w:t>
      </w:r>
      <w:r w:rsidRPr="003808B4">
        <w:rPr>
          <w:rStyle w:val="StyleUnderline"/>
        </w:rPr>
        <w:t xml:space="preserve"> on national</w:t>
      </w:r>
      <w:r w:rsidRPr="003808B4">
        <w:rPr>
          <w:sz w:val="16"/>
        </w:rPr>
        <w:t xml:space="preserve"> and local </w:t>
      </w:r>
      <w:r w:rsidRPr="00F35472">
        <w:rPr>
          <w:rStyle w:val="StyleUnderline"/>
          <w:highlight w:val="green"/>
        </w:rPr>
        <w:t>leaders</w:t>
      </w:r>
      <w:r w:rsidRPr="003808B4">
        <w:rPr>
          <w:rStyle w:val="StyleUnderline"/>
        </w:rPr>
        <w:t>, and</w:t>
      </w:r>
      <w:r w:rsidRPr="003808B4">
        <w:rPr>
          <w:sz w:val="16"/>
        </w:rPr>
        <w:t xml:space="preserve"> potentially </w:t>
      </w:r>
      <w:r w:rsidRPr="003808B4">
        <w:rPr>
          <w:rStyle w:val="StyleUnderline"/>
        </w:rPr>
        <w:t>political instability</w:t>
      </w:r>
      <w:r w:rsidRPr="003808B4">
        <w:rPr>
          <w:sz w:val="16"/>
        </w:rPr>
        <w:t>,” the report noted.17</w:t>
      </w:r>
    </w:p>
    <w:p w:rsidR="00850152" w:rsidRPr="003808B4" w:rsidRDefault="00850152" w:rsidP="00850152">
      <w:pPr>
        <w:rPr>
          <w:sz w:val="16"/>
          <w:szCs w:val="16"/>
        </w:rPr>
      </w:pPr>
      <w:r w:rsidRPr="003808B4">
        <w:rPr>
          <w:sz w:val="16"/>
          <w:szCs w:val="16"/>
        </w:rPr>
        <w:lastRenderedPageBreak/>
        <w:t>Although most discussion of the climate and water security nexus has continued to emphasize the risk of internal conflict arising from warming-related water scarcities, some analysts have pursued the line of inquiry introduced by the 2012 ICA, focusing on interstate tensions arising within shared river basins. This was a prominent theme, for example, of a 2013 study conducted by the National Research Council (NRC) on behalf of the IC. Entitled Climate and Social Stress: Implications for Security Analysis, the 2013 NRC report sought to better identify the links between global warming, pre-existing social vulnerabilities, and the likelihood of conflict. While it echoed earlier studies by the CNA and NIC in identifying internal factors like poverty, ethnic discord, and governmental ineptitude as likely pre-conditions for climate-related conflict, it also examined dangers arising from dependence on shared river systems, especially in cases where cooperation among the riparian powers in managing the system is limited and global warming is expected to reduce future water flows.18</w:t>
      </w:r>
    </w:p>
    <w:p w:rsidR="00850152" w:rsidRPr="003808B4" w:rsidRDefault="00850152" w:rsidP="00850152">
      <w:pPr>
        <w:rPr>
          <w:sz w:val="16"/>
          <w:szCs w:val="16"/>
        </w:rPr>
      </w:pPr>
      <w:r w:rsidRPr="003808B4">
        <w:rPr>
          <w:sz w:val="16"/>
          <w:szCs w:val="16"/>
        </w:rPr>
        <w:t>For the NRC, the river systems of greatest concern in this respect were those that originate in the Himalayan Mountains and depend, for a significant share of the annual flow, on meltwater from the Himalayan glaciers. These glaciers are an important source of meltwater for many of Asia’s major rivers, including the Indus, Ganges, Brahmaputra, and</w:t>
      </w:r>
    </w:p>
    <w:p w:rsidR="00850152" w:rsidRPr="003808B4" w:rsidRDefault="00850152" w:rsidP="00850152">
      <w:pPr>
        <w:rPr>
          <w:sz w:val="16"/>
          <w:szCs w:val="16"/>
        </w:rPr>
      </w:pPr>
      <w:r w:rsidRPr="003808B4">
        <w:rPr>
          <w:sz w:val="16"/>
          <w:szCs w:val="16"/>
        </w:rPr>
        <w:t>Mekong Rivers. These rivers originate in China but travel through India, Pakistan, Nepal, Bangladesh, Laos, Cambodia, Thailand, and Vietnam—countries with a combined population of over 3.4 billion people, or approximately 44 percent of the world’s total population.19 A large share of the population in these countries depends on agriculture for its livelihood, so ensuring access to adequate supplies of water is a prime local and national priority. During the monsoon season, heavy rains provide these rivers with abundant water, but during dry seasons they are dependent on glacial meltwater—and, with the rise in global temperatures, the Himalayan glaciers are melting, jeopardizing future water availability in these river basins. Given a history of ethnic and social discord within many of these countries and long-standing tensions among them, analysts fear that such shortages could aggravate both internal and external tensions and ignite interstate as well as intrastate conflict.20</w:t>
      </w:r>
    </w:p>
    <w:p w:rsidR="00850152" w:rsidRPr="003808B4" w:rsidRDefault="00850152" w:rsidP="00850152">
      <w:pPr>
        <w:rPr>
          <w:sz w:val="16"/>
        </w:rPr>
      </w:pPr>
      <w:r w:rsidRPr="003808B4">
        <w:rPr>
          <w:sz w:val="16"/>
        </w:rPr>
        <w:t>As was the case of previous IC-initiated studies, the authors of the 2013 NRC report were reluctant to identify specific countries in their findings, referring again to “countries of security concern” or other such euphemisms. However, they did select one of these countries in particular: Pakistan. They chose that country for special analysis, the report indicated, because “</w:t>
      </w:r>
      <w:r w:rsidRPr="00F35472">
        <w:rPr>
          <w:rStyle w:val="StyleUnderline"/>
          <w:highlight w:val="green"/>
        </w:rPr>
        <w:t>Pakistan</w:t>
      </w:r>
      <w:r w:rsidRPr="003808B4">
        <w:rPr>
          <w:rStyle w:val="StyleUnderline"/>
        </w:rPr>
        <w:t xml:space="preserve"> presents a </w:t>
      </w:r>
      <w:r w:rsidRPr="00F35472">
        <w:rPr>
          <w:rStyle w:val="Emphasis"/>
          <w:highlight w:val="green"/>
        </w:rPr>
        <w:t>clear example</w:t>
      </w:r>
      <w:r w:rsidRPr="003808B4">
        <w:rPr>
          <w:rStyle w:val="StyleUnderline"/>
        </w:rPr>
        <w:t xml:space="preserve"> of</w:t>
      </w:r>
      <w:r w:rsidRPr="003808B4">
        <w:rPr>
          <w:sz w:val="16"/>
        </w:rPr>
        <w:t xml:space="preserve"> a </w:t>
      </w:r>
      <w:r w:rsidRPr="003808B4">
        <w:rPr>
          <w:rStyle w:val="StyleUnderline"/>
        </w:rPr>
        <w:t xml:space="preserve">country </w:t>
      </w:r>
      <w:r w:rsidRPr="00F35472">
        <w:rPr>
          <w:rStyle w:val="StyleUnderline"/>
          <w:highlight w:val="green"/>
        </w:rPr>
        <w:t>where</w:t>
      </w:r>
      <w:r w:rsidRPr="003808B4">
        <w:rPr>
          <w:rStyle w:val="StyleUnderline"/>
        </w:rPr>
        <w:t xml:space="preserve"> social </w:t>
      </w:r>
      <w:r w:rsidRPr="00F35472">
        <w:rPr>
          <w:rStyle w:val="StyleUnderline"/>
          <w:highlight w:val="green"/>
        </w:rPr>
        <w:t>dynamics</w:t>
      </w:r>
      <w:r w:rsidRPr="003808B4">
        <w:rPr>
          <w:sz w:val="16"/>
        </w:rPr>
        <w:t xml:space="preserve"> and susceptibility to harm from climate events combine to </w:t>
      </w:r>
      <w:r w:rsidRPr="00F35472">
        <w:rPr>
          <w:rStyle w:val="StyleUnderline"/>
          <w:highlight w:val="green"/>
        </w:rPr>
        <w:t>create a</w:t>
      </w:r>
      <w:r w:rsidRPr="003808B4">
        <w:rPr>
          <w:sz w:val="16"/>
        </w:rPr>
        <w:t xml:space="preserve"> potentially </w:t>
      </w:r>
      <w:r w:rsidRPr="00F35472">
        <w:rPr>
          <w:rStyle w:val="StyleUnderline"/>
          <w:highlight w:val="green"/>
        </w:rPr>
        <w:t>unstable</w:t>
      </w:r>
      <w:r w:rsidRPr="003808B4">
        <w:rPr>
          <w:rStyle w:val="StyleUnderline"/>
        </w:rPr>
        <w:t xml:space="preserve"> </w:t>
      </w:r>
      <w:r w:rsidRPr="00F35472">
        <w:rPr>
          <w:rStyle w:val="StyleUnderline"/>
          <w:highlight w:val="green"/>
        </w:rPr>
        <w:t>situation</w:t>
      </w:r>
      <w:r w:rsidRPr="003808B4">
        <w:rPr>
          <w:sz w:val="16"/>
        </w:rPr>
        <w:t xml:space="preserve">.”21 </w:t>
      </w:r>
      <w:r w:rsidRPr="003808B4">
        <w:rPr>
          <w:rStyle w:val="StyleUnderline"/>
        </w:rPr>
        <w:t>Pakistan</w:t>
      </w:r>
      <w:r w:rsidRPr="003808B4">
        <w:rPr>
          <w:sz w:val="16"/>
        </w:rPr>
        <w:t xml:space="preserve"> was said to </w:t>
      </w:r>
      <w:r w:rsidRPr="003808B4">
        <w:rPr>
          <w:rStyle w:val="StyleUnderline"/>
        </w:rPr>
        <w:t xml:space="preserve">suffer from </w:t>
      </w:r>
      <w:r w:rsidRPr="003808B4">
        <w:rPr>
          <w:rStyle w:val="Emphasis"/>
        </w:rPr>
        <w:t>multiple risk factors</w:t>
      </w:r>
      <w:r w:rsidRPr="003808B4">
        <w:rPr>
          <w:sz w:val="16"/>
        </w:rPr>
        <w:t xml:space="preserve">: Its economy is largely dependent on agriculture; much of the water used for irrigation purposes comes from just one source, the Indus River; control over the allocation of irrigation waters is often exercised by privileged elites, leaving millions of Pakistanis vulnerable to water shortages; and much of the water flowing into the Indus comes from China or from tributaries originating in India, leaving Pakistan in an unfavorable (downstream) position in the system. These </w:t>
      </w:r>
      <w:r w:rsidRPr="003808B4">
        <w:rPr>
          <w:rStyle w:val="StyleUnderline"/>
        </w:rPr>
        <w:t>conditions</w:t>
      </w:r>
      <w:r w:rsidRPr="003808B4">
        <w:rPr>
          <w:sz w:val="16"/>
        </w:rPr>
        <w:t xml:space="preserve"> have </w:t>
      </w:r>
      <w:r w:rsidRPr="00F35472">
        <w:rPr>
          <w:rStyle w:val="StyleUnderline"/>
          <w:highlight w:val="green"/>
        </w:rPr>
        <w:t>led</w:t>
      </w:r>
      <w:r w:rsidRPr="003808B4">
        <w:rPr>
          <w:sz w:val="16"/>
        </w:rPr>
        <w:t xml:space="preserve">, in the past, </w:t>
      </w:r>
      <w:r w:rsidRPr="00F35472">
        <w:rPr>
          <w:rStyle w:val="StyleUnderline"/>
          <w:highlight w:val="green"/>
        </w:rPr>
        <w:t>to</w:t>
      </w:r>
      <w:r w:rsidRPr="003808B4">
        <w:rPr>
          <w:rStyle w:val="StyleUnderline"/>
        </w:rPr>
        <w:t xml:space="preserve"> internal squabbles</w:t>
      </w:r>
      <w:r w:rsidRPr="003808B4">
        <w:rPr>
          <w:sz w:val="16"/>
        </w:rPr>
        <w:t xml:space="preserve"> over water rights </w:t>
      </w:r>
      <w:r w:rsidRPr="003808B4">
        <w:rPr>
          <w:rStyle w:val="StyleUnderline"/>
        </w:rPr>
        <w:t>and</w:t>
      </w:r>
      <w:r w:rsidRPr="003808B4">
        <w:rPr>
          <w:sz w:val="16"/>
        </w:rPr>
        <w:t xml:space="preserve"> to </w:t>
      </w:r>
      <w:r w:rsidRPr="00F35472">
        <w:rPr>
          <w:rStyle w:val="StyleUnderline"/>
          <w:highlight w:val="green"/>
        </w:rPr>
        <w:t>tensions with India</w:t>
      </w:r>
      <w:r w:rsidRPr="003808B4">
        <w:rPr>
          <w:sz w:val="16"/>
        </w:rPr>
        <w:t xml:space="preserve"> over control of the Indus; now, with the likelihood of diminished meltwater from the Himalayan glaciers, the </w:t>
      </w:r>
      <w:r w:rsidRPr="00F35472">
        <w:rPr>
          <w:rStyle w:val="StyleUnderline"/>
          <w:highlight w:val="green"/>
        </w:rPr>
        <w:t>risk of</w:t>
      </w:r>
      <w:r w:rsidRPr="003808B4">
        <w:rPr>
          <w:rStyle w:val="StyleUnderline"/>
        </w:rPr>
        <w:t xml:space="preserve"> water </w:t>
      </w:r>
      <w:r w:rsidRPr="00F35472">
        <w:rPr>
          <w:rStyle w:val="StyleUnderline"/>
          <w:highlight w:val="green"/>
        </w:rPr>
        <w:t>scarcity triggering</w:t>
      </w:r>
      <w:r w:rsidRPr="003808B4">
        <w:rPr>
          <w:rStyle w:val="StyleUnderline"/>
        </w:rPr>
        <w:t xml:space="preserve"> </w:t>
      </w:r>
      <w:r w:rsidRPr="003808B4">
        <w:rPr>
          <w:rStyle w:val="Emphasis"/>
        </w:rPr>
        <w:t xml:space="preserve">violent </w:t>
      </w:r>
      <w:r w:rsidRPr="00F35472">
        <w:rPr>
          <w:rStyle w:val="Emphasis"/>
          <w:highlight w:val="green"/>
        </w:rPr>
        <w:t>conflict</w:t>
      </w:r>
      <w:r w:rsidRPr="003808B4">
        <w:rPr>
          <w:sz w:val="16"/>
        </w:rPr>
        <w:t xml:space="preserve"> of one sort or another </w:t>
      </w:r>
      <w:r w:rsidRPr="00F35472">
        <w:rPr>
          <w:rStyle w:val="StyleUnderline"/>
          <w:highlight w:val="green"/>
        </w:rPr>
        <w:t>becomes</w:t>
      </w:r>
      <w:r w:rsidRPr="003808B4">
        <w:rPr>
          <w:rStyle w:val="StyleUnderline"/>
        </w:rPr>
        <w:t xml:space="preserve"> that </w:t>
      </w:r>
      <w:r w:rsidRPr="00F35472">
        <w:rPr>
          <w:rStyle w:val="Emphasis"/>
          <w:highlight w:val="green"/>
        </w:rPr>
        <w:t>much greater</w:t>
      </w:r>
      <w:r w:rsidRPr="003808B4">
        <w:rPr>
          <w:sz w:val="16"/>
        </w:rPr>
        <w:t>.22</w:t>
      </w:r>
    </w:p>
    <w:p w:rsidR="00850152" w:rsidRPr="003808B4" w:rsidRDefault="00850152" w:rsidP="00850152">
      <w:pPr>
        <w:rPr>
          <w:sz w:val="16"/>
          <w:szCs w:val="16"/>
        </w:rPr>
      </w:pPr>
      <w:r w:rsidRPr="003808B4">
        <w:rPr>
          <w:sz w:val="16"/>
          <w:szCs w:val="16"/>
        </w:rPr>
        <w:t>Pakistan, the Indus, and U.S. Security</w:t>
      </w:r>
    </w:p>
    <w:p w:rsidR="00850152" w:rsidRPr="003808B4" w:rsidRDefault="00850152" w:rsidP="00850152">
      <w:pPr>
        <w:rPr>
          <w:sz w:val="16"/>
        </w:rPr>
      </w:pPr>
      <w:r w:rsidRPr="003808B4">
        <w:rPr>
          <w:sz w:val="16"/>
        </w:rPr>
        <w:t xml:space="preserve">There is no doubt that Pakistan is considered by U.S. security analysts as a “state important to U.S. national security interests,” the term used by the Defense Intelligence Agency to describe countries of concern in the 2012 ICA on water. Not only is </w:t>
      </w:r>
      <w:r w:rsidRPr="00F35472">
        <w:rPr>
          <w:rStyle w:val="StyleUnderline"/>
          <w:highlight w:val="green"/>
        </w:rPr>
        <w:t>Pakistan</w:t>
      </w:r>
      <w:r w:rsidRPr="003808B4">
        <w:rPr>
          <w:sz w:val="16"/>
        </w:rPr>
        <w:t xml:space="preserve"> a critical—if not always wholehearted—partner in the global war on terror, but it also </w:t>
      </w:r>
      <w:r w:rsidRPr="00F35472">
        <w:rPr>
          <w:rStyle w:val="StyleUnderline"/>
          <w:highlight w:val="green"/>
        </w:rPr>
        <w:t>possesses</w:t>
      </w:r>
      <w:r w:rsidRPr="003808B4">
        <w:rPr>
          <w:rStyle w:val="StyleUnderline"/>
        </w:rPr>
        <w:t xml:space="preserve"> a </w:t>
      </w:r>
      <w:r w:rsidRPr="00F35472">
        <w:rPr>
          <w:rStyle w:val="Emphasis"/>
          <w:highlight w:val="green"/>
        </w:rPr>
        <w:t xml:space="preserve">substantial </w:t>
      </w:r>
      <w:r w:rsidRPr="003808B4">
        <w:rPr>
          <w:rStyle w:val="Emphasis"/>
        </w:rPr>
        <w:t>arsenal</w:t>
      </w:r>
      <w:r w:rsidRPr="003808B4">
        <w:rPr>
          <w:rStyle w:val="StyleUnderline"/>
        </w:rPr>
        <w:t xml:space="preserve"> of </w:t>
      </w:r>
      <w:r w:rsidRPr="00F35472">
        <w:rPr>
          <w:rStyle w:val="StyleUnderline"/>
          <w:highlight w:val="green"/>
        </w:rPr>
        <w:t>nuc</w:t>
      </w:r>
      <w:r w:rsidRPr="003808B4">
        <w:rPr>
          <w:rStyle w:val="StyleUnderline"/>
        </w:rPr>
        <w:t>lear weapon</w:t>
      </w:r>
      <w:r w:rsidRPr="00F35472">
        <w:rPr>
          <w:rStyle w:val="StyleUnderline"/>
          <w:highlight w:val="green"/>
        </w:rPr>
        <w:t>s</w:t>
      </w:r>
      <w:r w:rsidRPr="003808B4">
        <w:rPr>
          <w:rStyle w:val="StyleUnderline"/>
        </w:rPr>
        <w:t xml:space="preserve"> whose security is a matter of </w:t>
      </w:r>
      <w:r w:rsidRPr="003808B4">
        <w:rPr>
          <w:rStyle w:val="Emphasis"/>
        </w:rPr>
        <w:t>enormous concern</w:t>
      </w:r>
      <w:r w:rsidRPr="003808B4">
        <w:rPr>
          <w:sz w:val="16"/>
        </w:rPr>
        <w:t xml:space="preserve"> to American leaders.23 Should those munitions wind up with rogue elements of the Pakistani military (some of whose members are believed to maintain clandestine links to radical Islamic organizations), or even worse, </w:t>
      </w:r>
      <w:r w:rsidRPr="003808B4">
        <w:rPr>
          <w:rStyle w:val="StyleUnderline"/>
        </w:rPr>
        <w:t xml:space="preserve">should </w:t>
      </w:r>
      <w:r w:rsidRPr="00F35472">
        <w:rPr>
          <w:rStyle w:val="StyleUnderline"/>
          <w:highlight w:val="green"/>
        </w:rPr>
        <w:t>Pakistan descend into</w:t>
      </w:r>
      <w:r w:rsidRPr="003808B4">
        <w:rPr>
          <w:sz w:val="16"/>
        </w:rPr>
        <w:t xml:space="preserve"> civil </w:t>
      </w:r>
      <w:r w:rsidRPr="00F35472">
        <w:rPr>
          <w:rStyle w:val="StyleUnderline"/>
          <w:highlight w:val="green"/>
        </w:rPr>
        <w:t>war</w:t>
      </w:r>
      <w:r w:rsidRPr="003808B4">
        <w:rPr>
          <w:sz w:val="16"/>
        </w:rPr>
        <w:t xml:space="preserve"> and the weapons fall into untrustworthy or hostile hands, the </w:t>
      </w:r>
      <w:r w:rsidRPr="003808B4">
        <w:rPr>
          <w:rStyle w:val="StyleUnderline"/>
        </w:rPr>
        <w:t>safety of India</w:t>
      </w:r>
      <w:r w:rsidRPr="003808B4">
        <w:rPr>
          <w:sz w:val="16"/>
        </w:rPr>
        <w:t xml:space="preserve"> and other US allies—as well as of American forces deployed in the region—</w:t>
      </w:r>
      <w:r w:rsidRPr="00F35472">
        <w:rPr>
          <w:rStyle w:val="StyleUnderline"/>
          <w:highlight w:val="green"/>
        </w:rPr>
        <w:t xml:space="preserve">would be at </w:t>
      </w:r>
      <w:r w:rsidRPr="00F35472">
        <w:rPr>
          <w:rStyle w:val="Emphasis"/>
          <w:highlight w:val="green"/>
        </w:rPr>
        <w:t>grave risk</w:t>
      </w:r>
      <w:r w:rsidRPr="003808B4">
        <w:rPr>
          <w:sz w:val="16"/>
        </w:rPr>
        <w:t>.24 Ensuring Pakistan’s stability therefore, has long been a major U.S. security objective, prompting regular deliveries of American arms and other military aid. Yet, despite billions of dollars in American aid, Pakistan remains vulnerable to social and ethnic internal strife.25</w:t>
      </w:r>
    </w:p>
    <w:p w:rsidR="00850152" w:rsidRPr="003808B4" w:rsidRDefault="00850152" w:rsidP="00850152">
      <w:pPr>
        <w:rPr>
          <w:sz w:val="16"/>
        </w:rPr>
      </w:pPr>
      <w:r w:rsidRPr="003808B4">
        <w:rPr>
          <w:sz w:val="16"/>
        </w:rPr>
        <w:t xml:space="preserve">As noted, </w:t>
      </w:r>
      <w:r w:rsidRPr="003808B4">
        <w:rPr>
          <w:rStyle w:val="StyleUnderline"/>
        </w:rPr>
        <w:t>farming is the principal economic activity</w:t>
      </w:r>
      <w:r w:rsidRPr="003808B4">
        <w:rPr>
          <w:sz w:val="16"/>
        </w:rPr>
        <w:t xml:space="preserve"> in Pakistan, and </w:t>
      </w:r>
      <w:r w:rsidRPr="00F35472">
        <w:rPr>
          <w:rStyle w:val="StyleUnderline"/>
          <w:highlight w:val="green"/>
        </w:rPr>
        <w:t xml:space="preserve">ensuring </w:t>
      </w:r>
      <w:r w:rsidRPr="003808B4">
        <w:rPr>
          <w:rStyle w:val="StyleUnderline"/>
        </w:rPr>
        <w:t xml:space="preserve">access to </w:t>
      </w:r>
      <w:r w:rsidRPr="00F35472">
        <w:rPr>
          <w:rStyle w:val="StyleUnderline"/>
          <w:highlight w:val="green"/>
        </w:rPr>
        <w:t>water is an overarching</w:t>
      </w:r>
      <w:r w:rsidRPr="003808B4">
        <w:rPr>
          <w:rStyle w:val="StyleUnderline"/>
        </w:rPr>
        <w:t xml:space="preserve"> public and </w:t>
      </w:r>
      <w:r w:rsidRPr="003808B4">
        <w:rPr>
          <w:rStyle w:val="Emphasis"/>
        </w:rPr>
        <w:t xml:space="preserve">government </w:t>
      </w:r>
      <w:r w:rsidRPr="00F35472">
        <w:rPr>
          <w:rStyle w:val="Emphasis"/>
          <w:highlight w:val="green"/>
        </w:rPr>
        <w:t>concern</w:t>
      </w:r>
      <w:r w:rsidRPr="003808B4">
        <w:rPr>
          <w:rStyle w:val="StyleUnderline"/>
        </w:rPr>
        <w:t>. This means</w:t>
      </w:r>
      <w:r w:rsidRPr="003808B4">
        <w:rPr>
          <w:sz w:val="16"/>
        </w:rPr>
        <w:t xml:space="preserve">, above all, </w:t>
      </w:r>
      <w:r w:rsidRPr="003808B4">
        <w:rPr>
          <w:rStyle w:val="Emphasis"/>
        </w:rPr>
        <w:t>managing the use</w:t>
      </w:r>
      <w:r w:rsidRPr="003808B4">
        <w:rPr>
          <w:rStyle w:val="StyleUnderline"/>
        </w:rPr>
        <w:t xml:space="preserve"> of</w:t>
      </w:r>
      <w:r w:rsidRPr="003808B4">
        <w:rPr>
          <w:sz w:val="16"/>
        </w:rPr>
        <w:t xml:space="preserve"> the Indus—the country’s main source of </w:t>
      </w:r>
      <w:r w:rsidRPr="003808B4">
        <w:rPr>
          <w:rStyle w:val="StyleUnderline"/>
        </w:rPr>
        <w:t>water for irrigation and</w:t>
      </w:r>
      <w:r w:rsidRPr="003808B4">
        <w:rPr>
          <w:sz w:val="16"/>
        </w:rPr>
        <w:t xml:space="preserve"> its </w:t>
      </w:r>
      <w:r w:rsidRPr="003808B4">
        <w:rPr>
          <w:rStyle w:val="Emphasis"/>
        </w:rPr>
        <w:t>major source</w:t>
      </w:r>
      <w:r w:rsidRPr="003808B4">
        <w:rPr>
          <w:rStyle w:val="StyleUnderline"/>
        </w:rPr>
        <w:t xml:space="preserve"> of</w:t>
      </w:r>
      <w:r w:rsidRPr="003808B4">
        <w:rPr>
          <w:sz w:val="16"/>
        </w:rPr>
        <w:t xml:space="preserve"> power for </w:t>
      </w:r>
      <w:r w:rsidRPr="003808B4">
        <w:rPr>
          <w:rStyle w:val="StyleUnderline"/>
        </w:rPr>
        <w:t>electricity generation</w:t>
      </w:r>
      <w:r w:rsidRPr="003808B4">
        <w:rPr>
          <w:sz w:val="16"/>
        </w:rPr>
        <w:t>. Pakistan’s rising population and growing cities, with their rings of factories, are placing an immense strain on the Indus, leading to competition between farmers, industrialists, and urban consumers. With water and power shortages becoming an increasingly frequent aspect of daily life, public protests—sometimes turning violent—have erupted across the country. In one particularly intense bout of rioting, following a prolonged power outage in June 2012, protestors burned trains, blocked roads, looted shops, and damaged banks and gas stations.26</w:t>
      </w:r>
    </w:p>
    <w:p w:rsidR="00850152" w:rsidRPr="003808B4" w:rsidRDefault="00850152" w:rsidP="00850152">
      <w:pPr>
        <w:rPr>
          <w:sz w:val="16"/>
          <w:szCs w:val="16"/>
        </w:rPr>
      </w:pPr>
      <w:r w:rsidRPr="003808B4">
        <w:rPr>
          <w:sz w:val="16"/>
          <w:szCs w:val="16"/>
        </w:rPr>
        <w:t xml:space="preserve">However bad things might be in Pakistan today, climate change is likely to make conditions far worse in the years ahead. Prolonged droughts, climate scientists believe, will occur with increasing regularity, posing a severe threat to the nation’s agricultural sector and further reducing the supply of hydroelectric power. At the same time, warming is expected to increase the intensity of monsoon downpours, resulting in massive flooding (as occurred in 2010) and the loss of valuable topsoil, further adding to Pakistan’s woes. As the Himalayan glaciers melt, moreover, </w:t>
      </w:r>
      <w:r w:rsidRPr="003808B4">
        <w:rPr>
          <w:sz w:val="16"/>
          <w:szCs w:val="16"/>
        </w:rPr>
        <w:lastRenderedPageBreak/>
        <w:t>water flow through the Indus will diminish.27 With the competition for land and water resources bound to increase and with Pakistan already divided along ethnic and religious lines, widespread civil strife will become ever more likely, possibly jeopardizing the survival of the state.</w:t>
      </w:r>
    </w:p>
    <w:p w:rsidR="00850152" w:rsidRPr="003808B4" w:rsidRDefault="00850152" w:rsidP="00850152">
      <w:pPr>
        <w:rPr>
          <w:sz w:val="16"/>
          <w:szCs w:val="16"/>
        </w:rPr>
      </w:pPr>
      <w:r w:rsidRPr="003808B4">
        <w:rPr>
          <w:sz w:val="16"/>
          <w:szCs w:val="16"/>
        </w:rPr>
        <w:t>It is impossible to predict exactly how the United States might respond to a systemic breakdown of state governance in Pakistan. One thing is clear, however: At the earliest sign that the country’s nuclear weapons are at risk of falling into the hands of hostile parties, the American military would respond with decisive force. In fact, research conducted by the nonpartisan Nuclear Threat Initiative (NTI) has revealed that the Joint Special Operations Command (JSOC) and specialized Army units have been training for such contingencies for some time and have deployed all the necessary gear to the region. In the event of a coup or crisis, the NTI revealed, “U.S. forces would rush into the country, crossing borders, rappelling down from helicopters, and parachuting out of airplanes, so they can secure known or suspected nuclear-storage sites.” Recognizing that any such actions by American forces could trigger widespread resistance by the Pakistani army and/or various jihadist groups, the U.S. Central Command, which has authority over all American forces in the region, has developed plans for backing up JSOC personnel with full-scale military support.28</w:t>
      </w:r>
    </w:p>
    <w:p w:rsidR="00850152" w:rsidRPr="003808B4" w:rsidRDefault="00850152" w:rsidP="00850152">
      <w:pPr>
        <w:rPr>
          <w:sz w:val="16"/>
        </w:rPr>
      </w:pPr>
      <w:r w:rsidRPr="003808B4">
        <w:rPr>
          <w:sz w:val="16"/>
        </w:rPr>
        <w:t xml:space="preserve">Another </w:t>
      </w:r>
      <w:r w:rsidRPr="003808B4">
        <w:rPr>
          <w:rStyle w:val="StyleUnderline"/>
        </w:rPr>
        <w:t>scenario that has</w:t>
      </w:r>
      <w:r w:rsidRPr="003808B4">
        <w:rPr>
          <w:sz w:val="16"/>
        </w:rPr>
        <w:t xml:space="preserve"> some </w:t>
      </w:r>
      <w:r w:rsidRPr="003808B4">
        <w:rPr>
          <w:rStyle w:val="StyleUnderline"/>
        </w:rPr>
        <w:t>analysts worried is</w:t>
      </w:r>
      <w:r w:rsidRPr="003808B4">
        <w:rPr>
          <w:sz w:val="16"/>
        </w:rPr>
        <w:t xml:space="preserve"> the </w:t>
      </w:r>
      <w:r w:rsidRPr="003808B4">
        <w:rPr>
          <w:rStyle w:val="StyleUnderline"/>
        </w:rPr>
        <w:t>possibility that</w:t>
      </w:r>
      <w:r w:rsidRPr="003808B4">
        <w:rPr>
          <w:sz w:val="16"/>
        </w:rPr>
        <w:t xml:space="preserve"> a time of </w:t>
      </w:r>
      <w:r w:rsidRPr="003808B4">
        <w:rPr>
          <w:rStyle w:val="Emphasis"/>
        </w:rPr>
        <w:t xml:space="preserve">sharply </w:t>
      </w:r>
      <w:r w:rsidRPr="00F35472">
        <w:rPr>
          <w:rStyle w:val="Emphasis"/>
          <w:highlight w:val="green"/>
        </w:rPr>
        <w:t>reduced</w:t>
      </w:r>
      <w:r w:rsidRPr="00F35472">
        <w:rPr>
          <w:rStyle w:val="StyleUnderline"/>
          <w:highlight w:val="green"/>
        </w:rPr>
        <w:t xml:space="preserve"> water</w:t>
      </w:r>
      <w:r w:rsidRPr="003808B4">
        <w:rPr>
          <w:rStyle w:val="StyleUnderline"/>
          <w:sz w:val="16"/>
          <w:szCs w:val="16"/>
          <w:u w:val="none"/>
        </w:rPr>
        <w:t xml:space="preserve"> </w:t>
      </w:r>
      <w:r w:rsidRPr="003808B4">
        <w:rPr>
          <w:sz w:val="16"/>
        </w:rPr>
        <w:t xml:space="preserve">flow through the Indus will </w:t>
      </w:r>
      <w:r w:rsidRPr="00F35472">
        <w:rPr>
          <w:rStyle w:val="StyleUnderline"/>
          <w:highlight w:val="green"/>
        </w:rPr>
        <w:t>coincide with</w:t>
      </w:r>
      <w:r w:rsidRPr="003808B4">
        <w:rPr>
          <w:rStyle w:val="StyleUnderline"/>
        </w:rPr>
        <w:t xml:space="preserve"> efforts by </w:t>
      </w:r>
      <w:r w:rsidRPr="00F35472">
        <w:rPr>
          <w:rStyle w:val="StyleUnderline"/>
          <w:highlight w:val="green"/>
        </w:rPr>
        <w:t>India</w:t>
      </w:r>
      <w:r w:rsidRPr="003808B4">
        <w:rPr>
          <w:sz w:val="16"/>
        </w:rPr>
        <w:t xml:space="preserve"> to </w:t>
      </w:r>
      <w:r w:rsidRPr="00F35472">
        <w:rPr>
          <w:rStyle w:val="StyleUnderline"/>
          <w:highlight w:val="green"/>
        </w:rPr>
        <w:t>exploit its advantage</w:t>
      </w:r>
      <w:r w:rsidRPr="003808B4">
        <w:rPr>
          <w:rStyle w:val="StyleUnderline"/>
        </w:rPr>
        <w:t>ous</w:t>
      </w:r>
      <w:r w:rsidRPr="003808B4">
        <w:rPr>
          <w:sz w:val="16"/>
        </w:rPr>
        <w:t xml:space="preserve"> position as the upper riparian on three key tributaries of the Indus—the Ravi, the Beas, and the Sutlej—to divert water for its own use, thereby depriving downstream Pakistan of vital supplies and </w:t>
      </w:r>
      <w:r w:rsidRPr="00F35472">
        <w:rPr>
          <w:rStyle w:val="StyleUnderline"/>
          <w:highlight w:val="green"/>
        </w:rPr>
        <w:t>provoking</w:t>
      </w:r>
      <w:r w:rsidRPr="003808B4">
        <w:rPr>
          <w:sz w:val="16"/>
        </w:rPr>
        <w:t xml:space="preserve"> a </w:t>
      </w:r>
      <w:r w:rsidRPr="00F35472">
        <w:rPr>
          <w:rStyle w:val="StyleUnderline"/>
          <w:highlight w:val="green"/>
        </w:rPr>
        <w:t>war</w:t>
      </w:r>
      <w:r w:rsidRPr="003808B4">
        <w:rPr>
          <w:rStyle w:val="StyleUnderline"/>
        </w:rPr>
        <w:t xml:space="preserve"> between these two countries</w:t>
      </w:r>
      <w:r w:rsidRPr="003808B4">
        <w:rPr>
          <w:sz w:val="16"/>
        </w:rPr>
        <w:t xml:space="preserve">. India was granted control over the three tributaries under the Indus Water Treaty of 1960, and various Indian leaders have threatened at times to dam the rivers or otherwise reduce their flow into Pakistan as a reprisal for Pakistani attacks on Indian bases in the disputed territory of Kashmir (through which the tributaries flow); this, in turn, has provoked counter-threats from Pakistani leaders.29 What analysts fear most, in such a situation, is that </w:t>
      </w:r>
      <w:r w:rsidRPr="00F35472">
        <w:rPr>
          <w:rStyle w:val="StyleUnderline"/>
          <w:highlight w:val="green"/>
        </w:rPr>
        <w:t>India, possessing</w:t>
      </w:r>
      <w:r w:rsidRPr="003808B4">
        <w:rPr>
          <w:rStyle w:val="StyleUnderline"/>
        </w:rPr>
        <w:t xml:space="preserve"> </w:t>
      </w:r>
      <w:r w:rsidRPr="003808B4">
        <w:rPr>
          <w:rStyle w:val="Emphasis"/>
        </w:rPr>
        <w:t xml:space="preserve">superior </w:t>
      </w:r>
      <w:r w:rsidRPr="00F35472">
        <w:rPr>
          <w:rStyle w:val="Emphasis"/>
          <w:highlight w:val="green"/>
        </w:rPr>
        <w:t>conventional forces</w:t>
      </w:r>
      <w:r w:rsidRPr="003808B4">
        <w:rPr>
          <w:rStyle w:val="StyleUnderline"/>
        </w:rPr>
        <w:t xml:space="preserve">, would </w:t>
      </w:r>
      <w:r w:rsidRPr="00F35472">
        <w:rPr>
          <w:rStyle w:val="StyleUnderline"/>
          <w:highlight w:val="green"/>
        </w:rPr>
        <w:t>overpower Pakistan</w:t>
      </w:r>
      <w:r w:rsidRPr="003808B4">
        <w:rPr>
          <w:rStyle w:val="StyleUnderline"/>
        </w:rPr>
        <w:t>’s</w:t>
      </w:r>
      <w:r w:rsidRPr="003808B4">
        <w:rPr>
          <w:sz w:val="16"/>
        </w:rPr>
        <w:t xml:space="preserve"> equivalent </w:t>
      </w:r>
      <w:r w:rsidRPr="003808B4">
        <w:rPr>
          <w:rStyle w:val="StyleUnderline"/>
        </w:rPr>
        <w:t xml:space="preserve">armies, </w:t>
      </w:r>
      <w:r w:rsidRPr="00F35472">
        <w:rPr>
          <w:rStyle w:val="StyleUnderline"/>
          <w:highlight w:val="green"/>
        </w:rPr>
        <w:t>leading</w:t>
      </w:r>
      <w:r w:rsidRPr="003808B4">
        <w:rPr>
          <w:rStyle w:val="StyleUnderline"/>
        </w:rPr>
        <w:t xml:space="preserve"> Pakistan’s </w:t>
      </w:r>
      <w:r w:rsidRPr="00F35472">
        <w:rPr>
          <w:rStyle w:val="StyleUnderline"/>
          <w:highlight w:val="green"/>
        </w:rPr>
        <w:t>leaders to</w:t>
      </w:r>
      <w:r w:rsidRPr="003808B4">
        <w:rPr>
          <w:sz w:val="16"/>
        </w:rPr>
        <w:t xml:space="preserve"> order the </w:t>
      </w:r>
      <w:r w:rsidRPr="00F35472">
        <w:rPr>
          <w:rStyle w:val="StyleUnderline"/>
          <w:highlight w:val="green"/>
        </w:rPr>
        <w:t>use</w:t>
      </w:r>
      <w:r w:rsidRPr="003808B4">
        <w:rPr>
          <w:rStyle w:val="StyleUnderline"/>
        </w:rPr>
        <w:t xml:space="preserve"> of </w:t>
      </w:r>
      <w:r w:rsidRPr="00F35472">
        <w:rPr>
          <w:rStyle w:val="StyleUnderline"/>
          <w:highlight w:val="green"/>
        </w:rPr>
        <w:t>nuclear</w:t>
      </w:r>
      <w:r w:rsidRPr="003808B4">
        <w:rPr>
          <w:rStyle w:val="StyleUnderline"/>
        </w:rPr>
        <w:t xml:space="preserve"> </w:t>
      </w:r>
      <w:r w:rsidRPr="00F35472">
        <w:rPr>
          <w:rStyle w:val="StyleUnderline"/>
          <w:highlight w:val="green"/>
        </w:rPr>
        <w:t>weapons</w:t>
      </w:r>
      <w:r w:rsidRPr="003808B4">
        <w:rPr>
          <w:sz w:val="16"/>
        </w:rPr>
        <w:t xml:space="preserve"> against India, </w:t>
      </w:r>
      <w:r w:rsidRPr="00F35472">
        <w:rPr>
          <w:rStyle w:val="StyleUnderline"/>
          <w:highlight w:val="green"/>
        </w:rPr>
        <w:t>igniting</w:t>
      </w:r>
      <w:r w:rsidRPr="003808B4">
        <w:rPr>
          <w:sz w:val="16"/>
        </w:rPr>
        <w:t xml:space="preserve"> a regional </w:t>
      </w:r>
      <w:r w:rsidRPr="00F35472">
        <w:rPr>
          <w:rStyle w:val="StyleUnderline"/>
          <w:highlight w:val="green"/>
        </w:rPr>
        <w:t>nuclear war</w:t>
      </w:r>
      <w:r w:rsidRPr="003808B4">
        <w:rPr>
          <w:sz w:val="16"/>
        </w:rPr>
        <w:t xml:space="preserve">. Such a </w:t>
      </w:r>
      <w:r w:rsidRPr="00F35472">
        <w:rPr>
          <w:rStyle w:val="StyleUnderline"/>
          <w:highlight w:val="green"/>
        </w:rPr>
        <w:t>conflict</w:t>
      </w:r>
      <w:r w:rsidRPr="003808B4">
        <w:rPr>
          <w:sz w:val="16"/>
        </w:rPr>
        <w:t xml:space="preserve">, scientists have calculated, would result in 50 to 125 million fatalities, and </w:t>
      </w:r>
      <w:r w:rsidRPr="00F35472">
        <w:rPr>
          <w:rStyle w:val="StyleUnderline"/>
          <w:highlight w:val="green"/>
        </w:rPr>
        <w:t>produce a</w:t>
      </w:r>
      <w:r w:rsidRPr="003808B4">
        <w:rPr>
          <w:rStyle w:val="StyleUnderline"/>
        </w:rPr>
        <w:t xml:space="preserve"> </w:t>
      </w:r>
      <w:r w:rsidRPr="003808B4">
        <w:rPr>
          <w:rStyle w:val="Emphasis"/>
        </w:rPr>
        <w:t xml:space="preserve">dust </w:t>
      </w:r>
      <w:r w:rsidRPr="00F35472">
        <w:rPr>
          <w:rStyle w:val="Emphasis"/>
          <w:highlight w:val="green"/>
        </w:rPr>
        <w:t>cloud</w:t>
      </w:r>
      <w:r w:rsidRPr="00F35472">
        <w:rPr>
          <w:rStyle w:val="StyleUnderline"/>
          <w:highlight w:val="green"/>
        </w:rPr>
        <w:t xml:space="preserve"> covering</w:t>
      </w:r>
      <w:r w:rsidRPr="003808B4">
        <w:rPr>
          <w:sz w:val="16"/>
        </w:rPr>
        <w:t xml:space="preserve"> much of </w:t>
      </w:r>
      <w:r w:rsidRPr="003808B4">
        <w:rPr>
          <w:rStyle w:val="StyleUnderline"/>
        </w:rPr>
        <w:t xml:space="preserve">the </w:t>
      </w:r>
      <w:r w:rsidRPr="00F35472">
        <w:rPr>
          <w:rStyle w:val="StyleUnderline"/>
          <w:highlight w:val="green"/>
        </w:rPr>
        <w:t>Earth</w:t>
      </w:r>
      <w:r w:rsidRPr="003808B4">
        <w:rPr>
          <w:rStyle w:val="StyleUnderline"/>
        </w:rPr>
        <w:t xml:space="preserve">, decimating </w:t>
      </w:r>
      <w:r w:rsidRPr="003808B4">
        <w:rPr>
          <w:rStyle w:val="Emphasis"/>
        </w:rPr>
        <w:t>global agriculture</w:t>
      </w:r>
      <w:r w:rsidRPr="003808B4">
        <w:rPr>
          <w:sz w:val="16"/>
        </w:rPr>
        <w:t>—an outcome with enormous implications for American national security.30</w:t>
      </w:r>
    </w:p>
    <w:p w:rsidR="00C97A7D" w:rsidRDefault="00C97A7D"/>
    <w:sectPr w:rsidR="00C97A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F48681C"/>
    <w:multiLevelType w:val="hybridMultilevel"/>
    <w:tmpl w:val="AE325A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02C96"/>
    <w:multiLevelType w:val="hybridMultilevel"/>
    <w:tmpl w:val="7C3A58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152"/>
    <w:rsid w:val="00781E2A"/>
    <w:rsid w:val="00850152"/>
    <w:rsid w:val="00986EB7"/>
    <w:rsid w:val="00AF0174"/>
    <w:rsid w:val="00B56EB3"/>
    <w:rsid w:val="00C93834"/>
    <w:rsid w:val="00C97A7D"/>
    <w:rsid w:val="00CA7C07"/>
    <w:rsid w:val="00CB3AD5"/>
    <w:rsid w:val="00DF11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6AFC6"/>
  <w15:chartTrackingRefBased/>
  <w15:docId w15:val="{F76B6FB0-5A38-4E95-BD5F-218CA1EAE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B56EB3"/>
    <w:rPr>
      <w:rFonts w:ascii="Calibri" w:hAnsi="Calibri"/>
    </w:rPr>
  </w:style>
  <w:style w:type="paragraph" w:styleId="Heading1">
    <w:name w:val="heading 1"/>
    <w:aliases w:val="Pocket"/>
    <w:basedOn w:val="Normal"/>
    <w:next w:val="Normal"/>
    <w:link w:val="Heading1Char"/>
    <w:qFormat/>
    <w:rsid w:val="00B56E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56EB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itation,Citation Char Char,Heading 3 Char1 Char Char,Heading 3 Char Char Char Char,Citation Char Char Char Char,Citation Char1 Char Char,Heading 3 Char Char1,Citation Char Char1,cites Char,Heading 3 Char Char Char,Heading 3 Char1 Char"/>
    <w:basedOn w:val="Normal"/>
    <w:next w:val="Normal"/>
    <w:link w:val="Heading3Char"/>
    <w:uiPriority w:val="2"/>
    <w:unhideWhenUsed/>
    <w:qFormat/>
    <w:rsid w:val="00B56EB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 Ch,TAG,Ch,no read,No Spacing211,No Spacing12,No Spacing2111,ta,small space,No Spacing112,No Spacing1121,No Spacing21,CD - Cite,Ta,T,Analytics,t,No Spacing1,No Spacing11,No Spacing111,Tag1,small text,Tags"/>
    <w:basedOn w:val="Normal"/>
    <w:next w:val="Normal"/>
    <w:link w:val="Heading4Char"/>
    <w:uiPriority w:val="3"/>
    <w:unhideWhenUsed/>
    <w:qFormat/>
    <w:rsid w:val="00B56EB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56E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6EB3"/>
  </w:style>
  <w:style w:type="character" w:customStyle="1" w:styleId="Heading1Char">
    <w:name w:val="Heading 1 Char"/>
    <w:aliases w:val="Pocket Char"/>
    <w:basedOn w:val="DefaultParagraphFont"/>
    <w:link w:val="Heading1"/>
    <w:rsid w:val="00B56EB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56EB3"/>
    <w:rPr>
      <w:rFonts w:ascii="Calibri" w:eastAsiaTheme="majorEastAsia" w:hAnsi="Calibri" w:cstheme="majorBidi"/>
      <w:b/>
      <w:sz w:val="44"/>
      <w:szCs w:val="26"/>
      <w:u w:val="double"/>
    </w:rPr>
  </w:style>
  <w:style w:type="character" w:customStyle="1" w:styleId="Heading3Char">
    <w:name w:val="Heading 3 Char"/>
    <w:aliases w:val="Block Char,Citation Char,Citation Char Char Char,Heading 3 Char1 Char Char Char,Heading 3 Char Char Char Char Char,Citation Char Char Char Char Char,Citation Char1 Char Char Char,Heading 3 Char Char1 Char,Citation Char Char1 Char"/>
    <w:basedOn w:val="DefaultParagraphFont"/>
    <w:link w:val="Heading3"/>
    <w:uiPriority w:val="2"/>
    <w:rsid w:val="00B56EB3"/>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 Ch Char,TAG Char,Ch Char,no read Char,No Spacing211 Char,No Spacing12 Char,No Spacing2111 Char,ta Char,small space Char,No Spacing112 Char,No Spacing1121 Char,CD - Cite Char"/>
    <w:basedOn w:val="DefaultParagraphFont"/>
    <w:link w:val="Heading4"/>
    <w:uiPriority w:val="3"/>
    <w:rsid w:val="00B56EB3"/>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small,Qualifications,normal card text,Shrunk,bold underline,qualifications in card,qualifications,Box,Style1,Debate,smal,emphasis,s,/"/>
    <w:basedOn w:val="DefaultParagraphFont"/>
    <w:link w:val="textbold"/>
    <w:uiPriority w:val="7"/>
    <w:qFormat/>
    <w:rsid w:val="00B56EB3"/>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B56EB3"/>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6"/>
    <w:qFormat/>
    <w:rsid w:val="00B56EB3"/>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
    <w:basedOn w:val="DefaultParagraphFont"/>
    <w:link w:val="NoSpacing"/>
    <w:uiPriority w:val="99"/>
    <w:unhideWhenUsed/>
    <w:rsid w:val="00B56EB3"/>
    <w:rPr>
      <w:color w:val="auto"/>
      <w:u w:val="none"/>
    </w:rPr>
  </w:style>
  <w:style w:type="character" w:styleId="FollowedHyperlink">
    <w:name w:val="FollowedHyperlink"/>
    <w:basedOn w:val="DefaultParagraphFont"/>
    <w:uiPriority w:val="99"/>
    <w:semiHidden/>
    <w:unhideWhenUsed/>
    <w:rsid w:val="00B56EB3"/>
    <w:rPr>
      <w:color w:val="auto"/>
      <w:u w:val="none"/>
    </w:rPr>
  </w:style>
  <w:style w:type="paragraph" w:customStyle="1" w:styleId="textbold">
    <w:name w:val="text bold"/>
    <w:basedOn w:val="Normal"/>
    <w:link w:val="Emphasis"/>
    <w:uiPriority w:val="7"/>
    <w:qFormat/>
    <w:rsid w:val="00850152"/>
    <w:pPr>
      <w:widowControl w:val="0"/>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No Spacing31,Dont use,Debate Text,Card,tags"/>
    <w:basedOn w:val="Heading1"/>
    <w:link w:val="Hyperlink"/>
    <w:autoRedefine/>
    <w:uiPriority w:val="99"/>
    <w:qFormat/>
    <w:rsid w:val="0085015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850152"/>
    <w:pPr>
      <w:spacing w:after="0" w:line="240" w:lineRule="auto"/>
    </w:pPr>
    <w:rPr>
      <w:u w:val="single"/>
    </w:rPr>
  </w:style>
  <w:style w:type="paragraph" w:styleId="ListParagraph">
    <w:name w:val="List Paragraph"/>
    <w:basedOn w:val="Normal"/>
    <w:uiPriority w:val="34"/>
    <w:qFormat/>
    <w:rsid w:val="00986EB7"/>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986EB7"/>
    <w:pPr>
      <w:spacing w:before="100" w:beforeAutospacing="1" w:after="100" w:afterAutospacing="1" w:line="240" w:lineRule="auto"/>
    </w:pPr>
    <w:rPr>
      <w:rFonts w:ascii="Times New Roman" w:eastAsia="Times New Roman" w:hAnsi="Times New Roman" w:cs="Times New Roman"/>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rsid w:val="00986EB7"/>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soar.info/ssoar/bitstream/handle/document/63288/ssoar-2019-schutz-Technology_and_Strategy_the_Changing.pdf?sequence=1&amp;isAllowed=y&amp;lnkname=ssoar-2019-schutz-Technology_and_Strategy_the_Changing.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erospace.org/sites/default/files/2019-04/Crosslink%20Fall%202015%20V16N1%20.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uropeanleadershipnetwork.org/commentary/the-art-of-space-deterrence/" TargetMode="External"/><Relationship Id="rId11" Type="http://schemas.openxmlformats.org/officeDocument/2006/relationships/hyperlink" Target="https://www.theatlantic.com/magazine/archive/2015/12/the-end-of-thirst/413176/" TargetMode="External"/><Relationship Id="rId5" Type="http://schemas.openxmlformats.org/officeDocument/2006/relationships/hyperlink" Target="https://www.cambridge.org/core/services/aop-cambridge-core/content/view/DF153F4A77970AC9E12444EC2B001F8A/S2059479819000279a.pdf/div-class-title-space-resources-activities-from-the-perspective-of-sustainability-legal-aspects-div.pdf" TargetMode="External"/><Relationship Id="rId10" Type="http://schemas.openxmlformats.org/officeDocument/2006/relationships/hyperlink" Target="https://www.thenation.com/article/how-resource-scarcity-and-climate-change-could-produce-global-explosion/" TargetMode="External"/><Relationship Id="rId4" Type="http://schemas.openxmlformats.org/officeDocument/2006/relationships/webSettings" Target="webSettings.xml"/><Relationship Id="rId9" Type="http://schemas.openxmlformats.org/officeDocument/2006/relationships/hyperlink" Target="https://www.linkedin.com/pulse/asteroid-mining-necessary-answer-mineral-scarcity-de-crombruggh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101</TotalTime>
  <Pages>23</Pages>
  <Words>18305</Words>
  <Characters>104343</Characters>
  <Application>Microsoft Office Word</Application>
  <DocSecurity>0</DocSecurity>
  <Lines>869</Lines>
  <Paragraphs>244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Samhith Dharani</dc:creator>
  <cp:keywords/>
  <dc:description/>
  <cp:lastModifiedBy>Samhith Dharani</cp:lastModifiedBy>
  <cp:revision>5</cp:revision>
  <dcterms:created xsi:type="dcterms:W3CDTF">2022-02-06T15:20:00Z</dcterms:created>
  <dcterms:modified xsi:type="dcterms:W3CDTF">2022-02-06T22:33:00Z</dcterms:modified>
</cp:coreProperties>
</file>