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821" w:rsidRDefault="001F525E" w:rsidP="00A53821">
      <w:pPr>
        <w:pStyle w:val="Heading3"/>
      </w:pPr>
      <w:r>
        <w:t>Case</w:t>
      </w:r>
    </w:p>
    <w:p w:rsidR="001F525E" w:rsidRDefault="001F525E" w:rsidP="001F525E">
      <w:pPr>
        <w:pStyle w:val="Heading3"/>
      </w:pPr>
      <w:r>
        <w:lastRenderedPageBreak/>
        <w:t>Adv 1</w:t>
      </w:r>
    </w:p>
    <w:p w:rsidR="001F525E" w:rsidRDefault="001F525E" w:rsidP="001F525E">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rsidR="001F525E" w:rsidRPr="00550AE7" w:rsidRDefault="001F525E" w:rsidP="001F525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rsidR="001F525E" w:rsidRPr="00E657DC" w:rsidRDefault="001F525E" w:rsidP="001F525E">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 xml:space="preserve">In contrast, the immediate, direct effects of major space conflict are not well understood, and potential indirect and interdependent effects are even less understood. Indirect effects of large-scale space and </w:t>
      </w:r>
      <w:r w:rsidRPr="00BF1081">
        <w:rPr>
          <w:rStyle w:val="StyleUnderline"/>
        </w:rPr>
        <w:lastRenderedPageBreak/>
        <w:t>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rsidR="001F525E" w:rsidRDefault="001F525E" w:rsidP="001F525E">
      <w:pPr>
        <w:pStyle w:val="Heading4"/>
        <w:rPr>
          <w:rFonts w:cs="Arial"/>
        </w:rPr>
      </w:pPr>
      <w:r>
        <w:rPr>
          <w:rFonts w:cs="Arial"/>
        </w:rPr>
        <w:t xml:space="preserve">No Escalation over Satellites: </w:t>
      </w:r>
    </w:p>
    <w:p w:rsidR="001F525E" w:rsidRDefault="001F525E" w:rsidP="001F525E">
      <w:pPr>
        <w:pStyle w:val="Heading4"/>
        <w:rPr>
          <w:rFonts w:cs="Arial"/>
          <w:u w:val="single"/>
        </w:rPr>
      </w:pPr>
      <w:r>
        <w:rPr>
          <w:rFonts w:cs="Arial"/>
        </w:rPr>
        <w:t xml:space="preserve">1] </w:t>
      </w:r>
      <w:r w:rsidRPr="00FE4F08">
        <w:rPr>
          <w:rFonts w:cs="Arial"/>
          <w:u w:val="single"/>
        </w:rPr>
        <w:t>Planning Priorities</w:t>
      </w:r>
    </w:p>
    <w:p w:rsidR="001F525E" w:rsidRPr="00470926" w:rsidRDefault="001F525E" w:rsidP="001F525E">
      <w:r w:rsidRPr="00470926">
        <w:rPr>
          <w:rStyle w:val="Style13ptBold"/>
        </w:rPr>
        <w:t>Bowen 18</w:t>
      </w:r>
      <w:r>
        <w:t xml:space="preserve"> Bleddyn Bowen 2-20-2018 “</w:t>
      </w:r>
      <w:r w:rsidRPr="00F35F0D">
        <w:t>The Art of Space Deterrence</w:t>
      </w:r>
      <w:r>
        <w:t xml:space="preserve">” </w:t>
      </w:r>
      <w:hyperlink r:id="rId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rsidR="001F525E" w:rsidRDefault="001F525E" w:rsidP="001F525E">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rsidR="001F525E" w:rsidRDefault="001F525E" w:rsidP="001F525E">
      <w:pPr>
        <w:pStyle w:val="Heading4"/>
        <w:rPr>
          <w:u w:val="single"/>
        </w:rPr>
      </w:pPr>
      <w:bookmarkStart w:id="0" w:name="_Hlk30232579"/>
      <w:r>
        <w:t xml:space="preserve">2] </w:t>
      </w:r>
      <w:r>
        <w:rPr>
          <w:u w:val="single"/>
        </w:rPr>
        <w:t>Military Precedent</w:t>
      </w:r>
    </w:p>
    <w:p w:rsidR="001F525E" w:rsidRPr="00470926" w:rsidRDefault="001F525E" w:rsidP="001F525E">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rsidR="001F525E" w:rsidRPr="00FE4F08" w:rsidRDefault="001F525E" w:rsidP="001F525E">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rsidR="001F525E" w:rsidRPr="00F35F0D" w:rsidRDefault="001F525E" w:rsidP="001F525E">
      <w:pPr>
        <w:pStyle w:val="Heading4"/>
        <w:rPr>
          <w:rFonts w:cs="Arial"/>
          <w:u w:val="single"/>
        </w:rPr>
      </w:pPr>
      <w:bookmarkStart w:id="1" w:name="_Hlk20749314"/>
      <w:r>
        <w:rPr>
          <w:rFonts w:cs="Arial"/>
        </w:rPr>
        <w:lastRenderedPageBreak/>
        <w:t xml:space="preserve">3]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rsidR="001F525E" w:rsidRPr="00F35F0D" w:rsidRDefault="001F525E" w:rsidP="001F525E">
      <w:r w:rsidRPr="00F35F0D">
        <w:rPr>
          <w:rStyle w:val="Style13ptBold"/>
        </w:rPr>
        <w:t>Firth 7/1</w:t>
      </w:r>
      <w:r w:rsidRPr="00F35F0D">
        <w:t>/19 [News Editor at MIT Technology Review, was Chief News Editor at New Scientist. How to fight a war in space (and get away with it). July 1, 2019. MIT Technology Review]</w:t>
      </w:r>
    </w:p>
    <w:p w:rsidR="001F525E" w:rsidRDefault="001F525E" w:rsidP="001F525E">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1"/>
    </w:p>
    <w:p w:rsidR="001F525E" w:rsidRDefault="001F525E" w:rsidP="001F525E">
      <w:pPr>
        <w:pStyle w:val="Heading4"/>
      </w:pPr>
      <w:r>
        <w:t xml:space="preserve">4] </w:t>
      </w:r>
      <w:r w:rsidRPr="008F5D92">
        <w:t xml:space="preserve">If we don’t have sufficient data we move the satellite to </w:t>
      </w:r>
      <w:r>
        <w:t>‘</w:t>
      </w:r>
      <w:r w:rsidRPr="008F5D92">
        <w:t xml:space="preserve">lost’ category </w:t>
      </w:r>
    </w:p>
    <w:p w:rsidR="001F525E" w:rsidRPr="001007BF" w:rsidRDefault="001F525E" w:rsidP="001F525E">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rsidRPr="001A09D0">
        <w:t>; RP]</w:t>
      </w:r>
    </w:p>
    <w:p w:rsidR="001F525E" w:rsidRDefault="001F525E" w:rsidP="001F525E">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and it continues as long as the satellite remains in orbit. Ideally, the process is automatic, with manual intervention only required when satellites maneuver or get near to reentry due to atmospheric drag.</w:t>
      </w:r>
    </w:p>
    <w:p w:rsidR="001F525E" w:rsidRDefault="001F525E" w:rsidP="001F525E">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rsidR="001F525E" w:rsidRPr="002E54A0" w:rsidRDefault="001F525E" w:rsidP="001F525E">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rsidR="001F525E" w:rsidRPr="002E54A0" w:rsidRDefault="001F525E" w:rsidP="001F525E">
      <w:pPr>
        <w:rPr>
          <w:sz w:val="16"/>
          <w:szCs w:val="16"/>
        </w:rPr>
      </w:pPr>
      <w:r w:rsidRPr="002E54A0">
        <w:rPr>
          <w:sz w:val="16"/>
          <w:szCs w:val="16"/>
        </w:rPr>
        <w:t xml:space="preserve">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w:t>
      </w:r>
      <w:r w:rsidRPr="002E54A0">
        <w:rPr>
          <w:sz w:val="16"/>
          <w:szCs w:val="16"/>
        </w:rPr>
        <w:lastRenderedPageBreak/>
        <w:t>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rsidR="001F525E" w:rsidRDefault="001F525E" w:rsidP="001F525E">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Subsequent tracking improves the orbit to the point that the object can be named and numbered and moved into the catalog for automatic maintenance.</w:t>
      </w:r>
    </w:p>
    <w:p w:rsidR="001F525E" w:rsidRDefault="001F525E" w:rsidP="001F525E">
      <w:pPr>
        <w:rPr>
          <w:rStyle w:val="StyleUnderline"/>
        </w:rPr>
      </w:pPr>
    </w:p>
    <w:p w:rsidR="001F525E" w:rsidRDefault="001F525E" w:rsidP="001F525E">
      <w:pPr>
        <w:pStyle w:val="Heading4"/>
      </w:pPr>
      <w:r>
        <w:t xml:space="preserve">5] Lack of attribution means no </w:t>
      </w:r>
      <w:proofErr w:type="spellStart"/>
      <w:r>
        <w:t>retal</w:t>
      </w:r>
      <w:proofErr w:type="spellEnd"/>
      <w:r>
        <w:t xml:space="preserve"> </w:t>
      </w:r>
    </w:p>
    <w:p w:rsidR="001F525E" w:rsidRPr="003C4E87" w:rsidRDefault="001F525E" w:rsidP="001F525E">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8" w:history="1">
        <w:r w:rsidRPr="00245BC5">
          <w:rPr>
            <w:rStyle w:val="Hyperlink"/>
          </w:rPr>
          <w:t>https://www.ssoar.info/ssoar/bitstream/handle/document/63288/ssoar-2019-schutz-Technology_and_Strategy_the_Changing.pdf</w:t>
        </w:r>
      </w:hyperlink>
      <w:r w:rsidRPr="00245BC5">
        <w:t>;</w:t>
      </w:r>
      <w:r>
        <w:t xml:space="preserve">] </w:t>
      </w:r>
    </w:p>
    <w:p w:rsidR="001F525E" w:rsidRDefault="001F525E" w:rsidP="001F525E">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Although cross-domain deterrence, i.e.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rsidR="001F525E" w:rsidRDefault="001F525E" w:rsidP="001F525E">
      <w:pPr>
        <w:rPr>
          <w:rStyle w:val="StyleUnderline"/>
        </w:rPr>
      </w:pPr>
    </w:p>
    <w:p w:rsidR="001F525E" w:rsidRPr="001007BF" w:rsidRDefault="001F525E" w:rsidP="001F525E">
      <w:pPr>
        <w:pStyle w:val="Heading4"/>
      </w:pPr>
      <w:r>
        <w:t>But debris is good—</w:t>
      </w:r>
    </w:p>
    <w:p w:rsidR="001F525E" w:rsidRPr="001007BF" w:rsidRDefault="001F525E" w:rsidP="001F525E">
      <w:pPr>
        <w:pStyle w:val="Heading4"/>
      </w:pPr>
      <w:r w:rsidRPr="0088535A">
        <w:rPr>
          <w:rFonts w:cs="Calibri"/>
        </w:rPr>
        <w:t>Satellite loss shuts down global fracking</w:t>
      </w:r>
    </w:p>
    <w:p w:rsidR="001F525E" w:rsidRDefault="001F525E" w:rsidP="001F525E">
      <w:r w:rsidRPr="0088535A">
        <w:t xml:space="preserve">Les </w:t>
      </w:r>
      <w:r w:rsidRPr="0088535A">
        <w:rPr>
          <w:rStyle w:val="Style13ptBold"/>
        </w:rPr>
        <w:t>Johnson 13</w:t>
      </w:r>
      <w:r w:rsidRPr="0088535A">
        <w:t xml:space="preserve">, Deputy Manager for NASA's Advanced Concepts Office at the Marshall Space Flight Center, Co-Investigator for the JAXA T-Rex Space Tether Experiment and PI of NASA's </w:t>
      </w:r>
      <w:proofErr w:type="spellStart"/>
      <w:r w:rsidRPr="0088535A">
        <w:t>ProSEDS</w:t>
      </w:r>
      <w:proofErr w:type="spellEnd"/>
      <w:r w:rsidRPr="0088535A">
        <w:t xml:space="preserve"> Experiment, Master's Degree in Physics from Vanderbilt University, Popular Science Writer, and NASA Technologist, Frequent Contributor to the Journal of the British Interplanetary </w:t>
      </w:r>
      <w:proofErr w:type="spellStart"/>
      <w:r w:rsidRPr="0088535A">
        <w:t>Sodety</w:t>
      </w:r>
      <w:proofErr w:type="spellEnd"/>
      <w:r w:rsidRPr="0088535A">
        <w:t xml:space="preserve"> and Member of </w:t>
      </w:r>
      <w:r w:rsidRPr="0088535A">
        <w:lastRenderedPageBreak/>
        <w:t>the American Institute of Aeronautics and Astronautics, National Space Society, the World Future Society, and MENSA, Sky Alert!: When Satellites Fail, p. 99-105</w:t>
      </w:r>
    </w:p>
    <w:p w:rsidR="001F525E" w:rsidRDefault="001F525E" w:rsidP="001F525E">
      <w:r>
        <w:t xml:space="preserve"> </w:t>
      </w:r>
      <w:r w:rsidRPr="00B42D08">
        <w:rPr>
          <w:rStyle w:val="Emphasis"/>
          <w:highlight w:val="green"/>
        </w:rPr>
        <w:t>Energy</w:t>
      </w:r>
      <w:r w:rsidRPr="0088535A">
        <w:t xml:space="preserve">, environment, farming, mining, land use. All of these areas and more </w:t>
      </w:r>
      <w:r w:rsidRPr="00B42D08">
        <w:rPr>
          <w:rStyle w:val="Emphasis"/>
          <w:highlight w:val="green"/>
        </w:rPr>
        <w:t>are</w:t>
      </w:r>
      <w:r w:rsidRPr="0088535A">
        <w:rPr>
          <w:rStyle w:val="Emphasis"/>
        </w:rPr>
        <w:t xml:space="preserve"> now </w:t>
      </w:r>
      <w:r w:rsidRPr="00B42D08">
        <w:rPr>
          <w:rStyle w:val="Emphasis"/>
          <w:highlight w:val="green"/>
        </w:rPr>
        <w:t>inextricably linked to satellite data and would be devastated should that flow</w:t>
      </w:r>
      <w:r w:rsidRPr="0088535A">
        <w:rPr>
          <w:rStyle w:val="Emphasis"/>
        </w:rPr>
        <w:t xml:space="preserve"> of data </w:t>
      </w:r>
      <w:r w:rsidRPr="00B42D08">
        <w:rPr>
          <w:rStyle w:val="Emphasis"/>
          <w:highlight w:val="green"/>
        </w:rPr>
        <w:t>stop</w:t>
      </w:r>
      <w:r w:rsidRPr="0088535A">
        <w:t>.</w:t>
      </w:r>
      <w:r>
        <w:t xml:space="preserve"> </w:t>
      </w:r>
      <w:r w:rsidRPr="0088535A">
        <w:rPr>
          <w:sz w:val="12"/>
          <w:szCs w:val="18"/>
        </w:rPr>
        <w:t>Environmental Monitoring</w:t>
      </w:r>
      <w:r>
        <w:rPr>
          <w:sz w:val="12"/>
          <w:szCs w:val="18"/>
        </w:rPr>
        <w:t xml:space="preserve"> </w:t>
      </w:r>
      <w:r w:rsidRPr="0088535A">
        <w:rPr>
          <w:sz w:val="12"/>
          <w:szCs w:val="18"/>
        </w:rPr>
        <w:t xml:space="preserve">Oh how complacent we've become. We take for granted that we will have instant images from space showing a volcanic eruption somewhere in the South Pacific within hours of learning that it happened. When the BP </w:t>
      </w:r>
      <w:proofErr w:type="spellStart"/>
      <w:r w:rsidRPr="0088535A">
        <w:rPr>
          <w:sz w:val="12"/>
          <w:szCs w:val="18"/>
        </w:rPr>
        <w:t>oll</w:t>
      </w:r>
      <w:proofErr w:type="spellEnd"/>
      <w:r w:rsidRPr="0088535A">
        <w:rPr>
          <w:sz w:val="12"/>
          <w:szCs w:val="18"/>
        </w:rPr>
        <w:t xml:space="preserve"> spill happened in the Gulf of Mexico in 2010, satellite images were used in conjunction with aircraft and ships to monitor the extent and evolving nature of the spill (Figures 10.1 and 10.2).</w:t>
      </w:r>
      <w:r>
        <w:rPr>
          <w:sz w:val="12"/>
          <w:szCs w:val="18"/>
        </w:rPr>
        <w:t xml:space="preserve"> </w:t>
      </w:r>
      <w:r w:rsidRPr="0088535A">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r>
        <w:rPr>
          <w:sz w:val="12"/>
          <w:szCs w:val="18"/>
        </w:rPr>
        <w:t xml:space="preserve"> </w:t>
      </w:r>
      <w:r w:rsidRPr="0088535A">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r>
        <w:rPr>
          <w:sz w:val="12"/>
          <w:szCs w:val="18"/>
        </w:rPr>
        <w:t xml:space="preserve"> </w:t>
      </w:r>
      <w:r w:rsidRPr="0088535A">
        <w:rPr>
          <w:sz w:val="12"/>
          <w:szCs w:val="18"/>
        </w:rPr>
        <w:t xml:space="preserve">We use satellites, like the venerable Landsat series, to study the Earth m unprecedented detail. Since 1972, Landsat satellites have taken millions of </w:t>
      </w:r>
      <w:proofErr w:type="gramStart"/>
      <w:r w:rsidRPr="0088535A">
        <w:rPr>
          <w:sz w:val="12"/>
          <w:szCs w:val="18"/>
        </w:rPr>
        <w:t>high resolution</w:t>
      </w:r>
      <w:proofErr w:type="gramEnd"/>
      <w:r w:rsidRPr="0088535A">
        <w:rPr>
          <w:sz w:val="12"/>
          <w:szCs w:val="18"/>
        </w:rPr>
        <w:t xml:space="preserve"> images of the Earth's surface, allowing comprehensive studies of how the land has changed due to human intervention (deforestation, agriculture, settlement, etc.) and natural processes (desertification, floods, etc.).</w:t>
      </w:r>
      <w:r>
        <w:rPr>
          <w:sz w:val="12"/>
          <w:szCs w:val="18"/>
        </w:rPr>
        <w:t xml:space="preserve"> </w:t>
      </w:r>
      <w:r w:rsidRPr="0088535A">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r>
        <w:rPr>
          <w:sz w:val="12"/>
          <w:szCs w:val="18"/>
        </w:rPr>
        <w:t xml:space="preserve"> </w:t>
      </w:r>
      <w:r w:rsidRPr="0088535A">
        <w:rPr>
          <w:sz w:val="12"/>
          <w:szCs w:val="18"/>
        </w:rPr>
        <w:t>And what is the practical side of this particular bit of information?</w:t>
      </w:r>
      <w:r>
        <w:rPr>
          <w:sz w:val="12"/>
          <w:szCs w:val="18"/>
        </w:rPr>
        <w:t xml:space="preserve"> </w:t>
      </w:r>
      <w:r w:rsidRPr="0088535A">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r>
        <w:rPr>
          <w:sz w:val="12"/>
          <w:szCs w:val="18"/>
        </w:rPr>
        <w:t xml:space="preserve"> </w:t>
      </w:r>
      <w:r w:rsidRPr="0088535A">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r>
        <w:rPr>
          <w:sz w:val="12"/>
          <w:szCs w:val="18"/>
        </w:rPr>
        <w:t xml:space="preserve"> </w:t>
      </w:r>
      <w:r w:rsidRPr="0088535A">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r>
        <w:rPr>
          <w:sz w:val="12"/>
          <w:szCs w:val="18"/>
        </w:rPr>
        <w:t xml:space="preserve"> </w:t>
      </w:r>
      <w:r w:rsidRPr="0088535A">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r>
        <w:rPr>
          <w:sz w:val="12"/>
          <w:szCs w:val="18"/>
        </w:rPr>
        <w:t xml:space="preserve"> </w:t>
      </w:r>
      <w:r w:rsidRPr="0088535A">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r>
        <w:rPr>
          <w:sz w:val="12"/>
          <w:szCs w:val="18"/>
        </w:rPr>
        <w:t xml:space="preserve"> </w:t>
      </w:r>
      <w:r w:rsidRPr="0088535A">
        <w:rPr>
          <w:sz w:val="12"/>
          <w:szCs w:val="18"/>
        </w:rPr>
        <w:t>By looking in different parts of the spectrum, like the infrared light discussed above, we can make observations as described in Table 10.1.</w:t>
      </w:r>
      <w:r>
        <w:rPr>
          <w:sz w:val="12"/>
          <w:szCs w:val="18"/>
        </w:rPr>
        <w:t xml:space="preserve"> </w:t>
      </w:r>
      <w:r w:rsidRPr="0088535A">
        <w:rPr>
          <w:sz w:val="12"/>
          <w:szCs w:val="18"/>
        </w:rPr>
        <w:t>Pollution Monitoring</w:t>
      </w:r>
      <w:r>
        <w:rPr>
          <w:sz w:val="12"/>
          <w:szCs w:val="18"/>
        </w:rPr>
        <w:t xml:space="preserve"> </w:t>
      </w:r>
      <w:r w:rsidRPr="0088535A">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r>
        <w:rPr>
          <w:sz w:val="12"/>
          <w:szCs w:val="18"/>
        </w:rPr>
        <w:t xml:space="preserve"> </w:t>
      </w:r>
      <w:r w:rsidRPr="0088535A">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r>
        <w:rPr>
          <w:sz w:val="12"/>
          <w:szCs w:val="18"/>
        </w:rPr>
        <w:t xml:space="preserve"> </w:t>
      </w:r>
      <w:r w:rsidRPr="0088535A">
        <w:rPr>
          <w:rStyle w:val="Emphasis"/>
        </w:rPr>
        <w:t>Energy Production</w:t>
      </w:r>
      <w:r>
        <w:rPr>
          <w:rStyle w:val="Emphasis"/>
        </w:rPr>
        <w:t xml:space="preserve"> </w:t>
      </w:r>
      <w:r w:rsidRPr="00B42D08">
        <w:rPr>
          <w:rStyle w:val="StyleUnderline"/>
          <w:highlight w:val="green"/>
        </w:rPr>
        <w:t>The</w:t>
      </w:r>
      <w:r w:rsidRPr="0088535A">
        <w:rPr>
          <w:rStyle w:val="StyleUnderline"/>
        </w:rPr>
        <w:t xml:space="preserve"> recent </w:t>
      </w:r>
      <w:r w:rsidRPr="00B42D08">
        <w:rPr>
          <w:rStyle w:val="StyleUnderline"/>
          <w:highlight w:val="green"/>
        </w:rPr>
        <w:t>boom in</w:t>
      </w:r>
      <w:r w:rsidRPr="0088535A">
        <w:rPr>
          <w:rStyle w:val="StyleUnderline"/>
        </w:rPr>
        <w:t xml:space="preserve"> the production of </w:t>
      </w:r>
      <w:r w:rsidRPr="00B42D08">
        <w:rPr>
          <w:rStyle w:val="StyleUnderline"/>
          <w:highlight w:val="green"/>
        </w:rPr>
        <w:t>shale oil</w:t>
      </w:r>
      <w:r w:rsidRPr="0088535A">
        <w:rPr>
          <w:rStyle w:val="StyleUnderline"/>
        </w:rPr>
        <w:t xml:space="preserv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 xml:space="preserve">and elsewhere </w:t>
      </w:r>
      <w:r w:rsidRPr="00B42D08">
        <w:rPr>
          <w:rStyle w:val="StyleUnderline"/>
          <w:highlight w:val="green"/>
        </w:rPr>
        <w:t>is due</w:t>
      </w:r>
      <w:r w:rsidRPr="0088535A">
        <w:rPr>
          <w:rStyle w:val="StyleUnderline"/>
        </w:rPr>
        <w:t xml:space="preserve"> in large part </w:t>
      </w:r>
      <w:r w:rsidRPr="00B42D08">
        <w:rPr>
          <w:rStyle w:val="StyleUnderline"/>
          <w:highlight w:val="green"/>
        </w:rPr>
        <w:t>to</w:t>
      </w:r>
      <w:r w:rsidRPr="0088535A">
        <w:rPr>
          <w:rStyle w:val="StyleUnderline"/>
        </w:rPr>
        <w:t xml:space="preserve"> the </w:t>
      </w:r>
      <w:r w:rsidRPr="00B42D08">
        <w:rPr>
          <w:rStyle w:val="Emphasis"/>
          <w:highlight w:val="green"/>
        </w:rPr>
        <w:t>identification</w:t>
      </w:r>
      <w:r w:rsidRPr="00B42D08">
        <w:rPr>
          <w:rStyle w:val="StyleUnderline"/>
          <w:highlight w:val="green"/>
        </w:rPr>
        <w:t xml:space="preserve"> and </w:t>
      </w:r>
      <w:r w:rsidRPr="00B42D08">
        <w:rPr>
          <w:rStyle w:val="Emphasis"/>
          <w:highlight w:val="green"/>
        </w:rPr>
        <w:t>geolocation</w:t>
      </w:r>
      <w:r w:rsidRPr="00B42D08">
        <w:rPr>
          <w:rStyle w:val="StyleUnderline"/>
          <w:highlight w:val="green"/>
        </w:rPr>
        <w:t xml:space="preserve"> of</w:t>
      </w:r>
      <w:r w:rsidRPr="0088535A">
        <w:rPr>
          <w:rStyle w:val="StyleUnderline"/>
        </w:rPr>
        <w:t xml:space="preserve"> promising geologic </w:t>
      </w:r>
      <w:r w:rsidRPr="00B42D08">
        <w:rPr>
          <w:rStyle w:val="StyleUnderline"/>
          <w:highlight w:val="green"/>
        </w:rPr>
        <w:t>formations for test</w:t>
      </w:r>
      <w:r w:rsidRPr="0088535A">
        <w:rPr>
          <w:rStyle w:val="StyleUnderline"/>
        </w:rPr>
        <w:t xml:space="preserve"> drilling and </w:t>
      </w:r>
      <w:r w:rsidRPr="00B42D08">
        <w:rPr>
          <w:rStyle w:val="StyleUnderline"/>
          <w:highlight w:val="green"/>
        </w:rPr>
        <w:t>fracking</w:t>
      </w:r>
      <w:r w:rsidRPr="0088535A">
        <w:rPr>
          <w:rStyle w:val="StyleUnderline"/>
        </w:rPr>
        <w:t>. "Fracking" is a</w:t>
      </w:r>
      <w:r w:rsidRPr="0088535A">
        <w:t xml:space="preserve"> somewhat </w:t>
      </w:r>
      <w:r w:rsidRPr="0088535A">
        <w:rPr>
          <w:rStyle w:val="StyleUnderline"/>
        </w:rPr>
        <w:t>new term</w:t>
      </w:r>
      <w:r w:rsidRPr="0088535A">
        <w:t xml:space="preserve"> that comes from the phrase "hydraulic fracturing". </w:t>
      </w:r>
      <w:r w:rsidRPr="0088535A">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88535A">
        <w:rPr>
          <w:rStyle w:val="Emphasis"/>
        </w:rPr>
        <w:t>U</w:t>
      </w:r>
      <w:r w:rsidRPr="0088535A">
        <w:t xml:space="preserve">nited </w:t>
      </w:r>
      <w:r w:rsidRPr="0088535A">
        <w:rPr>
          <w:rStyle w:val="Emphasis"/>
        </w:rPr>
        <w:t>S</w:t>
      </w:r>
      <w:r w:rsidRPr="0088535A">
        <w:t xml:space="preserve">tates </w:t>
      </w:r>
      <w:r w:rsidRPr="0088535A">
        <w:rPr>
          <w:rStyle w:val="StyleUnderline"/>
        </w:rPr>
        <w:t>alone, there may be as much as 750 trillion cubic feet of natural gas within shale deposits releasable by fracking</w:t>
      </w:r>
      <w:r w:rsidRPr="0088535A">
        <w:t xml:space="preserve"> [3]. </w:t>
      </w:r>
      <w:r w:rsidRPr="00B42D08">
        <w:rPr>
          <w:rStyle w:val="StyleUnderline"/>
          <w:highlight w:val="green"/>
        </w:rPr>
        <w:t>How do</w:t>
      </w:r>
      <w:r w:rsidRPr="0088535A">
        <w:rPr>
          <w:rStyle w:val="StyleUnderline"/>
        </w:rPr>
        <w:t xml:space="preserve"> energy </w:t>
      </w:r>
      <w:r w:rsidRPr="00B42D08">
        <w:rPr>
          <w:rStyle w:val="StyleUnderline"/>
          <w:highlight w:val="green"/>
        </w:rPr>
        <w:t>companies know where to look for</w:t>
      </w:r>
      <w:r w:rsidRPr="0088535A">
        <w:rPr>
          <w:rStyle w:val="StyleUnderline"/>
        </w:rPr>
        <w:t xml:space="preserve"> these </w:t>
      </w:r>
      <w:r w:rsidRPr="00B42D08">
        <w:rPr>
          <w:rStyle w:val="StyleUnderline"/>
          <w:highlight w:val="green"/>
        </w:rPr>
        <w:t>deposits?</w:t>
      </w:r>
      <w:r w:rsidRPr="0088535A">
        <w:rPr>
          <w:rStyle w:val="StyleUnderline"/>
        </w:rPr>
        <w:t xml:space="preserve"> In large part, by analyzing </w:t>
      </w:r>
      <w:r w:rsidRPr="00B42D08">
        <w:rPr>
          <w:rStyle w:val="Emphasis"/>
          <w:highlight w:val="green"/>
        </w:rPr>
        <w:t>satellite imagery</w:t>
      </w:r>
      <w:r w:rsidRPr="0088535A">
        <w:rPr>
          <w:rStyle w:val="StyleUnderline"/>
        </w:rPr>
        <w:t>.</w:t>
      </w:r>
      <w:r>
        <w:rPr>
          <w:rStyle w:val="StyleUnderline"/>
        </w:rPr>
        <w:t xml:space="preserve"> A</w:t>
      </w:r>
      <w:r w:rsidRPr="0088535A">
        <w:t xml:space="preserve">ccording to Science Daily (26 February 2009), </w:t>
      </w:r>
      <w:r w:rsidRPr="00B42D08">
        <w:rPr>
          <w:rStyle w:val="StyleUnderline"/>
          <w:highlight w:val="green"/>
        </w:rPr>
        <w:t>a new map</w:t>
      </w:r>
      <w:r w:rsidRPr="0088535A">
        <w:rPr>
          <w:rStyle w:val="StyleUnderline"/>
        </w:rPr>
        <w:t xml:space="preserve"> of the Earth's gravitational field </w:t>
      </w:r>
      <w:r w:rsidRPr="00B42D08">
        <w:rPr>
          <w:rStyle w:val="StyleUnderline"/>
          <w:highlight w:val="green"/>
        </w:rPr>
        <w:t>based on sat</w:t>
      </w:r>
      <w:r w:rsidRPr="0088535A">
        <w:rPr>
          <w:rStyle w:val="StyleUnderline"/>
        </w:rPr>
        <w:t xml:space="preserve">ellite </w:t>
      </w:r>
      <w:r w:rsidRPr="00B42D08">
        <w:rPr>
          <w:rStyle w:val="StyleUnderline"/>
          <w:highlight w:val="green"/>
        </w:rPr>
        <w:t xml:space="preserve">measurements makes it </w:t>
      </w:r>
      <w:r w:rsidRPr="00B42D08">
        <w:rPr>
          <w:rStyle w:val="Emphasis"/>
          <w:highlight w:val="green"/>
        </w:rPr>
        <w:t>much less resource intensive</w:t>
      </w:r>
      <w:r w:rsidRPr="00B42D08">
        <w:rPr>
          <w:rStyle w:val="StyleUnderline"/>
          <w:highlight w:val="green"/>
        </w:rPr>
        <w:t xml:space="preserve"> to find</w:t>
      </w:r>
      <w:r w:rsidRPr="0088535A">
        <w:rPr>
          <w:rStyle w:val="StyleUnderline"/>
        </w:rPr>
        <w:t xml:space="preserve"> new oil </w:t>
      </w:r>
      <w:r w:rsidRPr="00B42D08">
        <w:rPr>
          <w:rStyle w:val="StyleUnderline"/>
          <w:highlight w:val="green"/>
        </w:rPr>
        <w:t>deposits</w:t>
      </w:r>
      <w:r w:rsidRPr="0088535A">
        <w:t xml:space="preserve">. The map will be particularly useful as the ice melts in the oil-rich Arctic regions. The easy-to-find oilfields have already been found. To fuel the growing world economy, those harder-to-find deposits must be located and tapped - which is why </w:t>
      </w:r>
      <w:r w:rsidRPr="00B42D08">
        <w:rPr>
          <w:rStyle w:val="StyleUnderline"/>
          <w:highlight w:val="green"/>
        </w:rPr>
        <w:t>sat</w:t>
      </w:r>
      <w:r w:rsidRPr="0088535A">
        <w:rPr>
          <w:rStyle w:val="StyleUnderline"/>
        </w:rPr>
        <w:t xml:space="preserve">ellite </w:t>
      </w:r>
      <w:r w:rsidRPr="00B42D08">
        <w:rPr>
          <w:rStyle w:val="StyleUnderline"/>
          <w:highlight w:val="green"/>
        </w:rPr>
        <w:t xml:space="preserve">imagery is </w:t>
      </w:r>
      <w:r w:rsidRPr="00B42D08">
        <w:rPr>
          <w:rStyle w:val="Emphasis"/>
          <w:highlight w:val="green"/>
        </w:rPr>
        <w:t>so important</w:t>
      </w:r>
      <w:r w:rsidRPr="00B42D08">
        <w:rPr>
          <w:rStyle w:val="StyleUnderline"/>
          <w:highlight w:val="green"/>
        </w:rPr>
        <w:t>. Take away this and</w:t>
      </w:r>
      <w:r w:rsidRPr="0088535A">
        <w:rPr>
          <w:rStyle w:val="StyleUnderline"/>
        </w:rPr>
        <w:t xml:space="preserve"> other satellite-dependent techniques of </w:t>
      </w:r>
      <w:r w:rsidRPr="00B42D08">
        <w:rPr>
          <w:rStyle w:val="StyleUnderline"/>
          <w:highlight w:val="green"/>
        </w:rPr>
        <w:t>oil and gas exploration</w:t>
      </w:r>
      <w:r w:rsidRPr="0088535A">
        <w:rPr>
          <w:rStyle w:val="StyleUnderline"/>
        </w:rPr>
        <w:t xml:space="preserve"> and the </w:t>
      </w:r>
      <w:r w:rsidRPr="0088535A">
        <w:rPr>
          <w:rStyle w:val="Emphasis"/>
        </w:rPr>
        <w:t xml:space="preserve">world economy </w:t>
      </w:r>
      <w:r w:rsidRPr="00B42D08">
        <w:rPr>
          <w:rStyle w:val="Emphasis"/>
          <w:highlight w:val="green"/>
        </w:rPr>
        <w:t>will feel the impact</w:t>
      </w:r>
      <w:r w:rsidRPr="0088535A">
        <w:rPr>
          <w:rStyle w:val="StyleUnderline"/>
        </w:rPr>
        <w:t xml:space="preserve"> through higher oil and natural gas prices</w:t>
      </w:r>
      <w:r w:rsidRPr="0088535A">
        <w:t>.</w:t>
      </w:r>
    </w:p>
    <w:p w:rsidR="001F525E" w:rsidRPr="0088535A" w:rsidRDefault="001F525E" w:rsidP="001F525E">
      <w:pPr>
        <w:rPr>
          <w:b/>
          <w:sz w:val="26"/>
          <w:u w:val="single"/>
        </w:rPr>
      </w:pPr>
    </w:p>
    <w:p w:rsidR="001F525E" w:rsidRPr="0088535A" w:rsidRDefault="001F525E" w:rsidP="001F525E">
      <w:pPr>
        <w:pStyle w:val="Heading4"/>
        <w:rPr>
          <w:rFonts w:cs="Calibri"/>
        </w:rPr>
      </w:pPr>
      <w:r w:rsidRPr="0088535A">
        <w:rPr>
          <w:rFonts w:cs="Calibri"/>
        </w:rPr>
        <w:t xml:space="preserve">Fracking makes </w:t>
      </w:r>
      <w:r w:rsidRPr="0088535A">
        <w:rPr>
          <w:rFonts w:cs="Calibri"/>
          <w:u w:val="single"/>
        </w:rPr>
        <w:t>extinction inevitable</w:t>
      </w:r>
      <w:r w:rsidRPr="0088535A">
        <w:rPr>
          <w:rFonts w:cs="Calibri"/>
        </w:rPr>
        <w:t>---</w:t>
      </w:r>
      <w:r w:rsidRPr="0088535A">
        <w:rPr>
          <w:rFonts w:cs="Calibri"/>
          <w:u w:val="single"/>
        </w:rPr>
        <w:t>try-or die</w:t>
      </w:r>
      <w:r w:rsidRPr="0088535A">
        <w:rPr>
          <w:rFonts w:cs="Calibri"/>
        </w:rPr>
        <w:t xml:space="preserve"> to shut it off</w:t>
      </w:r>
    </w:p>
    <w:p w:rsidR="001F525E" w:rsidRPr="0088535A" w:rsidRDefault="001F525E" w:rsidP="001F525E">
      <w:r w:rsidRPr="0088535A">
        <w:t xml:space="preserve">Rev. Mac </w:t>
      </w:r>
      <w:proofErr w:type="spellStart"/>
      <w:r w:rsidRPr="0088535A">
        <w:rPr>
          <w:rStyle w:val="Style13ptBold"/>
        </w:rPr>
        <w:t>Legerton</w:t>
      </w:r>
      <w:proofErr w:type="spellEnd"/>
      <w:r w:rsidRPr="0088535A">
        <w:rPr>
          <w:rStyle w:val="Style13ptBold"/>
        </w:rPr>
        <w:t xml:space="preserve"> 18</w:t>
      </w:r>
      <w:r w:rsidRPr="0088535A">
        <w:t xml:space="preserve">, Co-Founder and Executive Director of the Center for Community Action, Member of the Board of Directors of the NC Climate Solutions Coalition, Member of the Board of Directors of the </w:t>
      </w:r>
      <w:proofErr w:type="spellStart"/>
      <w:r w:rsidRPr="0088535A">
        <w:t>Windcall</w:t>
      </w:r>
      <w:proofErr w:type="spellEnd"/>
      <w:r w:rsidRPr="0088535A">
        <w:t xml:space="preserve"> Institute, “Will </w:t>
      </w:r>
      <w:proofErr w:type="gramStart"/>
      <w:r w:rsidRPr="0088535A">
        <w:t>The</w:t>
      </w:r>
      <w:proofErr w:type="gramEnd"/>
      <w:r w:rsidRPr="0088535A">
        <w:t xml:space="preserve"> U.S. Blaze A Trail To Mass Extinction?”, APPPL News, 1/15/2018, https://www.apppl.org/news/will-the-u-s-blaze-a-trail-to-mass-extinction/</w:t>
      </w:r>
    </w:p>
    <w:p w:rsidR="001F525E" w:rsidRPr="0088535A" w:rsidRDefault="001F525E" w:rsidP="001F525E">
      <w:r w:rsidRPr="0088535A">
        <w:lastRenderedPageBreak/>
        <w:t xml:space="preserve">As an elder, I now realize that </w:t>
      </w:r>
      <w:r w:rsidRPr="00B42D08">
        <w:rPr>
          <w:rStyle w:val="StyleUnderline"/>
          <w:highlight w:val="green"/>
        </w:rPr>
        <w:t>there is</w:t>
      </w:r>
      <w:r w:rsidRPr="0088535A">
        <w:rPr>
          <w:rStyle w:val="StyleUnderline"/>
        </w:rPr>
        <w:t xml:space="preserve"> even </w:t>
      </w:r>
      <w:r w:rsidRPr="00B42D08">
        <w:rPr>
          <w:rStyle w:val="StyleUnderline"/>
          <w:highlight w:val="green"/>
        </w:rPr>
        <w:t xml:space="preserve">a </w:t>
      </w:r>
      <w:r w:rsidRPr="00B42D08">
        <w:rPr>
          <w:rStyle w:val="Emphasis"/>
          <w:highlight w:val="green"/>
        </w:rPr>
        <w:t>greater threat</w:t>
      </w:r>
      <w:r w:rsidRPr="00B42D08">
        <w:rPr>
          <w:rStyle w:val="StyleUnderline"/>
          <w:highlight w:val="green"/>
        </w:rPr>
        <w:t xml:space="preserve"> to</w:t>
      </w:r>
      <w:r w:rsidRPr="0088535A">
        <w:rPr>
          <w:rStyle w:val="StyleUnderline"/>
        </w:rPr>
        <w:t xml:space="preserve"> humanity and </w:t>
      </w:r>
      <w:r w:rsidRPr="00B42D08">
        <w:rPr>
          <w:rStyle w:val="Emphasis"/>
          <w:highlight w:val="green"/>
        </w:rPr>
        <w:t>life on Earth</w:t>
      </w:r>
      <w:r w:rsidRPr="00B42D08">
        <w:rPr>
          <w:rStyle w:val="StyleUnderline"/>
          <w:highlight w:val="green"/>
        </w:rPr>
        <w:t xml:space="preserve"> than </w:t>
      </w:r>
      <w:r w:rsidRPr="00B42D08">
        <w:rPr>
          <w:rStyle w:val="Emphasis"/>
          <w:highlight w:val="green"/>
        </w:rPr>
        <w:t>nuclear war</w:t>
      </w:r>
      <w:r w:rsidRPr="0088535A">
        <w:t xml:space="preserve">—though, unlike a nuclear exchange, this threat is a slow-motion catastrophe. Can you guess what it is? Here’s a clue: it is something with which </w:t>
      </w:r>
      <w:proofErr w:type="gramStart"/>
      <w:r w:rsidRPr="0088535A">
        <w:t>most  people</w:t>
      </w:r>
      <w:proofErr w:type="gramEnd"/>
      <w:r w:rsidRPr="0088535A">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rsidR="001F525E" w:rsidRPr="0088535A" w:rsidRDefault="001F525E" w:rsidP="001F525E">
      <w:pPr>
        <w:rPr>
          <w:u w:val="single"/>
        </w:rPr>
      </w:pPr>
      <w:r w:rsidRPr="0088535A">
        <w:t xml:space="preserve">What is it? </w:t>
      </w:r>
      <w:r w:rsidRPr="0088535A">
        <w:rPr>
          <w:rStyle w:val="StyleUnderline"/>
        </w:rPr>
        <w:t>It’s the</w:t>
      </w:r>
      <w:r w:rsidRPr="0088535A">
        <w:t xml:space="preserve"> slow-motion but </w:t>
      </w:r>
      <w:r w:rsidRPr="0088535A">
        <w:rPr>
          <w:rStyle w:val="Emphasis"/>
        </w:rPr>
        <w:t>rapidly growing</w:t>
      </w:r>
      <w:r w:rsidRPr="0088535A">
        <w:rPr>
          <w:rStyle w:val="StyleUnderline"/>
        </w:rPr>
        <w:t xml:space="preserve"> catastrophe of climate change</w:t>
      </w:r>
      <w:r w:rsidRPr="0088535A">
        <w:t xml:space="preserve">. There’s now good news amidst this seemingly overwhelming challenge. But the answer may surprise you. Today we know what is </w:t>
      </w:r>
      <w:r w:rsidRPr="0088535A">
        <w:rPr>
          <w:rStyle w:val="StyleUnderline"/>
        </w:rPr>
        <w:t>the #1 preventable cause of climate change. It’s not coal, it’s not nuclear, and it’s not oil and gasoline. It’s</w:t>
      </w:r>
      <w:r w:rsidRPr="0088535A">
        <w:t xml:space="preserve"> actually the use of the very fuel that is touted as being cleaner, greener, and cheaper than all the rest. This fuel is called </w:t>
      </w:r>
      <w:r w:rsidRPr="0088535A">
        <w:rPr>
          <w:rStyle w:val="StyleUnderline"/>
        </w:rPr>
        <w:t>“Natural Gas”.</w:t>
      </w:r>
    </w:p>
    <w:p w:rsidR="001F525E" w:rsidRPr="0088535A" w:rsidRDefault="001F525E" w:rsidP="001F525E">
      <w:r w:rsidRPr="0088535A">
        <w:t xml:space="preserve">Let’s start with its name – “Natural Gas”. What is “natural gas”? There’s actually nothing “natural” about it when it is forcibly </w:t>
      </w:r>
      <w:r w:rsidRPr="0088535A">
        <w:rPr>
          <w:rStyle w:val="StyleUnderline"/>
        </w:rPr>
        <w:t>extracted from the ground through</w:t>
      </w:r>
      <w:r w:rsidRPr="0088535A">
        <w:t xml:space="preserve"> hydraulic fracturing, commonly known as </w:t>
      </w:r>
      <w:r w:rsidRPr="0088535A">
        <w:rPr>
          <w:rStyle w:val="StyleUnderline"/>
        </w:rPr>
        <w:t>“fracking”.</w:t>
      </w:r>
      <w:r w:rsidRPr="0088535A">
        <w:t xml:space="preserve"> When something is forcibly ruptured from deep within the earth with the use of toxic chemicals, the last name you would use for it is “natural”.</w:t>
      </w:r>
    </w:p>
    <w:p w:rsidR="001F525E" w:rsidRPr="0088535A" w:rsidRDefault="001F525E" w:rsidP="001F525E">
      <w:r w:rsidRPr="00B42D08">
        <w:rPr>
          <w:rStyle w:val="StyleUnderline"/>
          <w:highlight w:val="green"/>
        </w:rPr>
        <w:t>Fracking disrupts</w:t>
      </w:r>
      <w:r w:rsidRPr="0088535A">
        <w:rPr>
          <w:rStyle w:val="StyleUnderline"/>
        </w:rPr>
        <w:t xml:space="preserve"> the geologic </w:t>
      </w:r>
      <w:r w:rsidRPr="00B42D08">
        <w:rPr>
          <w:rStyle w:val="StyleUnderline"/>
          <w:highlight w:val="green"/>
        </w:rPr>
        <w:t xml:space="preserve">fault lines causing </w:t>
      </w:r>
      <w:r w:rsidRPr="00B42D08">
        <w:rPr>
          <w:rStyle w:val="Emphasis"/>
          <w:highlight w:val="green"/>
        </w:rPr>
        <w:t>earthquakes</w:t>
      </w:r>
      <w:r w:rsidRPr="00B42D08">
        <w:rPr>
          <w:rStyle w:val="StyleUnderline"/>
          <w:highlight w:val="green"/>
        </w:rPr>
        <w:t>, uses</w:t>
      </w:r>
      <w:r w:rsidRPr="0088535A">
        <w:rPr>
          <w:rStyle w:val="StyleUnderline"/>
        </w:rPr>
        <w:t xml:space="preserve"> millions of gallons of </w:t>
      </w:r>
      <w:r w:rsidRPr="00B42D08">
        <w:rPr>
          <w:rStyle w:val="Emphasis"/>
          <w:highlight w:val="green"/>
        </w:rPr>
        <w:t>fresh water</w:t>
      </w:r>
      <w:r w:rsidRPr="0088535A">
        <w:rPr>
          <w:rStyle w:val="StyleUnderline"/>
        </w:rPr>
        <w:t xml:space="preserve"> that becomes permanently </w:t>
      </w:r>
      <w:r w:rsidRPr="00B42D08">
        <w:rPr>
          <w:rStyle w:val="StyleUnderline"/>
          <w:highlight w:val="green"/>
        </w:rPr>
        <w:t>poisoned by</w:t>
      </w:r>
      <w:r w:rsidRPr="0088535A">
        <w:rPr>
          <w:rStyle w:val="StyleUnderline"/>
        </w:rPr>
        <w:t xml:space="preserve"> unknown, </w:t>
      </w:r>
      <w:r w:rsidRPr="0088535A">
        <w:rPr>
          <w:rStyle w:val="Emphasis"/>
        </w:rPr>
        <w:t xml:space="preserve">cancer-producing </w:t>
      </w:r>
      <w:r w:rsidRPr="00B42D08">
        <w:rPr>
          <w:rStyle w:val="Emphasis"/>
          <w:highlight w:val="green"/>
        </w:rPr>
        <w:t>chemicals</w:t>
      </w:r>
      <w:r w:rsidRPr="0088535A">
        <w:rPr>
          <w:rStyle w:val="StyleUnderline"/>
        </w:rPr>
        <w:t xml:space="preserve"> added to it, </w:t>
      </w:r>
      <w:r w:rsidRPr="00B42D08">
        <w:rPr>
          <w:rStyle w:val="StyleUnderline"/>
          <w:highlight w:val="green"/>
        </w:rPr>
        <w:t xml:space="preserve">creates </w:t>
      </w:r>
      <w:r w:rsidRPr="00B42D08">
        <w:rPr>
          <w:rStyle w:val="Emphasis"/>
          <w:highlight w:val="green"/>
        </w:rPr>
        <w:t>air pollution</w:t>
      </w:r>
      <w:r w:rsidRPr="0088535A">
        <w:rPr>
          <w:rStyle w:val="StyleUnderline"/>
        </w:rPr>
        <w:t xml:space="preserve"> during the drilling process, increases the risk of injury </w:t>
      </w:r>
      <w:r w:rsidRPr="00B42D08">
        <w:rPr>
          <w:rStyle w:val="StyleUnderline"/>
          <w:highlight w:val="green"/>
        </w:rPr>
        <w:t>and</w:t>
      </w:r>
      <w:r w:rsidRPr="0088535A">
        <w:rPr>
          <w:rStyle w:val="StyleUnderline"/>
        </w:rPr>
        <w:t xml:space="preserve"> explosions, raises major health risks to both people and place in close proximity to it, and changes the nature of both neighborhoods and landscapes. Fracking also </w:t>
      </w:r>
      <w:r w:rsidRPr="00B42D08">
        <w:rPr>
          <w:rStyle w:val="StyleUnderline"/>
          <w:highlight w:val="green"/>
        </w:rPr>
        <w:t xml:space="preserve">leaves a </w:t>
      </w:r>
      <w:r w:rsidRPr="00B42D08">
        <w:rPr>
          <w:rStyle w:val="Emphasis"/>
          <w:highlight w:val="green"/>
        </w:rPr>
        <w:t>massive carbon footprint</w:t>
      </w:r>
      <w:r w:rsidRPr="0088535A">
        <w:rPr>
          <w:rStyle w:val="StyleUnderline"/>
        </w:rPr>
        <w:t xml:space="preserve"> of drilling wells as deep as 8,000 feet and then drilling horizontally over 10,000 feet; On top of all this, it </w:t>
      </w:r>
      <w:r w:rsidRPr="0088535A">
        <w:rPr>
          <w:rStyle w:val="Emphasis"/>
        </w:rPr>
        <w:t>leaks</w:t>
      </w:r>
      <w:r w:rsidRPr="0088535A">
        <w:rPr>
          <w:rStyle w:val="StyleUnderline"/>
        </w:rPr>
        <w:t xml:space="preserve"> major amounts of gas into the </w:t>
      </w:r>
      <w:r w:rsidRPr="0088535A">
        <w:rPr>
          <w:rStyle w:val="Emphasis"/>
        </w:rPr>
        <w:t>environment</w:t>
      </w:r>
      <w:r w:rsidRPr="0088535A">
        <w:t>.</w:t>
      </w:r>
    </w:p>
    <w:p w:rsidR="001F525E" w:rsidRPr="0088535A" w:rsidRDefault="001F525E" w:rsidP="001F525E">
      <w:r w:rsidRPr="0088535A">
        <w:t xml:space="preserve">So, what is this gas? It is 90-95% </w:t>
      </w:r>
      <w:r w:rsidRPr="00B42D08">
        <w:rPr>
          <w:rStyle w:val="StyleUnderline"/>
          <w:highlight w:val="green"/>
        </w:rPr>
        <w:t>methane</w:t>
      </w:r>
      <w:r w:rsidRPr="0088535A">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88535A">
        <w:t>if  you</w:t>
      </w:r>
      <w:proofErr w:type="gramEnd"/>
      <w:r w:rsidRPr="0088535A">
        <w:t xml:space="preserve"> want people to believe and think that it is something that it is not. It is un-natural methane gas produced under massive and highly toxic pressure and hazardous conditions.</w:t>
      </w:r>
    </w:p>
    <w:p w:rsidR="001F525E" w:rsidRPr="0088535A" w:rsidRDefault="001F525E" w:rsidP="001F525E">
      <w:r w:rsidRPr="0088535A">
        <w:t xml:space="preserve">Now that we know what this gas is, what does it do to the atmosphere and climate that is so dangerous? </w:t>
      </w:r>
      <w:r w:rsidRPr="0088535A">
        <w:rPr>
          <w:rStyle w:val="StyleUnderline"/>
        </w:rPr>
        <w:t>This</w:t>
      </w:r>
      <w:r w:rsidRPr="0088535A">
        <w:t xml:space="preserve"> hydrocarbon has properties that </w:t>
      </w:r>
      <w:r w:rsidRPr="00B42D08">
        <w:rPr>
          <w:rStyle w:val="StyleUnderline"/>
          <w:highlight w:val="green"/>
        </w:rPr>
        <w:t>block</w:t>
      </w:r>
      <w:r w:rsidRPr="0088535A">
        <w:t xml:space="preserve"> the </w:t>
      </w:r>
      <w:r w:rsidRPr="00B42D08">
        <w:rPr>
          <w:rStyle w:val="StyleUnderline"/>
          <w:highlight w:val="green"/>
        </w:rPr>
        <w:t>radiation</w:t>
      </w:r>
      <w:r w:rsidRPr="0088535A">
        <w:rPr>
          <w:rStyle w:val="StyleUnderline"/>
        </w:rPr>
        <w:t xml:space="preserve"> of heat</w:t>
      </w:r>
      <w:r w:rsidRPr="0088535A">
        <w:t xml:space="preserve"> from Earth’s surface </w:t>
      </w:r>
      <w:r w:rsidRPr="00B42D08">
        <w:rPr>
          <w:rStyle w:val="StyleUnderline"/>
          <w:highlight w:val="green"/>
        </w:rPr>
        <w:t>100 times more</w:t>
      </w:r>
      <w:r w:rsidRPr="0088535A">
        <w:rPr>
          <w:rStyle w:val="StyleUnderline"/>
        </w:rPr>
        <w:t xml:space="preserve"> effectively than </w:t>
      </w:r>
      <w:r w:rsidRPr="00B42D08">
        <w:rPr>
          <w:rStyle w:val="StyleUnderline"/>
          <w:highlight w:val="green"/>
        </w:rPr>
        <w:t>CO2</w:t>
      </w:r>
      <w:r w:rsidRPr="0088535A">
        <w:t xml:space="preserve"> (released from burning coal) during its first 10 years of release and 86 times more effectively in its first 20 years. Because of the climate emergency underway, the first 10 or 20 years matter most.</w:t>
      </w:r>
    </w:p>
    <w:p w:rsidR="001F525E" w:rsidRPr="0088535A" w:rsidRDefault="001F525E" w:rsidP="001F525E">
      <w:r w:rsidRPr="0088535A">
        <w:t xml:space="preserve">When utility companies and the </w:t>
      </w:r>
      <w:r w:rsidRPr="0088535A">
        <w:rPr>
          <w:rStyle w:val="StyleUnderline"/>
        </w:rPr>
        <w:t>larger fossil fuel companies</w:t>
      </w:r>
      <w:r w:rsidRPr="0088535A">
        <w:t xml:space="preserve"> state that they are committed to lowering carbon emissions, this just isn’t true. They </w:t>
      </w:r>
      <w:r w:rsidRPr="0088535A">
        <w:rPr>
          <w:rStyle w:val="StyleUnderline"/>
        </w:rPr>
        <w:t xml:space="preserve">are </w:t>
      </w:r>
      <w:r w:rsidRPr="0088535A">
        <w:rPr>
          <w:rStyle w:val="Emphasis"/>
        </w:rPr>
        <w:t xml:space="preserve">radically </w:t>
      </w:r>
      <w:r w:rsidRPr="00B42D08">
        <w:rPr>
          <w:rStyle w:val="Emphasis"/>
          <w:highlight w:val="green"/>
        </w:rPr>
        <w:t>escalating</w:t>
      </w:r>
      <w:r w:rsidRPr="00B42D08">
        <w:rPr>
          <w:rStyle w:val="StyleUnderline"/>
          <w:highlight w:val="green"/>
        </w:rPr>
        <w:t xml:space="preserve"> the </w:t>
      </w:r>
      <w:r w:rsidRPr="00B42D08">
        <w:rPr>
          <w:rStyle w:val="Emphasis"/>
          <w:highlight w:val="green"/>
        </w:rPr>
        <w:t>most dangerous</w:t>
      </w:r>
      <w:r w:rsidRPr="0088535A">
        <w:rPr>
          <w:rStyle w:val="Emphasis"/>
        </w:rPr>
        <w:t xml:space="preserve"> and worst of all</w:t>
      </w:r>
      <w:r w:rsidRPr="0088535A">
        <w:rPr>
          <w:rStyle w:val="StyleUnderline"/>
        </w:rPr>
        <w:t xml:space="preserve"> </w:t>
      </w:r>
      <w:r w:rsidRPr="00B42D08">
        <w:rPr>
          <w:rStyle w:val="StyleUnderline"/>
          <w:highlight w:val="green"/>
        </w:rPr>
        <w:t>fossil fuels</w:t>
      </w:r>
      <w:r w:rsidRPr="0088535A">
        <w:rPr>
          <w:rStyle w:val="StyleUnderline"/>
        </w:rPr>
        <w:t xml:space="preserve"> in relation to its impact on the climate</w:t>
      </w:r>
      <w:r w:rsidRPr="0088535A">
        <w:t xml:space="preserve">. Now the industry wants to expand production of methane gas all over the world by calling it “the most environmentally friendly fossil </w:t>
      </w:r>
      <w:proofErr w:type="spellStart"/>
      <w:r w:rsidRPr="0088535A">
        <w:t>fuel”and</w:t>
      </w:r>
      <w:proofErr w:type="spellEnd"/>
      <w:r w:rsidRPr="0088535A">
        <w:t xml:space="preserve"> a “bridge fuel” that we can safely use until we transition to 100% renewable energy sources.</w:t>
      </w:r>
    </w:p>
    <w:p w:rsidR="001F525E" w:rsidRPr="0088535A" w:rsidRDefault="001F525E" w:rsidP="001F525E">
      <w:r w:rsidRPr="0088535A">
        <w:lastRenderedPageBreak/>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rsidR="001F525E" w:rsidRDefault="001F525E" w:rsidP="001F525E">
      <w:r w:rsidRPr="0088535A">
        <w:t xml:space="preserve">This same scenario that occurred with the tobacco industry needs to occur with methane gas and the fossil fuel industry. The major difference in these two scenarios is that that </w:t>
      </w:r>
      <w:r w:rsidRPr="00B42D08">
        <w:rPr>
          <w:rStyle w:val="StyleUnderline"/>
          <w:highlight w:val="green"/>
        </w:rPr>
        <w:t>this</w:t>
      </w:r>
      <w:r w:rsidRPr="0088535A">
        <w:rPr>
          <w:rStyle w:val="StyleUnderline"/>
        </w:rPr>
        <w:t xml:space="preserve"> fossil fuel product</w:t>
      </w:r>
      <w:r w:rsidRPr="0088535A">
        <w:t xml:space="preserve"> doesn’t just threaten the lives of individuals who voluntarily breathe it in – it </w:t>
      </w:r>
      <w:r w:rsidRPr="00B42D08">
        <w:rPr>
          <w:rStyle w:val="StyleUnderline"/>
          <w:highlight w:val="green"/>
        </w:rPr>
        <w:t>threatens</w:t>
      </w:r>
      <w:r w:rsidRPr="0088535A">
        <w:rPr>
          <w:rStyle w:val="StyleUnderline"/>
        </w:rPr>
        <w:t xml:space="preserve"> the lives of not only every human being, but also </w:t>
      </w:r>
      <w:r w:rsidRPr="00B42D08">
        <w:rPr>
          <w:rStyle w:val="Emphasis"/>
          <w:highlight w:val="green"/>
        </w:rPr>
        <w:t>all life on the planet</w:t>
      </w:r>
      <w:r w:rsidRPr="00B42D08">
        <w:rPr>
          <w:rStyle w:val="StyleUnderline"/>
          <w:highlight w:val="green"/>
        </w:rPr>
        <w:t>. The outcome</w:t>
      </w:r>
      <w:r w:rsidRPr="0088535A">
        <w:t xml:space="preserve"> of this scenario </w:t>
      </w:r>
      <w:r w:rsidRPr="00B42D08">
        <w:rPr>
          <w:rStyle w:val="StyleUnderline"/>
          <w:highlight w:val="green"/>
        </w:rPr>
        <w:t>needs to be a</w:t>
      </w:r>
      <w:r w:rsidRPr="0088535A">
        <w:t xml:space="preserve"> moratorium and eventual </w:t>
      </w:r>
      <w:r w:rsidRPr="00B42D08">
        <w:rPr>
          <w:rStyle w:val="Emphasis"/>
          <w:highlight w:val="green"/>
        </w:rPr>
        <w:t>end</w:t>
      </w:r>
      <w:r w:rsidRPr="00B42D08">
        <w:rPr>
          <w:rStyle w:val="StyleUnderline"/>
          <w:highlight w:val="green"/>
        </w:rPr>
        <w:t xml:space="preserve"> to all use of</w:t>
      </w:r>
      <w:r w:rsidRPr="0088535A">
        <w:rPr>
          <w:rStyle w:val="StyleUnderline"/>
        </w:rPr>
        <w:t xml:space="preserve"> methane </w:t>
      </w:r>
      <w:r w:rsidRPr="00B42D08">
        <w:rPr>
          <w:rStyle w:val="StyleUnderline"/>
          <w:highlight w:val="green"/>
        </w:rPr>
        <w:t>gas as</w:t>
      </w:r>
      <w:r w:rsidRPr="0088535A">
        <w:rPr>
          <w:rStyle w:val="StyleUnderline"/>
        </w:rPr>
        <w:t xml:space="preserve"> an </w:t>
      </w:r>
      <w:r w:rsidRPr="00B42D08">
        <w:rPr>
          <w:rStyle w:val="StyleUnderline"/>
          <w:highlight w:val="green"/>
        </w:rPr>
        <w:t>energy</w:t>
      </w:r>
      <w:r w:rsidRPr="0088535A">
        <w:rPr>
          <w:rStyle w:val="StyleUnderline"/>
        </w:rPr>
        <w:t xml:space="preserve"> source. For the sake of</w:t>
      </w:r>
      <w:r w:rsidRPr="0088535A">
        <w:t xml:space="preserve"> all of us, </w:t>
      </w:r>
      <w:r w:rsidRPr="0088535A">
        <w:rPr>
          <w:rStyle w:val="StyleUnderline"/>
        </w:rPr>
        <w:t>our</w:t>
      </w:r>
      <w:r w:rsidRPr="0088535A">
        <w:t xml:space="preserve"> communities, and </w:t>
      </w:r>
      <w:r w:rsidRPr="0088535A">
        <w:rPr>
          <w:rStyle w:val="Emphasis"/>
        </w:rPr>
        <w:t>world</w:t>
      </w:r>
      <w:r w:rsidRPr="0088535A">
        <w:rPr>
          <w:rStyle w:val="StyleUnderline"/>
        </w:rPr>
        <w:t>, the sooner the better</w:t>
      </w:r>
      <w:r w:rsidRPr="0088535A">
        <w:t>. This abomination is different. There is no time to waste.</w:t>
      </w:r>
    </w:p>
    <w:p w:rsidR="001F525E" w:rsidRDefault="001F525E" w:rsidP="001F525E"/>
    <w:p w:rsidR="001F525E" w:rsidRPr="0088535A" w:rsidRDefault="001F525E" w:rsidP="001F525E">
      <w:pPr>
        <w:pStyle w:val="Heading4"/>
        <w:rPr>
          <w:rFonts w:cs="Calibri"/>
        </w:rPr>
      </w:pPr>
      <w:r w:rsidRPr="0088535A">
        <w:rPr>
          <w:rFonts w:cs="Calibri"/>
        </w:rPr>
        <w:t>Loss of satellites shuts down drones</w:t>
      </w:r>
    </w:p>
    <w:p w:rsidR="001F525E" w:rsidRPr="0088535A" w:rsidRDefault="001F525E" w:rsidP="001F525E">
      <w:r w:rsidRPr="0088535A">
        <w:t xml:space="preserve">Daniel </w:t>
      </w:r>
      <w:proofErr w:type="spellStart"/>
      <w:r w:rsidRPr="0088535A">
        <w:rPr>
          <w:rStyle w:val="Style13ptBold"/>
        </w:rPr>
        <w:t>Ventre</w:t>
      </w:r>
      <w:proofErr w:type="spellEnd"/>
      <w:r w:rsidRPr="0088535A">
        <w:rPr>
          <w:rStyle w:val="Style13ptBold"/>
        </w:rPr>
        <w:t xml:space="preserve"> 11</w:t>
      </w:r>
      <w:r w:rsidRPr="0088535A">
        <w:t>, Engineer for CNRS and Researcher for CESDIP, Cyberwar and Information Warfare, p. 198-199</w:t>
      </w:r>
    </w:p>
    <w:p w:rsidR="001F525E" w:rsidRPr="0088535A" w:rsidRDefault="001F525E" w:rsidP="001F525E">
      <w:r w:rsidRPr="0088535A">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B42D08">
        <w:rPr>
          <w:rStyle w:val="StyleUnderline"/>
          <w:highlight w:val="green"/>
        </w:rPr>
        <w:t>Networks</w:t>
      </w:r>
      <w:r w:rsidRPr="0088535A">
        <w:rPr>
          <w:rStyle w:val="StyleUnderline"/>
        </w:rPr>
        <w:t xml:space="preserve"> now </w:t>
      </w:r>
      <w:r w:rsidRPr="00B42D08">
        <w:rPr>
          <w:rStyle w:val="StyleUnderline"/>
          <w:highlight w:val="green"/>
        </w:rPr>
        <w:t>have</w:t>
      </w:r>
      <w:r w:rsidRPr="0088535A">
        <w:rPr>
          <w:rStyle w:val="StyleUnderline"/>
        </w:rPr>
        <w:t xml:space="preserve"> an </w:t>
      </w:r>
      <w:r w:rsidRPr="00B42D08">
        <w:rPr>
          <w:rStyle w:val="Emphasis"/>
          <w:highlight w:val="green"/>
        </w:rPr>
        <w:t>incredible importance</w:t>
      </w:r>
      <w:r w:rsidRPr="0088535A">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rsidR="001F525E" w:rsidRDefault="001F525E" w:rsidP="001F525E">
      <w:r w:rsidRPr="00B42D08">
        <w:rPr>
          <w:rStyle w:val="StyleUnderline"/>
          <w:highlight w:val="green"/>
        </w:rPr>
        <w:t>Info</w:t>
      </w:r>
      <w:r w:rsidRPr="0088535A">
        <w:rPr>
          <w:rStyle w:val="StyleUnderline"/>
        </w:rPr>
        <w:t xml:space="preserve">rmation </w:t>
      </w:r>
      <w:r w:rsidRPr="00B42D08">
        <w:rPr>
          <w:rStyle w:val="StyleUnderline"/>
          <w:highlight w:val="green"/>
        </w:rPr>
        <w:t>space extends to space</w:t>
      </w:r>
      <w:r w:rsidRPr="0088535A">
        <w:t xml:space="preserve">124, </w:t>
      </w:r>
      <w:r w:rsidRPr="0088535A">
        <w:rPr>
          <w:rStyle w:val="StyleUnderline"/>
        </w:rPr>
        <w:t>particularly via communication and observation satellites</w:t>
      </w:r>
      <w:r w:rsidRPr="0088535A">
        <w:t xml:space="preserve">125. </w:t>
      </w:r>
      <w:r w:rsidRPr="00B42D08">
        <w:rPr>
          <w:rStyle w:val="StyleUnderline"/>
          <w:highlight w:val="green"/>
        </w:rPr>
        <w:t>Satellites are the keystone to</w:t>
      </w:r>
      <w:r w:rsidRPr="0088535A">
        <w:rPr>
          <w:rStyle w:val="StyleUnderline"/>
        </w:rPr>
        <w:t xml:space="preserve"> the cyberspace and communication systems, but also </w:t>
      </w:r>
      <w:r w:rsidRPr="00B42D08">
        <w:rPr>
          <w:rStyle w:val="StyleUnderline"/>
          <w:highlight w:val="green"/>
        </w:rPr>
        <w:t>the security system</w:t>
      </w:r>
      <w:r w:rsidRPr="0088535A">
        <w:rPr>
          <w:rStyle w:val="StyleUnderline"/>
        </w:rPr>
        <w:t>: monitoring</w:t>
      </w:r>
      <w:r w:rsidRPr="0088535A">
        <w:t xml:space="preserve"> (Echelon network is the symbol), </w:t>
      </w:r>
      <w:r w:rsidRPr="0088535A">
        <w:rPr>
          <w:rStyle w:val="StyleUnderline"/>
        </w:rPr>
        <w:t xml:space="preserve">observation, communication. These are </w:t>
      </w:r>
      <w:r w:rsidRPr="00B42D08">
        <w:rPr>
          <w:rStyle w:val="StyleUnderline"/>
          <w:highlight w:val="green"/>
        </w:rPr>
        <w:t>at the heart of</w:t>
      </w:r>
      <w:r w:rsidRPr="0088535A">
        <w:rPr>
          <w:rStyle w:val="StyleUnderline"/>
        </w:rPr>
        <w:t xml:space="preserve"> the </w:t>
      </w:r>
      <w:r w:rsidRPr="00B42D08">
        <w:rPr>
          <w:rStyle w:val="StyleUnderline"/>
          <w:highlight w:val="green"/>
        </w:rPr>
        <w:t>C4ISR</w:t>
      </w:r>
      <w:r w:rsidRPr="0088535A">
        <w:rPr>
          <w:rStyle w:val="StyleUnderline"/>
        </w:rPr>
        <w:t xml:space="preserve"> systems, </w:t>
      </w:r>
      <w:r w:rsidRPr="00B42D08">
        <w:rPr>
          <w:rStyle w:val="StyleUnderline"/>
          <w:highlight w:val="green"/>
        </w:rPr>
        <w:t>without which</w:t>
      </w:r>
      <w:r w:rsidRPr="0088535A">
        <w:rPr>
          <w:rStyle w:val="StyleUnderline"/>
        </w:rPr>
        <w:t xml:space="preserve"> a concept such as </w:t>
      </w:r>
      <w:r w:rsidRPr="00B42D08">
        <w:rPr>
          <w:rStyle w:val="StyleUnderline"/>
          <w:highlight w:val="green"/>
        </w:rPr>
        <w:t>net</w:t>
      </w:r>
      <w:r w:rsidRPr="0088535A">
        <w:rPr>
          <w:rStyle w:val="StyleUnderline"/>
        </w:rPr>
        <w:t>work-</w:t>
      </w:r>
      <w:r w:rsidRPr="00B42D08">
        <w:rPr>
          <w:rStyle w:val="StyleUnderline"/>
          <w:highlight w:val="green"/>
        </w:rPr>
        <w:t>centric war</w:t>
      </w:r>
      <w:r w:rsidRPr="0088535A">
        <w:rPr>
          <w:rStyle w:val="StyleUnderline"/>
        </w:rPr>
        <w:t xml:space="preserve">fare </w:t>
      </w:r>
      <w:r w:rsidRPr="00B42D08">
        <w:rPr>
          <w:rStyle w:val="StyleUnderline"/>
          <w:highlight w:val="green"/>
        </w:rPr>
        <w:t xml:space="preserve">could not exist. </w:t>
      </w:r>
      <w:r w:rsidRPr="00B42D08">
        <w:rPr>
          <w:rStyle w:val="Emphasis"/>
          <w:sz w:val="24"/>
          <w:szCs w:val="26"/>
          <w:highlight w:val="green"/>
        </w:rPr>
        <w:t>There would be no drones without satellites</w:t>
      </w:r>
      <w:r w:rsidRPr="0088535A">
        <w:t xml:space="preserve">.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w:t>
      </w:r>
      <w:r w:rsidRPr="0088535A">
        <w:lastRenderedPageBreak/>
        <w:t>geopolitical and geostrategic domains: questions of seizing this space, questions of regulation of human activity in this space, of sovereignty, new territoriality and independence.</w:t>
      </w:r>
    </w:p>
    <w:p w:rsidR="001F525E" w:rsidRPr="0088535A" w:rsidRDefault="001F525E" w:rsidP="001F525E"/>
    <w:p w:rsidR="001F525E" w:rsidRPr="0088535A" w:rsidRDefault="001F525E" w:rsidP="001F525E">
      <w:pPr>
        <w:pStyle w:val="Heading4"/>
        <w:rPr>
          <w:rFonts w:cs="Calibri"/>
        </w:rPr>
      </w:pPr>
      <w:r w:rsidRPr="0088535A">
        <w:rPr>
          <w:rFonts w:cs="Calibri"/>
        </w:rPr>
        <w:t xml:space="preserve">Drone </w:t>
      </w:r>
      <w:proofErr w:type="spellStart"/>
      <w:r w:rsidRPr="0088535A">
        <w:rPr>
          <w:rFonts w:cs="Calibri"/>
        </w:rPr>
        <w:t>prolif</w:t>
      </w:r>
      <w:proofErr w:type="spellEnd"/>
      <w:r w:rsidRPr="0088535A">
        <w:rPr>
          <w:rFonts w:cs="Calibri"/>
        </w:rPr>
        <w:t xml:space="preserve"> is </w:t>
      </w:r>
      <w:r w:rsidRPr="0088535A">
        <w:rPr>
          <w:rFonts w:cs="Calibri"/>
          <w:u w:val="single"/>
        </w:rPr>
        <w:t>inevitable</w:t>
      </w:r>
      <w:r w:rsidRPr="0088535A">
        <w:rPr>
          <w:rFonts w:cs="Calibri"/>
        </w:rPr>
        <w:t xml:space="preserve"> and causes </w:t>
      </w:r>
      <w:r w:rsidRPr="0088535A">
        <w:rPr>
          <w:rFonts w:cs="Calibri"/>
          <w:u w:val="single"/>
        </w:rPr>
        <w:t>global nuclear war</w:t>
      </w:r>
    </w:p>
    <w:p w:rsidR="001F525E" w:rsidRPr="0088535A" w:rsidRDefault="001F525E" w:rsidP="001F525E">
      <w:r w:rsidRPr="0088535A">
        <w:t xml:space="preserve">Dr. Michael C. </w:t>
      </w:r>
      <w:r w:rsidRPr="0088535A">
        <w:rPr>
          <w:rStyle w:val="Style13ptBold"/>
        </w:rPr>
        <w:t>Horowitz 19</w:t>
      </w:r>
      <w:r w:rsidRPr="0088535A">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rsidR="001F525E" w:rsidRPr="0088535A" w:rsidRDefault="001F525E" w:rsidP="001F525E">
      <w:r w:rsidRPr="0088535A">
        <w:t>Thus, the reason to deploy autonomous systems would have to be their reliability and effectiveness rather than signaling. And gi</w:t>
      </w:r>
      <w:r w:rsidRPr="0088535A">
        <w:rPr>
          <w:rStyle w:val="StyleUnderline"/>
        </w:rPr>
        <w:t xml:space="preserve">ving up human control to algorithms in </w:t>
      </w:r>
      <w:r w:rsidRPr="00B42D08">
        <w:rPr>
          <w:rStyle w:val="StyleUnderline"/>
          <w:highlight w:val="green"/>
        </w:rPr>
        <w:t>a crisis</w:t>
      </w:r>
      <w:r w:rsidRPr="0088535A">
        <w:rPr>
          <w:rStyle w:val="StyleUnderline"/>
        </w:rPr>
        <w:t xml:space="preserve"> that </w:t>
      </w:r>
      <w:r w:rsidRPr="00B42D08">
        <w:rPr>
          <w:rStyle w:val="StyleUnderline"/>
          <w:highlight w:val="green"/>
        </w:rPr>
        <w:t xml:space="preserve">could end with </w:t>
      </w:r>
      <w:r w:rsidRPr="00B42D08">
        <w:rPr>
          <w:rStyle w:val="Emphasis"/>
          <w:sz w:val="24"/>
          <w:szCs w:val="26"/>
          <w:highlight w:val="green"/>
        </w:rPr>
        <w:t>global nuclear war</w:t>
      </w:r>
      <w:r w:rsidRPr="0088535A">
        <w:rPr>
          <w:rStyle w:val="StyleUnderline"/>
          <w:sz w:val="24"/>
          <w:szCs w:val="26"/>
        </w:rPr>
        <w:t xml:space="preserve"> </w:t>
      </w:r>
      <w:r w:rsidRPr="0088535A">
        <w:rPr>
          <w:rStyle w:val="StyleUnderline"/>
        </w:rPr>
        <w:t>would require an extremely high level of perceived reliability and effectiveness</w:t>
      </w:r>
      <w:r w:rsidRPr="0088535A">
        <w:t xml:space="preserve">. Few things are more important to militaries in crisis situations than informational awareness and control over decisions, and there might be fear that </w:t>
      </w:r>
      <w:r w:rsidRPr="00B42D08">
        <w:rPr>
          <w:rStyle w:val="StyleUnderline"/>
          <w:highlight w:val="green"/>
        </w:rPr>
        <w:t xml:space="preserve">autonomous systems are prone to </w:t>
      </w:r>
      <w:r w:rsidRPr="00B42D08">
        <w:rPr>
          <w:rStyle w:val="Emphasis"/>
          <w:sz w:val="24"/>
          <w:szCs w:val="26"/>
          <w:highlight w:val="green"/>
        </w:rPr>
        <w:t>accidents</w:t>
      </w:r>
      <w:r w:rsidRPr="0088535A">
        <w:t>.</w:t>
      </w:r>
    </w:p>
    <w:p w:rsidR="001F525E" w:rsidRPr="0088535A" w:rsidRDefault="001F525E" w:rsidP="001F525E">
      <w:r w:rsidRPr="0088535A">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rsidR="001F525E" w:rsidRPr="0088535A" w:rsidRDefault="001F525E" w:rsidP="001F525E">
      <w:r w:rsidRPr="0088535A">
        <w:t xml:space="preserve">This paper draws on research in strategic studies and examples from military history to assess how </w:t>
      </w:r>
      <w:r w:rsidRPr="00B42D08">
        <w:rPr>
          <w:rStyle w:val="StyleUnderline"/>
          <w:highlight w:val="green"/>
        </w:rPr>
        <w:t>LAWS</w:t>
      </w:r>
      <w:r w:rsidRPr="0088535A">
        <w:rPr>
          <w:rStyle w:val="StyleUnderline"/>
        </w:rPr>
        <w:t xml:space="preserve"> could </w:t>
      </w:r>
      <w:r w:rsidRPr="00B42D08">
        <w:rPr>
          <w:rStyle w:val="StyleUnderline"/>
          <w:highlight w:val="green"/>
        </w:rPr>
        <w:t>influence</w:t>
      </w:r>
      <w:r w:rsidRPr="0088535A">
        <w:rPr>
          <w:rStyle w:val="StyleUnderline"/>
        </w:rPr>
        <w:t xml:space="preserve"> the development and deployment of military systems, including </w:t>
      </w:r>
      <w:r w:rsidRPr="00B42D08">
        <w:rPr>
          <w:rStyle w:val="Emphasis"/>
          <w:sz w:val="24"/>
          <w:szCs w:val="26"/>
          <w:highlight w:val="green"/>
        </w:rPr>
        <w:t>arms races</w:t>
      </w:r>
      <w:r w:rsidRPr="00B42D08">
        <w:rPr>
          <w:rStyle w:val="StyleUnderline"/>
          <w:highlight w:val="green"/>
        </w:rPr>
        <w:t xml:space="preserve">, </w:t>
      </w:r>
      <w:r w:rsidRPr="00B42D08">
        <w:rPr>
          <w:rStyle w:val="Emphasis"/>
          <w:highlight w:val="green"/>
        </w:rPr>
        <w:t>crisis stability</w:t>
      </w:r>
      <w:r w:rsidRPr="00B42D08">
        <w:rPr>
          <w:rStyle w:val="StyleUnderline"/>
          <w:highlight w:val="green"/>
        </w:rPr>
        <w:t>, and</w:t>
      </w:r>
      <w:r w:rsidRPr="0088535A">
        <w:rPr>
          <w:rStyle w:val="StyleUnderline"/>
        </w:rPr>
        <w:t xml:space="preserve"> wartime stability, especially the </w:t>
      </w:r>
      <w:r w:rsidRPr="00B42D08">
        <w:rPr>
          <w:rStyle w:val="StyleUnderline"/>
          <w:highlight w:val="green"/>
        </w:rPr>
        <w:t xml:space="preserve">risk of </w:t>
      </w:r>
      <w:r w:rsidRPr="00B42D08">
        <w:rPr>
          <w:rStyle w:val="Emphasis"/>
          <w:sz w:val="24"/>
          <w:szCs w:val="26"/>
          <w:highlight w:val="green"/>
        </w:rPr>
        <w:t>escalation</w:t>
      </w:r>
      <w:r w:rsidRPr="0088535A">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88535A">
        <w:rPr>
          <w:rStyle w:val="StyleUnderline"/>
        </w:rPr>
        <w:t xml:space="preserve">machine-like accuracy in </w:t>
      </w:r>
      <w:r w:rsidRPr="00B42D08">
        <w:rPr>
          <w:rStyle w:val="StyleUnderline"/>
          <w:highlight w:val="green"/>
        </w:rPr>
        <w:t>following programming</w:t>
      </w:r>
      <w:r w:rsidRPr="0088535A">
        <w:t xml:space="preserve">, but that </w:t>
      </w:r>
      <w:r w:rsidRPr="00B42D08">
        <w:rPr>
          <w:rStyle w:val="StyleUnderline"/>
          <w:highlight w:val="green"/>
        </w:rPr>
        <w:t>comes with</w:t>
      </w:r>
      <w:r w:rsidRPr="0088535A">
        <w:rPr>
          <w:rStyle w:val="StyleUnderline"/>
        </w:rPr>
        <w:t xml:space="preserve"> a potential downside: the </w:t>
      </w:r>
      <w:r w:rsidRPr="00B42D08">
        <w:rPr>
          <w:rStyle w:val="StyleUnderline"/>
          <w:highlight w:val="green"/>
        </w:rPr>
        <w:t>loss of control and</w:t>
      </w:r>
      <w:r w:rsidRPr="0088535A">
        <w:rPr>
          <w:rStyle w:val="StyleUnderline"/>
        </w:rPr>
        <w:t xml:space="preserve"> the accompanying </w:t>
      </w:r>
      <w:r w:rsidRPr="00B42D08">
        <w:rPr>
          <w:rStyle w:val="StyleUnderline"/>
          <w:highlight w:val="green"/>
        </w:rPr>
        <w:t>risk of</w:t>
      </w:r>
      <w:r w:rsidRPr="0088535A">
        <w:rPr>
          <w:rStyle w:val="StyleUnderline"/>
        </w:rPr>
        <w:t xml:space="preserve"> </w:t>
      </w:r>
      <w:r w:rsidRPr="0088535A">
        <w:rPr>
          <w:rStyle w:val="Emphasis"/>
        </w:rPr>
        <w:t>accidents</w:t>
      </w:r>
      <w:r w:rsidRPr="0088535A">
        <w:rPr>
          <w:rStyle w:val="StyleUnderline"/>
        </w:rPr>
        <w:t xml:space="preserve">, adversarial </w:t>
      </w:r>
      <w:r w:rsidRPr="00B42D08">
        <w:rPr>
          <w:rStyle w:val="Emphasis"/>
          <w:highlight w:val="green"/>
        </w:rPr>
        <w:t>spoofing</w:t>
      </w:r>
      <w:r w:rsidRPr="00B42D08">
        <w:rPr>
          <w:rStyle w:val="StyleUnderline"/>
          <w:highlight w:val="green"/>
        </w:rPr>
        <w:t xml:space="preserve">, and </w:t>
      </w:r>
      <w:r w:rsidRPr="00B42D08">
        <w:rPr>
          <w:rStyle w:val="Emphasis"/>
          <w:highlight w:val="green"/>
        </w:rPr>
        <w:t>miscalc</w:t>
      </w:r>
      <w:r w:rsidRPr="0088535A">
        <w:rPr>
          <w:rStyle w:val="Emphasis"/>
        </w:rPr>
        <w:t>ulation</w:t>
      </w:r>
      <w:r w:rsidRPr="0088535A">
        <w:rPr>
          <w:rStyle w:val="StyleUnderline"/>
        </w:rPr>
        <w:t>. Even if LAWS malfunction at the same rate as humans in a given scenario, the ability of operators to control the impact of those malfunctions may be lower, which could make LAWS less predictable on the battlefield</w:t>
      </w:r>
      <w:r w:rsidRPr="0088535A">
        <w:t>. The paper then examines how these issues interact with the large uncertainty parameter associated with AI-based military capabilities at present, both in terms of the range of the possible and the opacity of their programming.</w:t>
      </w:r>
    </w:p>
    <w:p w:rsidR="001F525E" w:rsidRPr="0088535A" w:rsidRDefault="001F525E" w:rsidP="001F525E">
      <w:r w:rsidRPr="0088535A">
        <w:t xml:space="preserve">The results highlight several critical issues surrounding the development and deployment of LAWS.1 First, </w:t>
      </w:r>
      <w:r w:rsidRPr="0088535A">
        <w:rPr>
          <w:rStyle w:val="StyleUnderline"/>
        </w:rPr>
        <w:t xml:space="preserve">the desire to fight at </w:t>
      </w:r>
      <w:r w:rsidRPr="00B42D08">
        <w:rPr>
          <w:rStyle w:val="StyleUnderline"/>
          <w:highlight w:val="green"/>
        </w:rPr>
        <w:t>machine speed</w:t>
      </w:r>
      <w:r w:rsidRPr="0088535A">
        <w:rPr>
          <w:rStyle w:val="StyleUnderline"/>
        </w:rPr>
        <w:t xml:space="preserve"> with autonomous systems, while making a military more effective in a conflict, could </w:t>
      </w:r>
      <w:r w:rsidRPr="00B42D08">
        <w:rPr>
          <w:rStyle w:val="StyleUnderline"/>
          <w:highlight w:val="green"/>
        </w:rPr>
        <w:t xml:space="preserve">increase </w:t>
      </w:r>
      <w:r w:rsidRPr="00B42D08">
        <w:rPr>
          <w:rStyle w:val="Emphasis"/>
          <w:highlight w:val="green"/>
        </w:rPr>
        <w:t>crisis instability</w:t>
      </w:r>
      <w:r w:rsidRPr="0088535A">
        <w:rPr>
          <w:rStyle w:val="StyleUnderline"/>
        </w:rPr>
        <w:t xml:space="preserve">. As countries fear </w:t>
      </w:r>
      <w:r w:rsidRPr="00B42D08">
        <w:rPr>
          <w:rStyle w:val="StyleUnderline"/>
          <w:highlight w:val="green"/>
        </w:rPr>
        <w:t>losing</w:t>
      </w:r>
      <w:r w:rsidRPr="0088535A">
        <w:rPr>
          <w:rStyle w:val="StyleUnderline"/>
        </w:rPr>
        <w:t xml:space="preserve"> conflicts </w:t>
      </w:r>
      <w:r w:rsidRPr="00B42D08">
        <w:rPr>
          <w:rStyle w:val="StyleUnderline"/>
          <w:highlight w:val="green"/>
        </w:rPr>
        <w:t>faster</w:t>
      </w:r>
      <w:r w:rsidRPr="0088535A">
        <w:rPr>
          <w:rStyle w:val="StyleUnderline"/>
        </w:rPr>
        <w:t xml:space="preserve">, it will </w:t>
      </w:r>
      <w:r w:rsidRPr="00B42D08">
        <w:rPr>
          <w:rStyle w:val="StyleUnderline"/>
          <w:highlight w:val="green"/>
        </w:rPr>
        <w:t xml:space="preserve">generate </w:t>
      </w:r>
      <w:r w:rsidRPr="00B42D08">
        <w:rPr>
          <w:rStyle w:val="Emphasis"/>
          <w:highlight w:val="green"/>
        </w:rPr>
        <w:t>escalation pressure</w:t>
      </w:r>
      <w:r w:rsidRPr="00B42D08">
        <w:rPr>
          <w:rStyle w:val="StyleUnderline"/>
          <w:highlight w:val="green"/>
        </w:rPr>
        <w:t>, including</w:t>
      </w:r>
      <w:r w:rsidRPr="0088535A">
        <w:rPr>
          <w:rStyle w:val="StyleUnderline"/>
        </w:rPr>
        <w:t xml:space="preserve"> an increased incentive for </w:t>
      </w:r>
      <w:r w:rsidRPr="00B42D08">
        <w:rPr>
          <w:rStyle w:val="Emphasis"/>
          <w:sz w:val="24"/>
          <w:szCs w:val="26"/>
          <w:highlight w:val="green"/>
        </w:rPr>
        <w:t>first strikes</w:t>
      </w:r>
      <w:r w:rsidRPr="0088535A">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w:t>
      </w:r>
      <w:r w:rsidRPr="0088535A">
        <w:lastRenderedPageBreak/>
        <w:t xml:space="preserve">reliability. Third, </w:t>
      </w:r>
      <w:r w:rsidRPr="0088535A">
        <w:rPr>
          <w:rStyle w:val="StyleUnderline"/>
        </w:rPr>
        <w:t>the dual-use</w:t>
      </w:r>
      <w:r w:rsidRPr="0088535A">
        <w:t xml:space="preserve">, or even general purpose, </w:t>
      </w:r>
      <w:r w:rsidRPr="0088535A">
        <w:rPr>
          <w:rStyle w:val="StyleUnderline"/>
        </w:rPr>
        <w:t>character</w:t>
      </w:r>
      <w:r w:rsidRPr="0088535A">
        <w:t xml:space="preserve"> of the basic science underlying many autonomous systems </w:t>
      </w:r>
      <w:r w:rsidRPr="0088535A">
        <w:rPr>
          <w:rStyle w:val="StyleUnderline"/>
        </w:rPr>
        <w:t>will make</w:t>
      </w:r>
      <w:r w:rsidRPr="0088535A">
        <w:t xml:space="preserve"> the </w:t>
      </w:r>
      <w:r w:rsidRPr="0088535A">
        <w:rPr>
          <w:rStyle w:val="StyleUnderline"/>
        </w:rPr>
        <w:t>tech</w:t>
      </w:r>
      <w:r w:rsidRPr="0088535A">
        <w:t xml:space="preserve">nology </w:t>
      </w:r>
      <w:r w:rsidRPr="0088535A">
        <w:rPr>
          <w:rStyle w:val="StyleUnderline"/>
        </w:rPr>
        <w:t>hard to control</w:t>
      </w:r>
      <w:r w:rsidRPr="0088535A">
        <w:t>, giving many countries and actors access to basic algorithms, though whether this is described as diffusion, proliferation, or an arms race will depend on political dynamics as much as anything.</w:t>
      </w:r>
    </w:p>
    <w:p w:rsidR="001F525E" w:rsidRPr="0088535A" w:rsidRDefault="001F525E" w:rsidP="001F525E">
      <w:r w:rsidRPr="0088535A">
        <w:t xml:space="preserve">Finally, </w:t>
      </w:r>
      <w:r w:rsidRPr="0088535A">
        <w:rPr>
          <w:rStyle w:val="StyleUnderline"/>
        </w:rPr>
        <w:t xml:space="preserve">multiple </w:t>
      </w:r>
      <w:r w:rsidRPr="00B42D08">
        <w:rPr>
          <w:rStyle w:val="StyleUnderline"/>
          <w:highlight w:val="green"/>
        </w:rPr>
        <w:t>uncertainty</w:t>
      </w:r>
      <w:r w:rsidRPr="0088535A">
        <w:rPr>
          <w:rStyle w:val="StyleUnderline"/>
        </w:rPr>
        <w:t xml:space="preserve"> parameters</w:t>
      </w:r>
      <w:r w:rsidRPr="0088535A">
        <w:t xml:space="preserve"> concerning lethal autonomous weapon systems </w:t>
      </w:r>
      <w:r w:rsidRPr="0088535A">
        <w:rPr>
          <w:rStyle w:val="StyleUnderline"/>
        </w:rPr>
        <w:t xml:space="preserve">could </w:t>
      </w:r>
      <w:r w:rsidRPr="00B42D08">
        <w:rPr>
          <w:rStyle w:val="StyleUnderline"/>
          <w:highlight w:val="green"/>
        </w:rPr>
        <w:t xml:space="preserve">exacerbate </w:t>
      </w:r>
      <w:r w:rsidRPr="00B42D08">
        <w:rPr>
          <w:rStyle w:val="Emphasis"/>
          <w:highlight w:val="green"/>
        </w:rPr>
        <w:t>security dilemmas</w:t>
      </w:r>
      <w:r w:rsidRPr="0088535A">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w:t>
      </w:r>
      <w:proofErr w:type="gramStart"/>
      <w:r w:rsidRPr="0088535A">
        <w:t>arms</w:t>
      </w:r>
      <w:proofErr w:type="gramEnd"/>
      <w:r w:rsidRPr="0088535A">
        <w:t xml:space="preserve"> race over lethal autonomous weapon systems occurs, it will likely be because of worse-case assumptions about capability development by potential adversaries.</w:t>
      </w:r>
    </w:p>
    <w:p w:rsidR="001F525E" w:rsidRPr="0088535A" w:rsidRDefault="001F525E" w:rsidP="001F525E">
      <w:pPr>
        <w:rPr>
          <w:sz w:val="10"/>
          <w:szCs w:val="16"/>
        </w:rPr>
      </w:pPr>
      <w:r w:rsidRPr="0088535A">
        <w:rPr>
          <w:sz w:val="10"/>
          <w:szCs w:val="16"/>
        </w:rPr>
        <w:t>What is Autonomy or Artificial Intelligence?</w:t>
      </w:r>
    </w:p>
    <w:p w:rsidR="001F525E" w:rsidRPr="0088535A" w:rsidRDefault="001F525E" w:rsidP="001F525E">
      <w:pPr>
        <w:rPr>
          <w:sz w:val="10"/>
          <w:szCs w:val="16"/>
        </w:rPr>
      </w:pPr>
      <w:r w:rsidRPr="0088535A">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rsidR="001F525E" w:rsidRPr="0088535A" w:rsidRDefault="001F525E" w:rsidP="001F525E">
      <w:pPr>
        <w:rPr>
          <w:sz w:val="10"/>
          <w:szCs w:val="16"/>
        </w:rPr>
      </w:pPr>
      <w:r w:rsidRPr="0088535A">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rsidR="001F525E" w:rsidRPr="0088535A" w:rsidRDefault="001F525E" w:rsidP="001F525E">
      <w:pPr>
        <w:rPr>
          <w:sz w:val="10"/>
          <w:szCs w:val="16"/>
        </w:rPr>
      </w:pPr>
      <w:r w:rsidRPr="0088535A">
        <w:rPr>
          <w:sz w:val="10"/>
          <w:szCs w:val="16"/>
        </w:rPr>
        <w:t xml:space="preserve">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w:t>
      </w:r>
      <w:proofErr w:type="spellStart"/>
      <w:r w:rsidRPr="0088535A">
        <w:rPr>
          <w:sz w:val="10"/>
          <w:szCs w:val="16"/>
        </w:rPr>
        <w:t>Roff</w:t>
      </w:r>
      <w:proofErr w:type="spellEnd"/>
      <w:r w:rsidRPr="0088535A">
        <w:rPr>
          <w:sz w:val="10"/>
          <w:szCs w:val="16"/>
        </w:rPr>
        <w:t xml:space="preserve">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w:t>
      </w:r>
      <w:proofErr w:type="spellStart"/>
      <w:r w:rsidRPr="0088535A">
        <w:rPr>
          <w:sz w:val="10"/>
          <w:szCs w:val="16"/>
        </w:rPr>
        <w:t>fromsystems</w:t>
      </w:r>
      <w:proofErr w:type="spellEnd"/>
      <w:r w:rsidRPr="0088535A">
        <w:rPr>
          <w:sz w:val="10"/>
          <w:szCs w:val="16"/>
        </w:rPr>
        <w:t xml:space="preserve">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rsidR="001F525E" w:rsidRPr="0088535A" w:rsidRDefault="001F525E" w:rsidP="001F525E">
      <w:pPr>
        <w:rPr>
          <w:sz w:val="10"/>
          <w:szCs w:val="16"/>
        </w:rPr>
      </w:pPr>
      <w:r w:rsidRPr="0088535A">
        <w:rPr>
          <w:sz w:val="10"/>
          <w:szCs w:val="16"/>
        </w:rPr>
        <w:t xml:space="preserve">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w:t>
      </w:r>
      <w:proofErr w:type="spellStart"/>
      <w:r w:rsidRPr="0088535A">
        <w:rPr>
          <w:sz w:val="10"/>
          <w:szCs w:val="16"/>
        </w:rPr>
        <w:t>Scharre</w:t>
      </w:r>
      <w:proofErr w:type="spellEnd"/>
      <w:r w:rsidRPr="0088535A">
        <w:rPr>
          <w:sz w:val="10"/>
          <w:szCs w:val="16"/>
        </w:rPr>
        <w:t xml:space="preserv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rsidR="001F525E" w:rsidRPr="0088535A" w:rsidRDefault="001F525E" w:rsidP="001F525E">
      <w:pPr>
        <w:rPr>
          <w:sz w:val="10"/>
          <w:szCs w:val="16"/>
        </w:rPr>
      </w:pPr>
      <w:r w:rsidRPr="0088535A">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rsidR="001F525E" w:rsidRPr="0088535A" w:rsidRDefault="001F525E" w:rsidP="001F525E">
      <w:r w:rsidRPr="0088535A">
        <w:t>Why Invest in Autonomous Systems?</w:t>
      </w:r>
    </w:p>
    <w:p w:rsidR="001F525E" w:rsidRPr="0088535A" w:rsidRDefault="001F525E" w:rsidP="001F525E">
      <w:r w:rsidRPr="00B42D08">
        <w:rPr>
          <w:rStyle w:val="StyleUnderline"/>
          <w:highlight w:val="green"/>
        </w:rPr>
        <w:t>Militaries are</w:t>
      </w:r>
      <w:r w:rsidRPr="0088535A">
        <w:rPr>
          <w:rStyle w:val="StyleUnderline"/>
        </w:rPr>
        <w:t xml:space="preserve"> already </w:t>
      </w:r>
      <w:r w:rsidRPr="00B42D08">
        <w:rPr>
          <w:rStyle w:val="StyleUnderline"/>
          <w:highlight w:val="green"/>
        </w:rPr>
        <w:t>increasing</w:t>
      </w:r>
      <w:r w:rsidRPr="0088535A">
        <w:rPr>
          <w:rStyle w:val="StyleUnderline"/>
        </w:rPr>
        <w:t xml:space="preserve"> their </w:t>
      </w:r>
      <w:r w:rsidRPr="00B42D08">
        <w:rPr>
          <w:rStyle w:val="StyleUnderline"/>
          <w:highlight w:val="green"/>
        </w:rPr>
        <w:t>investments in</w:t>
      </w:r>
      <w:r w:rsidRPr="0088535A">
        <w:rPr>
          <w:rStyle w:val="StyleUnderline"/>
        </w:rPr>
        <w:t xml:space="preserve"> remotely-piloted </w:t>
      </w:r>
      <w:r w:rsidRPr="00B42D08">
        <w:rPr>
          <w:rStyle w:val="StyleUnderline"/>
          <w:highlight w:val="green"/>
        </w:rPr>
        <w:t>robotic systems. From</w:t>
      </w:r>
      <w:r w:rsidRPr="0088535A">
        <w:rPr>
          <w:rStyle w:val="StyleUnderline"/>
        </w:rPr>
        <w:t xml:space="preserve"> UAVs</w:t>
      </w:r>
      <w:r w:rsidRPr="0088535A">
        <w:t xml:space="preserve"> such as the MQ-9 Reaper (</w:t>
      </w:r>
      <w:r w:rsidRPr="00B42D08">
        <w:rPr>
          <w:rStyle w:val="Emphasis"/>
          <w:highlight w:val="green"/>
        </w:rPr>
        <w:t>U</w:t>
      </w:r>
      <w:r w:rsidRPr="0088535A">
        <w:t xml:space="preserve">nited </w:t>
      </w:r>
      <w:r w:rsidRPr="00B42D08">
        <w:rPr>
          <w:rStyle w:val="Emphasis"/>
          <w:highlight w:val="green"/>
        </w:rPr>
        <w:t>S</w:t>
      </w:r>
      <w:r w:rsidRPr="0088535A">
        <w:t xml:space="preserve">tates) </w:t>
      </w:r>
      <w:r w:rsidRPr="00B42D08">
        <w:rPr>
          <w:rStyle w:val="StyleUnderline"/>
          <w:highlight w:val="green"/>
        </w:rPr>
        <w:t>to</w:t>
      </w:r>
      <w:r w:rsidRPr="0088535A">
        <w:rPr>
          <w:rStyle w:val="StyleUnderline"/>
        </w:rPr>
        <w:t xml:space="preserve"> uninhabited surface vehicles (USVs)</w:t>
      </w:r>
      <w:r w:rsidRPr="0088535A">
        <w:t xml:space="preserve"> such as the </w:t>
      </w:r>
      <w:proofErr w:type="spellStart"/>
      <w:r w:rsidRPr="0088535A">
        <w:t>Guardium</w:t>
      </w:r>
      <w:proofErr w:type="spellEnd"/>
      <w:r w:rsidRPr="0088535A">
        <w:t xml:space="preserve"> (</w:t>
      </w:r>
      <w:r w:rsidRPr="00B42D08">
        <w:rPr>
          <w:rStyle w:val="Emphasis"/>
          <w:highlight w:val="green"/>
        </w:rPr>
        <w:t>Israel</w:t>
      </w:r>
      <w:r w:rsidRPr="00B42D08">
        <w:rPr>
          <w:highlight w:val="green"/>
        </w:rPr>
        <w:t xml:space="preserve">) </w:t>
      </w:r>
      <w:r w:rsidRPr="00B42D08">
        <w:rPr>
          <w:rStyle w:val="StyleUnderline"/>
          <w:highlight w:val="green"/>
        </w:rPr>
        <w:t>to</w:t>
      </w:r>
      <w:r w:rsidRPr="0088535A">
        <w:rPr>
          <w:rStyle w:val="StyleUnderline"/>
        </w:rPr>
        <w:t xml:space="preserve"> uninhabited ground vehicles (UGV) such as Platform-M </w:t>
      </w:r>
      <w:r w:rsidRPr="00B42D08">
        <w:rPr>
          <w:rStyle w:val="StyleUnderline"/>
          <w:highlight w:val="green"/>
        </w:rPr>
        <w:t>(</w:t>
      </w:r>
      <w:r w:rsidRPr="00B42D08">
        <w:rPr>
          <w:rStyle w:val="Emphasis"/>
          <w:highlight w:val="green"/>
        </w:rPr>
        <w:t>Russia</w:t>
      </w:r>
      <w:r w:rsidRPr="00B42D08">
        <w:rPr>
          <w:rStyle w:val="StyleUnderline"/>
          <w:highlight w:val="green"/>
        </w:rPr>
        <w:t xml:space="preserve">), militaries </w:t>
      </w:r>
      <w:r w:rsidRPr="00B42D08">
        <w:rPr>
          <w:rStyle w:val="Emphasis"/>
          <w:highlight w:val="green"/>
        </w:rPr>
        <w:t>around the world</w:t>
      </w:r>
      <w:r w:rsidRPr="00B42D08">
        <w:rPr>
          <w:rStyle w:val="StyleUnderline"/>
          <w:highlight w:val="green"/>
        </w:rPr>
        <w:t xml:space="preserve"> are investing</w:t>
      </w:r>
      <w:r w:rsidRPr="0088535A">
        <w:rPr>
          <w:rStyle w:val="StyleUnderline"/>
        </w:rPr>
        <w:t xml:space="preserve"> in remotely piloted platforms</w:t>
      </w:r>
      <w:r w:rsidRPr="0088535A">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rsidR="001F525E" w:rsidRDefault="001F525E" w:rsidP="001F525E"/>
    <w:p w:rsidR="001F525E" w:rsidRPr="00163035" w:rsidRDefault="001F525E" w:rsidP="001F525E">
      <w:pPr>
        <w:pStyle w:val="Heading4"/>
        <w:rPr>
          <w:rFonts w:cs="Times New Roman"/>
          <w:u w:val="single"/>
        </w:rPr>
      </w:pPr>
      <w:proofErr w:type="spellStart"/>
      <w:r w:rsidRPr="003B36D5">
        <w:rPr>
          <w:rFonts w:cs="Times New Roman"/>
        </w:rPr>
        <w:lastRenderedPageBreak/>
        <w:t>Drolif</w:t>
      </w:r>
      <w:proofErr w:type="spellEnd"/>
      <w:r w:rsidRPr="003B36D5">
        <w:rPr>
          <w:rFonts w:cs="Times New Roman"/>
        </w:rPr>
        <w:t xml:space="preserve"> means every hotspot </w:t>
      </w:r>
      <w:r w:rsidRPr="003B36D5">
        <w:rPr>
          <w:rFonts w:cs="Times New Roman"/>
          <w:u w:val="single"/>
        </w:rPr>
        <w:t>goes nuclear</w:t>
      </w:r>
      <w:r>
        <w:rPr>
          <w:rFonts w:cs="Times New Roman"/>
        </w:rPr>
        <w:t>.</w:t>
      </w:r>
    </w:p>
    <w:p w:rsidR="001F525E" w:rsidRPr="00163035" w:rsidRDefault="001F525E" w:rsidP="001F525E">
      <w:pPr>
        <w:rPr>
          <w:szCs w:val="16"/>
        </w:rPr>
      </w:pPr>
      <w:proofErr w:type="spellStart"/>
      <w:r w:rsidRPr="003B36D5">
        <w:rPr>
          <w:rStyle w:val="Style13ptBold"/>
        </w:rPr>
        <w:t>Zenko</w:t>
      </w:r>
      <w:proofErr w:type="spellEnd"/>
      <w:r w:rsidRPr="003B36D5">
        <w:rPr>
          <w:rStyle w:val="Style13ptBold"/>
        </w:rPr>
        <w:t xml:space="preserve"> and Kreps, </w:t>
      </w:r>
      <w:r>
        <w:rPr>
          <w:rStyle w:val="Style13ptBold"/>
        </w:rPr>
        <w:t xml:space="preserve">PhDs, </w:t>
      </w:r>
      <w:r w:rsidRPr="003B36D5">
        <w:rPr>
          <w:rStyle w:val="Style13ptBold"/>
        </w:rPr>
        <w:t>14</w:t>
      </w:r>
      <w:r>
        <w:rPr>
          <w:rStyle w:val="Style13ptBold"/>
        </w:rPr>
        <w:t xml:space="preserve"> </w:t>
      </w:r>
      <w:r w:rsidRPr="00163035">
        <w:rPr>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rsidR="001F525E" w:rsidRDefault="001F525E" w:rsidP="001F525E">
      <w:r w:rsidRPr="003B36D5">
        <w:t xml:space="preserve">The </w:t>
      </w:r>
      <w:r w:rsidRPr="003B36D5">
        <w:rPr>
          <w:rStyle w:val="StyleUnderline"/>
        </w:rPr>
        <w:t>inherent advantages</w:t>
      </w:r>
      <w:r w:rsidRPr="003B36D5">
        <w:t xml:space="preserve"> of drones </w:t>
      </w:r>
      <w:r w:rsidRPr="003B36D5">
        <w:rPr>
          <w:rStyle w:val="StyleUnderline"/>
        </w:rPr>
        <w:t>will not alone</w:t>
      </w:r>
      <w:r w:rsidRPr="003B36D5">
        <w:t xml:space="preserve"> </w:t>
      </w:r>
      <w:r w:rsidRPr="003B36D5">
        <w:rPr>
          <w:rStyle w:val="StyleUnderline"/>
        </w:rPr>
        <w:t>make</w:t>
      </w:r>
      <w:r w:rsidRPr="003B36D5">
        <w:t xml:space="preserve"> traditional </w:t>
      </w:r>
      <w:r w:rsidRPr="003B36D5">
        <w:rPr>
          <w:rStyle w:val="StyleUnderline"/>
        </w:rPr>
        <w:t>interstate warfare more likely</w:t>
      </w:r>
      <w:r w:rsidRPr="003B36D5">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B42D08">
        <w:rPr>
          <w:rStyle w:val="Emphasis"/>
          <w:highlight w:val="green"/>
        </w:rPr>
        <w:t>misperceptions</w:t>
      </w:r>
      <w:r w:rsidRPr="00B42D08">
        <w:rPr>
          <w:rStyle w:val="StyleUnderline"/>
          <w:highlight w:val="green"/>
        </w:rPr>
        <w:t xml:space="preserve"> over </w:t>
      </w:r>
      <w:r w:rsidRPr="00BD0104">
        <w:rPr>
          <w:rStyle w:val="StyleUnderline"/>
        </w:rPr>
        <w:t>the</w:t>
      </w:r>
      <w:r w:rsidRPr="003B36D5">
        <w:rPr>
          <w:rStyle w:val="StyleUnderline"/>
        </w:rPr>
        <w:t xml:space="preserve"> use of armed </w:t>
      </w:r>
      <w:r w:rsidRPr="00B42D08">
        <w:rPr>
          <w:rStyle w:val="StyleUnderline"/>
          <w:highlight w:val="green"/>
        </w:rPr>
        <w:t xml:space="preserve">drones </w:t>
      </w:r>
      <w:r w:rsidRPr="00B42D08">
        <w:rPr>
          <w:rStyle w:val="Emphasis"/>
          <w:highlight w:val="green"/>
        </w:rPr>
        <w:t xml:space="preserve">increase </w:t>
      </w:r>
      <w:r w:rsidRPr="002E7AC7">
        <w:rPr>
          <w:rStyle w:val="Emphasis"/>
        </w:rPr>
        <w:t xml:space="preserve">the </w:t>
      </w:r>
      <w:r w:rsidRPr="00B42D08">
        <w:rPr>
          <w:rStyle w:val="Emphasis"/>
          <w:highlight w:val="green"/>
        </w:rPr>
        <w:t>likelihood</w:t>
      </w:r>
      <w:r w:rsidRPr="00B42D08">
        <w:rPr>
          <w:rStyle w:val="StyleUnderline"/>
          <w:highlight w:val="green"/>
        </w:rPr>
        <w:t xml:space="preserve"> of </w:t>
      </w:r>
      <w:r w:rsidRPr="00B42D08">
        <w:rPr>
          <w:rStyle w:val="Emphasis"/>
          <w:highlight w:val="green"/>
        </w:rPr>
        <w:t>militarized disputes</w:t>
      </w:r>
      <w:r w:rsidRPr="003B36D5">
        <w:rPr>
          <w:rStyle w:val="StyleUnderline"/>
        </w:rPr>
        <w:t xml:space="preserve"> with U.S. allies</w:t>
      </w:r>
      <w:r w:rsidRPr="003B36D5">
        <w:t xml:space="preserve">, </w:t>
      </w:r>
      <w:r w:rsidRPr="003B36D5">
        <w:rPr>
          <w:rStyle w:val="StyleUnderline"/>
        </w:rPr>
        <w:t>as well as U.S. military forces</w:t>
      </w:r>
      <w:r w:rsidRPr="003B36D5">
        <w:t xml:space="preserve">, </w:t>
      </w:r>
      <w:r w:rsidRPr="002E7AC7">
        <w:rPr>
          <w:rStyle w:val="StyleUnderline"/>
        </w:rPr>
        <w:t xml:space="preserve">which could </w:t>
      </w:r>
      <w:r w:rsidRPr="00B42D08">
        <w:rPr>
          <w:rStyle w:val="StyleUnderline"/>
          <w:highlight w:val="green"/>
        </w:rPr>
        <w:t xml:space="preserve">lead to an </w:t>
      </w:r>
      <w:r w:rsidRPr="00B42D08">
        <w:rPr>
          <w:rStyle w:val="Emphasis"/>
          <w:highlight w:val="green"/>
        </w:rPr>
        <w:t>escalating crisis</w:t>
      </w:r>
      <w:r w:rsidRPr="003B36D5">
        <w:rPr>
          <w:rStyle w:val="StyleUnderline"/>
        </w:rPr>
        <w:t xml:space="preserve"> and </w:t>
      </w:r>
      <w:r w:rsidRPr="003B36D5">
        <w:rPr>
          <w:rStyle w:val="Emphasis"/>
        </w:rPr>
        <w:t>deeper U.S. involvement</w:t>
      </w:r>
      <w:r w:rsidRPr="003B36D5">
        <w:t xml:space="preserve">. </w:t>
      </w:r>
      <w:r w:rsidRPr="003B36D5">
        <w:rPr>
          <w:rStyle w:val="StyleUnderline"/>
        </w:rPr>
        <w:t xml:space="preserve">Though surveillance drones can be used to provide </w:t>
      </w:r>
      <w:r w:rsidRPr="003B36D5">
        <w:rPr>
          <w:rStyle w:val="Emphasis"/>
        </w:rPr>
        <w:t>greater stability</w:t>
      </w:r>
      <w:r w:rsidRPr="003B36D5">
        <w:t xml:space="preserve"> </w:t>
      </w:r>
      <w:r w:rsidRPr="003B36D5">
        <w:rPr>
          <w:rStyle w:val="StyleUnderline"/>
        </w:rPr>
        <w:t>between countries by monitoring ceasefires or disputed borders</w:t>
      </w:r>
      <w:r w:rsidRPr="003B36D5">
        <w:t xml:space="preserve">, </w:t>
      </w:r>
      <w:r w:rsidRPr="00B42D08">
        <w:rPr>
          <w:rStyle w:val="StyleUnderline"/>
          <w:highlight w:val="green"/>
        </w:rPr>
        <w:t xml:space="preserve">armed drones </w:t>
      </w:r>
      <w:r w:rsidRPr="002E7AC7">
        <w:rPr>
          <w:rStyle w:val="StyleUnderline"/>
        </w:rPr>
        <w:t xml:space="preserve">will have </w:t>
      </w:r>
      <w:r w:rsidRPr="00B42D08">
        <w:rPr>
          <w:rStyle w:val="Emphasis"/>
          <w:highlight w:val="green"/>
        </w:rPr>
        <w:t xml:space="preserve">destabilizing </w:t>
      </w:r>
      <w:r w:rsidRPr="002E7AC7">
        <w:rPr>
          <w:rStyle w:val="Emphasis"/>
        </w:rPr>
        <w:t>consequences</w:t>
      </w:r>
      <w:r w:rsidRPr="003B36D5">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3B36D5">
        <w:t>For</w:t>
      </w:r>
      <w:proofErr w:type="gramEnd"/>
      <w:r w:rsidRPr="003B36D5">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B42D08">
        <w:rPr>
          <w:rStyle w:val="StyleUnderline"/>
          <w:highlight w:val="green"/>
        </w:rPr>
        <w:t xml:space="preserve">threshold for </w:t>
      </w:r>
      <w:r w:rsidRPr="002E7AC7">
        <w:rPr>
          <w:rStyle w:val="StyleUnderline"/>
        </w:rPr>
        <w:t xml:space="preserve">the </w:t>
      </w:r>
      <w:r w:rsidRPr="00B42D08">
        <w:rPr>
          <w:rStyle w:val="StyleUnderline"/>
          <w:highlight w:val="green"/>
        </w:rPr>
        <w:t>authorization</w:t>
      </w:r>
      <w:r w:rsidRPr="003B36D5">
        <w:rPr>
          <w:rStyle w:val="StyleUnderline"/>
        </w:rPr>
        <w:t xml:space="preserve"> of force by civilian officials </w:t>
      </w:r>
      <w:r w:rsidRPr="00B42D08">
        <w:rPr>
          <w:rStyle w:val="StyleUnderline"/>
          <w:highlight w:val="green"/>
        </w:rPr>
        <w:t xml:space="preserve">has </w:t>
      </w:r>
      <w:r w:rsidRPr="002E7AC7">
        <w:rPr>
          <w:rStyle w:val="StyleUnderline"/>
        </w:rPr>
        <w:t xml:space="preserve">been </w:t>
      </w:r>
      <w:r w:rsidRPr="00B42D08">
        <w:rPr>
          <w:rStyle w:val="Emphasis"/>
          <w:highlight w:val="green"/>
        </w:rPr>
        <w:t>significantly reduced</w:t>
      </w:r>
      <w:r w:rsidRPr="003B36D5">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w:t>
      </w:r>
      <w:r w:rsidRPr="002E7AC7">
        <w:t xml:space="preserve">drones will be more willing to threaten or use force in ways they might not otherwise, within both interstate and intrastate contexts. </w:t>
      </w:r>
      <w:r w:rsidRPr="002E7AC7">
        <w:rPr>
          <w:rStyle w:val="StyleUnderline"/>
        </w:rPr>
        <w:t xml:space="preserve">States might </w:t>
      </w:r>
      <w:r w:rsidRPr="002E7AC7">
        <w:rPr>
          <w:rStyle w:val="StyleUnderline"/>
        </w:rPr>
        <w:lastRenderedPageBreak/>
        <w:t>undertake cross-border</w:t>
      </w:r>
      <w:r w:rsidRPr="002E7AC7">
        <w:t xml:space="preserve">, </w:t>
      </w:r>
      <w:r w:rsidRPr="002E7AC7">
        <w:rPr>
          <w:rStyle w:val="StyleUnderline"/>
        </w:rPr>
        <w:t>interstate actions less discriminately</w:t>
      </w:r>
      <w:r w:rsidRPr="002E7AC7">
        <w:t xml:space="preserve">, </w:t>
      </w:r>
      <w:r w:rsidRPr="002E7AC7">
        <w:rPr>
          <w:rStyle w:val="StyleUnderline"/>
        </w:rPr>
        <w:t>especially in areas prone to tension</w:t>
      </w:r>
      <w:r w:rsidRPr="002E7AC7">
        <w:t xml:space="preserve">. </w:t>
      </w:r>
      <w:r w:rsidRPr="002E7AC7">
        <w:rPr>
          <w:rStyle w:val="StyleUnderline"/>
        </w:rPr>
        <w:t xml:space="preserve">As is apparent in the </w:t>
      </w:r>
      <w:r w:rsidRPr="002E7AC7">
        <w:rPr>
          <w:rStyle w:val="Emphasis"/>
        </w:rPr>
        <w:t>East</w:t>
      </w:r>
      <w:r w:rsidRPr="002E7AC7">
        <w:rPr>
          <w:rStyle w:val="StyleUnderline"/>
        </w:rPr>
        <w:t xml:space="preserve"> and </w:t>
      </w:r>
      <w:r w:rsidRPr="002E7AC7">
        <w:rPr>
          <w:rStyle w:val="Emphasis"/>
        </w:rPr>
        <w:t>South China Seas</w:t>
      </w:r>
      <w:r w:rsidRPr="002E7AC7">
        <w:t xml:space="preserve">, </w:t>
      </w:r>
      <w:r w:rsidRPr="002E7AC7">
        <w:rPr>
          <w:rStyle w:val="StyleUnderline"/>
        </w:rPr>
        <w:t>nationalist sentiments and</w:t>
      </w:r>
      <w:r w:rsidRPr="002E7AC7">
        <w:t xml:space="preserve"> the </w:t>
      </w:r>
      <w:r w:rsidRPr="002E7AC7">
        <w:rPr>
          <w:rStyle w:val="StyleUnderline"/>
        </w:rPr>
        <w:t>discovery of untapped</w:t>
      </w:r>
      <w:r w:rsidRPr="002E7AC7">
        <w:t xml:space="preserve">, valuable national </w:t>
      </w:r>
      <w:r w:rsidRPr="002E7AC7">
        <w:rPr>
          <w:rStyle w:val="StyleUnderline"/>
        </w:rPr>
        <w:t>resources</w:t>
      </w:r>
      <w:r w:rsidRPr="002E7AC7">
        <w:t xml:space="preserve"> can </w:t>
      </w:r>
      <w:r w:rsidRPr="002E7AC7">
        <w:rPr>
          <w:rStyle w:val="StyleUnderline"/>
        </w:rPr>
        <w:t xml:space="preserve">make disputes between countries </w:t>
      </w:r>
      <w:r w:rsidRPr="002E7AC7">
        <w:rPr>
          <w:rStyle w:val="Emphasis"/>
        </w:rPr>
        <w:t>more likely</w:t>
      </w:r>
      <w:r w:rsidRPr="002E7AC7">
        <w:t xml:space="preserve">. In such contested areas, </w:t>
      </w:r>
      <w:r w:rsidRPr="00B42D08">
        <w:rPr>
          <w:rStyle w:val="StyleUnderline"/>
          <w:highlight w:val="green"/>
        </w:rPr>
        <w:t>drones</w:t>
      </w:r>
      <w:r w:rsidRPr="002E7AC7">
        <w:rPr>
          <w:rStyle w:val="StyleUnderline"/>
        </w:rPr>
        <w:t xml:space="preserve"> will </w:t>
      </w:r>
      <w:r w:rsidRPr="00B42D08">
        <w:rPr>
          <w:rStyle w:val="StyleUnderline"/>
          <w:highlight w:val="green"/>
        </w:rPr>
        <w:t>enable</w:t>
      </w:r>
      <w:r w:rsidRPr="002E7AC7">
        <w:rPr>
          <w:rStyle w:val="StyleUnderline"/>
        </w:rPr>
        <w:t xml:space="preserve"> governments</w:t>
      </w:r>
      <w:r w:rsidRPr="003B36D5">
        <w:rPr>
          <w:rStyle w:val="StyleUnderline"/>
        </w:rPr>
        <w:t xml:space="preserve"> to undertake strike missions or probe the responses of an adversary</w:t>
      </w:r>
      <w:r w:rsidRPr="003B36D5">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3B36D5">
        <w:rPr>
          <w:rStyle w:val="StyleUnderline"/>
        </w:rPr>
        <w:t xml:space="preserve">other cross-border </w:t>
      </w:r>
      <w:r w:rsidRPr="00B42D08">
        <w:rPr>
          <w:rStyle w:val="Emphasis"/>
          <w:highlight w:val="green"/>
        </w:rPr>
        <w:t>flashpoints for conflict</w:t>
      </w:r>
      <w:r w:rsidRPr="003B36D5">
        <w:rPr>
          <w:rStyle w:val="StyleUnderline"/>
        </w:rPr>
        <w:t xml:space="preserve"> where the low-risk proposition </w:t>
      </w:r>
      <w:r w:rsidRPr="002E7AC7">
        <w:rPr>
          <w:rStyle w:val="StyleUnderline"/>
        </w:rPr>
        <w:t xml:space="preserve">of drone strikes would be tempting include </w:t>
      </w:r>
      <w:r w:rsidRPr="002E7AC7">
        <w:rPr>
          <w:rStyle w:val="Emphasis"/>
        </w:rPr>
        <w:t>Russia</w:t>
      </w:r>
      <w:r w:rsidRPr="002E7AC7">
        <w:rPr>
          <w:rStyle w:val="StyleUnderline"/>
        </w:rPr>
        <w:t xml:space="preserve"> in Georgia or Ukraine, </w:t>
      </w:r>
      <w:r w:rsidRPr="002E7AC7">
        <w:rPr>
          <w:rStyle w:val="Emphasis"/>
        </w:rPr>
        <w:t>Turkey</w:t>
      </w:r>
      <w:r w:rsidRPr="002E7AC7">
        <w:rPr>
          <w:rStyle w:val="StyleUnderline"/>
        </w:rPr>
        <w:t xml:space="preserve"> in Syria, </w:t>
      </w:r>
      <w:r w:rsidRPr="002E7AC7">
        <w:rPr>
          <w:rStyle w:val="Emphasis"/>
        </w:rPr>
        <w:t>Sudan</w:t>
      </w:r>
      <w:r w:rsidRPr="002E7AC7">
        <w:rPr>
          <w:rStyle w:val="StyleUnderline"/>
        </w:rPr>
        <w:t xml:space="preserve"> within its borders, and </w:t>
      </w:r>
      <w:r w:rsidRPr="002E7AC7">
        <w:rPr>
          <w:rStyle w:val="Emphasis"/>
        </w:rPr>
        <w:t>China</w:t>
      </w:r>
      <w:r w:rsidRPr="002E7AC7">
        <w:rPr>
          <w:rStyle w:val="StyleUnderline"/>
        </w:rPr>
        <w:t xml:space="preserve"> on its western periphery</w:t>
      </w:r>
      <w:r w:rsidRPr="002E7AC7">
        <w:t xml:space="preserve">. In 2013, a Chinese </w:t>
      </w:r>
      <w:proofErr w:type="spellStart"/>
      <w:r w:rsidRPr="002E7AC7">
        <w:t>counternarcotics</w:t>
      </w:r>
      <w:proofErr w:type="spellEnd"/>
      <w:r w:rsidRPr="002E7AC7">
        <w:t xml:space="preserve"> official reveale</w:t>
      </w:r>
      <w:r w:rsidRPr="003B36D5">
        <w:t xml:space="preserve">d that his bureau had considered attempting to kill a drug kingpin named </w:t>
      </w:r>
      <w:proofErr w:type="spellStart"/>
      <w:r w:rsidRPr="003B36D5">
        <w:t>Naw</w:t>
      </w:r>
      <w:proofErr w:type="spellEnd"/>
      <w:r w:rsidRPr="003B36D5">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3B36D5">
        <w:rPr>
          <w:rStyle w:val="StyleUnderline"/>
        </w:rPr>
        <w:t xml:space="preserve">emerging </w:t>
      </w:r>
      <w:r w:rsidRPr="00B42D08">
        <w:rPr>
          <w:rStyle w:val="StyleUnderline"/>
          <w:highlight w:val="green"/>
        </w:rPr>
        <w:t xml:space="preserve">drone powers have experienced recent </w:t>
      </w:r>
      <w:r w:rsidRPr="00B42D08">
        <w:rPr>
          <w:rStyle w:val="Emphasis"/>
          <w:highlight w:val="green"/>
        </w:rPr>
        <w:t>domestic unrest</w:t>
      </w:r>
      <w:r w:rsidRPr="003B36D5">
        <w:t xml:space="preserve">. </w:t>
      </w:r>
      <w:r w:rsidRPr="003B36D5">
        <w:rPr>
          <w:rStyle w:val="StyleUnderline"/>
        </w:rPr>
        <w:t>Turkey</w:t>
      </w:r>
      <w:r w:rsidRPr="003B36D5">
        <w:t xml:space="preserve">, </w:t>
      </w:r>
      <w:r w:rsidRPr="003B36D5">
        <w:rPr>
          <w:rStyle w:val="StyleUnderline"/>
        </w:rPr>
        <w:t>Russia</w:t>
      </w:r>
      <w:r w:rsidRPr="003B36D5">
        <w:t xml:space="preserve">, </w:t>
      </w:r>
      <w:r w:rsidRPr="003B36D5">
        <w:rPr>
          <w:rStyle w:val="StyleUnderline"/>
        </w:rPr>
        <w:t>Pakistan</w:t>
      </w:r>
      <w:r w:rsidRPr="003B36D5">
        <w:t xml:space="preserve">, </w:t>
      </w:r>
      <w:r w:rsidRPr="003B36D5">
        <w:rPr>
          <w:rStyle w:val="StyleUnderline"/>
        </w:rPr>
        <w:t>and China</w:t>
      </w:r>
      <w:r w:rsidRPr="003B36D5">
        <w:t xml:space="preserve"> </w:t>
      </w:r>
      <w:r w:rsidRPr="003B36D5">
        <w:rPr>
          <w:rStyle w:val="StyleUnderline"/>
        </w:rPr>
        <w:t>all have separatist or significant opposition movements</w:t>
      </w:r>
      <w:r w:rsidRPr="003B36D5">
        <w:t xml:space="preserve"> (e.g., Kurds, Chechens, the Taliban, Tibetans, and Uighurs) </w:t>
      </w:r>
      <w:r w:rsidRPr="003B36D5">
        <w:rPr>
          <w:rStyle w:val="StyleUnderline"/>
        </w:rPr>
        <w:t>that presented political and military challenges to their rule in recent history</w:t>
      </w:r>
      <w:r w:rsidRPr="003B36D5">
        <w:t xml:space="preserve">. These states already designate individuals from these groups as “terrorists,” and reserve the right to use force against them. </w:t>
      </w:r>
      <w:r w:rsidRPr="00B42D08">
        <w:rPr>
          <w:rStyle w:val="StyleUnderline"/>
          <w:highlight w:val="green"/>
        </w:rPr>
        <w:t>States</w:t>
      </w:r>
      <w:r w:rsidRPr="003B36D5">
        <w:t xml:space="preserve"> possessing the lower risk—compared with other weapons platforms—</w:t>
      </w:r>
      <w:r w:rsidRPr="00BD0104">
        <w:rPr>
          <w:rStyle w:val="StyleUnderline"/>
        </w:rPr>
        <w:t xml:space="preserve">capability of armed drones </w:t>
      </w:r>
      <w:r w:rsidRPr="00B42D08">
        <w:rPr>
          <w:rStyle w:val="StyleUnderline"/>
          <w:highlight w:val="green"/>
        </w:rPr>
        <w:t xml:space="preserve">could use them </w:t>
      </w:r>
      <w:r w:rsidRPr="00B42D08">
        <w:rPr>
          <w:rStyle w:val="Emphasis"/>
          <w:highlight w:val="green"/>
        </w:rPr>
        <w:t>more frequently</w:t>
      </w:r>
      <w:r w:rsidRPr="00B42D08">
        <w:rPr>
          <w:highlight w:val="green"/>
        </w:rPr>
        <w:t xml:space="preserve"> </w:t>
      </w:r>
      <w:r w:rsidRPr="00B42D08">
        <w:rPr>
          <w:rStyle w:val="StyleUnderline"/>
          <w:highlight w:val="green"/>
        </w:rPr>
        <w:t>i</w:t>
      </w:r>
      <w:r w:rsidRPr="003B36D5">
        <w:rPr>
          <w:rStyle w:val="StyleUnderline"/>
        </w:rPr>
        <w:t xml:space="preserve">n the service of </w:t>
      </w:r>
      <w:r w:rsidRPr="003B36D5">
        <w:rPr>
          <w:rStyle w:val="Emphasis"/>
        </w:rPr>
        <w:t>domestic pacification</w:t>
      </w:r>
      <w:r w:rsidRPr="003B36D5">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3B36D5">
        <w:rPr>
          <w:rStyle w:val="StyleUnderline"/>
        </w:rPr>
        <w:t xml:space="preserve">additional risks associated with </w:t>
      </w:r>
      <w:r w:rsidRPr="00B42D08">
        <w:rPr>
          <w:rStyle w:val="StyleUnderline"/>
          <w:highlight w:val="green"/>
        </w:rPr>
        <w:t>drone strikes</w:t>
      </w:r>
      <w:r w:rsidRPr="003B36D5">
        <w:t xml:space="preserve">, </w:t>
      </w:r>
      <w:r w:rsidRPr="003B36D5">
        <w:rPr>
          <w:rStyle w:val="StyleUnderline"/>
        </w:rPr>
        <w:t>combined with</w:t>
      </w:r>
      <w:r w:rsidRPr="003B36D5">
        <w:t xml:space="preserve"> the </w:t>
      </w:r>
      <w:r w:rsidRPr="003B36D5">
        <w:rPr>
          <w:rStyle w:val="Emphasis"/>
        </w:rPr>
        <w:t>lack of clarity</w:t>
      </w:r>
      <w:r w:rsidRPr="003B36D5">
        <w:t xml:space="preserve"> </w:t>
      </w:r>
      <w:r w:rsidRPr="003B36D5">
        <w:rPr>
          <w:rStyle w:val="StyleUnderline"/>
        </w:rPr>
        <w:t>on</w:t>
      </w:r>
      <w:r w:rsidRPr="003B36D5">
        <w:t xml:space="preserve"> </w:t>
      </w:r>
      <w:r w:rsidRPr="003B36D5">
        <w:rPr>
          <w:rStyle w:val="StyleUnderline"/>
        </w:rPr>
        <w:t>how</w:t>
      </w:r>
      <w:r w:rsidRPr="003B36D5">
        <w:t xml:space="preserve"> two </w:t>
      </w:r>
      <w:r w:rsidRPr="003B36D5">
        <w:rPr>
          <w:rStyle w:val="StyleUnderline"/>
        </w:rPr>
        <w:t>countries would react</w:t>
      </w:r>
      <w:r w:rsidRPr="003B36D5">
        <w:t xml:space="preserve"> to an attempted downing of a drone, </w:t>
      </w:r>
      <w:r w:rsidRPr="00B42D08">
        <w:rPr>
          <w:rStyle w:val="StyleUnderline"/>
          <w:highlight w:val="green"/>
        </w:rPr>
        <w:t xml:space="preserve">create </w:t>
      </w:r>
      <w:r w:rsidRPr="002E7AC7">
        <w:rPr>
          <w:rStyle w:val="StyleUnderline"/>
        </w:rPr>
        <w:t xml:space="preserve">the </w:t>
      </w:r>
      <w:r w:rsidRPr="00B42D08">
        <w:rPr>
          <w:rStyle w:val="Emphasis"/>
          <w:highlight w:val="green"/>
        </w:rPr>
        <w:t>potential for miscalculation</w:t>
      </w:r>
      <w:r w:rsidRPr="00B42D08">
        <w:rPr>
          <w:highlight w:val="green"/>
        </w:rPr>
        <w:t xml:space="preserve"> </w:t>
      </w:r>
      <w:r w:rsidRPr="00B42D08">
        <w:rPr>
          <w:rStyle w:val="StyleUnderline"/>
          <w:highlight w:val="green"/>
        </w:rPr>
        <w:t>and</w:t>
      </w:r>
      <w:r w:rsidRPr="00B42D08">
        <w:rPr>
          <w:highlight w:val="green"/>
        </w:rPr>
        <w:t xml:space="preserve"> </w:t>
      </w:r>
      <w:r w:rsidRPr="00BD0104">
        <w:rPr>
          <w:rStyle w:val="Emphasis"/>
        </w:rPr>
        <w:t xml:space="preserve">subsequent </w:t>
      </w:r>
      <w:r w:rsidRPr="00B42D08">
        <w:rPr>
          <w:rStyle w:val="Emphasis"/>
          <w:highlight w:val="green"/>
        </w:rPr>
        <w:t>escalation</w:t>
      </w:r>
      <w:r w:rsidRPr="003B36D5">
        <w:t xml:space="preserve">. As U.S. Air Force commanders in South Korea noted, </w:t>
      </w:r>
      <w:r w:rsidRPr="003B36D5">
        <w:rPr>
          <w:rStyle w:val="StyleUnderline"/>
        </w:rPr>
        <w:t xml:space="preserve">a North Korean drone equipped with chemical agents would not have to kill many or even any people on the peninsula to terrorize the population and </w:t>
      </w:r>
      <w:r w:rsidRPr="003B36D5">
        <w:rPr>
          <w:rStyle w:val="Emphasis"/>
        </w:rPr>
        <w:t>escalate tensions</w:t>
      </w:r>
      <w:r w:rsidRPr="003B36D5">
        <w:t xml:space="preserve">.29 </w:t>
      </w:r>
      <w:r w:rsidRPr="003B36D5">
        <w:rPr>
          <w:rStyle w:val="StyleUnderline"/>
        </w:rPr>
        <w:t xml:space="preserve">This scenario points to the </w:t>
      </w:r>
      <w:r w:rsidRPr="00B42D08">
        <w:rPr>
          <w:rStyle w:val="Emphasis"/>
          <w:highlight w:val="green"/>
        </w:rPr>
        <w:t>spiraling escalatory dynamic</w:t>
      </w:r>
      <w:r w:rsidRPr="003B36D5">
        <w:rPr>
          <w:rStyle w:val="StyleUnderline"/>
        </w:rPr>
        <w:t xml:space="preserve"> that </w:t>
      </w:r>
      <w:r w:rsidRPr="00B42D08">
        <w:rPr>
          <w:rStyle w:val="StyleUnderline"/>
          <w:highlight w:val="green"/>
        </w:rPr>
        <w:t>could b</w:t>
      </w:r>
      <w:r w:rsidRPr="003B36D5">
        <w:rPr>
          <w:rStyle w:val="StyleUnderline"/>
        </w:rPr>
        <w:t>e repeated</w:t>
      </w:r>
      <w:r w:rsidRPr="003B36D5">
        <w:t>—</w:t>
      </w:r>
      <w:r w:rsidRPr="003B36D5">
        <w:rPr>
          <w:rStyle w:val="StyleUnderline"/>
        </w:rPr>
        <w:t xml:space="preserve">likely </w:t>
      </w:r>
      <w:r w:rsidRPr="00B42D08">
        <w:rPr>
          <w:rStyle w:val="StyleUnderline"/>
          <w:highlight w:val="green"/>
        </w:rPr>
        <w:t>intensified</w:t>
      </w:r>
      <w:r w:rsidRPr="003B36D5">
        <w:rPr>
          <w:rStyle w:val="StyleUnderline"/>
        </w:rPr>
        <w:t xml:space="preserve"> in the context of armed drones</w:t>
      </w:r>
      <w:r w:rsidRPr="003B36D5">
        <w:t>—</w:t>
      </w:r>
      <w:r w:rsidRPr="00B42D08">
        <w:rPr>
          <w:rStyle w:val="StyleUnderline"/>
          <w:highlight w:val="green"/>
        </w:rPr>
        <w:t>in</w:t>
      </w:r>
      <w:r w:rsidRPr="003B36D5">
        <w:t xml:space="preserve"> other </w:t>
      </w:r>
      <w:r w:rsidRPr="003B36D5">
        <w:rPr>
          <w:rStyle w:val="StyleUnderline"/>
        </w:rPr>
        <w:t>tension-prone areas</w:t>
      </w:r>
      <w:r w:rsidRPr="003B36D5">
        <w:t xml:space="preserve">, </w:t>
      </w:r>
      <w:r w:rsidRPr="003B36D5">
        <w:rPr>
          <w:rStyle w:val="StyleUnderline"/>
        </w:rPr>
        <w:t xml:space="preserve">such as </w:t>
      </w:r>
      <w:r w:rsidRPr="00B42D08">
        <w:rPr>
          <w:rStyle w:val="StyleUnderline"/>
          <w:highlight w:val="green"/>
        </w:rPr>
        <w:t xml:space="preserve">the </w:t>
      </w:r>
      <w:r w:rsidRPr="00B42D08">
        <w:rPr>
          <w:rStyle w:val="Emphasis"/>
          <w:highlight w:val="green"/>
        </w:rPr>
        <w:t>Middle East</w:t>
      </w:r>
      <w:r w:rsidRPr="00B42D08">
        <w:rPr>
          <w:highlight w:val="green"/>
        </w:rPr>
        <w:t xml:space="preserve">, </w:t>
      </w:r>
      <w:r w:rsidRPr="00B42D08">
        <w:rPr>
          <w:rStyle w:val="Emphasis"/>
          <w:highlight w:val="green"/>
        </w:rPr>
        <w:t>South Asia</w:t>
      </w:r>
      <w:r w:rsidRPr="00B42D08">
        <w:rPr>
          <w:highlight w:val="green"/>
        </w:rPr>
        <w:t xml:space="preserve">, </w:t>
      </w:r>
      <w:r w:rsidRPr="00B42D08">
        <w:rPr>
          <w:rStyle w:val="StyleUnderline"/>
          <w:highlight w:val="green"/>
        </w:rPr>
        <w:t>and</w:t>
      </w:r>
      <w:r w:rsidRPr="00B42D08">
        <w:rPr>
          <w:highlight w:val="green"/>
        </w:rPr>
        <w:t xml:space="preserve"> </w:t>
      </w:r>
      <w:r w:rsidRPr="002E7AC7">
        <w:rPr>
          <w:rStyle w:val="Emphasis"/>
        </w:rPr>
        <w:t>Central</w:t>
      </w:r>
      <w:r w:rsidRPr="002E7AC7">
        <w:t xml:space="preserve"> </w:t>
      </w:r>
      <w:r w:rsidRPr="002E7AC7">
        <w:rPr>
          <w:rStyle w:val="StyleUnderline"/>
        </w:rPr>
        <w:t>and</w:t>
      </w:r>
      <w:r w:rsidRPr="002E7AC7">
        <w:t xml:space="preserve"> </w:t>
      </w:r>
      <w:r w:rsidRPr="002E7AC7">
        <w:rPr>
          <w:rStyle w:val="Emphasis"/>
        </w:rPr>
        <w:t xml:space="preserve">East </w:t>
      </w:r>
      <w:r w:rsidRPr="00B42D08">
        <w:rPr>
          <w:rStyle w:val="Emphasis"/>
          <w:highlight w:val="green"/>
        </w:rPr>
        <w:t>Africa</w:t>
      </w:r>
      <w:r w:rsidRPr="00B42D08">
        <w:rPr>
          <w:highlight w:val="green"/>
        </w:rPr>
        <w:t>,</w:t>
      </w:r>
      <w:r w:rsidRPr="003B36D5">
        <w:t xml:space="preserve"> </w:t>
      </w:r>
      <w:r w:rsidRPr="003B36D5">
        <w:rPr>
          <w:rStyle w:val="StyleUnderline"/>
        </w:rPr>
        <w:t xml:space="preserve">where the mix of low-risk and ambiguous rules of engagement </w:t>
      </w:r>
      <w:r w:rsidRPr="003B36D5">
        <w:rPr>
          <w:rStyle w:val="StyleUnderline"/>
        </w:rPr>
        <w:lastRenderedPageBreak/>
        <w:t xml:space="preserve">is a </w:t>
      </w:r>
      <w:r w:rsidRPr="003B36D5">
        <w:rPr>
          <w:rStyle w:val="Emphasis"/>
        </w:rPr>
        <w:t>recipe for escalation</w:t>
      </w:r>
      <w:r w:rsidRPr="003B36D5">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B42D08">
        <w:rPr>
          <w:rStyle w:val="Emphasis"/>
          <w:highlight w:val="green"/>
        </w:rPr>
        <w:t>drones</w:t>
      </w:r>
      <w:r w:rsidRPr="003B36D5">
        <w:rPr>
          <w:rStyle w:val="Emphasis"/>
        </w:rPr>
        <w:t xml:space="preserve"> make militarized disputes more likely due to a </w:t>
      </w:r>
      <w:r w:rsidRPr="00B42D08">
        <w:rPr>
          <w:rStyle w:val="Emphasis"/>
          <w:highlight w:val="green"/>
        </w:rPr>
        <w:t>decrease</w:t>
      </w:r>
      <w:r w:rsidRPr="003B36D5">
        <w:rPr>
          <w:rStyle w:val="Emphasis"/>
        </w:rPr>
        <w:t xml:space="preserve">d </w:t>
      </w:r>
      <w:r w:rsidRPr="00B42D08">
        <w:rPr>
          <w:rStyle w:val="Emphasis"/>
          <w:highlight w:val="green"/>
        </w:rPr>
        <w:t>threshold for the use of force and</w:t>
      </w:r>
      <w:r w:rsidRPr="003B36D5">
        <w:rPr>
          <w:rStyle w:val="Emphasis"/>
        </w:rPr>
        <w:t xml:space="preserve"> an </w:t>
      </w:r>
      <w:r w:rsidRPr="00B42D08">
        <w:rPr>
          <w:rStyle w:val="Emphasis"/>
          <w:highlight w:val="green"/>
        </w:rPr>
        <w:t>increase</w:t>
      </w:r>
      <w:r w:rsidRPr="003B36D5">
        <w:rPr>
          <w:rStyle w:val="Emphasis"/>
        </w:rPr>
        <w:t xml:space="preserve">d risk of </w:t>
      </w:r>
      <w:r w:rsidRPr="00B42D08">
        <w:rPr>
          <w:rStyle w:val="Emphasis"/>
          <w:highlight w:val="green"/>
        </w:rPr>
        <w:t>miscalculation</w:t>
      </w:r>
      <w:r w:rsidRPr="003B36D5">
        <w:t xml:space="preserve">. Increased Risk of Lethality The </w:t>
      </w:r>
      <w:r w:rsidRPr="00B42D08">
        <w:rPr>
          <w:rStyle w:val="StyleUnderline"/>
          <w:highlight w:val="green"/>
        </w:rPr>
        <w:t>proliferation of armed drones</w:t>
      </w:r>
      <w:r w:rsidRPr="003B36D5">
        <w:rPr>
          <w:rStyle w:val="StyleUnderline"/>
        </w:rPr>
        <w:t xml:space="preserve"> will </w:t>
      </w:r>
      <w:r w:rsidRPr="00B42D08">
        <w:rPr>
          <w:rStyle w:val="Emphasis"/>
          <w:highlight w:val="green"/>
        </w:rPr>
        <w:t>increase</w:t>
      </w:r>
      <w:r w:rsidRPr="003B36D5">
        <w:rPr>
          <w:rStyle w:val="Emphasis"/>
        </w:rPr>
        <w:t xml:space="preserve"> the likelihood</w:t>
      </w:r>
      <w:r w:rsidRPr="003B36D5">
        <w:rPr>
          <w:rStyle w:val="StyleUnderline"/>
        </w:rPr>
        <w:t xml:space="preserve"> of </w:t>
      </w:r>
      <w:r w:rsidRPr="003B36D5">
        <w:rPr>
          <w:rStyle w:val="Emphasis"/>
        </w:rPr>
        <w:t>destabilizing</w:t>
      </w:r>
      <w:r w:rsidRPr="003B36D5">
        <w:rPr>
          <w:rStyle w:val="StyleUnderline"/>
        </w:rPr>
        <w:t xml:space="preserve"> or devastating one-off, </w:t>
      </w:r>
      <w:r w:rsidRPr="00B42D08">
        <w:rPr>
          <w:rStyle w:val="Emphasis"/>
          <w:highlight w:val="green"/>
        </w:rPr>
        <w:t>high-consequence attacks</w:t>
      </w:r>
      <w:r w:rsidRPr="003B36D5">
        <w:t>. In March 2013, Senator Dianne Feinstein (D-CA) observed of drones: “In some respects it’s a perfect assassination weapon</w:t>
      </w:r>
      <w:proofErr w:type="gramStart"/>
      <w:r w:rsidRPr="003B36D5">
        <w:t>. . . .</w:t>
      </w:r>
      <w:proofErr w:type="gramEnd"/>
      <w:r w:rsidRPr="003B36D5">
        <w:t xml:space="preserve"> Now we have a problem. There are all these nations that want to buy these armed drones. I’m strongly opposed to that.”30 </w:t>
      </w:r>
      <w:r w:rsidRPr="003B36D5">
        <w:rPr>
          <w:rStyle w:val="StyleUnderline"/>
        </w:rPr>
        <w:t>The worst-case contingency</w:t>
      </w:r>
      <w:r w:rsidRPr="003B36D5">
        <w:t xml:space="preserve"> for the use of armed drones, albeit an unlikely circumstance, </w:t>
      </w:r>
      <w:r w:rsidRPr="003B36D5">
        <w:rPr>
          <w:rStyle w:val="StyleUnderline"/>
        </w:rPr>
        <w:t>would be to deliver weapons of mass destruction</w:t>
      </w:r>
      <w:r w:rsidRPr="003B36D5">
        <w:t xml:space="preserve">. </w:t>
      </w:r>
      <w:r w:rsidRPr="00B42D08">
        <w:rPr>
          <w:rStyle w:val="StyleUnderline"/>
          <w:highlight w:val="green"/>
        </w:rPr>
        <w:t>Drones</w:t>
      </w:r>
      <w:r w:rsidRPr="003B36D5">
        <w:rPr>
          <w:rStyle w:val="StyleUnderline"/>
        </w:rPr>
        <w:t xml:space="preserve"> are</w:t>
      </w:r>
      <w:r w:rsidRPr="003B36D5">
        <w:t xml:space="preserve">, in many ways, the </w:t>
      </w:r>
      <w:r w:rsidRPr="003B36D5">
        <w:rPr>
          <w:rStyle w:val="Emphasis"/>
        </w:rPr>
        <w:t>perfect</w:t>
      </w:r>
      <w:r w:rsidRPr="003B36D5">
        <w:t xml:space="preserve"> vehicle </w:t>
      </w:r>
      <w:r w:rsidRPr="003B36D5">
        <w:rPr>
          <w:rStyle w:val="StyleUnderline"/>
        </w:rPr>
        <w:t xml:space="preserve">for </w:t>
      </w:r>
      <w:r w:rsidRPr="00B42D08">
        <w:rPr>
          <w:rStyle w:val="StyleUnderline"/>
          <w:highlight w:val="green"/>
        </w:rPr>
        <w:t>deliver</w:t>
      </w:r>
      <w:r w:rsidRPr="00F263A1">
        <w:rPr>
          <w:rStyle w:val="StyleUnderline"/>
        </w:rPr>
        <w:t>i</w:t>
      </w:r>
      <w:r w:rsidRPr="003B36D5">
        <w:rPr>
          <w:rStyle w:val="StyleUnderline"/>
        </w:rPr>
        <w:t xml:space="preserve">ng </w:t>
      </w:r>
      <w:r w:rsidRPr="003B36D5">
        <w:rPr>
          <w:rStyle w:val="Emphasis"/>
        </w:rPr>
        <w:t>biological</w:t>
      </w:r>
      <w:r w:rsidRPr="003B36D5">
        <w:t xml:space="preserve"> </w:t>
      </w:r>
      <w:r w:rsidRPr="003B36D5">
        <w:rPr>
          <w:rStyle w:val="StyleUnderline"/>
        </w:rPr>
        <w:t>and</w:t>
      </w:r>
      <w:r w:rsidRPr="003B36D5">
        <w:t xml:space="preserve"> </w:t>
      </w:r>
      <w:r w:rsidRPr="003B36D5">
        <w:rPr>
          <w:rStyle w:val="Emphasis"/>
        </w:rPr>
        <w:t>chemical agents</w:t>
      </w:r>
      <w:r w:rsidRPr="003B36D5">
        <w:t xml:space="preserve">.31 </w:t>
      </w:r>
      <w:r w:rsidRPr="003B36D5">
        <w:rPr>
          <w:rStyle w:val="StyleUnderline"/>
        </w:rPr>
        <w:t xml:space="preserve">A </w:t>
      </w:r>
      <w:r w:rsidRPr="00B42D08">
        <w:rPr>
          <w:rStyle w:val="StyleUnderline"/>
          <w:highlight w:val="green"/>
        </w:rPr>
        <w:t>WMD</w:t>
      </w:r>
      <w:r w:rsidRPr="003B36D5">
        <w:rPr>
          <w:rStyle w:val="StyleUnderline"/>
        </w:rPr>
        <w:t xml:space="preserve"> attack, or even the assassination of a political leader</w:t>
      </w:r>
      <w:r w:rsidRPr="003B36D5">
        <w:t xml:space="preserve">, another troubling though unlikely circumstance, </w:t>
      </w:r>
      <w:r w:rsidRPr="003B36D5">
        <w:rPr>
          <w:rStyle w:val="StyleUnderline"/>
        </w:rPr>
        <w:t xml:space="preserve">would have </w:t>
      </w:r>
      <w:r w:rsidRPr="003B36D5">
        <w:rPr>
          <w:rStyle w:val="Emphasis"/>
        </w:rPr>
        <w:t>tremendous consequences</w:t>
      </w:r>
      <w:r w:rsidRPr="003B36D5">
        <w:t xml:space="preserve"> </w:t>
      </w:r>
      <w:r w:rsidRPr="003B36D5">
        <w:rPr>
          <w:rStyle w:val="StyleUnderline"/>
        </w:rPr>
        <w:t>for</w:t>
      </w:r>
      <w:r w:rsidRPr="003B36D5">
        <w:t xml:space="preserve"> </w:t>
      </w:r>
      <w:r w:rsidRPr="003B36D5">
        <w:rPr>
          <w:rStyle w:val="StyleUnderline"/>
        </w:rPr>
        <w:t xml:space="preserve">regional and </w:t>
      </w:r>
      <w:r w:rsidRPr="003B36D5">
        <w:rPr>
          <w:rStyle w:val="Emphasis"/>
        </w:rPr>
        <w:t>international stability</w:t>
      </w:r>
      <w:r w:rsidRPr="003B36D5">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3B36D5">
        <w:rPr>
          <w:rStyle w:val="StyleUnderline"/>
        </w:rPr>
        <w:t xml:space="preserve">potential for misperception is compounded by the fact that few governments seeking or acquiring armed drones have </w:t>
      </w:r>
      <w:r w:rsidRPr="003B36D5">
        <w:rPr>
          <w:rStyle w:val="Emphasis"/>
        </w:rPr>
        <w:t>publicly articulated</w:t>
      </w:r>
      <w:r w:rsidRPr="003B36D5">
        <w:rPr>
          <w:rStyle w:val="StyleUnderline"/>
        </w:rPr>
        <w:t xml:space="preserve"> any strategy for how they will likely use them</w:t>
      </w:r>
      <w:r w:rsidRPr="003B36D5">
        <w:t xml:space="preserve">. Conversely, the </w:t>
      </w:r>
      <w:r w:rsidRPr="003B36D5">
        <w:rPr>
          <w:rStyle w:val="StyleUnderline"/>
        </w:rPr>
        <w:t>uncertainty</w:t>
      </w:r>
      <w:r w:rsidRPr="003B36D5">
        <w:t xml:space="preserve"> about how other countries will use drones </w:t>
      </w:r>
      <w:r w:rsidRPr="003B36D5">
        <w:rPr>
          <w:rStyle w:val="StyleUnderline"/>
        </w:rPr>
        <w:t>provides the U</w:t>
      </w:r>
      <w:r w:rsidRPr="003B36D5">
        <w:t xml:space="preserve">nited </w:t>
      </w:r>
      <w:r w:rsidRPr="003B36D5">
        <w:rPr>
          <w:rStyle w:val="StyleUnderline"/>
        </w:rPr>
        <w:t>S</w:t>
      </w:r>
      <w:r w:rsidRPr="003B36D5">
        <w:t xml:space="preserve">tates </w:t>
      </w:r>
      <w:r w:rsidRPr="003B36D5">
        <w:rPr>
          <w:rStyle w:val="StyleUnderline"/>
        </w:rPr>
        <w:t xml:space="preserve">with an opportunity to </w:t>
      </w:r>
      <w:r w:rsidRPr="003B36D5">
        <w:rPr>
          <w:rStyle w:val="Emphasis"/>
        </w:rPr>
        <w:t>shape drone doctrines</w:t>
      </w:r>
      <w:r w:rsidRPr="003B36D5">
        <w:t xml:space="preserve">, </w:t>
      </w:r>
      <w:r w:rsidRPr="003B36D5">
        <w:rPr>
          <w:rStyle w:val="StyleUnderline"/>
        </w:rPr>
        <w:t>especially for</w:t>
      </w:r>
      <w:r w:rsidRPr="003B36D5">
        <w:t xml:space="preserve"> U.S. </w:t>
      </w:r>
      <w:r w:rsidRPr="003B36D5">
        <w:rPr>
          <w:rStyle w:val="StyleUnderline"/>
        </w:rPr>
        <w:t>allies interested in procuring drones from U.S. manufacturers</w:t>
      </w:r>
      <w:r w:rsidRPr="003B36D5">
        <w:t>.</w:t>
      </w:r>
    </w:p>
    <w:p w:rsidR="001F525E" w:rsidRDefault="001F525E" w:rsidP="001F525E">
      <w:pPr>
        <w:pStyle w:val="Heading3"/>
      </w:pPr>
      <w:r>
        <w:lastRenderedPageBreak/>
        <w:t xml:space="preserve">Adv </w:t>
      </w:r>
      <w:r>
        <w:t>2</w:t>
      </w:r>
    </w:p>
    <w:p w:rsidR="003F04B3" w:rsidRDefault="003F04B3" w:rsidP="003F04B3">
      <w:pPr>
        <w:pStyle w:val="Heading4"/>
      </w:pPr>
      <w:r>
        <w:t xml:space="preserve">Space col possible within </w:t>
      </w:r>
      <w:r w:rsidRPr="007A7769">
        <w:rPr>
          <w:u w:val="single"/>
        </w:rPr>
        <w:t>decades</w:t>
      </w:r>
    </w:p>
    <w:p w:rsidR="003F04B3" w:rsidRPr="007A7769" w:rsidRDefault="003F04B3" w:rsidP="003F04B3">
      <w:r w:rsidRPr="007A7769">
        <w:rPr>
          <w:rStyle w:val="Style13ptBold"/>
        </w:rPr>
        <w:t>Armstrong &amp; Sandberg 13</w:t>
      </w:r>
      <w:r>
        <w:t xml:space="preserve"> [</w:t>
      </w:r>
      <w:r w:rsidRPr="007A7769">
        <w:t>Stuart</w:t>
      </w:r>
      <w:r>
        <w:t xml:space="preserve"> </w:t>
      </w:r>
      <w:r w:rsidRPr="007A7769">
        <w:t>Armstrong</w:t>
      </w:r>
      <w:r>
        <w:t xml:space="preserve"> and </w:t>
      </w:r>
      <w:r w:rsidRPr="007A7769">
        <w:t>Anders</w:t>
      </w:r>
      <w:r>
        <w:t xml:space="preserve"> </w:t>
      </w:r>
      <w:r w:rsidRPr="007A7769">
        <w:t>Sandberg</w:t>
      </w:r>
      <w:r>
        <w:t xml:space="preserve">, * </w:t>
      </w:r>
      <w:r w:rsidRPr="007A7769">
        <w:t>James Martin Research Fellow, Future of Humanity Institute, Oxford University</w:t>
      </w:r>
      <w:r>
        <w:t xml:space="preserve">, ** </w:t>
      </w:r>
      <w:r w:rsidRPr="007A7769">
        <w:t>PhD in computational neuroscience from Stockholm University, and is currently a Senior Research Fellow at the Future of Humanity Institute at the University of Oxford</w:t>
      </w:r>
      <w:r>
        <w:t>,</w:t>
      </w:r>
      <w:r w:rsidRPr="007A7769">
        <w:t xml:space="preserve"> </w:t>
      </w:r>
      <w:r>
        <w:t>“</w:t>
      </w:r>
      <w:r w:rsidRPr="007A7769">
        <w:t>Eternity in six hours: Intergalactic spreading of intelligent life and sharpening the Fermi paradox</w:t>
      </w:r>
      <w:r>
        <w:t xml:space="preserve">,” 2013, </w:t>
      </w:r>
      <w:r w:rsidRPr="007A7769">
        <w:rPr>
          <w:i/>
          <w:iCs/>
        </w:rPr>
        <w:t xml:space="preserve">Acta </w:t>
      </w:r>
      <w:proofErr w:type="spellStart"/>
      <w:r w:rsidRPr="007A7769">
        <w:rPr>
          <w:i/>
          <w:iCs/>
        </w:rPr>
        <w:t>Astronautica</w:t>
      </w:r>
      <w:proofErr w:type="spellEnd"/>
      <w:r>
        <w:t xml:space="preserve">, Vol. 89, pp. </w:t>
      </w:r>
      <w:r w:rsidRPr="007A7769">
        <w:t>1-13</w:t>
      </w:r>
      <w:r>
        <w:t xml:space="preserve">, </w:t>
      </w:r>
      <w:r w:rsidRPr="007A7769">
        <w:t>https://doi.org/10.1016/j.actaastro.2013.04.002</w:t>
      </w:r>
      <w:r>
        <w:t>, EA]</w:t>
      </w:r>
    </w:p>
    <w:p w:rsidR="003F04B3" w:rsidRDefault="003F04B3" w:rsidP="003F04B3">
      <w:pPr>
        <w:rPr>
          <w:sz w:val="16"/>
        </w:rPr>
      </w:pPr>
      <w:r w:rsidRPr="00A058A9">
        <w:rPr>
          <w:sz w:val="16"/>
        </w:rPr>
        <w:t xml:space="preserve">We have shown that, given certain technological assumptions, </w:t>
      </w:r>
      <w:r w:rsidRPr="00B62A5C">
        <w:rPr>
          <w:rStyle w:val="StyleUnderline"/>
          <w:highlight w:val="green"/>
        </w:rPr>
        <w:t xml:space="preserve">intergalactic </w:t>
      </w:r>
      <w:proofErr w:type="spellStart"/>
      <w:r w:rsidRPr="00B62A5C">
        <w:rPr>
          <w:rStyle w:val="StyleUnderline"/>
          <w:highlight w:val="green"/>
        </w:rPr>
        <w:t>colonisation</w:t>
      </w:r>
      <w:proofErr w:type="spellEnd"/>
      <w:r w:rsidRPr="00B62A5C">
        <w:rPr>
          <w:rStyle w:val="StyleUnderline"/>
          <w:highlight w:val="green"/>
        </w:rPr>
        <w:t xml:space="preserve"> </w:t>
      </w:r>
      <w:r w:rsidRPr="00B62A5C">
        <w:rPr>
          <w:rStyle w:val="Emphasis"/>
          <w:highlight w:val="green"/>
        </w:rPr>
        <w:t>appears</w:t>
      </w:r>
      <w:r w:rsidRPr="00A058A9">
        <w:rPr>
          <w:sz w:val="16"/>
        </w:rPr>
        <w:t xml:space="preserve"> to be </w:t>
      </w:r>
      <w:r w:rsidRPr="00B62A5C">
        <w:rPr>
          <w:rStyle w:val="Emphasis"/>
          <w:highlight w:val="green"/>
        </w:rPr>
        <w:t>possible</w:t>
      </w:r>
      <w:r w:rsidRPr="00B62A5C">
        <w:rPr>
          <w:rStyle w:val="StyleUnderline"/>
          <w:highlight w:val="green"/>
        </w:rPr>
        <w:t xml:space="preserve"> given</w:t>
      </w:r>
      <w:r w:rsidRPr="00A058A9">
        <w:rPr>
          <w:sz w:val="16"/>
        </w:rPr>
        <w:t xml:space="preserve"> known</w:t>
      </w:r>
      <w:r w:rsidRPr="00A058A9">
        <w:rPr>
          <w:rStyle w:val="StyleUnderline"/>
        </w:rPr>
        <w:t xml:space="preserve"> </w:t>
      </w:r>
      <w:r w:rsidRPr="00B62A5C">
        <w:rPr>
          <w:rStyle w:val="StyleUnderline"/>
          <w:highlight w:val="green"/>
        </w:rPr>
        <w:t>natural laws and</w:t>
      </w:r>
      <w:r w:rsidRPr="00A058A9">
        <w:rPr>
          <w:sz w:val="16"/>
        </w:rPr>
        <w:t xml:space="preserve"> the </w:t>
      </w:r>
      <w:r w:rsidRPr="00B62A5C">
        <w:rPr>
          <w:rStyle w:val="StyleUnderline"/>
          <w:highlight w:val="green"/>
        </w:rPr>
        <w:t>resources</w:t>
      </w:r>
      <w:r w:rsidRPr="00A058A9">
        <w:rPr>
          <w:rStyle w:val="StyleUnderline"/>
        </w:rPr>
        <w:t xml:space="preserve"> within a solar system. This</w:t>
      </w:r>
      <w:r w:rsidRPr="00A058A9">
        <w:rPr>
          <w:sz w:val="16"/>
        </w:rPr>
        <w:t xml:space="preserve"> process </w:t>
      </w:r>
      <w:r w:rsidRPr="00A058A9">
        <w:rPr>
          <w:rStyle w:val="StyleUnderline"/>
        </w:rPr>
        <w:t xml:space="preserve">could be </w:t>
      </w:r>
      <w:r w:rsidRPr="00B62A5C">
        <w:rPr>
          <w:rStyle w:val="StyleUnderline"/>
          <w:highlight w:val="green"/>
        </w:rPr>
        <w:t>initiated on a</w:t>
      </w:r>
      <w:r w:rsidRPr="00A058A9">
        <w:rPr>
          <w:rStyle w:val="StyleUnderline"/>
        </w:rPr>
        <w:t xml:space="preserve"> </w:t>
      </w:r>
      <w:r w:rsidRPr="00A058A9">
        <w:rPr>
          <w:rStyle w:val="Emphasis"/>
        </w:rPr>
        <w:t xml:space="preserve">surprisingly </w:t>
      </w:r>
      <w:r w:rsidRPr="00B62A5C">
        <w:rPr>
          <w:rStyle w:val="Emphasis"/>
          <w:highlight w:val="green"/>
        </w:rPr>
        <w:t>short timescale (decades)</w:t>
      </w:r>
      <w:r w:rsidRPr="00A058A9">
        <w:rPr>
          <w:sz w:val="16"/>
        </w:rPr>
        <w:t>—</w:t>
      </w:r>
      <w:r w:rsidRPr="00A058A9">
        <w:rPr>
          <w:rStyle w:val="StyleUnderline"/>
        </w:rPr>
        <w:t>well within timescales</w:t>
      </w:r>
      <w:r w:rsidRPr="00A058A9">
        <w:rPr>
          <w:sz w:val="16"/>
        </w:rPr>
        <w:t xml:space="preserve"> we know some </w:t>
      </w:r>
      <w:r w:rsidRPr="00A058A9">
        <w:rPr>
          <w:rStyle w:val="StyleUnderline"/>
        </w:rPr>
        <w:t>human societies</w:t>
      </w:r>
      <w:r w:rsidRPr="00A058A9">
        <w:rPr>
          <w:sz w:val="16"/>
        </w:rPr>
        <w:t xml:space="preserve"> have </w:t>
      </w:r>
      <w:r w:rsidRPr="00A058A9">
        <w:rPr>
          <w:rStyle w:val="StyleUnderline"/>
        </w:rPr>
        <w:t xml:space="preserve">planned and executed large projects. A star-spanning </w:t>
      </w:r>
      <w:proofErr w:type="spellStart"/>
      <w:r w:rsidRPr="00B62A5C">
        <w:rPr>
          <w:rStyle w:val="StyleUnderline"/>
          <w:highlight w:val="green"/>
        </w:rPr>
        <w:t>civilisation</w:t>
      </w:r>
      <w:proofErr w:type="spellEnd"/>
      <w:r w:rsidRPr="00A058A9">
        <w:rPr>
          <w:rStyle w:val="StyleUnderline"/>
        </w:rPr>
        <w:t xml:space="preserve"> would </w:t>
      </w:r>
      <w:r w:rsidRPr="00B62A5C">
        <w:rPr>
          <w:rStyle w:val="StyleUnderline"/>
          <w:highlight w:val="green"/>
        </w:rPr>
        <w:t>find</w:t>
      </w:r>
      <w:r w:rsidRPr="00A058A9">
        <w:rPr>
          <w:rStyle w:val="StyleUnderline"/>
        </w:rPr>
        <w:t xml:space="preserve"> the energy and resources </w:t>
      </w:r>
      <w:r w:rsidRPr="00B62A5C">
        <w:rPr>
          <w:rStyle w:val="StyleUnderline"/>
          <w:highlight w:val="green"/>
        </w:rPr>
        <w:t>requirement</w:t>
      </w:r>
      <w:r w:rsidRPr="00A058A9">
        <w:rPr>
          <w:rStyle w:val="StyleUnderline"/>
        </w:rPr>
        <w:t xml:space="preserve"> to be </w:t>
      </w:r>
      <w:r w:rsidRPr="00B62A5C">
        <w:rPr>
          <w:rStyle w:val="Emphasis"/>
          <w:highlight w:val="green"/>
        </w:rPr>
        <w:t>so low</w:t>
      </w:r>
      <w:r w:rsidRPr="00A058A9">
        <w:rPr>
          <w:rStyle w:val="StyleUnderline"/>
        </w:rPr>
        <w:t xml:space="preserve"> that </w:t>
      </w:r>
      <w:r w:rsidRPr="00B62A5C">
        <w:rPr>
          <w:rStyle w:val="StyleUnderline"/>
          <w:highlight w:val="green"/>
        </w:rPr>
        <w:t>they could do this</w:t>
      </w:r>
      <w:r w:rsidRPr="00A058A9">
        <w:rPr>
          <w:rStyle w:val="StyleUnderline"/>
        </w:rPr>
        <w:t xml:space="preserve"> project </w:t>
      </w:r>
      <w:r w:rsidRPr="00B62A5C">
        <w:rPr>
          <w:rStyle w:val="Emphasis"/>
          <w:highlight w:val="green"/>
        </w:rPr>
        <w:t>as an aside to</w:t>
      </w:r>
      <w:r w:rsidRPr="00A058A9">
        <w:rPr>
          <w:rStyle w:val="Emphasis"/>
        </w:rPr>
        <w:t xml:space="preserve"> their usual </w:t>
      </w:r>
      <w:r w:rsidRPr="00B62A5C">
        <w:rPr>
          <w:rStyle w:val="Emphasis"/>
          <w:highlight w:val="green"/>
        </w:rPr>
        <w:t>projects</w:t>
      </w:r>
      <w:r w:rsidRPr="00A058A9">
        <w:rPr>
          <w:rStyle w:val="Emphasis"/>
        </w:rPr>
        <w:t>.</w:t>
      </w:r>
      <w:r w:rsidRPr="00A058A9">
        <w:rPr>
          <w:sz w:val="16"/>
        </w:rPr>
        <w:t xml:space="preserve"> </w:t>
      </w:r>
      <w:proofErr w:type="gramStart"/>
      <w:r w:rsidRPr="00A058A9">
        <w:rPr>
          <w:sz w:val="16"/>
        </w:rPr>
        <w:t>Thus</w:t>
      </w:r>
      <w:proofErr w:type="gramEnd"/>
      <w:r w:rsidRPr="00A058A9">
        <w:rPr>
          <w:sz w:val="16"/>
        </w:rPr>
        <w:t xml:space="preserve"> </w:t>
      </w:r>
      <w:r w:rsidRPr="00B62A5C">
        <w:rPr>
          <w:rStyle w:val="StyleUnderline"/>
          <w:highlight w:val="green"/>
        </w:rPr>
        <w:t>if interstellar expansion can be attempted</w:t>
      </w:r>
      <w:r w:rsidRPr="00A058A9">
        <w:rPr>
          <w:sz w:val="16"/>
        </w:rPr>
        <w:t xml:space="preserve">, then </w:t>
      </w:r>
      <w:r w:rsidRPr="00B62A5C">
        <w:rPr>
          <w:rStyle w:val="Emphasis"/>
          <w:highlight w:val="green"/>
        </w:rPr>
        <w:t>intergalactic expansion should</w:t>
      </w:r>
      <w:r w:rsidRPr="00A058A9">
        <w:rPr>
          <w:rStyle w:val="Emphasis"/>
        </w:rPr>
        <w:t xml:space="preserve"> also </w:t>
      </w:r>
      <w:r w:rsidRPr="00B62A5C">
        <w:rPr>
          <w:rStyle w:val="Emphasis"/>
          <w:highlight w:val="green"/>
        </w:rPr>
        <w:t>be feasible</w:t>
      </w:r>
      <w:r w:rsidRPr="00A058A9">
        <w:rPr>
          <w:rStyle w:val="Emphasis"/>
        </w:rPr>
        <w:t>.</w:t>
      </w:r>
      <w:r w:rsidRPr="00A058A9">
        <w:rPr>
          <w:sz w:val="16"/>
        </w:rPr>
        <w:t xml:space="preserve"> Indeed, </w:t>
      </w:r>
      <w:r w:rsidRPr="00B62A5C">
        <w:rPr>
          <w:rStyle w:val="StyleUnderline"/>
          <w:highlight w:val="green"/>
        </w:rPr>
        <w:t>there is</w:t>
      </w:r>
      <w:r w:rsidRPr="00A058A9">
        <w:rPr>
          <w:sz w:val="16"/>
        </w:rPr>
        <w:t xml:space="preserve"> likely </w:t>
      </w:r>
      <w:r w:rsidRPr="00B62A5C">
        <w:rPr>
          <w:rStyle w:val="Emphasis"/>
          <w:highlight w:val="green"/>
        </w:rPr>
        <w:t>no inherent limitation</w:t>
      </w:r>
      <w:r w:rsidRPr="00A058A9">
        <w:rPr>
          <w:rStyle w:val="StyleUnderline"/>
        </w:rPr>
        <w:t xml:space="preserve"> on</w:t>
      </w:r>
      <w:r w:rsidRPr="00A058A9">
        <w:rPr>
          <w:sz w:val="16"/>
        </w:rPr>
        <w:t xml:space="preserve"> the scales of </w:t>
      </w:r>
      <w:r w:rsidRPr="00A058A9">
        <w:rPr>
          <w:rStyle w:val="StyleUnderline"/>
        </w:rPr>
        <w:t xml:space="preserve">activities of technological </w:t>
      </w:r>
      <w:proofErr w:type="spellStart"/>
      <w:r w:rsidRPr="00A058A9">
        <w:rPr>
          <w:rStyle w:val="StyleUnderline"/>
        </w:rPr>
        <w:t>civilisations</w:t>
      </w:r>
      <w:proofErr w:type="spellEnd"/>
      <w:r w:rsidRPr="00A058A9">
        <w:rPr>
          <w:sz w:val="16"/>
        </w:rPr>
        <w:t xml:space="preserve"> beyond those imposed by the laws of nature and available resources [51].</w:t>
      </w:r>
    </w:p>
    <w:p w:rsidR="003F04B3" w:rsidRPr="00A01582" w:rsidRDefault="003F04B3" w:rsidP="003F04B3">
      <w:pPr>
        <w:pStyle w:val="Heading4"/>
      </w:pPr>
      <w:r>
        <w:t>Only private sector solves it</w:t>
      </w:r>
    </w:p>
    <w:p w:rsidR="003F04B3" w:rsidRPr="00A01582" w:rsidRDefault="003F04B3" w:rsidP="003F04B3">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rsidR="003F04B3" w:rsidRPr="00844E93" w:rsidRDefault="003F04B3" w:rsidP="003F04B3">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rsidR="003F04B3" w:rsidRPr="00844E93" w:rsidRDefault="003F04B3" w:rsidP="003F04B3">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rsidR="003F04B3" w:rsidRPr="00844E93" w:rsidRDefault="003F04B3" w:rsidP="003F04B3">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rsidR="003F04B3" w:rsidRPr="00844E93" w:rsidRDefault="003F04B3" w:rsidP="003F04B3">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rsidR="003F04B3" w:rsidRPr="00844E93" w:rsidRDefault="003F04B3" w:rsidP="003F04B3">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w:t>
      </w:r>
      <w:r w:rsidRPr="00844E93">
        <w:rPr>
          <w:sz w:val="16"/>
        </w:rPr>
        <w:lastRenderedPageBreak/>
        <w:t xml:space="preserve">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rsidR="003F04B3" w:rsidRPr="00844E93" w:rsidRDefault="003F04B3" w:rsidP="003F04B3">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rsidR="003F04B3" w:rsidRPr="00844E93" w:rsidRDefault="003F04B3" w:rsidP="003F04B3">
      <w:pPr>
        <w:rPr>
          <w:sz w:val="16"/>
          <w:szCs w:val="16"/>
        </w:rPr>
      </w:pPr>
      <w:r w:rsidRPr="00844E93">
        <w:rPr>
          <w:sz w:val="16"/>
          <w:szCs w:val="16"/>
        </w:rPr>
        <w:t>1. Innovative public procurement and support schemes, which significantly expand the role of commercial actors in space exploration.</w:t>
      </w:r>
    </w:p>
    <w:p w:rsidR="003F04B3" w:rsidRPr="00A01582" w:rsidRDefault="003F04B3" w:rsidP="003F04B3">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rsidR="003F04B3" w:rsidRPr="00A409A8" w:rsidRDefault="003F04B3" w:rsidP="003F04B3">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rsidR="003F04B3" w:rsidRPr="00A409A8" w:rsidRDefault="003F04B3" w:rsidP="003F04B3">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rsidR="003F04B3" w:rsidRPr="00A409A8" w:rsidRDefault="003F04B3" w:rsidP="003F04B3">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rsidR="003F04B3" w:rsidRPr="00A409A8" w:rsidRDefault="003F04B3" w:rsidP="003F04B3">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rsidR="003F04B3" w:rsidRPr="00A409A8" w:rsidRDefault="003F04B3" w:rsidP="003F04B3">
      <w:pPr>
        <w:rPr>
          <w:sz w:val="16"/>
          <w:szCs w:val="16"/>
        </w:rPr>
      </w:pPr>
      <w:r w:rsidRPr="00A409A8">
        <w:rPr>
          <w:sz w:val="16"/>
          <w:szCs w:val="16"/>
        </w:rPr>
        <w:t>The analysis of the research and advances in commercial space exploration allows us to draw the following conclusions:</w:t>
      </w:r>
    </w:p>
    <w:p w:rsidR="003F04B3" w:rsidRPr="00A409A8" w:rsidRDefault="003F04B3" w:rsidP="003F04B3">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rsidR="003F04B3" w:rsidRPr="00A409A8" w:rsidRDefault="003F04B3" w:rsidP="003F04B3">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rsidR="003F04B3" w:rsidRPr="00FF4B2A" w:rsidRDefault="003F04B3" w:rsidP="003F04B3">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rsidR="003F04B3" w:rsidRDefault="003F04B3" w:rsidP="003F04B3"/>
    <w:p w:rsidR="003F04B3" w:rsidRDefault="003F04B3" w:rsidP="003F04B3"/>
    <w:p w:rsidR="003F04B3" w:rsidRDefault="003F04B3" w:rsidP="003F04B3">
      <w:pPr>
        <w:pStyle w:val="Heading4"/>
      </w:pPr>
      <w:r>
        <w:t>Massive spillover effects, solves resources and ex risks</w:t>
      </w:r>
    </w:p>
    <w:p w:rsidR="003F04B3" w:rsidRPr="00BA42D2" w:rsidRDefault="003F04B3" w:rsidP="003F04B3">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rsidR="003F04B3" w:rsidRDefault="003F04B3" w:rsidP="003F04B3">
      <w:r>
        <w:lastRenderedPageBreak/>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rsidR="003F04B3" w:rsidRDefault="003F04B3" w:rsidP="003F04B3">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rsidR="003F04B3" w:rsidRPr="00570115" w:rsidRDefault="003F04B3" w:rsidP="003F04B3">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rsidR="003F04B3" w:rsidRPr="00C93DFB" w:rsidRDefault="003F04B3" w:rsidP="003F04B3">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rsidR="003F04B3" w:rsidRPr="00C93DFB" w:rsidRDefault="003F04B3" w:rsidP="003F04B3">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w:t>
      </w:r>
      <w:r w:rsidRPr="00C93DFB">
        <w:rPr>
          <w:sz w:val="16"/>
        </w:rPr>
        <w:lastRenderedPageBreak/>
        <w:t>particular, it will be necessary to gain access to water, which is relatively rare in the inner solar system and which would be far too costly to transport in any significant amounts from the Earth’s surface.</w:t>
      </w:r>
    </w:p>
    <w:p w:rsidR="003F04B3" w:rsidRPr="00570115" w:rsidRDefault="003F04B3" w:rsidP="003F04B3">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Instead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rsidR="003F04B3" w:rsidRDefault="003F04B3" w:rsidP="003F04B3">
      <w:pPr>
        <w:pStyle w:val="Heading4"/>
      </w:pPr>
      <w:r>
        <w:t xml:space="preserve">Space colonization solves otherwise </w:t>
      </w:r>
      <w:r>
        <w:rPr>
          <w:u w:val="single"/>
        </w:rPr>
        <w:t>inevitable</w:t>
      </w:r>
      <w:r>
        <w:t xml:space="preserve"> extinction. </w:t>
      </w:r>
    </w:p>
    <w:p w:rsidR="003F04B3" w:rsidRDefault="003F04B3" w:rsidP="003F04B3">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9" w:history="1">
        <w:r w:rsidRPr="003845DF">
          <w:rPr>
            <w:rStyle w:val="Hyperlink"/>
          </w:rPr>
          <w:t>https://georgezarkadakis.com/2019/12/26/abandoning-the-metropolis-space-colonisation-as-the-new-imperative/</w:t>
        </w:r>
      </w:hyperlink>
      <w:r w:rsidRPr="00D436CA">
        <w:t>]</w:t>
      </w:r>
    </w:p>
    <w:p w:rsidR="003F04B3" w:rsidRPr="00610563" w:rsidRDefault="003F04B3" w:rsidP="003F04B3">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rsidR="003F04B3" w:rsidRDefault="003F04B3" w:rsidP="003F04B3">
      <w:pPr>
        <w:pStyle w:val="Heading4"/>
      </w:pPr>
      <w:r>
        <w:t>Independently brings immeasurable expected value</w:t>
      </w:r>
    </w:p>
    <w:p w:rsidR="003F04B3" w:rsidRPr="00203E5E" w:rsidRDefault="003F04B3" w:rsidP="003F04B3">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rsidR="003F04B3" w:rsidRPr="00BC6E0D" w:rsidRDefault="003F04B3" w:rsidP="003F04B3">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rsidR="003F04B3" w:rsidRPr="00BC6E0D" w:rsidRDefault="003F04B3" w:rsidP="003F04B3">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 xml:space="preserve">civilization a billion times </w:t>
      </w:r>
      <w:r w:rsidRPr="006D2C78">
        <w:rPr>
          <w:rStyle w:val="Emphasis"/>
          <w:highlight w:val="green"/>
        </w:rPr>
        <w:lastRenderedPageBreak/>
        <w:t>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rsidR="003F04B3" w:rsidRPr="00871E12" w:rsidRDefault="003F04B3" w:rsidP="003F04B3">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rsidR="003F04B3" w:rsidRPr="0004557F" w:rsidRDefault="003F04B3" w:rsidP="003F04B3">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rsidR="003F04B3" w:rsidRPr="00871E12" w:rsidRDefault="003F04B3" w:rsidP="003F04B3">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rsidR="003F04B3" w:rsidRPr="006B4A2D" w:rsidRDefault="003F04B3" w:rsidP="003F04B3">
      <w:pPr>
        <w:pStyle w:val="Heading4"/>
      </w:pPr>
      <w:r w:rsidRPr="00B517A3">
        <w:t>Commercial</w:t>
      </w:r>
      <w:r>
        <w:t xml:space="preserve"> </w:t>
      </w:r>
      <w:r w:rsidRPr="00875D09">
        <w:rPr>
          <w:u w:val="single"/>
        </w:rPr>
        <w:t>space manufacturing</w:t>
      </w:r>
      <w:r>
        <w:t xml:space="preserve"> is </w:t>
      </w:r>
      <w:r>
        <w:rPr>
          <w:u w:val="single"/>
        </w:rPr>
        <w:t>booming</w:t>
      </w:r>
      <w:r>
        <w:t xml:space="preserve"> --- solves </w:t>
      </w:r>
      <w:r w:rsidRPr="001656E8">
        <w:rPr>
          <w:u w:val="single"/>
        </w:rPr>
        <w:t>disease</w:t>
      </w:r>
      <w:r>
        <w:t xml:space="preserve"> and </w:t>
      </w:r>
      <w:r>
        <w:rPr>
          <w:u w:val="single"/>
        </w:rPr>
        <w:t>tissue innovation</w:t>
      </w:r>
    </w:p>
    <w:p w:rsidR="003F04B3" w:rsidRPr="000B742F" w:rsidRDefault="003F04B3" w:rsidP="003F04B3">
      <w:proofErr w:type="spellStart"/>
      <w:r w:rsidRPr="00972F5D">
        <w:rPr>
          <w:rStyle w:val="Style13ptBold"/>
        </w:rPr>
        <w:t>Giulianotti</w:t>
      </w:r>
      <w:proofErr w:type="spellEnd"/>
      <w:r w:rsidRPr="00972F5D">
        <w:rPr>
          <w:rStyle w:val="Style13ptBold"/>
        </w:rPr>
        <w:t xml:space="preserve"> et. al 21</w:t>
      </w:r>
      <w:r w:rsidRPr="0078722C">
        <w:rPr>
          <w:sz w:val="13"/>
          <w:szCs w:val="15"/>
        </w:rPr>
        <w:t xml:space="preserve"> [Marc A. Giulianotti1*, Arun Sharma2,3, Rachel A. Clemens4 , </w:t>
      </w:r>
      <w:proofErr w:type="spellStart"/>
      <w:r w:rsidRPr="0078722C">
        <w:rPr>
          <w:sz w:val="13"/>
          <w:szCs w:val="15"/>
        </w:rPr>
        <w:t>Orquidea</w:t>
      </w:r>
      <w:proofErr w:type="spellEnd"/>
      <w:r w:rsidRPr="0078722C">
        <w:rPr>
          <w:sz w:val="13"/>
          <w:szCs w:val="15"/>
        </w:rPr>
        <w:t xml:space="preserve"> Garcia5 , D. Lancing Taylor6, Nicole L. Wagner7 , Kelly A. Shepard8 , Anjali Gupta4, Siobhan Malany9 , Alan J. Grodzinsky10, Mary </w:t>
      </w:r>
      <w:r w:rsidRPr="0078722C">
        <w:rPr>
          <w:rFonts w:hint="eastAsia"/>
          <w:sz w:val="13"/>
          <w:szCs w:val="15"/>
        </w:rPr>
        <w:t xml:space="preserve">Kearns‐Jonker11, Devin B. Mair12, </w:t>
      </w:r>
      <w:proofErr w:type="spellStart"/>
      <w:r w:rsidRPr="0078722C">
        <w:rPr>
          <w:rFonts w:hint="eastAsia"/>
          <w:sz w:val="13"/>
          <w:szCs w:val="15"/>
        </w:rPr>
        <w:t>Deok</w:t>
      </w:r>
      <w:proofErr w:type="spellEnd"/>
      <w:r w:rsidRPr="0078722C">
        <w:rPr>
          <w:rFonts w:hint="eastAsia"/>
          <w:sz w:val="13"/>
          <w:szCs w:val="15"/>
        </w:rPr>
        <w:t xml:space="preserve">‐Ho Kim12,13, Michael S. Roberts1, Jeanne F. Loring14, </w:t>
      </w:r>
      <w:proofErr w:type="spellStart"/>
      <w:r w:rsidRPr="0078722C">
        <w:rPr>
          <w:sz w:val="13"/>
          <w:szCs w:val="15"/>
        </w:rPr>
        <w:t>Jianying</w:t>
      </w:r>
      <w:proofErr w:type="spellEnd"/>
      <w:r w:rsidRPr="0078722C">
        <w:rPr>
          <w:sz w:val="13"/>
          <w:szCs w:val="15"/>
        </w:rPr>
        <w:t xml:space="preserve"> Hu15, Lara E. Warren1 , Sven Eenmaa1, Joe Bozada16, Eric Paljug16, Mark Roth17, Donald P. Taylor18, Gary Rodrigue1, Patrick Cantini19, Amelia W. Smith1, William R. Wagner19,20* 1 Center for the Advancement of Science in Space, Melbourne, FL, USA </w:t>
      </w:r>
      <w:r w:rsidRPr="0078722C">
        <w:rPr>
          <w:rFonts w:hint="eastAsia"/>
          <w:sz w:val="13"/>
          <w:szCs w:val="15"/>
        </w:rPr>
        <w:t xml:space="preserve">2 Board of Governors Regenerative Medicine Institute, Cedars‐Sinai Medical Center, Los </w:t>
      </w:r>
      <w:r w:rsidRPr="0078722C">
        <w:rPr>
          <w:sz w:val="13"/>
          <w:szCs w:val="15"/>
        </w:rPr>
        <w:t xml:space="preserve">Angeles, CA, USA </w:t>
      </w:r>
      <w:r w:rsidRPr="0078722C">
        <w:rPr>
          <w:rFonts w:hint="eastAsia"/>
          <w:sz w:val="13"/>
          <w:szCs w:val="15"/>
        </w:rPr>
        <w:t xml:space="preserve">3 Smidt Heart Institute, Cedars‐Sinai Medical Center, Los Angeles, CA, USA </w:t>
      </w:r>
      <w:r w:rsidRPr="0078722C">
        <w:rPr>
          <w:sz w:val="13"/>
          <w:szCs w:val="15"/>
        </w:rPr>
        <w:t xml:space="preserve">4 Axiom Space, Inc., Houston, TX, USA 5 Johnson &amp; Johnson 3D Printing Innovation &amp; Customer Solutions, Johnson &amp; Johnson Services, Inc., Irvine, CA , USA. 6 University of Pittsburgh Drug Discovery Institute and Department of Computational and Systems Biology, University of Pittsburgh, Pittsburgh, PA, USA 7 </w:t>
      </w:r>
      <w:proofErr w:type="spellStart"/>
      <w:r w:rsidRPr="0078722C">
        <w:rPr>
          <w:sz w:val="13"/>
          <w:szCs w:val="15"/>
        </w:rPr>
        <w:t>LambdaVision</w:t>
      </w:r>
      <w:proofErr w:type="spellEnd"/>
      <w:r w:rsidRPr="0078722C">
        <w:rPr>
          <w:sz w:val="13"/>
          <w:szCs w:val="15"/>
        </w:rPr>
        <w:t xml:space="preserve"> Inc., Farmington, CT, USA 8 California Institute for Regenerative Medicine, Oakland, California, USA 9 Department of Pharmacodynamics, College of Pharmacy, University of Florida, Gainesville, FL USA 10 Departments of Biological Engineering, Mechanical Engineering and Electrical Engineering and Computer Science, Massachusetts Institute of Technology, Cambridge, MA, USA 11 Department of Pathology and Human Anatomy, Loma Linda University School of Medicine, Loma Linda, CA, USA 12 Department of Biomedical Engineering, Johns Hopkins University School of Medicine, Baltimore, MD, USA 13 Department of Medicine, Johns Hopkins University School of Medicine, Baltimore, MD, USA 14 Scripps Research Institute, San Diego, CA, USA 15 Center for Computational Health IBM Research, Yorktown Heights, NY, USA 16 Joseph M. Katz Graduate School of Business, University of Pittsburgh, Pittsburgh, PA, USA 17 Pittsburgh, PA, USA 18 The Ohio State University, Columbus, OH, USA 19 McGowan Institute for Regenerative Medicine, Pittsburgh, PA, USA 20 Departments of Surgery, Bioengineering, Chemical Engineering, University of Pittsburgh, Pittsburgh, PA, USA.  “Opportunities for Biomanufacturing in Low Earth Orbit: Current Status and Future Directions.”  August 2, 2021.  https://www.preprints.org/manuscript/202108.0044/v1/download]</w:t>
      </w:r>
    </w:p>
    <w:p w:rsidR="003F04B3" w:rsidRDefault="003F04B3" w:rsidP="003F04B3">
      <w:pPr>
        <w:rPr>
          <w:u w:val="single"/>
        </w:rPr>
      </w:pPr>
      <w:r w:rsidRPr="004C7858">
        <w:rPr>
          <w:u w:val="single"/>
        </w:rPr>
        <w:t xml:space="preserve">The </w:t>
      </w:r>
      <w:r w:rsidRPr="00F759E6">
        <w:rPr>
          <w:highlight w:val="green"/>
          <w:u w:val="single"/>
        </w:rPr>
        <w:t>use of LEO by</w:t>
      </w:r>
      <w:r w:rsidRPr="004C7858">
        <w:rPr>
          <w:u w:val="single"/>
        </w:rPr>
        <w:t xml:space="preserve"> governments and </w:t>
      </w:r>
      <w:r w:rsidRPr="000901DF">
        <w:rPr>
          <w:highlight w:val="green"/>
          <w:u w:val="single"/>
        </w:rPr>
        <w:t>commercial enterprises</w:t>
      </w:r>
      <w:r w:rsidRPr="004C7858">
        <w:rPr>
          <w:u w:val="single"/>
        </w:rPr>
        <w:t xml:space="preserve"> is a </w:t>
      </w:r>
      <w:r w:rsidRPr="00403ACE">
        <w:rPr>
          <w:highlight w:val="green"/>
          <w:u w:val="single"/>
        </w:rPr>
        <w:t>complex ecosystem</w:t>
      </w:r>
      <w:r w:rsidRPr="004C7858">
        <w:rPr>
          <w:u w:val="single"/>
        </w:rPr>
        <w:t xml:space="preserve"> for providing opportunities and financing</w:t>
      </w:r>
      <w:r w:rsidRPr="00DE437E">
        <w:rPr>
          <w:sz w:val="14"/>
        </w:rPr>
        <w:t>. In the last two decades, governments around the world, led by the U.S. and China, have heavily supported private space companies (2019 Report). These investments have focused on launch technologies, as high launch costs are perceived to be the greatest limiting factor to expanded space exploration and utilization (</w:t>
      </w:r>
      <w:proofErr w:type="spellStart"/>
      <w:r w:rsidRPr="00DE437E">
        <w:rPr>
          <w:sz w:val="14"/>
        </w:rPr>
        <w:t>Werzt</w:t>
      </w:r>
      <w:proofErr w:type="spellEnd"/>
      <w:r w:rsidRPr="00DE437E">
        <w:rPr>
          <w:sz w:val="14"/>
        </w:rPr>
        <w:t xml:space="preserve"> et al., 1996) and have led to recent reductions in the cost of transporting cargo to LEO by a factor of more than 20. Between 1970 and 2020, the average cost to launch a kilogram of payload into LEO on the space shuttle remained constant at about $54,500. Now, the cost per kilogram is $2,720 on a SpaceX Falcon 9 rocket (Figure 1) (Jones, H. W. et al., 2020). Preprints (www.preprints.org) | NOT PEER-REVIEWED | Posted: 2 August 2021 doi:10.20944/preprints</w:t>
      </w:r>
      <w:proofErr w:type="gramStart"/>
      <w:r w:rsidRPr="00DE437E">
        <w:rPr>
          <w:sz w:val="14"/>
        </w:rPr>
        <w:t>202108.0044.v</w:t>
      </w:r>
      <w:proofErr w:type="gramEnd"/>
      <w:r w:rsidRPr="00DE437E">
        <w:rPr>
          <w:sz w:val="14"/>
        </w:rPr>
        <w:t xml:space="preserve">1 4 Figure 1: </w:t>
      </w:r>
      <w:r w:rsidRPr="00CA1DD0">
        <w:rPr>
          <w:u w:val="single"/>
        </w:rPr>
        <w:t xml:space="preserve">The </w:t>
      </w:r>
      <w:r w:rsidRPr="00E0020B">
        <w:rPr>
          <w:highlight w:val="green"/>
          <w:u w:val="single"/>
        </w:rPr>
        <w:t>cost of launching payloads</w:t>
      </w:r>
      <w:r w:rsidRPr="00CA1DD0">
        <w:rPr>
          <w:u w:val="single"/>
        </w:rPr>
        <w:t xml:space="preserve"> to LEO has </w:t>
      </w:r>
      <w:r w:rsidRPr="005C032C">
        <w:rPr>
          <w:highlight w:val="green"/>
          <w:u w:val="single"/>
        </w:rPr>
        <w:t>dropped considerably</w:t>
      </w:r>
      <w:r w:rsidRPr="00CA1DD0">
        <w:rPr>
          <w:u w:val="single"/>
        </w:rPr>
        <w:t xml:space="preserve"> over the last 50 years</w:t>
      </w:r>
      <w:r w:rsidRPr="00DE437E">
        <w:rPr>
          <w:sz w:val="14"/>
        </w:rPr>
        <w:t xml:space="preserve">. Note: Data is not to scale. Additionally, </w:t>
      </w:r>
      <w:r w:rsidRPr="00AC032E">
        <w:rPr>
          <w:u w:val="single"/>
        </w:rPr>
        <w:t xml:space="preserve">several </w:t>
      </w:r>
      <w:r w:rsidRPr="00FA3A52">
        <w:rPr>
          <w:highlight w:val="green"/>
          <w:u w:val="single"/>
        </w:rPr>
        <w:t>private companies are</w:t>
      </w:r>
      <w:r w:rsidRPr="00AC032E">
        <w:rPr>
          <w:u w:val="single"/>
        </w:rPr>
        <w:t xml:space="preserve"> now </w:t>
      </w:r>
      <w:r w:rsidRPr="00FA3A52">
        <w:rPr>
          <w:highlight w:val="green"/>
          <w:u w:val="single"/>
        </w:rPr>
        <w:t>pursuing commercial space</w:t>
      </w:r>
      <w:r w:rsidRPr="00AC032E">
        <w:rPr>
          <w:u w:val="single"/>
        </w:rPr>
        <w:t xml:space="preserve"> stations.</w:t>
      </w:r>
      <w:r w:rsidRPr="00DE437E">
        <w:rPr>
          <w:sz w:val="14"/>
        </w:rPr>
        <w:t xml:space="preserve"> </w:t>
      </w:r>
      <w:r w:rsidRPr="00FA3A52">
        <w:rPr>
          <w:highlight w:val="green"/>
          <w:u w:val="single"/>
        </w:rPr>
        <w:t xml:space="preserve">Axiom </w:t>
      </w:r>
      <w:r w:rsidRPr="00FA3A52">
        <w:rPr>
          <w:rFonts w:hint="eastAsia"/>
          <w:highlight w:val="green"/>
          <w:u w:val="single"/>
        </w:rPr>
        <w:t>Space</w:t>
      </w:r>
      <w:r w:rsidRPr="003D0AB9">
        <w:rPr>
          <w:rFonts w:hint="eastAsia"/>
          <w:u w:val="single"/>
        </w:rPr>
        <w:t xml:space="preserve">, headquartered in Houston, is currently developing what promises to be the first‐ever </w:t>
      </w:r>
      <w:proofErr w:type="gramStart"/>
      <w:r w:rsidRPr="00FA3A52">
        <w:rPr>
          <w:highlight w:val="green"/>
          <w:u w:val="single"/>
        </w:rPr>
        <w:t>privately operated</w:t>
      </w:r>
      <w:proofErr w:type="gramEnd"/>
      <w:r w:rsidRPr="00FA3A52">
        <w:rPr>
          <w:highlight w:val="green"/>
          <w:u w:val="single"/>
        </w:rPr>
        <w:t xml:space="preserve"> space station</w:t>
      </w:r>
      <w:r w:rsidRPr="003D0AB9">
        <w:rPr>
          <w:u w:val="single"/>
        </w:rPr>
        <w:t>, with the initial module scheduled to launch to the ISS in 2024.</w:t>
      </w:r>
      <w:r w:rsidRPr="00DE437E">
        <w:rPr>
          <w:sz w:val="14"/>
        </w:rPr>
        <w:t xml:space="preserve"> Axiom plans to dock multiple modules to the ISS that will eventually detach to become a standalone station. As the cost of transport to LEO has </w:t>
      </w:r>
      <w:r w:rsidRPr="00DE437E">
        <w:rPr>
          <w:sz w:val="14"/>
        </w:rPr>
        <w:lastRenderedPageBreak/>
        <w:t xml:space="preserve">decreased—and is expected to decrease further—and </w:t>
      </w:r>
      <w:r w:rsidRPr="00421893">
        <w:rPr>
          <w:u w:val="single"/>
        </w:rPr>
        <w:t xml:space="preserve">plans for new platforms in </w:t>
      </w:r>
      <w:r w:rsidRPr="00FA3A52">
        <w:rPr>
          <w:highlight w:val="green"/>
          <w:u w:val="single"/>
        </w:rPr>
        <w:t>LEO</w:t>
      </w:r>
      <w:r w:rsidRPr="00421893">
        <w:rPr>
          <w:u w:val="single"/>
        </w:rPr>
        <w:t xml:space="preserve"> continue to </w:t>
      </w:r>
      <w:r w:rsidRPr="00FA3A52">
        <w:rPr>
          <w:highlight w:val="green"/>
          <w:u w:val="single"/>
        </w:rPr>
        <w:t>advance</w:t>
      </w:r>
      <w:r w:rsidRPr="00DE437E">
        <w:rPr>
          <w:sz w:val="14"/>
        </w:rPr>
        <w:t xml:space="preserve"> (</w:t>
      </w:r>
      <w:proofErr w:type="spellStart"/>
      <w:r w:rsidRPr="00DE437E">
        <w:rPr>
          <w:sz w:val="14"/>
        </w:rPr>
        <w:t>Dinkin</w:t>
      </w:r>
      <w:proofErr w:type="spellEnd"/>
      <w:r w:rsidRPr="00DE437E">
        <w:rPr>
          <w:sz w:val="14"/>
        </w:rPr>
        <w:t xml:space="preserve"> S., 2019), </w:t>
      </w:r>
      <w:r w:rsidRPr="00874ECF">
        <w:rPr>
          <w:rFonts w:hint="eastAsia"/>
          <w:u w:val="single"/>
        </w:rPr>
        <w:t xml:space="preserve">opportunities in areas such as satellite deployment, </w:t>
      </w:r>
      <w:r w:rsidRPr="00FA3A52">
        <w:rPr>
          <w:rStyle w:val="Emphasis"/>
          <w:rFonts w:hint="eastAsia"/>
          <w:highlight w:val="green"/>
        </w:rPr>
        <w:t>biomedical research</w:t>
      </w:r>
      <w:r w:rsidRPr="00874ECF">
        <w:rPr>
          <w:rFonts w:hint="eastAsia"/>
          <w:u w:val="single"/>
        </w:rPr>
        <w:t xml:space="preserve">, in‐space </w:t>
      </w:r>
      <w:r w:rsidRPr="00874ECF">
        <w:rPr>
          <w:u w:val="single"/>
        </w:rPr>
        <w:t xml:space="preserve">manufacturing, and space tourism increase. </w:t>
      </w:r>
      <w:r w:rsidRPr="00DE437E">
        <w:rPr>
          <w:sz w:val="14"/>
        </w:rPr>
        <w:t>Preprints (www.preprints.org) | NOT PEER-REVIEWED | Posted: 2 August 2021 doi:10.20944/preprints</w:t>
      </w:r>
      <w:proofErr w:type="gramStart"/>
      <w:r w:rsidRPr="00DE437E">
        <w:rPr>
          <w:sz w:val="14"/>
        </w:rPr>
        <w:t>202108.0044.v</w:t>
      </w:r>
      <w:proofErr w:type="gramEnd"/>
      <w:r w:rsidRPr="00DE437E">
        <w:rPr>
          <w:sz w:val="14"/>
        </w:rPr>
        <w:t xml:space="preserve">1 5 As the past half century has witnessed </w:t>
      </w:r>
      <w:r w:rsidRPr="000A441B">
        <w:rPr>
          <w:u w:val="single"/>
        </w:rPr>
        <w:t>the opening of space for exploration and commercial opportunities, in this same period, we have experienced exponential growth in our understanding of biology and physiology.</w:t>
      </w:r>
      <w:r w:rsidRPr="00DE437E">
        <w:rPr>
          <w:sz w:val="14"/>
        </w:rPr>
        <w:t xml:space="preserve"> This </w:t>
      </w:r>
      <w:r w:rsidRPr="002E6682">
        <w:rPr>
          <w:highlight w:val="green"/>
          <w:u w:val="single"/>
        </w:rPr>
        <w:t>knowledge has been</w:t>
      </w:r>
      <w:r w:rsidRPr="00443E20">
        <w:rPr>
          <w:u w:val="single"/>
        </w:rPr>
        <w:t xml:space="preserve"> translated and </w:t>
      </w:r>
      <w:r w:rsidRPr="002E6682">
        <w:rPr>
          <w:highlight w:val="green"/>
          <w:u w:val="single"/>
        </w:rPr>
        <w:t>commercialized</w:t>
      </w:r>
      <w:r w:rsidRPr="00443E20">
        <w:rPr>
          <w:u w:val="single"/>
        </w:rPr>
        <w:t xml:space="preserve"> for the benefit of human health and continues to accelerate as new technologies create additional tools to explore and cure</w:t>
      </w:r>
      <w:r w:rsidRPr="00DE437E">
        <w:rPr>
          <w:sz w:val="14"/>
        </w:rPr>
        <w:t xml:space="preserve">. One aspect of this biomedical revolution is in the field of </w:t>
      </w:r>
      <w:r w:rsidRPr="002E6682">
        <w:rPr>
          <w:rStyle w:val="Emphasis"/>
          <w:highlight w:val="green"/>
        </w:rPr>
        <w:t>regenerative medicine</w:t>
      </w:r>
      <w:r w:rsidRPr="00DE437E">
        <w:rPr>
          <w:sz w:val="14"/>
        </w:rPr>
        <w:t xml:space="preserve">, built upon </w:t>
      </w:r>
      <w:r w:rsidRPr="006E5845">
        <w:rPr>
          <w:highlight w:val="green"/>
          <w:u w:val="single"/>
        </w:rPr>
        <w:t xml:space="preserve">advances in </w:t>
      </w:r>
      <w:r w:rsidRPr="006E5845">
        <w:rPr>
          <w:rStyle w:val="Emphasis"/>
          <w:highlight w:val="green"/>
        </w:rPr>
        <w:t xml:space="preserve">stem </w:t>
      </w:r>
      <w:r w:rsidRPr="002E6682">
        <w:rPr>
          <w:rStyle w:val="Emphasis"/>
          <w:highlight w:val="green"/>
        </w:rPr>
        <w:t>cell biology</w:t>
      </w:r>
      <w:r w:rsidRPr="00DE437E">
        <w:rPr>
          <w:sz w:val="14"/>
        </w:rPr>
        <w:t xml:space="preserve">, </w:t>
      </w:r>
      <w:r w:rsidRPr="002E6682">
        <w:rPr>
          <w:rStyle w:val="Emphasis"/>
          <w:highlight w:val="green"/>
        </w:rPr>
        <w:t>biomaterials</w:t>
      </w:r>
      <w:r w:rsidRPr="00DE437E">
        <w:rPr>
          <w:sz w:val="14"/>
        </w:rPr>
        <w:t xml:space="preserve">, </w:t>
      </w:r>
      <w:r w:rsidRPr="00D10EC6">
        <w:rPr>
          <w:rStyle w:val="StyleUnderline"/>
          <w:highlight w:val="green"/>
        </w:rPr>
        <w:t>and</w:t>
      </w:r>
      <w:r w:rsidRPr="00D10EC6">
        <w:rPr>
          <w:rStyle w:val="Emphasis"/>
          <w:highlight w:val="green"/>
        </w:rPr>
        <w:t xml:space="preserve"> </w:t>
      </w:r>
      <w:r w:rsidRPr="002E6682">
        <w:rPr>
          <w:rStyle w:val="Emphasis"/>
          <w:highlight w:val="green"/>
        </w:rPr>
        <w:t>bioengineering</w:t>
      </w:r>
      <w:r w:rsidRPr="00DE437E">
        <w:rPr>
          <w:sz w:val="14"/>
        </w:rPr>
        <w:t xml:space="preserve">. Remarkable </w:t>
      </w:r>
      <w:r w:rsidRPr="00BA68B2">
        <w:rPr>
          <w:rStyle w:val="StyleUnderline"/>
        </w:rPr>
        <w:t xml:space="preserve">advancements have been made in the </w:t>
      </w:r>
      <w:r w:rsidRPr="006E5845">
        <w:rPr>
          <w:rStyle w:val="StyleUnderline"/>
          <w:highlight w:val="green"/>
        </w:rPr>
        <w:t>design of</w:t>
      </w:r>
      <w:r w:rsidRPr="00BA68B2">
        <w:rPr>
          <w:rStyle w:val="StyleUnderline"/>
        </w:rPr>
        <w:t xml:space="preserve"> MPS, also called tissue chips </w:t>
      </w:r>
      <w:r w:rsidRPr="00B86C3F">
        <w:rPr>
          <w:rStyle w:val="StyleUnderline"/>
          <w:highlight w:val="green"/>
        </w:rPr>
        <w:t>or</w:t>
      </w:r>
      <w:r w:rsidRPr="00BA68B2">
        <w:rPr>
          <w:rStyle w:val="StyleUnderline"/>
        </w:rPr>
        <w:t xml:space="preserve"> </w:t>
      </w:r>
      <w:r w:rsidRPr="00BA68B2">
        <w:rPr>
          <w:rStyle w:val="StyleUnderline"/>
          <w:rFonts w:hint="eastAsia"/>
        </w:rPr>
        <w:t xml:space="preserve">organs‐on‐chips, and </w:t>
      </w:r>
      <w:r w:rsidRPr="007A5B89">
        <w:rPr>
          <w:rStyle w:val="StyleUnderline"/>
          <w:rFonts w:hint="eastAsia"/>
          <w:highlight w:val="green"/>
        </w:rPr>
        <w:t>organoids</w:t>
      </w:r>
      <w:r w:rsidRPr="00BA68B2">
        <w:rPr>
          <w:rStyle w:val="StyleUnderline"/>
          <w:rFonts w:hint="eastAsia"/>
        </w:rPr>
        <w:t xml:space="preserve"> that can mimic complex organ systems outside of the body for </w:t>
      </w:r>
      <w:r w:rsidRPr="00EB016C">
        <w:rPr>
          <w:rStyle w:val="StyleUnderline"/>
          <w:highlight w:val="green"/>
        </w:rPr>
        <w:t>drug development</w:t>
      </w:r>
      <w:r w:rsidRPr="00BA68B2">
        <w:rPr>
          <w:rStyle w:val="StyleUnderline"/>
        </w:rPr>
        <w:t xml:space="preserve"> or potential implantation to restore function</w:t>
      </w:r>
      <w:r w:rsidRPr="00DE437E">
        <w:rPr>
          <w:sz w:val="14"/>
        </w:rPr>
        <w:t xml:space="preserve">. </w:t>
      </w:r>
      <w:r w:rsidRPr="00FA1D26">
        <w:rPr>
          <w:rStyle w:val="StyleUnderline"/>
          <w:highlight w:val="green"/>
        </w:rPr>
        <w:t>Stem cell isolation</w:t>
      </w:r>
      <w:r w:rsidRPr="00BA68B2">
        <w:rPr>
          <w:rStyle w:val="StyleUnderline"/>
        </w:rPr>
        <w:t xml:space="preserve">, characterization, and manipulation </w:t>
      </w:r>
      <w:r w:rsidRPr="003C3D68">
        <w:rPr>
          <w:rStyle w:val="StyleUnderline"/>
          <w:highlight w:val="green"/>
        </w:rPr>
        <w:t>is advancing</w:t>
      </w:r>
      <w:r w:rsidRPr="00BA68B2">
        <w:rPr>
          <w:rStyle w:val="StyleUnderline"/>
        </w:rPr>
        <w:t xml:space="preserve">, with </w:t>
      </w:r>
      <w:r w:rsidRPr="000C6252">
        <w:rPr>
          <w:rStyle w:val="StyleUnderline"/>
          <w:highlight w:val="green"/>
        </w:rPr>
        <w:t>target applications</w:t>
      </w:r>
      <w:r w:rsidRPr="00BA68B2">
        <w:rPr>
          <w:rStyle w:val="StyleUnderline"/>
        </w:rPr>
        <w:t xml:space="preserve"> broadly </w:t>
      </w:r>
      <w:r w:rsidRPr="00731CF1">
        <w:rPr>
          <w:rStyle w:val="StyleUnderline"/>
          <w:highlight w:val="green"/>
        </w:rPr>
        <w:t>spread across tissues</w:t>
      </w:r>
      <w:r w:rsidRPr="00BA68B2">
        <w:rPr>
          <w:rStyle w:val="StyleUnderline"/>
        </w:rPr>
        <w:t xml:space="preserve"> impacted by disease, trauma, and congenital conditions</w:t>
      </w:r>
      <w:r w:rsidRPr="00DE437E">
        <w:rPr>
          <w:sz w:val="14"/>
        </w:rPr>
        <w:t xml:space="preserve">. </w:t>
      </w:r>
      <w:r w:rsidRPr="00BA68B2">
        <w:rPr>
          <w:rStyle w:val="StyleUnderline"/>
        </w:rPr>
        <w:t xml:space="preserve">Biomaterials and bioengineering advances have created </w:t>
      </w:r>
      <w:r w:rsidRPr="00351163">
        <w:rPr>
          <w:rStyle w:val="StyleUnderline"/>
          <w:highlight w:val="green"/>
        </w:rPr>
        <w:t>new medical devices</w:t>
      </w:r>
      <w:r w:rsidRPr="00BA68B2">
        <w:rPr>
          <w:rStyle w:val="StyleUnderline"/>
        </w:rPr>
        <w:t xml:space="preserve">, </w:t>
      </w:r>
      <w:r w:rsidRPr="001A5239">
        <w:rPr>
          <w:rStyle w:val="StyleUnderline"/>
          <w:highlight w:val="green"/>
        </w:rPr>
        <w:t>targeted drug delivery platforms</w:t>
      </w:r>
      <w:r w:rsidRPr="00BA68B2">
        <w:rPr>
          <w:rStyle w:val="StyleUnderline"/>
        </w:rPr>
        <w:t xml:space="preserve">, </w:t>
      </w:r>
      <w:r w:rsidRPr="00506B85">
        <w:rPr>
          <w:rStyle w:val="StyleUnderline"/>
          <w:highlight w:val="green"/>
        </w:rPr>
        <w:t>biosensors</w:t>
      </w:r>
      <w:r w:rsidRPr="00BA68B2">
        <w:rPr>
          <w:rStyle w:val="StyleUnderline"/>
        </w:rPr>
        <w:t xml:space="preserve"> and new imaging modalities, and the </w:t>
      </w:r>
      <w:r w:rsidRPr="000D6811">
        <w:rPr>
          <w:rStyle w:val="StyleUnderline"/>
          <w:highlight w:val="green"/>
        </w:rPr>
        <w:t>bioprinting of tissue constructs</w:t>
      </w:r>
      <w:r w:rsidRPr="00DE437E">
        <w:rPr>
          <w:sz w:val="14"/>
        </w:rPr>
        <w:t xml:space="preserve">. </w:t>
      </w:r>
      <w:r w:rsidRPr="00BA68B2">
        <w:rPr>
          <w:rStyle w:val="StyleUnderline"/>
        </w:rPr>
        <w:t>To take advantage of these significant advances—more frequent and more affordable access to LEO and exponential progress in biomedical technology</w:t>
      </w:r>
      <w:r w:rsidRPr="00DE437E">
        <w:rPr>
          <w:sz w:val="14"/>
        </w:rPr>
        <w:t xml:space="preserve">—the question is: How do these intersect, and what new opportunities arise as both advance? How can the unique LEO environment be leveraged to further advance biomanufacturing? </w:t>
      </w:r>
      <w:r w:rsidRPr="00BA68B2">
        <w:rPr>
          <w:u w:val="single"/>
        </w:rPr>
        <w:t xml:space="preserve">Compelling answers to these </w:t>
      </w:r>
      <w:r w:rsidRPr="00BA68B2">
        <w:rPr>
          <w:rFonts w:hint="eastAsia"/>
          <w:u w:val="single"/>
        </w:rPr>
        <w:t>questions will introduce economic drivers for investment in space</w:t>
      </w:r>
      <w:r w:rsidRPr="00DE437E">
        <w:rPr>
          <w:rFonts w:hint="eastAsia"/>
          <w:sz w:val="14"/>
        </w:rPr>
        <w:t xml:space="preserve">‐based R&amp;D that extend </w:t>
      </w:r>
      <w:r w:rsidRPr="00DE437E">
        <w:rPr>
          <w:sz w:val="14"/>
        </w:rPr>
        <w:t xml:space="preserve">beyond the initial focus on pure discovery and into the expansion of commercial development in LEO. </w:t>
      </w:r>
      <w:r w:rsidRPr="00DE437E">
        <w:rPr>
          <w:rFonts w:hint="eastAsia"/>
          <w:sz w:val="14"/>
        </w:rPr>
        <w:t xml:space="preserve">Over the past decade, the ISS National Lab has supported important space‐based research in </w:t>
      </w:r>
      <w:r w:rsidRPr="00DE437E">
        <w:rPr>
          <w:sz w:val="14"/>
        </w:rPr>
        <w:t xml:space="preserve">the areas of tissue engineering and regenerative medicine that lays the groundwork for more complex studies and future investment. This </w:t>
      </w:r>
      <w:r w:rsidRPr="00657F39">
        <w:rPr>
          <w:u w:val="single"/>
        </w:rPr>
        <w:t>critical research addressed fundamental questions such</w:t>
      </w:r>
      <w:r w:rsidRPr="00DE437E">
        <w:rPr>
          <w:sz w:val="14"/>
        </w:rPr>
        <w:t xml:space="preserve"> as: How does the LEO environment affect the organ function mimicked by tissue chips, and how do these changes relate to human disease? How does </w:t>
      </w:r>
      <w:r w:rsidRPr="0048561D">
        <w:rPr>
          <w:highlight w:val="green"/>
          <w:u w:val="single"/>
        </w:rPr>
        <w:t>microgravity affect stem cell proliferation</w:t>
      </w:r>
      <w:r w:rsidRPr="00FA5C34">
        <w:rPr>
          <w:u w:val="single"/>
        </w:rPr>
        <w:t xml:space="preserve"> and differentiation</w:t>
      </w:r>
      <w:r w:rsidRPr="00DE437E">
        <w:rPr>
          <w:sz w:val="14"/>
        </w:rPr>
        <w:t xml:space="preserve">? And how might </w:t>
      </w:r>
      <w:r w:rsidRPr="00E5241A">
        <w:rPr>
          <w:highlight w:val="green"/>
          <w:u w:val="single"/>
        </w:rPr>
        <w:t>3D bioprinting benefit from the absence of gravity</w:t>
      </w:r>
      <w:r w:rsidRPr="00DE437E">
        <w:rPr>
          <w:sz w:val="14"/>
        </w:rPr>
        <w:t xml:space="preserve">? Continued access to LEO through the ISS National Lab provides a unique opportunity for R&amp;D that enables the jump from this initial work to the development of a sustainable market for biomanufacturing in space. The ISS is a powerful platform with a limited lifetime and thus limited time left for utilization; therefore, </w:t>
      </w:r>
      <w:r w:rsidRPr="00FF5E5F">
        <w:rPr>
          <w:u w:val="single"/>
        </w:rPr>
        <w:t>now is the time to leverage this invaluable orbiting laboratory to conduct R&amp;D that demonstrates the value of biomanufacturing in space</w:t>
      </w:r>
      <w:r w:rsidRPr="00DE437E">
        <w:rPr>
          <w:sz w:val="14"/>
        </w:rPr>
        <w:t xml:space="preserve">. This </w:t>
      </w:r>
      <w:r w:rsidRPr="00BD4361">
        <w:rPr>
          <w:u w:val="single"/>
        </w:rPr>
        <w:t>work will set the stage for increased private investment and the transition to larger and more numerous platforms in LEO that can support further discovery and development in the coming decades</w:t>
      </w:r>
      <w:r>
        <w:rPr>
          <w:u w:val="single"/>
        </w:rPr>
        <w:t>.</w:t>
      </w:r>
    </w:p>
    <w:p w:rsidR="003F04B3" w:rsidRPr="003468C5" w:rsidRDefault="003F04B3" w:rsidP="003F04B3">
      <w:pPr>
        <w:pStyle w:val="Heading4"/>
        <w:rPr>
          <w:rFonts w:eastAsia="MS Gothic"/>
        </w:rPr>
      </w:pPr>
      <w:r w:rsidRPr="003468C5">
        <w:rPr>
          <w:rFonts w:eastAsia="MS Gothic"/>
        </w:rPr>
        <w:t>Solves global food security</w:t>
      </w:r>
    </w:p>
    <w:p w:rsidR="003F04B3" w:rsidRPr="003468C5" w:rsidRDefault="003F04B3" w:rsidP="003F04B3">
      <w:pPr>
        <w:rPr>
          <w:rFonts w:eastAsia="Calibri"/>
          <w:sz w:val="16"/>
        </w:rPr>
      </w:pPr>
      <w:r w:rsidRPr="003468C5">
        <w:rPr>
          <w:rFonts w:eastAsia="Calibri"/>
          <w:sz w:val="16"/>
        </w:rPr>
        <w:t xml:space="preserve">Mark </w:t>
      </w:r>
      <w:r w:rsidRPr="003468C5">
        <w:rPr>
          <w:rFonts w:eastAsia="Calibri"/>
          <w:b/>
          <w:bCs/>
          <w:sz w:val="26"/>
        </w:rPr>
        <w:t>Post 14</w:t>
      </w:r>
      <w:r w:rsidRPr="003468C5">
        <w:rPr>
          <w:rFonts w:eastAsia="Calibri"/>
          <w:sz w:val="16"/>
        </w:rPr>
        <w:t xml:space="preserve">, MD, PhD in Pharmacology from Utrecht University, Professor of Vascular Physiology and Chair of Physiology at Maastricht University, and Cor van der </w:t>
      </w:r>
      <w:proofErr w:type="spellStart"/>
      <w:r w:rsidRPr="003468C5">
        <w:rPr>
          <w:rFonts w:eastAsia="Calibri"/>
          <w:sz w:val="16"/>
        </w:rPr>
        <w:t>Weele</w:t>
      </w:r>
      <w:proofErr w:type="spellEnd"/>
      <w:r w:rsidRPr="003468C5">
        <w:rPr>
          <w:rFonts w:eastAsia="Calibri"/>
          <w:sz w:val="16"/>
        </w:rPr>
        <w:t>, Prof and bioethicist in the Dept of Applied Philosophy at Wageningen University, PhD in philosophy of Biology, “Principles of Tissue Engineering for Food,” Ch 78 in Principles of Tissue Engineering (Fourth Edition), 2014, Pages 1647–1662, Science Direct</w:t>
      </w:r>
    </w:p>
    <w:p w:rsidR="003F04B3" w:rsidRPr="003468C5" w:rsidRDefault="003F04B3" w:rsidP="003F04B3">
      <w:pPr>
        <w:rPr>
          <w:rFonts w:eastAsia="Calibri"/>
          <w:sz w:val="16"/>
        </w:rPr>
      </w:pPr>
      <w:r w:rsidRPr="003468C5">
        <w:rPr>
          <w:rFonts w:eastAsia="Calibri"/>
          <w:sz w:val="16"/>
        </w:rPr>
        <w:t xml:space="preserve">Most </w:t>
      </w:r>
      <w:r w:rsidRPr="003468C5">
        <w:rPr>
          <w:rFonts w:eastAsia="Calibri"/>
          <w:u w:val="single"/>
        </w:rPr>
        <w:t xml:space="preserve">techniques in </w:t>
      </w:r>
      <w:r w:rsidRPr="00C925A4">
        <w:rPr>
          <w:rFonts w:eastAsia="Calibri"/>
          <w:highlight w:val="green"/>
          <w:u w:val="single"/>
        </w:rPr>
        <w:t>tissue engineering</w:t>
      </w:r>
      <w:r w:rsidRPr="003468C5">
        <w:rPr>
          <w:rFonts w:eastAsia="Calibri"/>
          <w:u w:val="single"/>
        </w:rPr>
        <w:t xml:space="preserve"> were developed </w:t>
      </w:r>
      <w:r w:rsidRPr="00C925A4">
        <w:rPr>
          <w:rFonts w:eastAsia="Calibri"/>
          <w:highlight w:val="green"/>
          <w:u w:val="single"/>
        </w:rPr>
        <w:t>for medical applications</w:t>
      </w:r>
      <w:r w:rsidRPr="003468C5">
        <w:rPr>
          <w:rFonts w:eastAsia="Calibri"/>
          <w:sz w:val="16"/>
        </w:rPr>
        <w:t xml:space="preserve">. The potential benefits of tissue engineering and regenerative medicine for the repair of non-regenerative organs in the human body have not really been questioned. It is generally accepted that these technologies offer therapeutic opportunities where very limited alternatives are at hand to improve quality of life. Therefore, a tremendous amount of government funded research and business R&amp;D has been and continues to be devoted to tissue engineering. Still, 25 years after its introduction, regenerative medicine by tissue engineering is not yet part of mainstream medical therapy [1]. This suggests that the technical challenges to generate tissues that are fully functional and can immediately replace damaged tissue are </w:t>
      </w:r>
      <w:proofErr w:type="gramStart"/>
      <w:r w:rsidRPr="003468C5">
        <w:rPr>
          <w:rFonts w:eastAsia="Calibri"/>
          <w:sz w:val="16"/>
        </w:rPr>
        <w:t>substantial.</w:t>
      </w:r>
      <w:r w:rsidRPr="003468C5">
        <w:rPr>
          <w:rFonts w:eastAsia="Calibri"/>
          <w:sz w:val="12"/>
        </w:rPr>
        <w:t>¶</w:t>
      </w:r>
      <w:proofErr w:type="gramEnd"/>
      <w:r w:rsidRPr="003468C5">
        <w:rPr>
          <w:rFonts w:eastAsia="Calibri"/>
          <w:sz w:val="16"/>
        </w:rPr>
        <w:t xml:space="preserve"> </w:t>
      </w:r>
      <w:r w:rsidRPr="003468C5">
        <w:rPr>
          <w:rFonts w:eastAsia="Calibri"/>
          <w:b/>
          <w:iCs/>
          <w:u w:val="single"/>
          <w:bdr w:val="single" w:sz="8" w:space="0" w:color="auto"/>
        </w:rPr>
        <w:t>As a spin off from this research activity</w:t>
      </w:r>
      <w:r w:rsidRPr="003468C5">
        <w:rPr>
          <w:rFonts w:eastAsia="Calibri"/>
          <w:sz w:val="16"/>
        </w:rPr>
        <w:t xml:space="preserve">, </w:t>
      </w:r>
      <w:r w:rsidRPr="003468C5">
        <w:rPr>
          <w:rFonts w:eastAsia="Calibri"/>
          <w:u w:val="single"/>
        </w:rPr>
        <w:t>techniques in tissue engineering</w:t>
      </w:r>
      <w:r w:rsidRPr="003468C5">
        <w:rPr>
          <w:rFonts w:eastAsia="Calibri"/>
          <w:sz w:val="16"/>
        </w:rPr>
        <w:t xml:space="preserve"> and regenerative medicine </w:t>
      </w:r>
      <w:r w:rsidRPr="00C925A4">
        <w:rPr>
          <w:rFonts w:eastAsia="Calibri"/>
          <w:highlight w:val="green"/>
          <w:u w:val="single"/>
        </w:rPr>
        <w:t xml:space="preserve">may be used to </w:t>
      </w:r>
      <w:r w:rsidRPr="00C925A4">
        <w:rPr>
          <w:rFonts w:eastAsia="Calibri"/>
          <w:b/>
          <w:iCs/>
          <w:highlight w:val="green"/>
          <w:u w:val="single"/>
          <w:bdr w:val="single" w:sz="8" w:space="0" w:color="auto"/>
        </w:rPr>
        <w:t>produce organs to produce food</w:t>
      </w:r>
      <w:r w:rsidRPr="003468C5">
        <w:rPr>
          <w:rFonts w:eastAsia="Calibri"/>
          <w:u w:val="single"/>
        </w:rPr>
        <w:t>.</w:t>
      </w:r>
      <w:r w:rsidRPr="003468C5">
        <w:rPr>
          <w:rFonts w:eastAsia="Calibri"/>
          <w:sz w:val="16"/>
        </w:rPr>
        <w:t xml:space="preserve"> This idea is not new and had in fact been proposed by Winston Churchill in his 1932 book ‘Thoughts and adventures' [2] and by Alexis Carrel [3]. Although </w:t>
      </w:r>
      <w:r w:rsidRPr="003468C5">
        <w:rPr>
          <w:rFonts w:eastAsia="Calibri"/>
          <w:u w:val="single"/>
        </w:rPr>
        <w:t xml:space="preserve">the </w:t>
      </w:r>
      <w:r w:rsidRPr="00C925A4">
        <w:rPr>
          <w:rFonts w:eastAsia="Calibri"/>
          <w:highlight w:val="green"/>
          <w:u w:val="single"/>
        </w:rPr>
        <w:t>biological principles</w:t>
      </w:r>
      <w:r w:rsidRPr="003468C5">
        <w:rPr>
          <w:rFonts w:eastAsia="Calibri"/>
          <w:u w:val="single"/>
        </w:rPr>
        <w:t xml:space="preserve"> of tissue engineering of food </w:t>
      </w:r>
      <w:r w:rsidRPr="00C925A4">
        <w:rPr>
          <w:rFonts w:eastAsia="Calibri"/>
          <w:highlight w:val="green"/>
          <w:u w:val="single"/>
        </w:rPr>
        <w:t xml:space="preserve">are </w:t>
      </w:r>
      <w:r w:rsidRPr="00C925A4">
        <w:rPr>
          <w:rFonts w:eastAsia="Calibri"/>
          <w:b/>
          <w:iCs/>
          <w:highlight w:val="green"/>
          <w:u w:val="single"/>
          <w:bdr w:val="single" w:sz="8" w:space="0" w:color="auto"/>
        </w:rPr>
        <w:t>very similar to</w:t>
      </w:r>
      <w:r w:rsidRPr="003468C5">
        <w:rPr>
          <w:rFonts w:eastAsia="Calibri"/>
          <w:b/>
          <w:iCs/>
          <w:u w:val="single"/>
          <w:bdr w:val="single" w:sz="8" w:space="0" w:color="auto"/>
        </w:rPr>
        <w:t xml:space="preserve"> the </w:t>
      </w:r>
      <w:r w:rsidRPr="00C925A4">
        <w:rPr>
          <w:rFonts w:eastAsia="Calibri"/>
          <w:b/>
          <w:iCs/>
          <w:highlight w:val="green"/>
          <w:u w:val="single"/>
          <w:bdr w:val="single" w:sz="8" w:space="0" w:color="auto"/>
        </w:rPr>
        <w:t xml:space="preserve">medical </w:t>
      </w:r>
      <w:r w:rsidRPr="003468C5">
        <w:rPr>
          <w:rFonts w:eastAsia="Calibri"/>
          <w:b/>
          <w:iCs/>
          <w:u w:val="single"/>
          <w:bdr w:val="single" w:sz="8" w:space="0" w:color="auto"/>
        </w:rPr>
        <w:t>application</w:t>
      </w:r>
      <w:r w:rsidRPr="003468C5">
        <w:rPr>
          <w:rFonts w:eastAsia="Calibri"/>
          <w:sz w:val="16"/>
        </w:rPr>
        <w:t xml:space="preserve"> there are also differences in goals, scale of production, cost-benefit ratio, ethical-psychological considerations and regulatory </w:t>
      </w:r>
      <w:proofErr w:type="gramStart"/>
      <w:r w:rsidRPr="003468C5">
        <w:rPr>
          <w:rFonts w:eastAsia="Calibri"/>
          <w:sz w:val="16"/>
        </w:rPr>
        <w:t>requirements.</w:t>
      </w:r>
      <w:r w:rsidRPr="003468C5">
        <w:rPr>
          <w:rFonts w:eastAsia="Calibri"/>
          <w:sz w:val="12"/>
        </w:rPr>
        <w:t>¶</w:t>
      </w:r>
      <w:proofErr w:type="gramEnd"/>
      <w:r w:rsidRPr="003468C5">
        <w:rPr>
          <w:rFonts w:eastAsia="Calibri"/>
          <w:sz w:val="16"/>
        </w:rPr>
        <w:t xml:space="preserve"> In this chapter the distinctions between the challenges of tissue engineering for food production are highlighted and discussed. The focus will be mainly on tissue engineering of meat as a particularly attractive and suitable </w:t>
      </w:r>
      <w:proofErr w:type="gramStart"/>
      <w:r w:rsidRPr="003468C5">
        <w:rPr>
          <w:rFonts w:eastAsia="Calibri"/>
          <w:sz w:val="16"/>
        </w:rPr>
        <w:t>example.</w:t>
      </w:r>
      <w:r w:rsidRPr="003468C5">
        <w:rPr>
          <w:rFonts w:eastAsia="Calibri"/>
          <w:sz w:val="12"/>
        </w:rPr>
        <w:t>¶</w:t>
      </w:r>
      <w:proofErr w:type="gramEnd"/>
      <w:r w:rsidRPr="003468C5">
        <w:rPr>
          <w:rFonts w:eastAsia="Calibri"/>
          <w:sz w:val="16"/>
        </w:rPr>
        <w:t xml:space="preserve"> Why Tissue Engineering of Food?</w:t>
      </w:r>
      <w:r w:rsidRPr="003468C5">
        <w:rPr>
          <w:rFonts w:eastAsia="Calibri"/>
          <w:sz w:val="12"/>
        </w:rPr>
        <w:t>¶</w:t>
      </w:r>
      <w:r w:rsidRPr="003468C5">
        <w:rPr>
          <w:rFonts w:eastAsia="Calibri"/>
          <w:sz w:val="16"/>
        </w:rPr>
        <w:t xml:space="preserve"> Growing food through domestication of grasses, followed by other crops </w:t>
      </w:r>
      <w:r w:rsidRPr="003468C5">
        <w:rPr>
          <w:rFonts w:eastAsia="Calibri"/>
          <w:sz w:val="16"/>
        </w:rPr>
        <w:lastRenderedPageBreak/>
        <w:t xml:space="preserve">and livestock has a 13,000 years head start. The success of economical food production likely determined the growth and sophistication of our civilization [4]. Why would we try to replace the relatively low-tech, cheap and easy natural production of food by a high-tech complicated engineering technology that is likely to be more expensive? There are two main reasons why current ways of food production need to be </w:t>
      </w:r>
      <w:proofErr w:type="gramStart"/>
      <w:r w:rsidRPr="003468C5">
        <w:rPr>
          <w:rFonts w:eastAsia="Calibri"/>
          <w:sz w:val="16"/>
        </w:rPr>
        <w:t>reconsidered.</w:t>
      </w:r>
      <w:r w:rsidRPr="003468C5">
        <w:rPr>
          <w:rFonts w:eastAsia="Calibri"/>
          <w:sz w:val="12"/>
        </w:rPr>
        <w:t>¶</w:t>
      </w:r>
      <w:proofErr w:type="gramEnd"/>
      <w:r w:rsidRPr="003468C5">
        <w:rPr>
          <w:rFonts w:eastAsia="Calibri"/>
          <w:sz w:val="16"/>
        </w:rPr>
        <w:t xml:space="preserve"> First, </w:t>
      </w:r>
      <w:r w:rsidRPr="003468C5">
        <w:rPr>
          <w:rFonts w:eastAsia="Calibri"/>
          <w:u w:val="single"/>
        </w:rPr>
        <w:t xml:space="preserve">with growth of the world population to </w:t>
      </w:r>
      <w:r w:rsidRPr="003468C5">
        <w:rPr>
          <w:rFonts w:eastAsia="Calibri"/>
          <w:b/>
          <w:iCs/>
          <w:u w:val="single"/>
          <w:bdr w:val="single" w:sz="8" w:space="0" w:color="auto"/>
        </w:rPr>
        <w:t>9.5 billion</w:t>
      </w:r>
      <w:r w:rsidRPr="003468C5">
        <w:rPr>
          <w:rFonts w:eastAsia="Calibri"/>
          <w:sz w:val="16"/>
        </w:rPr>
        <w:t xml:space="preserve"> and an even faster growth in global economy, </w:t>
      </w:r>
      <w:r w:rsidRPr="00C925A4">
        <w:rPr>
          <w:rFonts w:eastAsia="Calibri"/>
          <w:highlight w:val="green"/>
          <w:u w:val="single"/>
        </w:rPr>
        <w:t>traditional ways of producing</w:t>
      </w:r>
      <w:r w:rsidRPr="003468C5">
        <w:rPr>
          <w:rFonts w:eastAsia="Calibri"/>
          <w:u w:val="single"/>
        </w:rPr>
        <w:t xml:space="preserve"> food, and in particular </w:t>
      </w:r>
      <w:r w:rsidRPr="00C925A4">
        <w:rPr>
          <w:rFonts w:eastAsia="Calibri"/>
          <w:highlight w:val="green"/>
          <w:u w:val="single"/>
        </w:rPr>
        <w:t>meat</w:t>
      </w:r>
      <w:r w:rsidRPr="003468C5">
        <w:rPr>
          <w:rFonts w:eastAsia="Calibri"/>
          <w:u w:val="single"/>
        </w:rPr>
        <w:t>,</w:t>
      </w:r>
      <w:r w:rsidRPr="003468C5">
        <w:rPr>
          <w:rFonts w:eastAsia="Calibri"/>
          <w:sz w:val="16"/>
        </w:rPr>
        <w:t xml:space="preserve"> </w:t>
      </w:r>
      <w:r w:rsidRPr="003468C5">
        <w:rPr>
          <w:rFonts w:eastAsia="Calibri"/>
          <w:b/>
          <w:iCs/>
          <w:u w:val="single"/>
          <w:bdr w:val="single" w:sz="8" w:space="0" w:color="auto"/>
        </w:rPr>
        <w:t xml:space="preserve">may </w:t>
      </w:r>
      <w:r w:rsidRPr="00C925A4">
        <w:rPr>
          <w:rFonts w:eastAsia="Calibri"/>
          <w:b/>
          <w:iCs/>
          <w:highlight w:val="green"/>
          <w:u w:val="single"/>
          <w:bdr w:val="single" w:sz="8" w:space="0" w:color="auto"/>
        </w:rPr>
        <w:t>no longer suffice to feed the world</w:t>
      </w:r>
      <w:r w:rsidRPr="003468C5">
        <w:rPr>
          <w:rFonts w:eastAsia="Calibri"/>
          <w:sz w:val="16"/>
        </w:rPr>
        <w:t xml:space="preserve"> [5]. </w:t>
      </w:r>
      <w:r w:rsidRPr="003468C5">
        <w:rPr>
          <w:rFonts w:eastAsia="Calibri"/>
          <w:u w:val="single"/>
        </w:rPr>
        <w:t>Food security is already an issue</w:t>
      </w:r>
      <w:r w:rsidRPr="003468C5">
        <w:rPr>
          <w:rFonts w:eastAsia="Calibri"/>
          <w:sz w:val="16"/>
        </w:rPr>
        <w:t xml:space="preserve"> for some populations, </w:t>
      </w:r>
      <w:r w:rsidRPr="003468C5">
        <w:rPr>
          <w:rFonts w:eastAsia="Calibri"/>
          <w:u w:val="single"/>
        </w:rPr>
        <w:t xml:space="preserve">but absence of this security may spread </w:t>
      </w:r>
      <w:r w:rsidRPr="003468C5">
        <w:rPr>
          <w:rFonts w:eastAsia="Calibri"/>
          <w:b/>
          <w:iCs/>
          <w:u w:val="single"/>
          <w:bdr w:val="single" w:sz="8" w:space="0" w:color="auto"/>
        </w:rPr>
        <w:t>across all civilizations</w:t>
      </w:r>
      <w:r w:rsidRPr="003468C5">
        <w:rPr>
          <w:rFonts w:eastAsia="Calibri"/>
          <w:sz w:val="16"/>
        </w:rPr>
        <w:t xml:space="preserve"> </w:t>
      </w:r>
      <w:r w:rsidRPr="003468C5">
        <w:rPr>
          <w:rFonts w:eastAsia="Calibri"/>
          <w:u w:val="single"/>
        </w:rPr>
        <w:t>due to</w:t>
      </w:r>
      <w:r w:rsidRPr="003468C5">
        <w:rPr>
          <w:rFonts w:eastAsia="Calibri"/>
          <w:sz w:val="16"/>
        </w:rPr>
        <w:t xml:space="preserve"> </w:t>
      </w:r>
      <w:r w:rsidRPr="003468C5">
        <w:rPr>
          <w:rFonts w:eastAsia="Calibri"/>
          <w:b/>
          <w:iCs/>
          <w:u w:val="single"/>
          <w:bdr w:val="single" w:sz="8" w:space="0" w:color="auto"/>
        </w:rPr>
        <w:t>generalized scarcity of food</w:t>
      </w:r>
      <w:r w:rsidRPr="003468C5">
        <w:rPr>
          <w:rFonts w:eastAsia="Calibri"/>
          <w:sz w:val="16"/>
        </w:rPr>
        <w:t xml:space="preserve">. </w:t>
      </w:r>
      <w:r w:rsidRPr="003468C5">
        <w:rPr>
          <w:rFonts w:eastAsia="Calibri"/>
          <w:u w:val="single"/>
        </w:rPr>
        <w:t>Meat production through livestock</w:t>
      </w:r>
      <w:r w:rsidRPr="003468C5">
        <w:rPr>
          <w:rFonts w:eastAsia="Calibri"/>
          <w:sz w:val="16"/>
        </w:rPr>
        <w:t xml:space="preserve"> for example </w:t>
      </w:r>
      <w:r w:rsidRPr="003468C5">
        <w:rPr>
          <w:rFonts w:eastAsia="Calibri"/>
          <w:b/>
          <w:iCs/>
          <w:u w:val="single"/>
          <w:bdr w:val="single" w:sz="8" w:space="0" w:color="auto"/>
        </w:rPr>
        <w:t>already seems maximized</w:t>
      </w:r>
      <w:r w:rsidRPr="003468C5">
        <w:rPr>
          <w:rFonts w:eastAsia="Calibri"/>
          <w:sz w:val="16"/>
        </w:rPr>
        <w:t xml:space="preserve"> by the occupation of 70% of current arable land surface, </w:t>
      </w:r>
      <w:r w:rsidRPr="003468C5">
        <w:rPr>
          <w:rFonts w:eastAsia="Calibri"/>
          <w:u w:val="single"/>
        </w:rPr>
        <w:t xml:space="preserve">yet the demand for meat </w:t>
      </w:r>
      <w:r w:rsidRPr="003468C5">
        <w:rPr>
          <w:rFonts w:eastAsia="Calibri"/>
          <w:b/>
          <w:iCs/>
          <w:u w:val="single"/>
          <w:bdr w:val="single" w:sz="8" w:space="0" w:color="auto"/>
        </w:rPr>
        <w:t>will double</w:t>
      </w:r>
      <w:r w:rsidRPr="003468C5">
        <w:rPr>
          <w:rFonts w:eastAsia="Calibri"/>
          <w:sz w:val="16"/>
        </w:rPr>
        <w:t xml:space="preserve"> over the next four decades [6]. </w:t>
      </w:r>
      <w:r w:rsidRPr="003468C5">
        <w:rPr>
          <w:rFonts w:eastAsia="Calibri"/>
          <w:u w:val="single"/>
        </w:rPr>
        <w:t xml:space="preserve">Without change, this will lead to </w:t>
      </w:r>
      <w:r w:rsidRPr="003468C5">
        <w:rPr>
          <w:rFonts w:eastAsia="Calibri"/>
          <w:b/>
          <w:iCs/>
          <w:u w:val="single"/>
          <w:bdr w:val="single" w:sz="8" w:space="0" w:color="auto"/>
        </w:rPr>
        <w:t>scarcity</w:t>
      </w:r>
      <w:r w:rsidRPr="003468C5">
        <w:rPr>
          <w:rFonts w:eastAsia="Calibri"/>
          <w:sz w:val="16"/>
        </w:rPr>
        <w:t xml:space="preserve"> and high prices. Likely, the high prices will be an incentive for </w:t>
      </w:r>
      <w:r w:rsidRPr="003468C5">
        <w:rPr>
          <w:rFonts w:eastAsia="Calibri"/>
          <w:u w:val="single"/>
        </w:rPr>
        <w:t>intensification of meat production</w:t>
      </w:r>
      <w:r w:rsidRPr="003468C5">
        <w:rPr>
          <w:rFonts w:eastAsia="Calibri"/>
          <w:sz w:val="16"/>
        </w:rPr>
        <w:t xml:space="preserve">, which </w:t>
      </w:r>
      <w:r w:rsidRPr="003468C5">
        <w:rPr>
          <w:rFonts w:eastAsia="Calibri"/>
          <w:u w:val="single"/>
        </w:rPr>
        <w:t xml:space="preserve">will increase the pressure of using crops for </w:t>
      </w:r>
      <w:r w:rsidRPr="003468C5">
        <w:rPr>
          <w:rFonts w:eastAsia="Calibri"/>
          <w:b/>
          <w:iCs/>
          <w:u w:val="single"/>
          <w:bdr w:val="single" w:sz="8" w:space="0" w:color="auto"/>
        </w:rPr>
        <w:t>feed for livestock instead of feeding people</w:t>
      </w:r>
      <w:r w:rsidRPr="003468C5">
        <w:rPr>
          <w:rFonts w:eastAsia="Calibri"/>
          <w:sz w:val="16"/>
        </w:rPr>
        <w:t xml:space="preserve">. The arable land surface could be increased but this would occur at the expense of forests with predictable unfavorable climate consequences. </w:t>
      </w:r>
      <w:r w:rsidRPr="003468C5">
        <w:rPr>
          <w:rFonts w:eastAsia="Calibri"/>
          <w:u w:val="single"/>
        </w:rPr>
        <w:t>Lifestyle changes that include the reduction of meat consumption</w:t>
      </w:r>
      <w:r w:rsidRPr="003468C5">
        <w:rPr>
          <w:rFonts w:eastAsia="Calibri"/>
          <w:sz w:val="16"/>
        </w:rPr>
        <w:t xml:space="preserve"> per capita would also solve the problem, but </w:t>
      </w:r>
      <w:r w:rsidRPr="003468C5">
        <w:rPr>
          <w:rFonts w:eastAsia="Calibri"/>
          <w:u w:val="single"/>
        </w:rPr>
        <w:t>historically</w:t>
      </w:r>
      <w:r w:rsidRPr="003468C5">
        <w:rPr>
          <w:rFonts w:eastAsia="Calibri"/>
          <w:sz w:val="16"/>
        </w:rPr>
        <w:t xml:space="preserve"> this </w:t>
      </w:r>
      <w:r w:rsidRPr="003468C5">
        <w:rPr>
          <w:rFonts w:eastAsia="Calibri"/>
          <w:b/>
          <w:iCs/>
          <w:u w:val="single"/>
          <w:bdr w:val="single" w:sz="8" w:space="0" w:color="auto"/>
        </w:rPr>
        <w:t>seems unlikely to happen</w:t>
      </w:r>
      <w:r w:rsidRPr="003468C5">
        <w:rPr>
          <w:rFonts w:eastAsia="Calibri"/>
          <w:u w:val="single"/>
        </w:rPr>
        <w:t xml:space="preserve">. A technological alternative such as </w:t>
      </w:r>
      <w:r w:rsidRPr="00C925A4">
        <w:rPr>
          <w:rFonts w:eastAsia="Calibri"/>
          <w:b/>
          <w:iCs/>
          <w:highlight w:val="green"/>
          <w:u w:val="single"/>
          <w:bdr w:val="single" w:sz="8" w:space="0" w:color="auto"/>
        </w:rPr>
        <w:t>tissue engineering of meat</w:t>
      </w:r>
      <w:r w:rsidRPr="003468C5">
        <w:rPr>
          <w:rFonts w:eastAsia="Calibri"/>
          <w:sz w:val="16"/>
        </w:rPr>
        <w:t xml:space="preserve"> </w:t>
      </w:r>
      <w:r w:rsidRPr="003468C5">
        <w:rPr>
          <w:rFonts w:eastAsia="Calibri"/>
          <w:u w:val="single"/>
        </w:rPr>
        <w:t>might offer a solution</w:t>
      </w:r>
      <w:r w:rsidRPr="003468C5">
        <w:rPr>
          <w:rFonts w:eastAsia="Calibri"/>
          <w:sz w:val="16"/>
        </w:rPr>
        <w:t xml:space="preserve">. In fact, the production of meat is a good target for tissue engineering. </w:t>
      </w:r>
      <w:r w:rsidRPr="003468C5">
        <w:rPr>
          <w:rFonts w:eastAsia="Calibri"/>
          <w:u w:val="single"/>
        </w:rPr>
        <w:t>Pigs and cows</w:t>
      </w:r>
      <w:r w:rsidRPr="003468C5">
        <w:rPr>
          <w:rFonts w:eastAsia="Calibri"/>
          <w:sz w:val="16"/>
        </w:rPr>
        <w:t xml:space="preserve"> are the major sources of the meat we consume, and these animals </w:t>
      </w:r>
      <w:r w:rsidRPr="003468C5">
        <w:rPr>
          <w:rFonts w:eastAsia="Calibri"/>
          <w:u w:val="single"/>
        </w:rPr>
        <w:t>are very inefficient in transforming vegetable proteins</w:t>
      </w:r>
      <w:r w:rsidRPr="003468C5">
        <w:rPr>
          <w:rFonts w:eastAsia="Calibri"/>
          <w:sz w:val="16"/>
        </w:rPr>
        <w:t xml:space="preserve"> into edible animal proteins, with an average bioconversion rate of 15% [7]. </w:t>
      </w:r>
      <w:r w:rsidRPr="003468C5">
        <w:rPr>
          <w:rFonts w:eastAsia="Calibri"/>
          <w:u w:val="single"/>
        </w:rPr>
        <w:t xml:space="preserve">If this efficiency can be </w:t>
      </w:r>
      <w:r w:rsidRPr="003468C5">
        <w:rPr>
          <w:rFonts w:eastAsia="Calibri"/>
          <w:b/>
          <w:iCs/>
          <w:u w:val="single"/>
          <w:bdr w:val="single" w:sz="8" w:space="0" w:color="auto"/>
        </w:rPr>
        <w:t>improved through tissue engineering</w:t>
      </w:r>
      <w:r w:rsidRPr="003468C5">
        <w:rPr>
          <w:rFonts w:eastAsia="Calibri"/>
          <w:u w:val="single"/>
        </w:rPr>
        <w:t xml:space="preserve">, this </w:t>
      </w:r>
      <w:r w:rsidRPr="00C925A4">
        <w:rPr>
          <w:rFonts w:eastAsia="Calibri"/>
          <w:highlight w:val="green"/>
          <w:u w:val="single"/>
        </w:rPr>
        <w:t>will</w:t>
      </w:r>
      <w:r w:rsidRPr="003468C5">
        <w:rPr>
          <w:rFonts w:eastAsia="Calibri"/>
          <w:u w:val="single"/>
        </w:rPr>
        <w:t xml:space="preserve"> predictably </w:t>
      </w:r>
      <w:r w:rsidRPr="00C925A4">
        <w:rPr>
          <w:rFonts w:eastAsia="Calibri"/>
          <w:highlight w:val="green"/>
          <w:u w:val="single"/>
        </w:rPr>
        <w:t xml:space="preserve">lead to </w:t>
      </w:r>
      <w:r w:rsidRPr="00C925A4">
        <w:rPr>
          <w:rFonts w:eastAsia="Calibri"/>
          <w:b/>
          <w:iCs/>
          <w:highlight w:val="green"/>
          <w:u w:val="single"/>
          <w:bdr w:val="single" w:sz="8" w:space="0" w:color="auto"/>
        </w:rPr>
        <w:t>less land, water and energy use</w:t>
      </w:r>
      <w:r w:rsidRPr="003468C5">
        <w:rPr>
          <w:rFonts w:eastAsia="Calibri"/>
          <w:b/>
          <w:iCs/>
          <w:u w:val="single"/>
          <w:bdr w:val="single" w:sz="8" w:space="0" w:color="auto"/>
        </w:rPr>
        <w:t xml:space="preserve"> for the production of meat</w:t>
      </w:r>
      <w:r w:rsidRPr="003468C5">
        <w:rPr>
          <w:rFonts w:eastAsia="Calibri"/>
          <w:sz w:val="16"/>
        </w:rPr>
        <w:t xml:space="preserve"> [8], which introduces the second major reason why alternatives and more efficient meat production should be considered.</w:t>
      </w:r>
    </w:p>
    <w:p w:rsidR="003F04B3" w:rsidRPr="003468C5" w:rsidRDefault="003F04B3" w:rsidP="003F04B3">
      <w:pPr>
        <w:pStyle w:val="Heading4"/>
        <w:rPr>
          <w:rFonts w:eastAsia="MS Gothic"/>
        </w:rPr>
      </w:pPr>
      <w:r w:rsidRPr="003468C5">
        <w:rPr>
          <w:rFonts w:eastAsia="MS Gothic"/>
        </w:rPr>
        <w:t>Extinction</w:t>
      </w:r>
    </w:p>
    <w:p w:rsidR="003F04B3" w:rsidRPr="003468C5" w:rsidRDefault="003F04B3" w:rsidP="003F04B3">
      <w:pPr>
        <w:rPr>
          <w:rFonts w:eastAsia="Calibri"/>
          <w:sz w:val="16"/>
        </w:rPr>
      </w:pPr>
      <w:r w:rsidRPr="003468C5">
        <w:rPr>
          <w:rFonts w:eastAsia="Calibri"/>
          <w:b/>
          <w:bCs/>
          <w:sz w:val="26"/>
        </w:rPr>
        <w:t>FDI 12</w:t>
      </w:r>
      <w:r w:rsidRPr="003468C5">
        <w:rPr>
          <w:rFonts w:eastAsia="Calibri"/>
          <w:sz w:val="16"/>
        </w:rPr>
        <w:t xml:space="preserve"> – Future Directions International ’12 (“International Conflict Triggers and Potential Conflict Points Resulting from Food and Water Insecurity Global Food and Water Crises Research </w:t>
      </w:r>
      <w:proofErr w:type="spellStart"/>
      <w:r w:rsidRPr="003468C5">
        <w:rPr>
          <w:rFonts w:eastAsia="Calibri"/>
          <w:sz w:val="16"/>
        </w:rPr>
        <w:t>Programme</w:t>
      </w:r>
      <w:proofErr w:type="spellEnd"/>
      <w:r w:rsidRPr="003468C5">
        <w:rPr>
          <w:rFonts w:eastAsia="Calibri"/>
          <w:sz w:val="16"/>
        </w:rPr>
        <w:t xml:space="preserve">”, May 25, </w:t>
      </w:r>
      <w:hyperlink r:id="rId10" w:history="1">
        <w:r w:rsidRPr="003468C5">
          <w:rPr>
            <w:rFonts w:eastAsia="Calibri"/>
            <w:sz w:val="16"/>
          </w:rPr>
          <w:t>http://www.futuredirections.org.au/files/Workshop_Report_-_Intl_Conflict_Triggers_-_May_25.pdf</w:t>
        </w:r>
      </w:hyperlink>
      <w:r w:rsidRPr="003468C5">
        <w:rPr>
          <w:rFonts w:eastAsia="Calibri"/>
          <w:sz w:val="16"/>
        </w:rPr>
        <w:t>,)</w:t>
      </w:r>
    </w:p>
    <w:p w:rsidR="003F04B3" w:rsidRPr="003468C5" w:rsidRDefault="003F04B3" w:rsidP="003F04B3">
      <w:pPr>
        <w:rPr>
          <w:rFonts w:eastAsia="Calibri"/>
          <w:sz w:val="16"/>
        </w:rPr>
      </w:pPr>
      <w:r w:rsidRPr="003468C5">
        <w:rPr>
          <w:rFonts w:eastAsia="Calibri"/>
          <w:sz w:val="16"/>
        </w:rPr>
        <w:t xml:space="preserve">There is a growing appreciation that </w:t>
      </w:r>
      <w:r w:rsidRPr="003468C5">
        <w:rPr>
          <w:rFonts w:eastAsia="Calibri"/>
          <w:u w:val="single"/>
        </w:rPr>
        <w:t xml:space="preserve">the </w:t>
      </w:r>
      <w:r w:rsidRPr="00C925A4">
        <w:rPr>
          <w:rFonts w:eastAsia="Calibri"/>
          <w:highlight w:val="green"/>
          <w:u w:val="single"/>
          <w:shd w:val="clear" w:color="auto" w:fill="FF93C9"/>
        </w:rPr>
        <w:t>conflicts</w:t>
      </w:r>
      <w:r w:rsidRPr="003468C5">
        <w:rPr>
          <w:rFonts w:eastAsia="Calibri"/>
          <w:u w:val="single"/>
        </w:rPr>
        <w:t xml:space="preserve"> in the next century </w:t>
      </w:r>
      <w:r w:rsidRPr="00C925A4">
        <w:rPr>
          <w:rFonts w:eastAsia="Calibri"/>
          <w:highlight w:val="green"/>
          <w:u w:val="single"/>
          <w:shd w:val="clear" w:color="auto" w:fill="FF93C9"/>
        </w:rPr>
        <w:t xml:space="preserve">will </w:t>
      </w:r>
      <w:r w:rsidRPr="00C925A4">
        <w:rPr>
          <w:rFonts w:eastAsia="Calibri"/>
          <w:b/>
          <w:iCs/>
          <w:highlight w:val="green"/>
          <w:u w:val="single"/>
          <w:bdr w:val="single" w:sz="8" w:space="0" w:color="auto"/>
          <w:shd w:val="clear" w:color="auto" w:fill="FF93C9"/>
        </w:rPr>
        <w:t>most likely</w:t>
      </w:r>
      <w:r w:rsidRPr="00C925A4">
        <w:rPr>
          <w:rFonts w:eastAsia="Calibri"/>
          <w:highlight w:val="green"/>
          <w:u w:val="single"/>
          <w:shd w:val="clear" w:color="auto" w:fill="FF93C9"/>
        </w:rPr>
        <w:t xml:space="preserve"> be fought over</w:t>
      </w:r>
      <w:r w:rsidRPr="003468C5">
        <w:rPr>
          <w:rFonts w:eastAsia="Calibri"/>
          <w:u w:val="single"/>
        </w:rPr>
        <w:t xml:space="preserve"> a lack of </w:t>
      </w:r>
      <w:r w:rsidRPr="00C925A4">
        <w:rPr>
          <w:rFonts w:eastAsia="Calibri"/>
          <w:b/>
          <w:iCs/>
          <w:highlight w:val="green"/>
          <w:u w:val="single"/>
          <w:bdr w:val="single" w:sz="8" w:space="0" w:color="auto"/>
        </w:rPr>
        <w:t>resources</w:t>
      </w:r>
      <w:r w:rsidRPr="003468C5">
        <w:rPr>
          <w:rFonts w:eastAsia="Calibri"/>
          <w:sz w:val="16"/>
        </w:rPr>
        <w:t xml:space="preserve">. Yet, in a sense, this is not new. </w:t>
      </w:r>
      <w:r w:rsidRPr="003468C5">
        <w:rPr>
          <w:rFonts w:eastAsia="Calibri"/>
          <w:u w:val="single"/>
        </w:rPr>
        <w:t>Researchers point to the French and Russian revolutions as conflicts induced by a lack of food</w:t>
      </w:r>
      <w:r w:rsidRPr="003468C5">
        <w:rPr>
          <w:rFonts w:eastAsia="Calibri"/>
          <w:sz w:val="16"/>
        </w:rPr>
        <w:t xml:space="preserve">. More recently, </w:t>
      </w:r>
      <w:r w:rsidRPr="003468C5">
        <w:rPr>
          <w:rFonts w:eastAsia="Calibri"/>
          <w:u w:val="single"/>
        </w:rPr>
        <w:t>Germany’s World War Two efforts are</w:t>
      </w:r>
      <w:r w:rsidRPr="003468C5">
        <w:rPr>
          <w:rFonts w:eastAsia="Calibri"/>
          <w:sz w:val="16"/>
        </w:rPr>
        <w:t xml:space="preserve"> said to </w:t>
      </w:r>
      <w:r w:rsidRPr="003468C5">
        <w:rPr>
          <w:rFonts w:eastAsia="Calibri"/>
          <w:u w:val="single"/>
        </w:rPr>
        <w:t>have been inspired,</w:t>
      </w:r>
      <w:r w:rsidRPr="003468C5">
        <w:rPr>
          <w:rFonts w:eastAsia="Calibri"/>
          <w:sz w:val="16"/>
        </w:rPr>
        <w:t xml:space="preserve"> at least in part, </w:t>
      </w:r>
      <w:r w:rsidRPr="003468C5">
        <w:rPr>
          <w:rFonts w:eastAsia="Calibri"/>
          <w:u w:val="single"/>
        </w:rPr>
        <w:t xml:space="preserve">by its perceived need to gain access to more food. </w:t>
      </w:r>
      <w:r w:rsidRPr="003468C5">
        <w:rPr>
          <w:rFonts w:eastAsia="Calibri"/>
          <w:sz w:val="16"/>
        </w:rPr>
        <w:t xml:space="preserve">Yet the general sense among those that attended FDI’s recent workshops, was that the scale of the problem in the future could be significantly greater as a result of population pressures, changing weather, </w:t>
      </w:r>
      <w:proofErr w:type="spellStart"/>
      <w:r w:rsidRPr="003468C5">
        <w:rPr>
          <w:rFonts w:eastAsia="Calibri"/>
          <w:sz w:val="16"/>
        </w:rPr>
        <w:t>urbanisation</w:t>
      </w:r>
      <w:proofErr w:type="spellEnd"/>
      <w:r w:rsidRPr="003468C5">
        <w:rPr>
          <w:rFonts w:eastAsia="Calibri"/>
          <w:sz w:val="16"/>
        </w:rPr>
        <w:t>, migration, loss of arable land and other farm inputs, and increased affluence in the developing world.</w:t>
      </w:r>
      <w:r w:rsidRPr="003468C5">
        <w:rPr>
          <w:rFonts w:eastAsia="Calibri"/>
          <w:sz w:val="12"/>
        </w:rPr>
        <w:t>¶</w:t>
      </w:r>
      <w:r w:rsidRPr="003468C5">
        <w:rPr>
          <w:rFonts w:eastAsia="Calibri"/>
          <w:sz w:val="16"/>
        </w:rPr>
        <w:t xml:space="preserve"> In his book, Small Farmers Secure Food, Lindsay Falvey, a participant in FDI’s March 2012 workshop on the issue of food and conflict, clearly expresses the problem and why countries across the globe are starting to take note. </w:t>
      </w:r>
      <w:proofErr w:type="gramStart"/>
      <w:r w:rsidRPr="003468C5">
        <w:rPr>
          <w:rFonts w:eastAsia="Calibri"/>
          <w:sz w:val="16"/>
        </w:rPr>
        <w:t>.</w:t>
      </w:r>
      <w:r w:rsidRPr="003468C5">
        <w:rPr>
          <w:rFonts w:eastAsia="Calibri"/>
          <w:sz w:val="12"/>
        </w:rPr>
        <w:t>¶</w:t>
      </w:r>
      <w:proofErr w:type="gramEnd"/>
      <w:r w:rsidRPr="003468C5">
        <w:rPr>
          <w:rFonts w:eastAsia="Calibri"/>
          <w:sz w:val="16"/>
        </w:rPr>
        <w:t xml:space="preserve"> He writes (p.36), “…</w:t>
      </w:r>
      <w:r w:rsidRPr="003468C5">
        <w:rPr>
          <w:rFonts w:eastAsia="Calibri"/>
          <w:u w:val="single"/>
        </w:rPr>
        <w:t>if people are hungry</w:t>
      </w:r>
      <w:r w:rsidRPr="003468C5">
        <w:rPr>
          <w:rFonts w:eastAsia="Calibri"/>
          <w:sz w:val="16"/>
        </w:rPr>
        <w:t xml:space="preserve">, especially in cities, </w:t>
      </w:r>
      <w:r w:rsidRPr="003468C5">
        <w:rPr>
          <w:rFonts w:eastAsia="Calibri"/>
          <w:u w:val="single"/>
        </w:rPr>
        <w:t>the state is not stable</w:t>
      </w:r>
      <w:r w:rsidRPr="003468C5">
        <w:rPr>
          <w:rFonts w:eastAsia="Calibri"/>
          <w:sz w:val="16"/>
        </w:rPr>
        <w:t xml:space="preserve"> – riots, </w:t>
      </w:r>
      <w:r w:rsidRPr="003468C5">
        <w:rPr>
          <w:rFonts w:eastAsia="Calibri"/>
          <w:u w:val="single"/>
        </w:rPr>
        <w:t>violence</w:t>
      </w:r>
      <w:r w:rsidRPr="003468C5">
        <w:rPr>
          <w:rFonts w:eastAsia="Calibri"/>
          <w:sz w:val="16"/>
        </w:rPr>
        <w:t xml:space="preserve">, breakdown of law and order and migration </w:t>
      </w:r>
      <w:r w:rsidRPr="003468C5">
        <w:rPr>
          <w:rFonts w:eastAsia="Calibri"/>
          <w:u w:val="single"/>
        </w:rPr>
        <w:t>result</w:t>
      </w:r>
      <w:r w:rsidRPr="003468C5">
        <w:rPr>
          <w:rFonts w:eastAsia="Calibri"/>
          <w:sz w:val="16"/>
        </w:rPr>
        <w:t xml:space="preserve">.” “Hunger feeds anarchy.” This view is also shared by Julian Cribb, who in his book, The Coming Famine, writes that </w:t>
      </w:r>
      <w:r w:rsidRPr="00C925A4">
        <w:rPr>
          <w:rFonts w:eastAsia="Calibri"/>
          <w:highlight w:val="green"/>
          <w:u w:val="single"/>
          <w:shd w:val="clear" w:color="auto" w:fill="FF93C9"/>
        </w:rPr>
        <w:t>if</w:t>
      </w:r>
      <w:r w:rsidRPr="003468C5">
        <w:rPr>
          <w:rFonts w:eastAsia="Calibri"/>
          <w:u w:val="single"/>
        </w:rPr>
        <w:t xml:space="preserve"> </w:t>
      </w:r>
      <w:r w:rsidRPr="003468C5">
        <w:rPr>
          <w:rFonts w:eastAsia="Calibri"/>
          <w:sz w:val="16"/>
        </w:rPr>
        <w:t xml:space="preserve">“large regions of </w:t>
      </w:r>
      <w:r w:rsidRPr="003468C5">
        <w:rPr>
          <w:rFonts w:eastAsia="Calibri"/>
          <w:u w:val="single"/>
        </w:rPr>
        <w:t xml:space="preserve">the </w:t>
      </w:r>
      <w:r w:rsidRPr="00C925A4">
        <w:rPr>
          <w:rFonts w:eastAsia="Calibri"/>
          <w:highlight w:val="green"/>
          <w:u w:val="single"/>
          <w:shd w:val="clear" w:color="auto" w:fill="FF93C9"/>
        </w:rPr>
        <w:t>world run short</w:t>
      </w:r>
      <w:r w:rsidRPr="003468C5">
        <w:rPr>
          <w:rFonts w:eastAsia="Calibri"/>
          <w:u w:val="single"/>
        </w:rPr>
        <w:t xml:space="preserve"> of food</w:t>
      </w:r>
      <w:r w:rsidRPr="003468C5">
        <w:rPr>
          <w:rFonts w:eastAsia="Calibri"/>
          <w:sz w:val="16"/>
        </w:rPr>
        <w:t xml:space="preserve">, land or water in the decades that lie ahead, then wholesale, </w:t>
      </w:r>
      <w:r w:rsidRPr="00C925A4">
        <w:rPr>
          <w:rFonts w:eastAsia="Calibri"/>
          <w:b/>
          <w:iCs/>
          <w:highlight w:val="green"/>
          <w:u w:val="single"/>
          <w:bdr w:val="single" w:sz="8" w:space="0" w:color="auto"/>
          <w:shd w:val="clear" w:color="auto" w:fill="FF93C9"/>
        </w:rPr>
        <w:t>bloody wars</w:t>
      </w:r>
      <w:r w:rsidRPr="003468C5">
        <w:rPr>
          <w:rFonts w:eastAsia="Calibri"/>
          <w:b/>
          <w:iCs/>
          <w:u w:val="single"/>
          <w:bdr w:val="single" w:sz="8" w:space="0" w:color="auto"/>
        </w:rPr>
        <w:t xml:space="preserve"> are liable to </w:t>
      </w:r>
      <w:r w:rsidRPr="00C925A4">
        <w:rPr>
          <w:rFonts w:eastAsia="Calibri"/>
          <w:b/>
          <w:iCs/>
          <w:highlight w:val="green"/>
          <w:u w:val="single"/>
          <w:bdr w:val="single" w:sz="8" w:space="0" w:color="auto"/>
          <w:shd w:val="clear" w:color="auto" w:fill="FF93C9"/>
        </w:rPr>
        <w:t>follow</w:t>
      </w:r>
      <w:r w:rsidRPr="003468C5">
        <w:rPr>
          <w:rFonts w:eastAsia="Calibri"/>
          <w:sz w:val="16"/>
        </w:rPr>
        <w:t>.” He continues: “</w:t>
      </w:r>
      <w:r w:rsidRPr="00C925A4">
        <w:rPr>
          <w:rFonts w:eastAsia="Calibri"/>
          <w:highlight w:val="green"/>
          <w:u w:val="single"/>
          <w:shd w:val="clear" w:color="auto" w:fill="FF93C9"/>
        </w:rPr>
        <w:t>A</w:t>
      </w:r>
      <w:r w:rsidRPr="003468C5">
        <w:rPr>
          <w:rFonts w:eastAsia="Calibri"/>
          <w:sz w:val="16"/>
        </w:rPr>
        <w:t xml:space="preserve">n increasingly </w:t>
      </w:r>
      <w:r w:rsidRPr="00C925A4">
        <w:rPr>
          <w:rFonts w:eastAsia="Calibri"/>
          <w:highlight w:val="green"/>
          <w:u w:val="single"/>
          <w:shd w:val="clear" w:color="auto" w:fill="FF93C9"/>
        </w:rPr>
        <w:t xml:space="preserve">credible scenario for </w:t>
      </w:r>
      <w:r w:rsidRPr="00C925A4">
        <w:rPr>
          <w:rFonts w:eastAsia="Calibri"/>
          <w:b/>
          <w:iCs/>
          <w:highlight w:val="green"/>
          <w:u w:val="single"/>
          <w:bdr w:val="single" w:sz="8" w:space="0" w:color="auto"/>
          <w:shd w:val="clear" w:color="auto" w:fill="FF93C9"/>
        </w:rPr>
        <w:t>World War 3</w:t>
      </w:r>
      <w:r w:rsidRPr="00C925A4">
        <w:rPr>
          <w:rFonts w:eastAsia="Calibri"/>
          <w:highlight w:val="green"/>
          <w:u w:val="single"/>
          <w:shd w:val="clear" w:color="auto" w:fill="FF93C9"/>
        </w:rPr>
        <w:t xml:space="preserve"> is not</w:t>
      </w:r>
      <w:r w:rsidRPr="003468C5">
        <w:rPr>
          <w:rFonts w:eastAsia="Calibri"/>
          <w:u w:val="single"/>
        </w:rPr>
        <w:t xml:space="preserve"> so much a </w:t>
      </w:r>
      <w:r w:rsidRPr="00C925A4">
        <w:rPr>
          <w:rFonts w:eastAsia="Calibri"/>
          <w:highlight w:val="green"/>
          <w:u w:val="single"/>
          <w:shd w:val="clear" w:color="auto" w:fill="FF93C9"/>
        </w:rPr>
        <w:t>confrontation of super powers</w:t>
      </w:r>
      <w:r w:rsidRPr="003468C5">
        <w:rPr>
          <w:rFonts w:eastAsia="Calibri"/>
          <w:u w:val="single"/>
        </w:rPr>
        <w:t xml:space="preserve"> and their allies, </w:t>
      </w:r>
      <w:r w:rsidRPr="00C925A4">
        <w:rPr>
          <w:rFonts w:eastAsia="Calibri"/>
          <w:highlight w:val="green"/>
          <w:u w:val="single"/>
          <w:shd w:val="clear" w:color="auto" w:fill="FF93C9"/>
        </w:rPr>
        <w:t>as</w:t>
      </w:r>
      <w:r w:rsidRPr="003468C5">
        <w:rPr>
          <w:rFonts w:eastAsia="Calibri"/>
          <w:u w:val="single"/>
        </w:rPr>
        <w:t xml:space="preserve"> a festering, self-perpetuating chain of </w:t>
      </w:r>
      <w:r w:rsidRPr="00C925A4">
        <w:rPr>
          <w:rFonts w:eastAsia="Calibri"/>
          <w:highlight w:val="green"/>
          <w:u w:val="single"/>
          <w:shd w:val="clear" w:color="auto" w:fill="FF93C9"/>
        </w:rPr>
        <w:t>resource conflicts</w:t>
      </w:r>
      <w:r w:rsidRPr="003468C5">
        <w:rPr>
          <w:rFonts w:eastAsia="Calibri"/>
          <w:sz w:val="16"/>
        </w:rPr>
        <w:t>.” He also says: “</w:t>
      </w:r>
      <w:r w:rsidRPr="003468C5">
        <w:rPr>
          <w:rFonts w:eastAsia="Calibri"/>
          <w:u w:val="single"/>
        </w:rPr>
        <w:t xml:space="preserve">The wars of the 21st Century are </w:t>
      </w:r>
      <w:r w:rsidRPr="003468C5">
        <w:rPr>
          <w:rFonts w:eastAsia="Calibri"/>
          <w:b/>
          <w:iCs/>
          <w:u w:val="single"/>
          <w:bdr w:val="single" w:sz="8" w:space="0" w:color="auto"/>
        </w:rPr>
        <w:t>less likely</w:t>
      </w:r>
      <w:r w:rsidRPr="003468C5">
        <w:rPr>
          <w:rFonts w:eastAsia="Calibri"/>
          <w:u w:val="single"/>
        </w:rPr>
        <w:t xml:space="preserve"> to be global conflicts with sharply defined sides and huge armies</w:t>
      </w:r>
      <w:r w:rsidRPr="003468C5">
        <w:rPr>
          <w:rFonts w:eastAsia="Calibri"/>
          <w:sz w:val="16"/>
        </w:rPr>
        <w:t xml:space="preserve">, </w:t>
      </w:r>
      <w:r w:rsidRPr="003468C5">
        <w:rPr>
          <w:rFonts w:eastAsia="Calibri"/>
          <w:u w:val="single"/>
        </w:rPr>
        <w:t xml:space="preserve">than a scrappy mass of failed states, </w:t>
      </w:r>
      <w:r w:rsidRPr="003468C5">
        <w:rPr>
          <w:rFonts w:eastAsia="Calibri"/>
          <w:sz w:val="16"/>
        </w:rPr>
        <w:t xml:space="preserve">rebellions, civil strife, insurgencies, </w:t>
      </w:r>
      <w:r w:rsidRPr="003468C5">
        <w:rPr>
          <w:rFonts w:eastAsia="Calibri"/>
          <w:u w:val="single"/>
        </w:rPr>
        <w:t>terrorism and genocides, sparked by bloody competition over dwindling resources.”</w:t>
      </w:r>
      <w:r w:rsidRPr="003468C5">
        <w:rPr>
          <w:rFonts w:eastAsia="Calibri"/>
          <w:sz w:val="12"/>
          <w:u w:val="single"/>
        </w:rPr>
        <w:t xml:space="preserve"> </w:t>
      </w:r>
      <w:r w:rsidRPr="003468C5">
        <w:rPr>
          <w:rFonts w:eastAsia="Calibri"/>
          <w:sz w:val="16"/>
        </w:rPr>
        <w:t xml:space="preserve">As another workshop participant put it, </w:t>
      </w:r>
      <w:r w:rsidRPr="003468C5">
        <w:rPr>
          <w:rFonts w:eastAsia="Calibri"/>
          <w:u w:val="single"/>
        </w:rPr>
        <w:t xml:space="preserve">people do not go to war to kill; </w:t>
      </w:r>
      <w:r w:rsidRPr="003468C5">
        <w:rPr>
          <w:rFonts w:eastAsia="Calibri"/>
          <w:b/>
          <w:iCs/>
          <w:u w:val="single"/>
          <w:bdr w:val="single" w:sz="8" w:space="0" w:color="auto"/>
        </w:rPr>
        <w:t>they go to war over resources</w:t>
      </w:r>
      <w:r w:rsidRPr="003468C5">
        <w:rPr>
          <w:rFonts w:eastAsia="Calibri"/>
          <w:sz w:val="16"/>
        </w:rP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3468C5">
        <w:rPr>
          <w:rFonts w:eastAsia="Calibri"/>
          <w:u w:val="single"/>
        </w:rPr>
        <w:t xml:space="preserve">where </w:t>
      </w:r>
      <w:r w:rsidRPr="003468C5">
        <w:rPr>
          <w:rFonts w:eastAsia="Calibri"/>
        </w:rPr>
        <w:t>food security is an issue, it is more likely</w:t>
      </w:r>
      <w:r w:rsidRPr="003468C5">
        <w:rPr>
          <w:rFonts w:eastAsia="Calibri"/>
          <w:u w:val="single"/>
        </w:rPr>
        <w:t xml:space="preserve"> to result in some form of conflict</w:t>
      </w:r>
      <w:r w:rsidRPr="003468C5">
        <w:rPr>
          <w:rFonts w:eastAsia="Calibri"/>
          <w:sz w:val="16"/>
        </w:rPr>
        <w:t xml:space="preserve">. </w:t>
      </w:r>
      <w:r w:rsidRPr="003468C5">
        <w:rPr>
          <w:rFonts w:eastAsia="Calibri"/>
          <w:u w:val="single"/>
        </w:rPr>
        <w:t>Darfur, Rwanda, Eritrea and the Balkans experienced such wars.</w:t>
      </w:r>
      <w:r w:rsidRPr="003468C5">
        <w:rPr>
          <w:rFonts w:eastAsia="Calibri"/>
          <w:sz w:val="16"/>
        </w:rPr>
        <w:t xml:space="preserve"> Governments, especially in developed countries, are increasingly aware of this </w:t>
      </w:r>
      <w:proofErr w:type="gramStart"/>
      <w:r w:rsidRPr="003468C5">
        <w:rPr>
          <w:rFonts w:eastAsia="Calibri"/>
          <w:sz w:val="16"/>
        </w:rPr>
        <w:t>phenomenon.</w:t>
      </w:r>
      <w:r w:rsidRPr="003468C5">
        <w:rPr>
          <w:rFonts w:eastAsia="Calibri"/>
          <w:sz w:val="12"/>
        </w:rPr>
        <w:t>¶</w:t>
      </w:r>
      <w:proofErr w:type="gramEnd"/>
      <w:r w:rsidRPr="003468C5">
        <w:rPr>
          <w:rFonts w:eastAsia="Calibri"/>
          <w:sz w:val="16"/>
        </w:rPr>
        <w:t xml:space="preserve"> </w:t>
      </w:r>
      <w:r w:rsidRPr="003468C5">
        <w:rPr>
          <w:rFonts w:eastAsia="Calibri"/>
          <w:u w:val="single"/>
        </w:rPr>
        <w:t xml:space="preserve">The </w:t>
      </w:r>
      <w:r w:rsidRPr="00C925A4">
        <w:rPr>
          <w:rFonts w:eastAsia="Calibri"/>
          <w:highlight w:val="green"/>
          <w:u w:val="single"/>
          <w:shd w:val="clear" w:color="auto" w:fill="FF93C9"/>
        </w:rPr>
        <w:lastRenderedPageBreak/>
        <w:t>UK Ministry</w:t>
      </w:r>
      <w:r w:rsidRPr="003468C5">
        <w:rPr>
          <w:rFonts w:eastAsia="Calibri"/>
          <w:u w:val="single"/>
        </w:rPr>
        <w:t xml:space="preserve"> of </w:t>
      </w:r>
      <w:proofErr w:type="spellStart"/>
      <w:r w:rsidRPr="003468C5">
        <w:rPr>
          <w:rFonts w:eastAsia="Calibri"/>
          <w:u w:val="single"/>
        </w:rPr>
        <w:t>Defence</w:t>
      </w:r>
      <w:proofErr w:type="spellEnd"/>
      <w:r w:rsidRPr="003468C5">
        <w:rPr>
          <w:rFonts w:eastAsia="Calibri"/>
          <w:u w:val="single"/>
        </w:rPr>
        <w:t xml:space="preserve">, the </w:t>
      </w:r>
      <w:r w:rsidRPr="00C925A4">
        <w:rPr>
          <w:rFonts w:eastAsia="Calibri"/>
          <w:highlight w:val="green"/>
          <w:u w:val="single"/>
          <w:shd w:val="clear" w:color="auto" w:fill="FF93C9"/>
        </w:rPr>
        <w:t>CIA</w:t>
      </w:r>
      <w:r w:rsidRPr="003468C5">
        <w:rPr>
          <w:rFonts w:eastAsia="Calibri"/>
          <w:u w:val="single"/>
        </w:rPr>
        <w:t xml:space="preserve">, the US </w:t>
      </w:r>
      <w:r w:rsidRPr="00C925A4">
        <w:rPr>
          <w:rFonts w:eastAsia="Calibri"/>
          <w:b/>
          <w:iCs/>
          <w:highlight w:val="green"/>
          <w:u w:val="single"/>
          <w:bdr w:val="single" w:sz="8" w:space="0" w:color="auto"/>
          <w:shd w:val="clear" w:color="auto" w:fill="FF93C9"/>
        </w:rPr>
        <w:t>C</w:t>
      </w:r>
      <w:r w:rsidRPr="003468C5">
        <w:rPr>
          <w:rFonts w:eastAsia="Calibri"/>
          <w:sz w:val="16"/>
        </w:rPr>
        <w:t xml:space="preserve">enter for </w:t>
      </w:r>
      <w:r w:rsidRPr="00C925A4">
        <w:rPr>
          <w:rFonts w:eastAsia="Calibri"/>
          <w:b/>
          <w:iCs/>
          <w:highlight w:val="green"/>
          <w:u w:val="single"/>
          <w:bdr w:val="single" w:sz="8" w:space="0" w:color="auto"/>
          <w:shd w:val="clear" w:color="auto" w:fill="FF93C9"/>
        </w:rPr>
        <w:t>S</w:t>
      </w:r>
      <w:r w:rsidRPr="003468C5">
        <w:rPr>
          <w:rFonts w:eastAsia="Calibri"/>
          <w:sz w:val="16"/>
        </w:rPr>
        <w:t xml:space="preserve">trategic and </w:t>
      </w:r>
      <w:r w:rsidRPr="00C925A4">
        <w:rPr>
          <w:rFonts w:eastAsia="Calibri"/>
          <w:b/>
          <w:iCs/>
          <w:highlight w:val="green"/>
          <w:u w:val="single"/>
          <w:bdr w:val="single" w:sz="8" w:space="0" w:color="auto"/>
          <w:shd w:val="clear" w:color="auto" w:fill="FF93C9"/>
        </w:rPr>
        <w:t>I</w:t>
      </w:r>
      <w:r w:rsidRPr="003468C5">
        <w:rPr>
          <w:rFonts w:eastAsia="Calibri"/>
          <w:sz w:val="16"/>
        </w:rPr>
        <w:t xml:space="preserve">nternational </w:t>
      </w:r>
      <w:r w:rsidRPr="00C925A4">
        <w:rPr>
          <w:rFonts w:eastAsia="Calibri"/>
          <w:b/>
          <w:iCs/>
          <w:highlight w:val="green"/>
          <w:u w:val="single"/>
          <w:bdr w:val="single" w:sz="8" w:space="0" w:color="auto"/>
          <w:shd w:val="clear" w:color="auto" w:fill="FF93C9"/>
        </w:rPr>
        <w:t>S</w:t>
      </w:r>
      <w:r w:rsidRPr="003468C5">
        <w:rPr>
          <w:rFonts w:eastAsia="Calibri"/>
          <w:sz w:val="16"/>
        </w:rPr>
        <w:t xml:space="preserve">tudies </w:t>
      </w:r>
      <w:r w:rsidRPr="00C925A4">
        <w:rPr>
          <w:rFonts w:eastAsia="Calibri"/>
          <w:highlight w:val="green"/>
          <w:u w:val="single"/>
          <w:shd w:val="clear" w:color="auto" w:fill="FF93C9"/>
        </w:rPr>
        <w:t>and</w:t>
      </w:r>
      <w:r w:rsidRPr="003468C5">
        <w:rPr>
          <w:rFonts w:eastAsia="Calibri"/>
          <w:u w:val="single"/>
        </w:rPr>
        <w:t xml:space="preserve"> the </w:t>
      </w:r>
      <w:r w:rsidRPr="00C925A4">
        <w:rPr>
          <w:rFonts w:eastAsia="Calibri"/>
          <w:highlight w:val="green"/>
          <w:u w:val="single"/>
          <w:shd w:val="clear" w:color="auto" w:fill="FF93C9"/>
        </w:rPr>
        <w:t>Oslo</w:t>
      </w:r>
      <w:r w:rsidRPr="003468C5">
        <w:rPr>
          <w:rFonts w:eastAsia="Calibri"/>
          <w:u w:val="single"/>
        </w:rPr>
        <w:t xml:space="preserve"> Peace Research Institute, </w:t>
      </w:r>
      <w:r w:rsidRPr="00C925A4">
        <w:rPr>
          <w:rFonts w:eastAsia="Calibri"/>
          <w:highlight w:val="green"/>
          <w:u w:val="single"/>
          <w:shd w:val="clear" w:color="auto" w:fill="FF93C9"/>
        </w:rPr>
        <w:t xml:space="preserve">all identify famine as </w:t>
      </w:r>
      <w:r w:rsidRPr="00C925A4">
        <w:rPr>
          <w:rFonts w:eastAsia="Calibri"/>
          <w:b/>
          <w:iCs/>
          <w:highlight w:val="green"/>
          <w:u w:val="single"/>
          <w:bdr w:val="single" w:sz="8" w:space="0" w:color="auto"/>
          <w:shd w:val="clear" w:color="auto" w:fill="FF93C9"/>
        </w:rPr>
        <w:t>a</w:t>
      </w:r>
      <w:r w:rsidRPr="003468C5">
        <w:rPr>
          <w:rFonts w:eastAsia="Calibri"/>
          <w:b/>
          <w:iCs/>
          <w:u w:val="single"/>
          <w:bdr w:val="single" w:sz="8" w:space="0" w:color="auto"/>
        </w:rPr>
        <w:t xml:space="preserve"> potential </w:t>
      </w:r>
      <w:r w:rsidRPr="00C925A4">
        <w:rPr>
          <w:rFonts w:eastAsia="Calibri"/>
          <w:b/>
          <w:iCs/>
          <w:highlight w:val="green"/>
          <w:u w:val="single"/>
          <w:bdr w:val="single" w:sz="8" w:space="0" w:color="auto"/>
          <w:shd w:val="clear" w:color="auto" w:fill="FF93C9"/>
        </w:rPr>
        <w:t>trigger for</w:t>
      </w:r>
      <w:r w:rsidRPr="003468C5">
        <w:rPr>
          <w:rFonts w:eastAsia="Calibri"/>
          <w:sz w:val="16"/>
        </w:rPr>
        <w:t xml:space="preserve"> conflicts and possibly even </w:t>
      </w:r>
      <w:r w:rsidRPr="00C925A4">
        <w:rPr>
          <w:rFonts w:eastAsia="Calibri"/>
          <w:b/>
          <w:iCs/>
          <w:highlight w:val="green"/>
          <w:u w:val="single"/>
          <w:bdr w:val="single" w:sz="8" w:space="0" w:color="auto"/>
          <w:shd w:val="clear" w:color="auto" w:fill="FF93C9"/>
        </w:rPr>
        <w:t>nuclear war</w:t>
      </w:r>
      <w:r w:rsidRPr="003468C5">
        <w:rPr>
          <w:rFonts w:eastAsia="Calibri"/>
          <w:sz w:val="16"/>
        </w:rPr>
        <w:t>.</w:t>
      </w:r>
    </w:p>
    <w:p w:rsidR="004B7E1A" w:rsidRPr="00F20AD0" w:rsidRDefault="004B7E1A" w:rsidP="004B7E1A">
      <w:pPr>
        <w:pStyle w:val="Heading4"/>
      </w:pPr>
      <w:bookmarkStart w:id="2" w:name="_GoBack"/>
      <w:bookmarkEnd w:id="2"/>
      <w:r w:rsidRPr="00F20AD0">
        <w:t xml:space="preserve">Commercial space is the </w:t>
      </w:r>
      <w:bookmarkStart w:id="3" w:name="_Hlk16597796"/>
      <w:r w:rsidRPr="00F20AD0">
        <w:t xml:space="preserve">lynchpin of </w:t>
      </w:r>
      <w:r w:rsidRPr="00F20AD0">
        <w:rPr>
          <w:u w:val="single"/>
        </w:rPr>
        <w:t>tech innovation</w:t>
      </w:r>
      <w:r w:rsidRPr="00F20AD0">
        <w:t xml:space="preserve"> – progress at the margins and spinoff tech change global information networks </w:t>
      </w:r>
    </w:p>
    <w:p w:rsidR="004B7E1A" w:rsidRPr="00F20AD0" w:rsidRDefault="004B7E1A" w:rsidP="004B7E1A">
      <w:r w:rsidRPr="00F20AD0">
        <w:t xml:space="preserve">Joshua </w:t>
      </w:r>
      <w:r w:rsidRPr="00F20AD0">
        <w:rPr>
          <w:rStyle w:val="Style13ptBold"/>
        </w:rPr>
        <w:t>Hampson 17</w:t>
      </w:r>
      <w:r w:rsidRPr="00F20AD0">
        <w:t xml:space="preserve">, Security Studies Fellow at the </w:t>
      </w:r>
      <w:proofErr w:type="spellStart"/>
      <w:r w:rsidRPr="00F20AD0">
        <w:t>Niskanen</w:t>
      </w:r>
      <w:proofErr w:type="spellEnd"/>
      <w:r w:rsidRPr="00F20AD0">
        <w:t xml:space="preserve"> Center, 1-25-2017, “The Future of Space Commercialization”, </w:t>
      </w:r>
      <w:proofErr w:type="spellStart"/>
      <w:r w:rsidRPr="00F20AD0">
        <w:t>Niskanen</w:t>
      </w:r>
      <w:proofErr w:type="spellEnd"/>
      <w:r w:rsidRPr="00F20AD0">
        <w:t xml:space="preserve"> Center, https://republicans-science.house.gov/sites/republicans.science.house.gov/files/documents/TheFutureofSpaceCommercializationFinal.pdf</w:t>
      </w:r>
    </w:p>
    <w:p w:rsidR="004B7E1A" w:rsidRPr="00F20AD0" w:rsidRDefault="004B7E1A" w:rsidP="004B7E1A">
      <w:pPr>
        <w:rPr>
          <w:rStyle w:val="Emphasis"/>
          <w:b w:val="0"/>
          <w:bCs/>
          <w:u w:val="none"/>
        </w:rPr>
      </w:pPr>
      <w:r w:rsidRPr="00A537F4">
        <w:rPr>
          <w:rStyle w:val="StyleUnderline"/>
        </w:rPr>
        <w:t>Innovation is generally hard to predict; some new technologies seem to come out of nowhere and others only take off when paired with a new application</w:t>
      </w:r>
      <w:r w:rsidRPr="00F20AD0">
        <w:rPr>
          <w:sz w:val="16"/>
        </w:rPr>
        <w:t xml:space="preserve">. </w:t>
      </w:r>
      <w:r w:rsidRPr="00F20AD0">
        <w:rPr>
          <w:rStyle w:val="StyleUnderline"/>
        </w:rPr>
        <w:t xml:space="preserve">It is difficult to predict the future, but </w:t>
      </w:r>
      <w:r w:rsidRPr="00F20AD0">
        <w:rPr>
          <w:rStyle w:val="Emphasis"/>
        </w:rPr>
        <w:t xml:space="preserve">it is reasonable to expect that </w:t>
      </w:r>
      <w:r w:rsidRPr="00E2425A">
        <w:rPr>
          <w:rStyle w:val="Emphasis"/>
        </w:rPr>
        <w:t xml:space="preserve">a growing </w:t>
      </w:r>
      <w:r w:rsidRPr="00F20AD0">
        <w:rPr>
          <w:rStyle w:val="Emphasis"/>
          <w:highlight w:val="cyan"/>
        </w:rPr>
        <w:t xml:space="preserve">space economy </w:t>
      </w:r>
      <w:r w:rsidRPr="00AC72B0">
        <w:rPr>
          <w:rStyle w:val="Emphasis"/>
        </w:rPr>
        <w:t xml:space="preserve">would </w:t>
      </w:r>
      <w:r w:rsidRPr="00F20AD0">
        <w:rPr>
          <w:rStyle w:val="Emphasis"/>
          <w:highlight w:val="cyan"/>
        </w:rPr>
        <w:t>open opportunities for tech</w:t>
      </w:r>
      <w:r w:rsidRPr="00F20AD0">
        <w:rPr>
          <w:rStyle w:val="Emphasis"/>
        </w:rPr>
        <w:t xml:space="preserve">nological and organizational </w:t>
      </w:r>
      <w:r w:rsidRPr="00F20AD0">
        <w:rPr>
          <w:rStyle w:val="Emphasis"/>
          <w:highlight w:val="cyan"/>
        </w:rPr>
        <w:t>innovation</w:t>
      </w:r>
      <w:r w:rsidRPr="00F20AD0">
        <w:rPr>
          <w:sz w:val="16"/>
        </w:rPr>
        <w:t xml:space="preserve">. </w:t>
      </w:r>
      <w:r w:rsidRPr="00F20AD0">
        <w:rPr>
          <w:rStyle w:val="StyleUnderline"/>
        </w:rPr>
        <w:t xml:space="preserve">In terms of technology, </w:t>
      </w:r>
      <w:r w:rsidRPr="007A695C">
        <w:rPr>
          <w:rStyle w:val="Emphasis"/>
        </w:rPr>
        <w:t xml:space="preserve">the difficult environment </w:t>
      </w:r>
      <w:r w:rsidRPr="00F20AD0">
        <w:rPr>
          <w:rStyle w:val="Emphasis"/>
          <w:highlight w:val="cyan"/>
        </w:rPr>
        <w:t>of outer space</w:t>
      </w:r>
      <w:r w:rsidRPr="00F20AD0">
        <w:rPr>
          <w:rStyle w:val="Emphasis"/>
        </w:rPr>
        <w:t xml:space="preserve"> </w:t>
      </w:r>
      <w:r w:rsidRPr="00C06310">
        <w:rPr>
          <w:rStyle w:val="Emphasis"/>
        </w:rPr>
        <w:t xml:space="preserve">helps </w:t>
      </w:r>
      <w:r w:rsidRPr="00F20AD0">
        <w:rPr>
          <w:rStyle w:val="Emphasis"/>
          <w:highlight w:val="cyan"/>
        </w:rPr>
        <w:t>incentivize progress</w:t>
      </w:r>
      <w:r w:rsidRPr="00F20AD0">
        <w:rPr>
          <w:rStyle w:val="Emphasis"/>
        </w:rPr>
        <w:t xml:space="preserve"> along the margins.</w:t>
      </w:r>
      <w:r w:rsidRPr="00F20AD0">
        <w:rPr>
          <w:sz w:val="16"/>
        </w:rPr>
        <w:t xml:space="preserve"> Because each object launched into orbit costs a significant amount of money—at the moment between $27,000 and $43,000 per pound, though that will likely drop in the future —</w:t>
      </w:r>
      <w:r w:rsidRPr="00F20AD0">
        <w:rPr>
          <w:rStyle w:val="StyleUnderline"/>
        </w:rPr>
        <w:t>each</w:t>
      </w:r>
      <w:r w:rsidRPr="00F20AD0">
        <w:rPr>
          <w:sz w:val="16"/>
        </w:rPr>
        <w:t xml:space="preserve"> 19 </w:t>
      </w:r>
      <w:r w:rsidRPr="00F20AD0">
        <w:rPr>
          <w:rStyle w:val="StyleUnderline"/>
        </w:rPr>
        <w:t>reduction in payload size saves money or means more can be launched</w:t>
      </w:r>
      <w:r w:rsidRPr="00F20AD0">
        <w:rPr>
          <w:sz w:val="16"/>
        </w:rPr>
        <w:t xml:space="preserve">. At the same time, </w:t>
      </w:r>
      <w:r w:rsidRPr="00F20AD0">
        <w:rPr>
          <w:rStyle w:val="StyleUnderline"/>
        </w:rPr>
        <w:t>the ability to fit more capability into a smaller satellite opens outer space to actors that previously were priced out of the market</w:t>
      </w:r>
      <w:r w:rsidRPr="00F20AD0">
        <w:rPr>
          <w:sz w:val="16"/>
        </w:rPr>
        <w:t xml:space="preserve">. This is one of the reasons why small, affordable satellites are increasingly pursued by companies or organizations that cannot afford to launch larger traditional satellites. </w:t>
      </w:r>
      <w:r w:rsidRPr="00F20AD0">
        <w:rPr>
          <w:rStyle w:val="StyleUnderline"/>
        </w:rPr>
        <w:t>These small</w:t>
      </w:r>
      <w:r w:rsidRPr="00F20AD0">
        <w:rPr>
          <w:sz w:val="16"/>
        </w:rPr>
        <w:t xml:space="preserve"> 20 </w:t>
      </w:r>
      <w:r w:rsidRPr="00F20AD0">
        <w:rPr>
          <w:rStyle w:val="StyleUnderline"/>
        </w:rPr>
        <w:t xml:space="preserve">satellites also provide non-traditional launchers, such as engineering students or </w:t>
      </w:r>
      <w:proofErr w:type="spellStart"/>
      <w:r w:rsidRPr="00F20AD0">
        <w:rPr>
          <w:rStyle w:val="StyleUnderline"/>
        </w:rPr>
        <w:t>prototypers</w:t>
      </w:r>
      <w:proofErr w:type="spellEnd"/>
      <w:r w:rsidRPr="00F20AD0">
        <w:rPr>
          <w:rStyle w:val="StyleUnderline"/>
        </w:rPr>
        <w:t>, the opportunity to learn about satellite production and test new technologies before working on a full-sized satellite</w:t>
      </w:r>
      <w:r w:rsidRPr="00F20AD0">
        <w:rPr>
          <w:sz w:val="16"/>
        </w:rPr>
        <w:t xml:space="preserve">. </w:t>
      </w:r>
      <w:r w:rsidRPr="00F20AD0">
        <w:rPr>
          <w:rStyle w:val="Emphasis"/>
        </w:rPr>
        <w:t xml:space="preserve">That </w:t>
      </w:r>
      <w:r w:rsidRPr="00F20AD0">
        <w:rPr>
          <w:rStyle w:val="Emphasis"/>
          <w:highlight w:val="cyan"/>
        </w:rPr>
        <w:t xml:space="preserve">expansion of developers, </w:t>
      </w:r>
      <w:r w:rsidRPr="00434E3B">
        <w:rPr>
          <w:rStyle w:val="Emphasis"/>
        </w:rPr>
        <w:t xml:space="preserve">experimenters, and testers </w:t>
      </w:r>
      <w:r w:rsidRPr="00F20AD0">
        <w:rPr>
          <w:rStyle w:val="Emphasis"/>
        </w:rPr>
        <w:t xml:space="preserve">cannot but help </w:t>
      </w:r>
      <w:r w:rsidRPr="00F20AD0">
        <w:rPr>
          <w:rStyle w:val="Emphasis"/>
          <w:highlight w:val="cyan"/>
        </w:rPr>
        <w:t>increase innovation</w:t>
      </w:r>
      <w:r w:rsidRPr="00F20AD0">
        <w:rPr>
          <w:rStyle w:val="Emphasis"/>
        </w:rPr>
        <w:t xml:space="preserve"> opportunities</w:t>
      </w:r>
      <w:r w:rsidRPr="00F20AD0">
        <w:rPr>
          <w:sz w:val="16"/>
        </w:rPr>
        <w:t xml:space="preserve">. </w:t>
      </w:r>
      <w:r w:rsidRPr="00F20AD0">
        <w:rPr>
          <w:rStyle w:val="Emphasis"/>
          <w:highlight w:val="cyan"/>
        </w:rPr>
        <w:t>Tech</w:t>
      </w:r>
      <w:r w:rsidRPr="00F20AD0">
        <w:rPr>
          <w:rStyle w:val="Emphasis"/>
        </w:rPr>
        <w:t xml:space="preserve">nological </w:t>
      </w:r>
      <w:r w:rsidRPr="00F20AD0">
        <w:rPr>
          <w:rStyle w:val="Emphasis"/>
          <w:highlight w:val="cyan"/>
        </w:rPr>
        <w:t xml:space="preserve">developments </w:t>
      </w:r>
      <w:r w:rsidRPr="00F04185">
        <w:rPr>
          <w:rStyle w:val="Emphasis"/>
        </w:rPr>
        <w:t xml:space="preserve">from outer space have been </w:t>
      </w:r>
      <w:r w:rsidRPr="00F20AD0">
        <w:rPr>
          <w:rStyle w:val="Emphasis"/>
          <w:highlight w:val="cyan"/>
        </w:rPr>
        <w:t xml:space="preserve">applied to terrestrial life </w:t>
      </w:r>
      <w:r w:rsidRPr="00F20AD0">
        <w:rPr>
          <w:rStyle w:val="Emphasis"/>
        </w:rPr>
        <w:t>since the earliest days of space exploration</w:t>
      </w:r>
      <w:r w:rsidRPr="00F20AD0">
        <w:rPr>
          <w:sz w:val="16"/>
        </w:rPr>
        <w:t>. The National Aeronautics and Space Administration (</w:t>
      </w:r>
      <w:r w:rsidRPr="00F20AD0">
        <w:rPr>
          <w:rStyle w:val="StyleUnderline"/>
        </w:rPr>
        <w:t>NASA) maintains a website that lists technologies that have spun off from such research projects</w:t>
      </w:r>
      <w:r w:rsidRPr="00F20AD0">
        <w:rPr>
          <w:rStyle w:val="Emphasis"/>
        </w:rPr>
        <w:t>. Lightweight</w:t>
      </w:r>
      <w:r w:rsidRPr="00F20AD0">
        <w:rPr>
          <w:sz w:val="16"/>
        </w:rPr>
        <w:t xml:space="preserve"> 21 </w:t>
      </w:r>
      <w:r w:rsidRPr="00F20AD0">
        <w:rPr>
          <w:rStyle w:val="Emphasis"/>
        </w:rPr>
        <w:t>nanotubes</w:t>
      </w:r>
      <w:r w:rsidRPr="00F20AD0">
        <w:rPr>
          <w:sz w:val="16"/>
        </w:rPr>
        <w:t xml:space="preserve">, useful in protecting astronauts during space exploration, </w:t>
      </w:r>
      <w:r w:rsidRPr="00F20AD0">
        <w:rPr>
          <w:rStyle w:val="Emphasis"/>
        </w:rPr>
        <w:t>are now being tested for applications in emergency response gear and electrical insulation</w:t>
      </w:r>
      <w:r w:rsidRPr="00F20AD0">
        <w:rPr>
          <w:sz w:val="16"/>
        </w:rPr>
        <w:t xml:space="preserve">. </w:t>
      </w:r>
      <w:r w:rsidRPr="00F20AD0">
        <w:rPr>
          <w:rStyle w:val="StyleUnderline"/>
        </w:rPr>
        <w:t>The need for certainty about the resiliency of materials used in space led to the development of an analytics tool useful across a range of industries</w:t>
      </w:r>
      <w:r w:rsidRPr="00F20AD0">
        <w:rPr>
          <w:sz w:val="16"/>
        </w:rPr>
        <w:t xml:space="preserve">. </w:t>
      </w:r>
      <w:r w:rsidRPr="00F20AD0">
        <w:rPr>
          <w:rStyle w:val="StyleUnderline"/>
        </w:rPr>
        <w:t>Temper foam, the material used in memory-foam pillows, was developed for NASA for seat covers.</w:t>
      </w:r>
      <w:r w:rsidRPr="00F20AD0">
        <w:rPr>
          <w:sz w:val="16"/>
        </w:rPr>
        <w:t xml:space="preserve"> </w:t>
      </w:r>
      <w:r w:rsidRPr="00F20AD0">
        <w:rPr>
          <w:rStyle w:val="Emphasis"/>
          <w:highlight w:val="cyan"/>
        </w:rPr>
        <w:t>As more companies pursue</w:t>
      </w:r>
      <w:r w:rsidRPr="00F20AD0">
        <w:rPr>
          <w:rStyle w:val="Emphasis"/>
        </w:rPr>
        <w:t xml:space="preserve"> their own </w:t>
      </w:r>
      <w:r w:rsidRPr="00F20AD0">
        <w:rPr>
          <w:rStyle w:val="Emphasis"/>
          <w:highlight w:val="cyan"/>
        </w:rPr>
        <w:t>space goals</w:t>
      </w:r>
      <w:r w:rsidRPr="00F20AD0">
        <w:rPr>
          <w:rStyle w:val="Emphasis"/>
        </w:rPr>
        <w:t xml:space="preserve">, </w:t>
      </w:r>
      <w:r w:rsidRPr="00F20AD0">
        <w:rPr>
          <w:rStyle w:val="Emphasis"/>
          <w:highlight w:val="cyan"/>
        </w:rPr>
        <w:t xml:space="preserve">more innovations </w:t>
      </w:r>
      <w:r w:rsidRPr="00E04534">
        <w:rPr>
          <w:rStyle w:val="Emphasis"/>
        </w:rPr>
        <w:t>will</w:t>
      </w:r>
      <w:r w:rsidRPr="00F20AD0">
        <w:rPr>
          <w:rStyle w:val="Emphasis"/>
        </w:rPr>
        <w:t xml:space="preserve"> likely </w:t>
      </w:r>
      <w:r w:rsidRPr="00F20AD0">
        <w:rPr>
          <w:rStyle w:val="Emphasis"/>
          <w:highlight w:val="cyan"/>
        </w:rPr>
        <w:t xml:space="preserve">come </w:t>
      </w:r>
      <w:r w:rsidRPr="00F74F2E">
        <w:rPr>
          <w:rStyle w:val="Emphasis"/>
        </w:rPr>
        <w:t>from the commercial sector</w:t>
      </w:r>
      <w:r w:rsidRPr="00F20AD0">
        <w:rPr>
          <w:rStyle w:val="Emphasis"/>
        </w:rPr>
        <w:t>. Outer space is not just a catalyst for technological development.</w:t>
      </w:r>
      <w:r w:rsidRPr="00F20AD0">
        <w:rPr>
          <w:sz w:val="16"/>
        </w:rPr>
        <w:t xml:space="preserve"> </w:t>
      </w:r>
      <w:r w:rsidRPr="00F20AD0">
        <w:rPr>
          <w:rStyle w:val="StyleUnderline"/>
          <w:highlight w:val="cyan"/>
        </w:rPr>
        <w:t xml:space="preserve">Satellite constellations </w:t>
      </w:r>
      <w:r w:rsidRPr="00F20AD0">
        <w:rPr>
          <w:rStyle w:val="StyleUnderline"/>
        </w:rPr>
        <w:t xml:space="preserve">and their </w:t>
      </w:r>
      <w:r w:rsidRPr="002C60DF">
        <w:rPr>
          <w:rStyle w:val="StyleUnderline"/>
        </w:rPr>
        <w:t xml:space="preserve">unique line-of-sight vantage point </w:t>
      </w:r>
      <w:r w:rsidRPr="002C60DF">
        <w:rPr>
          <w:rStyle w:val="Emphasis"/>
        </w:rPr>
        <w:t>can provide new perspectives</w:t>
      </w:r>
      <w:r w:rsidRPr="00F20AD0">
        <w:rPr>
          <w:rStyle w:val="Emphasis"/>
        </w:rPr>
        <w:t xml:space="preserve"> to old industries</w:t>
      </w:r>
      <w:r w:rsidRPr="00F20AD0">
        <w:rPr>
          <w:sz w:val="16"/>
        </w:rPr>
        <w:t xml:space="preserve">. </w:t>
      </w:r>
      <w:r w:rsidRPr="00F20AD0">
        <w:rPr>
          <w:rStyle w:val="StyleUnderline"/>
        </w:rPr>
        <w:t>Deploying satellites into low-Earth orbit, as Facebook wants to do, can connect large, previously-unreached swathes of 22 humanity to the Internet</w:t>
      </w:r>
      <w:r w:rsidRPr="00F20AD0">
        <w:rPr>
          <w:sz w:val="16"/>
        </w:rPr>
        <w:t xml:space="preserve">. </w:t>
      </w:r>
      <w:r w:rsidRPr="00F20AD0">
        <w:rPr>
          <w:rStyle w:val="Emphasis"/>
          <w:highlight w:val="cyan"/>
        </w:rPr>
        <w:t>Remote sensing</w:t>
      </w:r>
      <w:r w:rsidRPr="00F20AD0">
        <w:rPr>
          <w:rStyle w:val="Emphasis"/>
        </w:rPr>
        <w:t xml:space="preserve"> technology could </w:t>
      </w:r>
      <w:r w:rsidRPr="00B55CB0">
        <w:rPr>
          <w:rStyle w:val="Emphasis"/>
        </w:rPr>
        <w:t xml:space="preserve">change how whole industries operate, </w:t>
      </w:r>
      <w:r w:rsidRPr="00F20AD0">
        <w:rPr>
          <w:rStyle w:val="Emphasis"/>
        </w:rPr>
        <w:t>such as crop monitoring, herd management, crisis response, and land evaluation, among others</w:t>
      </w:r>
      <w:r w:rsidRPr="00F20AD0">
        <w:rPr>
          <w:sz w:val="16"/>
        </w:rPr>
        <w:t xml:space="preserve">. 23 </w:t>
      </w:r>
      <w:r w:rsidRPr="00F20AD0">
        <w:rPr>
          <w:rStyle w:val="StyleUnderline"/>
        </w:rPr>
        <w:t>While satellites cannot provide all essential information for some of these industries, they can fill in some useful gaps and work as part of a wider system of too</w:t>
      </w:r>
      <w:r w:rsidRPr="00F20AD0">
        <w:rPr>
          <w:sz w:val="16"/>
        </w:rPr>
        <w:t xml:space="preserve">ls. </w:t>
      </w:r>
      <w:r w:rsidRPr="00F20AD0">
        <w:rPr>
          <w:rStyle w:val="Emphasis"/>
          <w:highlight w:val="cyan"/>
        </w:rPr>
        <w:t>Space infrastructure</w:t>
      </w:r>
      <w:r w:rsidRPr="00F20AD0">
        <w:rPr>
          <w:rStyle w:val="Emphasis"/>
        </w:rPr>
        <w:t xml:space="preserve">, in helping to change how people connect and perceive Earth, could help </w:t>
      </w:r>
      <w:r w:rsidRPr="00F20AD0">
        <w:rPr>
          <w:rStyle w:val="Emphasis"/>
          <w:highlight w:val="cyan"/>
        </w:rPr>
        <w:t>spark innovations on the ground</w:t>
      </w:r>
      <w:r w:rsidRPr="00F20AD0">
        <w:rPr>
          <w:rStyle w:val="Emphasis"/>
        </w:rPr>
        <w:t xml:space="preserve"> as well. These innovations, changes to global networks, and new opportunities could lead to wider economic growth.</w:t>
      </w:r>
    </w:p>
    <w:p w:rsidR="004B7E1A" w:rsidRPr="00F20AD0" w:rsidRDefault="004B7E1A" w:rsidP="004B7E1A">
      <w:pPr>
        <w:rPr>
          <w:rStyle w:val="Emphasis"/>
          <w:b w:val="0"/>
          <w:bCs/>
          <w:u w:val="none"/>
        </w:rPr>
      </w:pPr>
    </w:p>
    <w:bookmarkEnd w:id="3"/>
    <w:p w:rsidR="004B7E1A" w:rsidRPr="00F20AD0" w:rsidRDefault="004B7E1A" w:rsidP="004B7E1A">
      <w:pPr>
        <w:pStyle w:val="Heading4"/>
      </w:pPr>
      <w:r w:rsidRPr="00F20AD0">
        <w:lastRenderedPageBreak/>
        <w:t>Extinction – cumulative extinction events solved via tech innovation outweighs.</w:t>
      </w:r>
    </w:p>
    <w:p w:rsidR="004B7E1A" w:rsidRPr="00F20AD0" w:rsidRDefault="004B7E1A" w:rsidP="004B7E1A">
      <w:r w:rsidRPr="00F20AD0">
        <w:t xml:space="preserve">Dylan </w:t>
      </w:r>
      <w:r w:rsidRPr="00F20AD0">
        <w:rPr>
          <w:b/>
        </w:rPr>
        <w:t>Matthews ‘18</w:t>
      </w:r>
      <w:r w:rsidRPr="00F20AD0">
        <w:t xml:space="preserve">. Co-founder of Vox, citing Nick </w:t>
      </w:r>
      <w:proofErr w:type="spellStart"/>
      <w:r w:rsidRPr="00F20AD0">
        <w:t>Beckstead</w:t>
      </w:r>
      <w:proofErr w:type="spellEnd"/>
      <w:r w:rsidRPr="00F20AD0">
        <w:t xml:space="preserve"> @ Rutgers University. 10-26-2018. "How to help people millions of years from now." Vox. https://www.vox.com/future-perfect/2018/10/26/18023366/far-future-effective-altruism-existential-risk-doing-good</w:t>
      </w:r>
    </w:p>
    <w:p w:rsidR="004B7E1A" w:rsidRPr="00CF192A" w:rsidRDefault="004B7E1A" w:rsidP="004B7E1A">
      <w:pPr>
        <w:rPr>
          <w:u w:val="single"/>
        </w:rPr>
      </w:pPr>
      <w:r w:rsidRPr="00F20AD0">
        <w:rPr>
          <w:sz w:val="14"/>
        </w:rPr>
        <w:t xml:space="preserve">If you care about improving human lives, you should overwhelmingly care about those quadrillions of lives rather than the comparatively small number of people alive today. </w:t>
      </w:r>
      <w:r w:rsidRPr="00F20AD0">
        <w:rPr>
          <w:rStyle w:val="StyleUnderline"/>
        </w:rPr>
        <w:t>The 7.6 billion people now living</w:t>
      </w:r>
      <w:r w:rsidRPr="00F20AD0">
        <w:rPr>
          <w:sz w:val="14"/>
        </w:rPr>
        <w:t xml:space="preserve">, after all, </w:t>
      </w:r>
      <w:r w:rsidRPr="00F20AD0">
        <w:rPr>
          <w:rStyle w:val="StyleUnderline"/>
        </w:rPr>
        <w:t xml:space="preserve">amount to less than 0.003 percent of the population that will live in the </w:t>
      </w:r>
      <w:r w:rsidRPr="00F20AD0">
        <w:rPr>
          <w:rStyle w:val="Emphasis"/>
        </w:rPr>
        <w:t>future</w:t>
      </w:r>
      <w:r w:rsidRPr="00F20AD0">
        <w:rPr>
          <w:sz w:val="14"/>
        </w:rPr>
        <w:t xml:space="preserve">. It’s reasonable to suggest that those </w:t>
      </w:r>
      <w:r w:rsidRPr="00F20AD0">
        <w:rPr>
          <w:rStyle w:val="Emphasis"/>
        </w:rPr>
        <w:t>quadrillions</w:t>
      </w:r>
      <w:r w:rsidRPr="00F20AD0">
        <w:rPr>
          <w:sz w:val="14"/>
        </w:rPr>
        <w:t xml:space="preserve"> </w:t>
      </w:r>
      <w:r w:rsidRPr="00F20AD0">
        <w:rPr>
          <w:rStyle w:val="StyleUnderline"/>
        </w:rPr>
        <w:t xml:space="preserve">of </w:t>
      </w:r>
      <w:r w:rsidRPr="00843562">
        <w:rPr>
          <w:rStyle w:val="StyleUnderline"/>
        </w:rPr>
        <w:t>future people have</w:t>
      </w:r>
      <w:r w:rsidRPr="00843562">
        <w:rPr>
          <w:sz w:val="14"/>
        </w:rPr>
        <w:t xml:space="preserve">, accordingly, </w:t>
      </w:r>
      <w:r w:rsidRPr="00843562">
        <w:rPr>
          <w:rStyle w:val="Emphasis"/>
        </w:rPr>
        <w:t>hundreds of thousands of times</w:t>
      </w:r>
      <w:r w:rsidRPr="00843562">
        <w:rPr>
          <w:sz w:val="14"/>
        </w:rPr>
        <w:t xml:space="preserve"> </w:t>
      </w:r>
      <w:r w:rsidRPr="00843562">
        <w:rPr>
          <w:rStyle w:val="StyleUnderline"/>
        </w:rPr>
        <w:t xml:space="preserve">more moral weight than those of us living here </w:t>
      </w:r>
      <w:r w:rsidRPr="00843562">
        <w:rPr>
          <w:rStyle w:val="Emphasis"/>
        </w:rPr>
        <w:t>today</w:t>
      </w:r>
      <w:r w:rsidRPr="00843562">
        <w:rPr>
          <w:rStyle w:val="StyleUnderline"/>
        </w:rPr>
        <w:t xml:space="preserve"> do</w:t>
      </w:r>
      <w:r w:rsidRPr="00843562">
        <w:rPr>
          <w:sz w:val="14"/>
        </w:rPr>
        <w:t xml:space="preserve">. That’s the basic argument behind Nick </w:t>
      </w:r>
      <w:proofErr w:type="spellStart"/>
      <w:r w:rsidRPr="00843562">
        <w:rPr>
          <w:sz w:val="14"/>
        </w:rPr>
        <w:t>Beckstead’s</w:t>
      </w:r>
      <w:proofErr w:type="spellEnd"/>
      <w:r w:rsidRPr="00843562">
        <w:rPr>
          <w:sz w:val="14"/>
        </w:rPr>
        <w:t xml:space="preserve"> 2013 Rutgers philosophy dissertation, “On the overwhelming importance of shaping the far future.” It’s a glorious mindfuck of a thesis, not least because </w:t>
      </w:r>
      <w:proofErr w:type="spellStart"/>
      <w:r w:rsidRPr="00843562">
        <w:rPr>
          <w:sz w:val="14"/>
        </w:rPr>
        <w:t>Beckstead</w:t>
      </w:r>
      <w:proofErr w:type="spellEnd"/>
      <w:r w:rsidRPr="00843562">
        <w:rPr>
          <w:sz w:val="14"/>
        </w:rPr>
        <w:t xml:space="preserve"> shows very convincingly that this is a conclusion any plausible moral view would reach. It’s not just something that weird </w:t>
      </w:r>
      <w:proofErr w:type="spellStart"/>
      <w:r w:rsidRPr="00843562">
        <w:rPr>
          <w:sz w:val="14"/>
        </w:rPr>
        <w:t>utilitarians</w:t>
      </w:r>
      <w:proofErr w:type="spellEnd"/>
      <w:r w:rsidRPr="00843562">
        <w:rPr>
          <w:sz w:val="14"/>
        </w:rPr>
        <w:t xml:space="preserve"> have to deal with. And </w:t>
      </w:r>
      <w:proofErr w:type="spellStart"/>
      <w:r w:rsidRPr="00843562">
        <w:rPr>
          <w:sz w:val="14"/>
        </w:rPr>
        <w:t>Beckstead</w:t>
      </w:r>
      <w:proofErr w:type="spellEnd"/>
      <w:r w:rsidRPr="00843562">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43562">
        <w:rPr>
          <w:sz w:val="14"/>
        </w:rPr>
        <w:t>prioritizing</w:t>
      </w:r>
      <w:proofErr w:type="gramEnd"/>
      <w:r w:rsidRPr="00843562">
        <w:rPr>
          <w:sz w:val="14"/>
        </w:rPr>
        <w:t xml:space="preserve"> the far future even mean? </w:t>
      </w:r>
      <w:r w:rsidRPr="00843562">
        <w:rPr>
          <w:rStyle w:val="StyleUnderline"/>
        </w:rPr>
        <w:t xml:space="preserve">The most </w:t>
      </w:r>
      <w:r w:rsidRPr="00843562">
        <w:rPr>
          <w:rStyle w:val="Emphasis"/>
        </w:rPr>
        <w:t>literal</w:t>
      </w:r>
      <w:r w:rsidRPr="00843562">
        <w:rPr>
          <w:sz w:val="14"/>
        </w:rPr>
        <w:t xml:space="preserve"> </w:t>
      </w:r>
      <w:r w:rsidRPr="00843562">
        <w:rPr>
          <w:rStyle w:val="StyleUnderline"/>
        </w:rPr>
        <w:t xml:space="preserve">thing it could mean is </w:t>
      </w:r>
      <w:r w:rsidRPr="009C4577">
        <w:rPr>
          <w:rStyle w:val="StyleUnderline"/>
          <w:highlight w:val="cyan"/>
        </w:rPr>
        <w:t>preventing</w:t>
      </w:r>
      <w:r w:rsidRPr="00843562">
        <w:rPr>
          <w:rStyle w:val="StyleUnderline"/>
        </w:rPr>
        <w:t xml:space="preserve"> human </w:t>
      </w:r>
      <w:r w:rsidRPr="009C4577">
        <w:rPr>
          <w:rStyle w:val="Emphasis"/>
          <w:highlight w:val="cyan"/>
        </w:rPr>
        <w:t>extinction</w:t>
      </w:r>
      <w:r w:rsidRPr="00843562">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843562">
        <w:rPr>
          <w:rStyle w:val="StyleUnderline"/>
        </w:rPr>
        <w:t>But</w:t>
      </w:r>
      <w:r w:rsidRPr="00843562">
        <w:rPr>
          <w:sz w:val="14"/>
        </w:rPr>
        <w:t xml:space="preserve"> in a set of slides he made in 2013, </w:t>
      </w:r>
      <w:proofErr w:type="spellStart"/>
      <w:r w:rsidRPr="00843562">
        <w:rPr>
          <w:sz w:val="14"/>
        </w:rPr>
        <w:t>Beckstead</w:t>
      </w:r>
      <w:proofErr w:type="spellEnd"/>
      <w:r w:rsidRPr="00843562">
        <w:rPr>
          <w:sz w:val="14"/>
        </w:rPr>
        <w:t xml:space="preserve"> makes a compelling case that </w:t>
      </w:r>
      <w:r w:rsidRPr="00843562">
        <w:rPr>
          <w:rStyle w:val="StyleUnderline"/>
        </w:rPr>
        <w:t xml:space="preserve">while that’s certainly </w:t>
      </w:r>
      <w:r w:rsidRPr="00843562">
        <w:rPr>
          <w:rStyle w:val="Emphasis"/>
        </w:rPr>
        <w:t>part</w:t>
      </w:r>
      <w:r w:rsidRPr="00843562">
        <w:rPr>
          <w:sz w:val="14"/>
        </w:rPr>
        <w:t xml:space="preserve"> </w:t>
      </w:r>
      <w:r w:rsidRPr="00843562">
        <w:rPr>
          <w:rStyle w:val="StyleUnderline"/>
        </w:rPr>
        <w:t xml:space="preserve">of what caring about the far future entails, approaches that address </w:t>
      </w:r>
      <w:r w:rsidRPr="00843562">
        <w:rPr>
          <w:rStyle w:val="Emphasis"/>
        </w:rPr>
        <w:t>specific threats</w:t>
      </w:r>
      <w:r w:rsidRPr="00843562">
        <w:rPr>
          <w:sz w:val="14"/>
        </w:rPr>
        <w:t xml:space="preserve"> </w:t>
      </w:r>
      <w:r w:rsidRPr="00843562">
        <w:rPr>
          <w:rStyle w:val="StyleUnderline"/>
        </w:rPr>
        <w:t>to humanity</w:t>
      </w:r>
      <w:r w:rsidRPr="00843562">
        <w:rPr>
          <w:sz w:val="14"/>
        </w:rPr>
        <w:t xml:space="preserve"> (which he calls “</w:t>
      </w:r>
      <w:r w:rsidRPr="00843562">
        <w:rPr>
          <w:rStyle w:val="Emphasis"/>
        </w:rPr>
        <w:t>targeted</w:t>
      </w:r>
      <w:r w:rsidRPr="00843562">
        <w:rPr>
          <w:sz w:val="14"/>
        </w:rPr>
        <w:t xml:space="preserve">” </w:t>
      </w:r>
      <w:r w:rsidRPr="00843562">
        <w:rPr>
          <w:rStyle w:val="StyleUnderline"/>
        </w:rPr>
        <w:t>approaches</w:t>
      </w:r>
      <w:r w:rsidRPr="00843562">
        <w:rPr>
          <w:sz w:val="14"/>
        </w:rPr>
        <w:t xml:space="preserve"> to the far future) </w:t>
      </w:r>
      <w:r w:rsidRPr="00843562">
        <w:rPr>
          <w:rStyle w:val="StyleUnderline"/>
        </w:rPr>
        <w:t xml:space="preserve">have to </w:t>
      </w:r>
      <w:r w:rsidRPr="00843562">
        <w:rPr>
          <w:rStyle w:val="Emphasis"/>
        </w:rPr>
        <w:t>complement</w:t>
      </w:r>
      <w:r w:rsidRPr="00843562">
        <w:rPr>
          <w:sz w:val="14"/>
        </w:rPr>
        <w:t xml:space="preserve"> “</w:t>
      </w:r>
      <w:r w:rsidRPr="00843562">
        <w:rPr>
          <w:rStyle w:val="Emphasis"/>
        </w:rPr>
        <w:t>broad</w:t>
      </w:r>
      <w:r w:rsidRPr="00843562">
        <w:rPr>
          <w:sz w:val="14"/>
        </w:rPr>
        <w:t xml:space="preserve">” </w:t>
      </w:r>
      <w:r w:rsidRPr="00843562">
        <w:rPr>
          <w:rStyle w:val="StyleUnderline"/>
        </w:rPr>
        <w:t xml:space="preserve">approaches, where instead of trying to </w:t>
      </w:r>
      <w:r w:rsidRPr="00843562">
        <w:rPr>
          <w:rStyle w:val="Emphasis"/>
        </w:rPr>
        <w:t>predict</w:t>
      </w:r>
      <w:r w:rsidRPr="00843562">
        <w:rPr>
          <w:rStyle w:val="StyleUnderline"/>
        </w:rPr>
        <w:t xml:space="preserve"> what’s going to kill us all, you just</w:t>
      </w:r>
      <w:r w:rsidRPr="00F20AD0">
        <w:rPr>
          <w:rStyle w:val="StyleUnderline"/>
        </w:rPr>
        <w:t xml:space="preserve"> </w:t>
      </w:r>
      <w:r w:rsidRPr="00F20AD0">
        <w:rPr>
          <w:rStyle w:val="Emphasis"/>
        </w:rPr>
        <w:t xml:space="preserve">generally </w:t>
      </w:r>
      <w:r w:rsidRPr="00241AA7">
        <w:rPr>
          <w:rStyle w:val="Emphasis"/>
        </w:rPr>
        <w:t xml:space="preserve">try to </w:t>
      </w:r>
      <w:r w:rsidRPr="00F20AD0">
        <w:rPr>
          <w:rStyle w:val="Emphasis"/>
          <w:highlight w:val="cyan"/>
        </w:rPr>
        <w:t xml:space="preserve">keep civilization running </w:t>
      </w:r>
      <w:r w:rsidRPr="00BC7ABF">
        <w:rPr>
          <w:rStyle w:val="Emphasis"/>
        </w:rPr>
        <w:t xml:space="preserve">as </w:t>
      </w:r>
      <w:r w:rsidRPr="00F20AD0">
        <w:rPr>
          <w:rStyle w:val="Emphasis"/>
          <w:highlight w:val="cyan"/>
        </w:rPr>
        <w:t xml:space="preserve">best </w:t>
      </w:r>
      <w:r w:rsidRPr="00631D25">
        <w:rPr>
          <w:rStyle w:val="Emphasis"/>
        </w:rPr>
        <w:t>it can</w:t>
      </w:r>
      <w:r w:rsidRPr="00631D25">
        <w:rPr>
          <w:rStyle w:val="StyleUnderline"/>
        </w:rPr>
        <w:t>, s</w:t>
      </w:r>
      <w:r w:rsidRPr="00F20AD0">
        <w:rPr>
          <w:rStyle w:val="StyleUnderline"/>
          <w:highlight w:val="cyan"/>
        </w:rPr>
        <w:t>o</w:t>
      </w:r>
      <w:r w:rsidRPr="00F20AD0">
        <w:rPr>
          <w:rStyle w:val="StyleUnderline"/>
        </w:rPr>
        <w:t xml:space="preserve"> that </w:t>
      </w:r>
      <w:r w:rsidRPr="00F20AD0">
        <w:rPr>
          <w:rStyle w:val="StyleUnderline"/>
          <w:highlight w:val="cyan"/>
        </w:rPr>
        <w:t>it is</w:t>
      </w:r>
      <w:r w:rsidRPr="00F859A3">
        <w:rPr>
          <w:rStyle w:val="StyleUnderline"/>
        </w:rPr>
        <w:t>, as a whole, well</w:t>
      </w:r>
      <w:r w:rsidRPr="00F20AD0">
        <w:rPr>
          <w:rStyle w:val="StyleUnderline"/>
          <w:highlight w:val="cyan"/>
        </w:rPr>
        <w:t xml:space="preserve">-equipped to deal with </w:t>
      </w:r>
      <w:r w:rsidRPr="002B602F">
        <w:rPr>
          <w:rStyle w:val="Emphasis"/>
        </w:rPr>
        <w:t>potential</w:t>
      </w:r>
      <w:r w:rsidRPr="002B602F">
        <w:rPr>
          <w:rStyle w:val="StyleUnderline"/>
        </w:rPr>
        <w:t xml:space="preserve"> </w:t>
      </w:r>
      <w:r w:rsidRPr="00F20AD0">
        <w:rPr>
          <w:rStyle w:val="StyleUnderline"/>
          <w:highlight w:val="cyan"/>
        </w:rPr>
        <w:t xml:space="preserve">extinction events </w:t>
      </w:r>
      <w:r w:rsidRPr="00C873D2">
        <w:rPr>
          <w:rStyle w:val="StyleUnderline"/>
        </w:rPr>
        <w:t xml:space="preserve">in the </w:t>
      </w:r>
      <w:r w:rsidRPr="00C873D2">
        <w:rPr>
          <w:rStyle w:val="Emphasis"/>
        </w:rPr>
        <w:t>future</w:t>
      </w:r>
      <w:r w:rsidRPr="00F20AD0">
        <w:rPr>
          <w:sz w:val="14"/>
        </w:rPr>
        <w:t xml:space="preserve">, not just in 2030 or 2040 but in 3500 or 95000 or even 37 million. </w:t>
      </w:r>
      <w:r w:rsidRPr="00F20AD0">
        <w:rPr>
          <w:rStyle w:val="StyleUnderline"/>
        </w:rPr>
        <w:t xml:space="preserve">In other words, caring about the far future </w:t>
      </w:r>
      <w:r w:rsidRPr="00F20AD0">
        <w:rPr>
          <w:rStyle w:val="Emphasis"/>
          <w:highlight w:val="cyan"/>
        </w:rPr>
        <w:t>doesn’t mean just paying attention to low-probability risks of</w:t>
      </w:r>
      <w:r w:rsidRPr="00F20AD0">
        <w:rPr>
          <w:rStyle w:val="Emphasis"/>
        </w:rPr>
        <w:t xml:space="preserve"> total </w:t>
      </w:r>
      <w:r w:rsidRPr="00F20AD0">
        <w:rPr>
          <w:rStyle w:val="Emphasis"/>
          <w:highlight w:val="cyan"/>
        </w:rPr>
        <w:t>annihilation</w:t>
      </w:r>
      <w:r w:rsidRPr="00F20AD0">
        <w:rPr>
          <w:rStyle w:val="StyleUnderline"/>
        </w:rPr>
        <w:t xml:space="preserve">; it also means </w:t>
      </w:r>
      <w:r w:rsidRPr="00F20AD0">
        <w:rPr>
          <w:rStyle w:val="Emphasis"/>
          <w:highlight w:val="cyan"/>
        </w:rPr>
        <w:t>acting on pressing needs now</w:t>
      </w:r>
      <w:r w:rsidRPr="00F20AD0">
        <w:rPr>
          <w:sz w:val="14"/>
        </w:rPr>
        <w:t xml:space="preserve">. For example: </w:t>
      </w:r>
      <w:r w:rsidRPr="00F20AD0">
        <w:rPr>
          <w:rStyle w:val="StyleUnderline"/>
        </w:rPr>
        <w:t xml:space="preserve">We’re </w:t>
      </w:r>
      <w:r w:rsidRPr="00F20AD0">
        <w:rPr>
          <w:rStyle w:val="StyleUnderline"/>
          <w:highlight w:val="cyan"/>
        </w:rPr>
        <w:t>going to</w:t>
      </w:r>
      <w:r w:rsidRPr="00F20AD0">
        <w:rPr>
          <w:rStyle w:val="StyleUnderline"/>
        </w:rPr>
        <w:t xml:space="preserve"> be </w:t>
      </w:r>
      <w:r w:rsidRPr="00F20AD0">
        <w:rPr>
          <w:rStyle w:val="Emphasis"/>
          <w:highlight w:val="cyan"/>
        </w:rPr>
        <w:t>better</w:t>
      </w:r>
      <w:r w:rsidRPr="00F20AD0">
        <w:rPr>
          <w:rStyle w:val="Emphasis"/>
        </w:rPr>
        <w:t xml:space="preserve"> prepared</w:t>
      </w:r>
      <w:r w:rsidRPr="00F20AD0">
        <w:rPr>
          <w:rStyle w:val="StyleUnderline"/>
        </w:rPr>
        <w:t xml:space="preserve"> to </w:t>
      </w:r>
      <w:r w:rsidRPr="00F20AD0">
        <w:rPr>
          <w:rStyle w:val="StyleUnderline"/>
          <w:highlight w:val="cyan"/>
        </w:rPr>
        <w:t xml:space="preserve">prevent extinction from </w:t>
      </w:r>
      <w:r w:rsidRPr="00F20AD0">
        <w:rPr>
          <w:rStyle w:val="Emphasis"/>
          <w:highlight w:val="cyan"/>
        </w:rPr>
        <w:t>AI</w:t>
      </w:r>
      <w:r w:rsidRPr="00F20AD0">
        <w:rPr>
          <w:rStyle w:val="StyleUnderline"/>
        </w:rPr>
        <w:t xml:space="preserve"> or </w:t>
      </w:r>
      <w:r w:rsidRPr="00F20AD0">
        <w:rPr>
          <w:rStyle w:val="StyleUnderline"/>
          <w:highlight w:val="cyan"/>
        </w:rPr>
        <w:t xml:space="preserve">a </w:t>
      </w:r>
      <w:proofErr w:type="spellStart"/>
      <w:r w:rsidRPr="00F20AD0">
        <w:rPr>
          <w:rStyle w:val="Emphasis"/>
          <w:highlight w:val="cyan"/>
        </w:rPr>
        <w:t>supervirus</w:t>
      </w:r>
      <w:proofErr w:type="spellEnd"/>
      <w:r w:rsidRPr="00F20AD0">
        <w:rPr>
          <w:rStyle w:val="StyleUnderline"/>
          <w:highlight w:val="cyan"/>
        </w:rPr>
        <w:t xml:space="preserve"> or</w:t>
      </w:r>
      <w:r w:rsidRPr="00F20AD0">
        <w:rPr>
          <w:rStyle w:val="StyleUnderline"/>
        </w:rPr>
        <w:t xml:space="preserve"> </w:t>
      </w:r>
      <w:r w:rsidRPr="00F20AD0">
        <w:rPr>
          <w:rStyle w:val="Emphasis"/>
        </w:rPr>
        <w:t xml:space="preserve">global </w:t>
      </w:r>
      <w:r w:rsidRPr="00F20AD0">
        <w:rPr>
          <w:rStyle w:val="Emphasis"/>
          <w:highlight w:val="cyan"/>
        </w:rPr>
        <w:t>warming</w:t>
      </w:r>
      <w:r w:rsidRPr="00F20AD0">
        <w:rPr>
          <w:rStyle w:val="StyleUnderline"/>
          <w:highlight w:val="cyan"/>
        </w:rPr>
        <w:t xml:space="preserve"> if society</w:t>
      </w:r>
      <w:r w:rsidRPr="00F20AD0">
        <w:rPr>
          <w:rStyle w:val="StyleUnderline"/>
        </w:rPr>
        <w:t xml:space="preserve"> as a whole </w:t>
      </w:r>
      <w:r w:rsidRPr="00F20AD0">
        <w:rPr>
          <w:rStyle w:val="StyleUnderline"/>
          <w:highlight w:val="cyan"/>
        </w:rPr>
        <w:t>makes</w:t>
      </w:r>
      <w:r w:rsidRPr="00F20AD0">
        <w:rPr>
          <w:rStyle w:val="StyleUnderline"/>
        </w:rPr>
        <w:t xml:space="preserve"> </w:t>
      </w:r>
      <w:r w:rsidRPr="00F20AD0">
        <w:rPr>
          <w:rStyle w:val="Emphasis"/>
        </w:rPr>
        <w:t xml:space="preserve">a lot of </w:t>
      </w:r>
      <w:r w:rsidRPr="00F20AD0">
        <w:rPr>
          <w:rStyle w:val="Emphasis"/>
          <w:highlight w:val="cyan"/>
        </w:rPr>
        <w:t>scientific progress</w:t>
      </w:r>
      <w:r w:rsidRPr="00F20AD0">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F20AD0">
        <w:rPr>
          <w:rStyle w:val="StyleUnderline"/>
        </w:rPr>
        <w:t xml:space="preserve">So maybe one of </w:t>
      </w:r>
      <w:r w:rsidRPr="00F20AD0">
        <w:rPr>
          <w:rStyle w:val="StyleUnderline"/>
          <w:highlight w:val="cyan"/>
        </w:rPr>
        <w:t xml:space="preserve">the </w:t>
      </w:r>
      <w:r w:rsidRPr="00F20AD0">
        <w:rPr>
          <w:rStyle w:val="Emphasis"/>
          <w:highlight w:val="cyan"/>
        </w:rPr>
        <w:t>best thing</w:t>
      </w:r>
      <w:r w:rsidRPr="00F20AD0">
        <w:rPr>
          <w:rStyle w:val="StyleUnderline"/>
        </w:rPr>
        <w:t xml:space="preserve">s we can do </w:t>
      </w:r>
      <w:r w:rsidRPr="00F20AD0">
        <w:rPr>
          <w:rStyle w:val="StyleUnderline"/>
          <w:highlight w:val="cyan"/>
        </w:rPr>
        <w:t>for the</w:t>
      </w:r>
      <w:r w:rsidRPr="00F20AD0">
        <w:rPr>
          <w:sz w:val="14"/>
          <w:highlight w:val="cyan"/>
        </w:rPr>
        <w:t xml:space="preserve"> </w:t>
      </w:r>
      <w:r w:rsidRPr="00F20AD0">
        <w:rPr>
          <w:rStyle w:val="Emphasis"/>
          <w:highlight w:val="cyan"/>
        </w:rPr>
        <w:t>far future</w:t>
      </w:r>
      <w:r w:rsidRPr="00F20AD0">
        <w:rPr>
          <w:sz w:val="14"/>
          <w:highlight w:val="cyan"/>
        </w:rPr>
        <w:t xml:space="preserve"> </w:t>
      </w:r>
      <w:r w:rsidRPr="00F20AD0">
        <w:rPr>
          <w:rStyle w:val="StyleUnderline"/>
          <w:highlight w:val="cyan"/>
        </w:rPr>
        <w:t>is to</w:t>
      </w:r>
      <w:r w:rsidRPr="00F20AD0">
        <w:rPr>
          <w:sz w:val="14"/>
        </w:rPr>
        <w:t xml:space="preserve"> improve school systems — here and now — to </w:t>
      </w:r>
      <w:r w:rsidRPr="00F20AD0">
        <w:rPr>
          <w:rStyle w:val="StyleUnderline"/>
          <w:highlight w:val="cyan"/>
        </w:rPr>
        <w:t>harness</w:t>
      </w:r>
      <w:r w:rsidRPr="00F20AD0">
        <w:rPr>
          <w:sz w:val="14"/>
        </w:rPr>
        <w:t xml:space="preserve"> the group economist Raj Chetty calls “lost </w:t>
      </w:r>
      <w:proofErr w:type="spellStart"/>
      <w:r w:rsidRPr="00F20AD0">
        <w:rPr>
          <w:sz w:val="14"/>
        </w:rPr>
        <w:t>Einsteins</w:t>
      </w:r>
      <w:proofErr w:type="spellEnd"/>
      <w:r w:rsidRPr="00F20AD0">
        <w:rPr>
          <w:sz w:val="14"/>
        </w:rPr>
        <w:t>” (</w:t>
      </w:r>
      <w:r w:rsidRPr="00F20AD0">
        <w:rPr>
          <w:rStyle w:val="Emphasis"/>
        </w:rPr>
        <w:t xml:space="preserve">potential </w:t>
      </w:r>
      <w:r w:rsidRPr="00F20AD0">
        <w:rPr>
          <w:rStyle w:val="Emphasis"/>
          <w:highlight w:val="cyan"/>
        </w:rPr>
        <w:t>innovators</w:t>
      </w:r>
      <w:r w:rsidRPr="00F20AD0">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F20AD0">
        <w:rPr>
          <w:sz w:val="14"/>
        </w:rPr>
        <w:t>Beckstead</w:t>
      </w:r>
      <w:proofErr w:type="spellEnd"/>
      <w:r w:rsidRPr="00F20AD0">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0AD0">
        <w:rPr>
          <w:rStyle w:val="StyleUnderline"/>
          <w:highlight w:val="cyan"/>
        </w:rPr>
        <w:t>improve</w:t>
      </w:r>
      <w:r w:rsidRPr="00F20AD0">
        <w:rPr>
          <w:sz w:val="14"/>
          <w:highlight w:val="cyan"/>
        </w:rPr>
        <w:t xml:space="preserve"> </w:t>
      </w:r>
      <w:r w:rsidRPr="00F20AD0">
        <w:rPr>
          <w:rStyle w:val="Emphasis"/>
          <w:highlight w:val="cyan"/>
        </w:rPr>
        <w:t>incentives</w:t>
      </w:r>
      <w:r w:rsidRPr="00F20AD0">
        <w:rPr>
          <w:sz w:val="14"/>
          <w:highlight w:val="cyan"/>
        </w:rPr>
        <w:t xml:space="preserve"> </w:t>
      </w:r>
      <w:r w:rsidRPr="00F20AD0">
        <w:rPr>
          <w:rStyle w:val="StyleUnderline"/>
          <w:highlight w:val="cyan"/>
        </w:rPr>
        <w:t>and</w:t>
      </w:r>
      <w:r w:rsidRPr="00F20AD0">
        <w:rPr>
          <w:sz w:val="14"/>
          <w:highlight w:val="cyan"/>
        </w:rPr>
        <w:t xml:space="preserve"> </w:t>
      </w:r>
      <w:r w:rsidRPr="00F20AD0">
        <w:rPr>
          <w:rStyle w:val="Emphasis"/>
          <w:highlight w:val="cyan"/>
        </w:rPr>
        <w:t>norms</w:t>
      </w:r>
      <w:r w:rsidRPr="00F20AD0">
        <w:rPr>
          <w:sz w:val="14"/>
        </w:rPr>
        <w:t xml:space="preserve"> </w:t>
      </w:r>
      <w:r w:rsidRPr="00F20AD0">
        <w:rPr>
          <w:rStyle w:val="StyleUnderline"/>
        </w:rPr>
        <w:t>in</w:t>
      </w:r>
      <w:r w:rsidRPr="00F20AD0">
        <w:rPr>
          <w:sz w:val="14"/>
        </w:rPr>
        <w:t xml:space="preserve"> </w:t>
      </w:r>
      <w:r w:rsidRPr="00F20AD0">
        <w:rPr>
          <w:rStyle w:val="Emphasis"/>
        </w:rPr>
        <w:t>academic work</w:t>
      </w:r>
      <w:r w:rsidRPr="00F20AD0">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F20AD0">
        <w:rPr>
          <w:sz w:val="14"/>
        </w:rPr>
        <w:t>Beckstead</w:t>
      </w:r>
      <w:proofErr w:type="spellEnd"/>
      <w:r w:rsidRPr="00F20AD0">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F20AD0">
        <w:rPr>
          <w:rStyle w:val="StyleUnderline"/>
        </w:rPr>
        <w:t xml:space="preserve">If the far future is what matters, and generally trying to make the world work better is among the best ways to help the far future, then effective altruism just becomes plain </w:t>
      </w:r>
      <w:proofErr w:type="spellStart"/>
      <w:r w:rsidRPr="00F20AD0">
        <w:rPr>
          <w:rStyle w:val="StyleUnderline"/>
        </w:rPr>
        <w:t>ol</w:t>
      </w:r>
      <w:proofErr w:type="spellEnd"/>
      <w:r w:rsidRPr="00F20AD0">
        <w:rPr>
          <w:rStyle w:val="StyleUnderline"/>
        </w:rPr>
        <w:t>’ do-</w:t>
      </w:r>
      <w:proofErr w:type="gramStart"/>
      <w:r w:rsidRPr="00F20AD0">
        <w:rPr>
          <w:rStyle w:val="StyleUnderline"/>
        </w:rPr>
        <w:t>goodery.*</w:t>
      </w:r>
      <w:proofErr w:type="gramEnd"/>
    </w:p>
    <w:p w:rsidR="004B7E1A" w:rsidRDefault="004B7E1A">
      <w:pPr>
        <w:rPr>
          <w:rFonts w:asciiTheme="minorHAnsi" w:hAnsiTheme="minorHAnsi"/>
        </w:rPr>
      </w:pPr>
    </w:p>
    <w:sectPr w:rsidR="004B7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88175222640"/>
    <w:docVar w:name="VerbatimVersion" w:val="5.1"/>
  </w:docVars>
  <w:rsids>
    <w:rsidRoot w:val="00A53821"/>
    <w:rsid w:val="000139A3"/>
    <w:rsid w:val="00100833"/>
    <w:rsid w:val="00104529"/>
    <w:rsid w:val="00105942"/>
    <w:rsid w:val="00107396"/>
    <w:rsid w:val="00144A4C"/>
    <w:rsid w:val="00176AB0"/>
    <w:rsid w:val="00177B7D"/>
    <w:rsid w:val="0018322D"/>
    <w:rsid w:val="001B5776"/>
    <w:rsid w:val="001C4C2F"/>
    <w:rsid w:val="001E527A"/>
    <w:rsid w:val="001F525E"/>
    <w:rsid w:val="001F78CE"/>
    <w:rsid w:val="00251FC7"/>
    <w:rsid w:val="002855A7"/>
    <w:rsid w:val="002B146A"/>
    <w:rsid w:val="002B5E17"/>
    <w:rsid w:val="002C6797"/>
    <w:rsid w:val="00315690"/>
    <w:rsid w:val="00316B75"/>
    <w:rsid w:val="00325646"/>
    <w:rsid w:val="003460F2"/>
    <w:rsid w:val="0038158C"/>
    <w:rsid w:val="003902BA"/>
    <w:rsid w:val="003A09E2"/>
    <w:rsid w:val="003D1C9C"/>
    <w:rsid w:val="003F04B3"/>
    <w:rsid w:val="00407037"/>
    <w:rsid w:val="004605D6"/>
    <w:rsid w:val="004B7E1A"/>
    <w:rsid w:val="004C60E8"/>
    <w:rsid w:val="004E3579"/>
    <w:rsid w:val="004E728B"/>
    <w:rsid w:val="004F39E0"/>
    <w:rsid w:val="005071A4"/>
    <w:rsid w:val="00537BD5"/>
    <w:rsid w:val="0057268A"/>
    <w:rsid w:val="005D2912"/>
    <w:rsid w:val="006065BD"/>
    <w:rsid w:val="00645FA9"/>
    <w:rsid w:val="00647866"/>
    <w:rsid w:val="00665003"/>
    <w:rsid w:val="006A2AD0"/>
    <w:rsid w:val="006C2375"/>
    <w:rsid w:val="006D4ECC"/>
    <w:rsid w:val="006E17C3"/>
    <w:rsid w:val="00722258"/>
    <w:rsid w:val="007243E5"/>
    <w:rsid w:val="00766EA0"/>
    <w:rsid w:val="007A2226"/>
    <w:rsid w:val="007F5B66"/>
    <w:rsid w:val="00823A1C"/>
    <w:rsid w:val="00845B9D"/>
    <w:rsid w:val="00860984"/>
    <w:rsid w:val="00863BB8"/>
    <w:rsid w:val="008B3ECB"/>
    <w:rsid w:val="008B4E85"/>
    <w:rsid w:val="008C1B2E"/>
    <w:rsid w:val="0091627E"/>
    <w:rsid w:val="00943392"/>
    <w:rsid w:val="0097032B"/>
    <w:rsid w:val="009D2EAD"/>
    <w:rsid w:val="009D54B2"/>
    <w:rsid w:val="009E1922"/>
    <w:rsid w:val="009F7ED2"/>
    <w:rsid w:val="00A5382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6657"/>
  <w15:chartTrackingRefBased/>
  <w15:docId w15:val="{9F1B7A02-3B75-4EA3-BA53-26F7E14DC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A53821"/>
    <w:rPr>
      <w:rFonts w:ascii="Calibri" w:hAnsi="Calibri"/>
    </w:rPr>
  </w:style>
  <w:style w:type="paragraph" w:styleId="Heading1">
    <w:name w:val="heading 1"/>
    <w:aliases w:val="Pocket"/>
    <w:basedOn w:val="Normal"/>
    <w:next w:val="Normal"/>
    <w:link w:val="Heading1Char"/>
    <w:qFormat/>
    <w:rsid w:val="00A538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38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A538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A538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38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821"/>
  </w:style>
  <w:style w:type="character" w:customStyle="1" w:styleId="Heading1Char">
    <w:name w:val="Heading 1 Char"/>
    <w:aliases w:val="Pocket Char"/>
    <w:basedOn w:val="DefaultParagraphFont"/>
    <w:link w:val="Heading1"/>
    <w:rsid w:val="00A538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3821"/>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A5382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A538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A538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5382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A5382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53821"/>
    <w:rPr>
      <w:color w:val="auto"/>
      <w:u w:val="none"/>
    </w:rPr>
  </w:style>
  <w:style w:type="character" w:styleId="FollowedHyperlink">
    <w:name w:val="FollowedHyperlink"/>
    <w:basedOn w:val="DefaultParagraphFont"/>
    <w:uiPriority w:val="99"/>
    <w:semiHidden/>
    <w:unhideWhenUsed/>
    <w:rsid w:val="00A53821"/>
    <w:rPr>
      <w:color w:val="auto"/>
      <w:u w:val="none"/>
    </w:rPr>
  </w:style>
  <w:style w:type="paragraph" w:customStyle="1" w:styleId="textbold">
    <w:name w:val="text bold"/>
    <w:basedOn w:val="Normal"/>
    <w:link w:val="Emphasis"/>
    <w:uiPriority w:val="7"/>
    <w:qFormat/>
    <w:rsid w:val="00A53821"/>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tags"/>
    <w:basedOn w:val="Heading1"/>
    <w:link w:val="Hyperlink"/>
    <w:autoRedefine/>
    <w:uiPriority w:val="99"/>
    <w:qFormat/>
    <w:rsid w:val="00A5382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A53821"/>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uropeanleadershipnetwork.org/commentary/the-art-of-space-deterren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uturedirections.org.au/files/Workshop_Report_-_Intl_Conflict_Triggers_-_May_25.pdf" TargetMode="External"/><Relationship Id="rId4" Type="http://schemas.openxmlformats.org/officeDocument/2006/relationships/settings" Target="settings.xml"/><Relationship Id="rId9" Type="http://schemas.openxmlformats.org/officeDocument/2006/relationships/hyperlink" Target="https://georgezarkadakis.com/2019/12/26/abandoning-the-metropolis-space-colonisation-as-the-new-impera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15C1B-94F2-49F8-92D9-63CFAED0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22</Pages>
  <Words>14405</Words>
  <Characters>82113</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Samhith Dharani</cp:lastModifiedBy>
  <cp:revision>6</cp:revision>
  <dcterms:created xsi:type="dcterms:W3CDTF">2022-02-01T20:17:00Z</dcterms:created>
  <dcterms:modified xsi:type="dcterms:W3CDTF">2022-02-05T19:25:00Z</dcterms:modified>
</cp:coreProperties>
</file>