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671B" w:rsidRPr="00291201" w:rsidRDefault="0011671B" w:rsidP="0011671B">
      <w:pPr>
        <w:pStyle w:val="Heading3"/>
        <w:rPr>
          <w:rFonts w:cs="Calibri"/>
        </w:rPr>
      </w:pPr>
      <w:r>
        <w:rPr>
          <w:rFonts w:cs="Calibri"/>
        </w:rPr>
        <w:t>1</w:t>
      </w:r>
    </w:p>
    <w:p w:rsidR="0011671B" w:rsidRPr="00953727" w:rsidRDefault="0011671B" w:rsidP="0011671B">
      <w:pPr>
        <w:pStyle w:val="Heading4"/>
      </w:pPr>
      <w:r>
        <w:t xml:space="preserve">PIC text: States except for the Republic of India ought to ban the appropriation of outer space by private entities. The Republic of India ought to increase funding for the appropriation of outer space by private entities. </w:t>
      </w:r>
    </w:p>
    <w:p w:rsidR="0011671B" w:rsidRPr="009C20DB" w:rsidRDefault="0011671B" w:rsidP="0011671B">
      <w:pPr>
        <w:pStyle w:val="Heading4"/>
        <w:rPr>
          <w:rFonts w:cs="Calibri"/>
        </w:rPr>
      </w:pPr>
      <w:r>
        <w:rPr>
          <w:rFonts w:cs="Calibri"/>
        </w:rPr>
        <w:t>China is ramping up aggression in outer space</w:t>
      </w:r>
      <w:r w:rsidRPr="009C20DB">
        <w:rPr>
          <w:rFonts w:cs="Calibri"/>
        </w:rPr>
        <w:t xml:space="preserve"> </w:t>
      </w:r>
    </w:p>
    <w:p w:rsidR="0011671B" w:rsidRPr="009C20DB" w:rsidRDefault="0011671B" w:rsidP="0011671B">
      <w:r w:rsidRPr="009C20DB">
        <w:rPr>
          <w:rStyle w:val="Style13ptBold"/>
        </w:rPr>
        <w:t>Broad 21</w:t>
      </w:r>
      <w:r w:rsidRPr="009C20DB">
        <w:t xml:space="preserve"> [(William J, is a science journalist and senior writer.) "How Space Became the Next ‘Great Power’ Contest </w:t>
      </w:r>
      <w:proofErr w:type="gramStart"/>
      <w:r w:rsidRPr="009C20DB">
        <w:t>Between</w:t>
      </w:r>
      <w:proofErr w:type="gramEnd"/>
      <w:r w:rsidRPr="009C20DB">
        <w:t xml:space="preserve"> the U.S. and China," 1-24-2021 updated 5-6-2018, https://www.nytimes.com/2021/01/24/us/politics/trump-biden-pentagon-space-missiles-satellite.html] TDI</w:t>
      </w:r>
    </w:p>
    <w:p w:rsidR="0011671B" w:rsidRPr="009C20DB" w:rsidRDefault="0011671B" w:rsidP="0011671B">
      <w:pPr>
        <w:rPr>
          <w:sz w:val="16"/>
        </w:rPr>
      </w:pPr>
      <w:r w:rsidRPr="009C20DB">
        <w:rPr>
          <w:rStyle w:val="StyleUnderline"/>
        </w:rPr>
        <w:t>For years</w:t>
      </w:r>
      <w:r w:rsidRPr="009C20DB">
        <w:rPr>
          <w:sz w:val="16"/>
        </w:rPr>
        <w:t xml:space="preserve">, </w:t>
      </w:r>
      <w:r w:rsidRPr="009C20DB">
        <w:rPr>
          <w:rStyle w:val="StyleUnderline"/>
        </w:rPr>
        <w:t>the Chinese studied</w:t>
      </w:r>
      <w:r w:rsidRPr="009C20DB">
        <w:rPr>
          <w:sz w:val="16"/>
        </w:rPr>
        <w:t xml:space="preserve"> — with growing anxiety — </w:t>
      </w:r>
      <w:r w:rsidRPr="009C20DB">
        <w:rPr>
          <w:rStyle w:val="StyleUnderline"/>
        </w:rPr>
        <w:t>the American military</w:t>
      </w:r>
      <w:r w:rsidRPr="009C20DB">
        <w:rPr>
          <w:sz w:val="16"/>
        </w:rPr>
        <w:t xml:space="preserve">, especially its invasions of Afghanistan in 2001 and Iraq in 2003. The battlefield successes </w:t>
      </w:r>
      <w:proofErr w:type="gramStart"/>
      <w:r w:rsidRPr="009C20DB">
        <w:rPr>
          <w:sz w:val="16"/>
        </w:rPr>
        <w:t>were seen</w:t>
      </w:r>
      <w:proofErr w:type="gramEnd"/>
      <w:r w:rsidRPr="009C20DB">
        <w:rPr>
          <w:sz w:val="16"/>
        </w:rPr>
        <w:t xml:space="preserve"> as rooted in space dominance. Planners noted that thousands of satellite-guided bombs and cruise missiles had rained down with devastating precision on Taliban forces and Iraqi defenses.</w:t>
      </w:r>
    </w:p>
    <w:p w:rsidR="0011671B" w:rsidRPr="009C20DB" w:rsidRDefault="0011671B" w:rsidP="0011671B">
      <w:pPr>
        <w:rPr>
          <w:sz w:val="16"/>
        </w:rPr>
      </w:pPr>
      <w:r w:rsidRPr="009C20DB">
        <w:rPr>
          <w:sz w:val="16"/>
        </w:rPr>
        <w:t>While the Pentagon’s edge in orbital assets was clearly a threat to China, planners argued that it might also represent a liability.</w:t>
      </w:r>
    </w:p>
    <w:p w:rsidR="0011671B" w:rsidRPr="009C20DB" w:rsidRDefault="0011671B" w:rsidP="0011671B">
      <w:pPr>
        <w:rPr>
          <w:sz w:val="16"/>
        </w:rPr>
      </w:pPr>
      <w:r w:rsidRPr="009C20DB">
        <w:rPr>
          <w:sz w:val="16"/>
        </w:rPr>
        <w:t>“</w:t>
      </w:r>
      <w:r w:rsidRPr="009C20DB">
        <w:rPr>
          <w:rStyle w:val="StyleUnderline"/>
        </w:rPr>
        <w:t xml:space="preserve">They saw how </w:t>
      </w:r>
      <w:r w:rsidRPr="00326BEA">
        <w:rPr>
          <w:rStyle w:val="StyleUnderline"/>
        </w:rPr>
        <w:t>the U.S. projected power</w:t>
      </w:r>
      <w:r w:rsidRPr="00326BEA">
        <w:rPr>
          <w:sz w:val="16"/>
        </w:rPr>
        <w:t>,” said Todd Harrison, a space analyst at the Center for Strategic and International Studies, a Washington think tank. “</w:t>
      </w:r>
      <w:r w:rsidRPr="00326BEA">
        <w:rPr>
          <w:rStyle w:val="StyleUnderline"/>
        </w:rPr>
        <w:t>And they saw that it was largely undefended</w:t>
      </w:r>
      <w:r w:rsidRPr="00326BEA">
        <w:rPr>
          <w:sz w:val="16"/>
        </w:rPr>
        <w:t>.”</w:t>
      </w:r>
    </w:p>
    <w:p w:rsidR="0011671B" w:rsidRPr="009C20DB" w:rsidRDefault="0011671B" w:rsidP="0011671B">
      <w:pPr>
        <w:rPr>
          <w:sz w:val="16"/>
        </w:rPr>
      </w:pPr>
      <w:r w:rsidRPr="000E59A6">
        <w:rPr>
          <w:rStyle w:val="Emphasis"/>
          <w:highlight w:val="cyan"/>
        </w:rPr>
        <w:t xml:space="preserve">China began </w:t>
      </w:r>
      <w:r w:rsidRPr="000E59A6">
        <w:rPr>
          <w:rStyle w:val="Emphasis"/>
        </w:rPr>
        <w:t xml:space="preserve">its </w:t>
      </w:r>
      <w:r w:rsidRPr="000E59A6">
        <w:rPr>
          <w:rStyle w:val="Emphasis"/>
          <w:highlight w:val="cyan"/>
        </w:rPr>
        <w:t>antisatellite tests in 2005</w:t>
      </w:r>
      <w:r w:rsidRPr="009C20DB">
        <w:rPr>
          <w:sz w:val="16"/>
        </w:rPr>
        <w:t xml:space="preserve">. </w:t>
      </w:r>
      <w:r w:rsidRPr="009C20DB">
        <w:rPr>
          <w:rStyle w:val="StyleUnderline"/>
        </w:rPr>
        <w:t>It fired two missiles in two years and then made headlines in 2007 by shattering a derelict weather satellite</w:t>
      </w:r>
      <w:r w:rsidRPr="009C20DB">
        <w:rPr>
          <w:sz w:val="16"/>
        </w:rPr>
        <w:t xml:space="preserve">. There was no explosion. The inert warhead simply smashed into the satellite at blinding speed. The </w:t>
      </w:r>
      <w:r w:rsidRPr="009C20DB">
        <w:rPr>
          <w:rStyle w:val="StyleUnderline"/>
        </w:rPr>
        <w:t xml:space="preserve">successful test reverberated globally because </w:t>
      </w:r>
      <w:r w:rsidRPr="000E59A6">
        <w:rPr>
          <w:rStyle w:val="StyleUnderline"/>
        </w:rPr>
        <w:t>it was the</w:t>
      </w:r>
      <w:r w:rsidRPr="000E59A6">
        <w:rPr>
          <w:rStyle w:val="StyleUnderline"/>
          <w:highlight w:val="cyan"/>
        </w:rPr>
        <w:t xml:space="preserve"> first </w:t>
      </w:r>
      <w:r w:rsidRPr="000E59A6">
        <w:rPr>
          <w:rStyle w:val="StyleUnderline"/>
        </w:rPr>
        <w:t xml:space="preserve">such </w:t>
      </w:r>
      <w:r w:rsidRPr="000E59A6">
        <w:rPr>
          <w:rStyle w:val="StyleUnderline"/>
          <w:highlight w:val="cyan"/>
        </w:rPr>
        <w:t>act of destruction since the Cold War</w:t>
      </w:r>
      <w:r w:rsidRPr="009C20DB">
        <w:rPr>
          <w:sz w:val="16"/>
        </w:rPr>
        <w:t>.</w:t>
      </w:r>
    </w:p>
    <w:p w:rsidR="0011671B" w:rsidRPr="009C20DB" w:rsidRDefault="0011671B" w:rsidP="0011671B">
      <w:pPr>
        <w:rPr>
          <w:sz w:val="16"/>
        </w:rPr>
      </w:pPr>
      <w:r w:rsidRPr="009C20DB">
        <w:rPr>
          <w:sz w:val="16"/>
        </w:rPr>
        <w:t>The whirling shards, more than 150,000 in all, threatened satellites as well as the International Space Station. Ground controllers raced to move dozens of spacecraft and astronauts out of harm’s way.</w:t>
      </w:r>
    </w:p>
    <w:p w:rsidR="0011671B" w:rsidRPr="009C20DB" w:rsidRDefault="0011671B" w:rsidP="0011671B">
      <w:pPr>
        <w:rPr>
          <w:sz w:val="16"/>
        </w:rPr>
      </w:pPr>
      <w:r w:rsidRPr="009C20DB">
        <w:rPr>
          <w:sz w:val="16"/>
        </w:rPr>
        <w:t>The Bush administration initially did little. Then, in a show of force meant to send Beijing a message, in 2008, it fired a sophisticated missile to shoot down one of its own satellites.</w:t>
      </w:r>
    </w:p>
    <w:p w:rsidR="0011671B" w:rsidRPr="009C20DB" w:rsidRDefault="0011671B" w:rsidP="0011671B">
      <w:pPr>
        <w:rPr>
          <w:sz w:val="16"/>
        </w:rPr>
      </w:pPr>
      <w:r w:rsidRPr="009C20DB">
        <w:rPr>
          <w:sz w:val="16"/>
        </w:rPr>
        <w:t>Beijing conducted about a dozen more tests, including ones in which warheads shot much higher, in theory putting most classes of American spacecraft at risk.</w:t>
      </w:r>
    </w:p>
    <w:p w:rsidR="0011671B" w:rsidRPr="009C20DB" w:rsidRDefault="0011671B" w:rsidP="0011671B">
      <w:pPr>
        <w:rPr>
          <w:sz w:val="16"/>
        </w:rPr>
      </w:pPr>
      <w:r w:rsidRPr="009C20DB">
        <w:rPr>
          <w:sz w:val="16"/>
        </w:rPr>
        <w:t>China also sought to diversify its antisatellite force. A warhead could take hours to reach a high orbit, potentially giving American forces time for evasive or retaliatory action. Moreover, the speeding debris from a successful attack might endanger Beijing’s own spacecraft.</w:t>
      </w:r>
    </w:p>
    <w:p w:rsidR="0011671B" w:rsidRPr="009C20DB" w:rsidRDefault="0011671B" w:rsidP="0011671B">
      <w:pPr>
        <w:rPr>
          <w:sz w:val="16"/>
        </w:rPr>
      </w:pPr>
      <w:r w:rsidRPr="009C20DB">
        <w:rPr>
          <w:sz w:val="16"/>
        </w:rPr>
        <w:t xml:space="preserve">In tests, China began firing weak laser beams at satellites and studying other ways to strike at the speed of light. However, all the techniques </w:t>
      </w:r>
      <w:proofErr w:type="gramStart"/>
      <w:r w:rsidRPr="009C20DB">
        <w:rPr>
          <w:sz w:val="16"/>
        </w:rPr>
        <w:t>were judged</w:t>
      </w:r>
      <w:proofErr w:type="gramEnd"/>
      <w:r w:rsidRPr="009C20DB">
        <w:rPr>
          <w:sz w:val="16"/>
        </w:rPr>
        <w:t xml:space="preserve"> as requiring years and perhaps decades of development.</w:t>
      </w:r>
    </w:p>
    <w:p w:rsidR="0011671B" w:rsidRPr="009C20DB" w:rsidRDefault="0011671B" w:rsidP="0011671B">
      <w:pPr>
        <w:rPr>
          <w:sz w:val="16"/>
        </w:rPr>
      </w:pPr>
      <w:r w:rsidRPr="009C20DB">
        <w:rPr>
          <w:sz w:val="16"/>
        </w:rPr>
        <w:t xml:space="preserve">Then came the new idea. </w:t>
      </w:r>
      <w:r w:rsidRPr="000E59A6">
        <w:rPr>
          <w:rStyle w:val="StyleUnderline"/>
          <w:highlight w:val="cyan"/>
        </w:rPr>
        <w:t>Every aspect of</w:t>
      </w:r>
      <w:r w:rsidRPr="009C20DB">
        <w:rPr>
          <w:rStyle w:val="StyleUnderline"/>
        </w:rPr>
        <w:t xml:space="preserve"> American </w:t>
      </w:r>
      <w:r w:rsidRPr="000E59A6">
        <w:rPr>
          <w:rStyle w:val="StyleUnderline"/>
          <w:highlight w:val="cyan"/>
        </w:rPr>
        <w:t xml:space="preserve">space power </w:t>
      </w:r>
      <w:proofErr w:type="gramStart"/>
      <w:r w:rsidRPr="000E59A6">
        <w:rPr>
          <w:rStyle w:val="StyleUnderline"/>
          <w:highlight w:val="cyan"/>
        </w:rPr>
        <w:t>was controlled</w:t>
      </w:r>
      <w:proofErr w:type="gramEnd"/>
      <w:r w:rsidRPr="000E59A6">
        <w:rPr>
          <w:rStyle w:val="StyleUnderline"/>
          <w:highlight w:val="cyan"/>
        </w:rPr>
        <w:t xml:space="preserve"> from the ground</w:t>
      </w:r>
      <w:r w:rsidRPr="009C20DB">
        <w:rPr>
          <w:rStyle w:val="StyleUnderline"/>
        </w:rPr>
        <w:t xml:space="preserve"> by powerful computers</w:t>
      </w:r>
      <w:r w:rsidRPr="009C20DB">
        <w:rPr>
          <w:sz w:val="16"/>
        </w:rPr>
        <w:t xml:space="preserve">. If penetrated, the brains of Washington’s space fleets </w:t>
      </w:r>
      <w:proofErr w:type="gramStart"/>
      <w:r w:rsidRPr="009C20DB">
        <w:rPr>
          <w:sz w:val="16"/>
        </w:rPr>
        <w:t>might be degraded or destroyed</w:t>
      </w:r>
      <w:proofErr w:type="gramEnd"/>
      <w:r w:rsidRPr="009C20DB">
        <w:rPr>
          <w:sz w:val="16"/>
        </w:rPr>
        <w:t xml:space="preserve">. </w:t>
      </w:r>
      <w:r w:rsidRPr="009C20DB">
        <w:rPr>
          <w:rStyle w:val="StyleUnderline"/>
        </w:rPr>
        <w:t>Such attacks</w:t>
      </w:r>
      <w:r w:rsidRPr="009C20DB">
        <w:rPr>
          <w:sz w:val="16"/>
        </w:rPr>
        <w:t xml:space="preserve">, compared with every other antisatellite move, </w:t>
      </w:r>
      <w:r w:rsidRPr="009C20DB">
        <w:rPr>
          <w:rStyle w:val="StyleUnderline"/>
        </w:rPr>
        <w:t>were also remarkably inexpensive</w:t>
      </w:r>
      <w:r w:rsidRPr="009C20DB">
        <w:rPr>
          <w:sz w:val="16"/>
        </w:rPr>
        <w:t>.</w:t>
      </w:r>
    </w:p>
    <w:p w:rsidR="0011671B" w:rsidRPr="009C20DB" w:rsidRDefault="0011671B" w:rsidP="0011671B">
      <w:pPr>
        <w:rPr>
          <w:sz w:val="16"/>
        </w:rPr>
      </w:pPr>
      <w:r w:rsidRPr="009C20DB">
        <w:rPr>
          <w:sz w:val="16"/>
        </w:rPr>
        <w:t xml:space="preserve">In 2005, </w:t>
      </w:r>
      <w:r w:rsidRPr="000E59A6">
        <w:rPr>
          <w:rStyle w:val="Emphasis"/>
          <w:highlight w:val="cyan"/>
        </w:rPr>
        <w:t>China began to incorporate cyberattacks into its military exercises</w:t>
      </w:r>
      <w:r w:rsidRPr="009C20DB">
        <w:rPr>
          <w:sz w:val="16"/>
        </w:rPr>
        <w:t xml:space="preserve">, </w:t>
      </w:r>
      <w:r w:rsidRPr="009C20DB">
        <w:rPr>
          <w:rStyle w:val="StyleUnderline"/>
        </w:rPr>
        <w:t xml:space="preserve">primarily in </w:t>
      </w:r>
      <w:r w:rsidRPr="000E59A6">
        <w:rPr>
          <w:rStyle w:val="StyleUnderline"/>
          <w:highlight w:val="cyan"/>
        </w:rPr>
        <w:t>first strikes</w:t>
      </w:r>
      <w:r w:rsidRPr="009C20DB">
        <w:rPr>
          <w:rStyle w:val="StyleUnderline"/>
        </w:rPr>
        <w:t xml:space="preserve"> </w:t>
      </w:r>
      <w:r w:rsidRPr="000E59A6">
        <w:rPr>
          <w:rStyle w:val="StyleUnderline"/>
          <w:highlight w:val="cyan"/>
        </w:rPr>
        <w:t>against enemy</w:t>
      </w:r>
      <w:r w:rsidRPr="009C20DB">
        <w:rPr>
          <w:rStyle w:val="StyleUnderline"/>
        </w:rPr>
        <w:t xml:space="preserve"> networks</w:t>
      </w:r>
      <w:r w:rsidRPr="009C20DB">
        <w:rPr>
          <w:sz w:val="16"/>
        </w:rPr>
        <w:t xml:space="preserve">. Increasingly, </w:t>
      </w:r>
      <w:r w:rsidRPr="009C20DB">
        <w:rPr>
          <w:rStyle w:val="StyleUnderline"/>
        </w:rPr>
        <w:t xml:space="preserve">its military doctrine </w:t>
      </w:r>
      <w:r w:rsidRPr="000E59A6">
        <w:rPr>
          <w:rStyle w:val="StyleUnderline"/>
          <w:highlight w:val="cyan"/>
        </w:rPr>
        <w:t>called for</w:t>
      </w:r>
      <w:r w:rsidRPr="009C20DB">
        <w:rPr>
          <w:sz w:val="16"/>
        </w:rPr>
        <w:t xml:space="preserve"> </w:t>
      </w:r>
      <w:r w:rsidRPr="009C20DB">
        <w:rPr>
          <w:strike/>
          <w:sz w:val="16"/>
        </w:rPr>
        <w:t>paralyzing</w:t>
      </w:r>
      <w:r w:rsidRPr="009C20DB">
        <w:rPr>
          <w:sz w:val="16"/>
        </w:rPr>
        <w:t xml:space="preserve"> </w:t>
      </w:r>
      <w:r w:rsidRPr="000E59A6">
        <w:rPr>
          <w:rStyle w:val="StyleUnderline"/>
          <w:highlight w:val="cyan"/>
        </w:rPr>
        <w:t>early attacks</w:t>
      </w:r>
      <w:r w:rsidRPr="000E59A6">
        <w:rPr>
          <w:sz w:val="16"/>
          <w:highlight w:val="cyan"/>
        </w:rPr>
        <w:t>.</w:t>
      </w:r>
    </w:p>
    <w:p w:rsidR="0011671B" w:rsidRPr="00326BEA" w:rsidRDefault="0011671B" w:rsidP="0011671B">
      <w:pPr>
        <w:rPr>
          <w:sz w:val="16"/>
        </w:rPr>
      </w:pPr>
      <w:r w:rsidRPr="009C20DB">
        <w:rPr>
          <w:sz w:val="16"/>
        </w:rPr>
        <w:t xml:space="preserve">In 2008, </w:t>
      </w:r>
      <w:r w:rsidRPr="009C20DB">
        <w:rPr>
          <w:rStyle w:val="StyleUnderline"/>
        </w:rPr>
        <w:t xml:space="preserve">hackers </w:t>
      </w:r>
      <w:r w:rsidRPr="000E59A6">
        <w:rPr>
          <w:rStyle w:val="StyleUnderline"/>
          <w:highlight w:val="cyan"/>
        </w:rPr>
        <w:t>seized control of</w:t>
      </w:r>
      <w:r w:rsidRPr="009C20DB">
        <w:rPr>
          <w:rStyle w:val="StyleUnderline"/>
        </w:rPr>
        <w:t xml:space="preserve"> a </w:t>
      </w:r>
      <w:r w:rsidRPr="000E59A6">
        <w:rPr>
          <w:rStyle w:val="StyleUnderline"/>
          <w:highlight w:val="cyan"/>
        </w:rPr>
        <w:t>civilian imaging</w:t>
      </w:r>
      <w:r w:rsidRPr="009C20DB">
        <w:rPr>
          <w:rStyle w:val="StyleUnderline"/>
        </w:rPr>
        <w:t xml:space="preserve"> satellite named Terra that orbited low</w:t>
      </w:r>
      <w:r w:rsidRPr="009C20DB">
        <w:rPr>
          <w:sz w:val="16"/>
        </w:rPr>
        <w:t xml:space="preserve">, </w:t>
      </w:r>
      <w:r w:rsidRPr="009C20DB">
        <w:rPr>
          <w:rStyle w:val="StyleUnderline"/>
        </w:rPr>
        <w:t>like the military’s reconnaissance craft</w:t>
      </w:r>
      <w:r w:rsidRPr="009C20DB">
        <w:rPr>
          <w:sz w:val="16"/>
        </w:rPr>
        <w:t>. They did so twice — first in June and again in October — roaming control circuits with seeming impunity. Remarkably, in both cases, the hackers achieved all the necessary steps to command the spacecraft but refrained from doing so, apparently to reduce their fingerprints.</w:t>
      </w:r>
    </w:p>
    <w:p w:rsidR="0011671B" w:rsidRDefault="0011671B" w:rsidP="0011671B">
      <w:pPr>
        <w:pStyle w:val="Heading4"/>
      </w:pPr>
      <w:r>
        <w:lastRenderedPageBreak/>
        <w:t>Chinese aggression makes escalation inevitable – draws in other powers</w:t>
      </w:r>
    </w:p>
    <w:p w:rsidR="0011671B" w:rsidRDefault="0011671B" w:rsidP="0011671B">
      <w:r w:rsidRPr="003A1031">
        <w:rPr>
          <w:rStyle w:val="Style13ptBold"/>
        </w:rPr>
        <w:t>Fabian 19</w:t>
      </w:r>
      <w:r>
        <w:t xml:space="preserve"> [Christopher David Fabian, Bachelor of Science, United States Air Force Academy. (“A Neoclassical Realist’s Analysis </w:t>
      </w:r>
      <w:proofErr w:type="gramStart"/>
      <w:r>
        <w:t>Of</w:t>
      </w:r>
      <w:proofErr w:type="gramEnd"/>
      <w:r>
        <w:t xml:space="preserve"> Sino-U.S. Space Policy”, </w:t>
      </w:r>
      <w:r w:rsidRPr="003A1031">
        <w:rPr>
          <w:i/>
          <w:iCs/>
        </w:rPr>
        <w:t>University of North Dakota Scholarly Commons</w:t>
      </w:r>
      <w:r>
        <w:t xml:space="preserve">, January, Available Online at: </w:t>
      </w:r>
      <w:hyperlink r:id="rId5" w:history="1">
        <w:r w:rsidRPr="000C4DDC">
          <w:rPr>
            <w:rStyle w:val="Hyperlink"/>
          </w:rPr>
          <w:t>https://commons.und.edu/cgi/viewcontent.cgi?article=3456&amp;context=theses</w:t>
        </w:r>
      </w:hyperlink>
      <w:r>
        <w:t>]</w:t>
      </w:r>
    </w:p>
    <w:p w:rsidR="0011671B" w:rsidRPr="00BE4D86" w:rsidRDefault="0011671B" w:rsidP="0011671B">
      <w:pPr>
        <w:rPr>
          <w:b/>
          <w:u w:val="single"/>
        </w:rPr>
      </w:pPr>
      <w:r>
        <w:t xml:space="preserve">Second, </w:t>
      </w:r>
      <w:r w:rsidRPr="006E270F">
        <w:rPr>
          <w:rStyle w:val="StyleUnderline"/>
          <w:highlight w:val="cyan"/>
        </w:rPr>
        <w:t>Chinese strikes</w:t>
      </w:r>
      <w:r w:rsidRPr="007D48CF">
        <w:rPr>
          <w:rStyle w:val="StyleUnderline"/>
        </w:rPr>
        <w:t xml:space="preserve"> on U.S. space assets </w:t>
      </w:r>
      <w:r w:rsidRPr="006E270F">
        <w:rPr>
          <w:rStyle w:val="Emphasis"/>
          <w:highlight w:val="cyan"/>
        </w:rPr>
        <w:t>must not</w:t>
      </w:r>
      <w:r w:rsidRPr="006E270F">
        <w:rPr>
          <w:rStyle w:val="StyleUnderline"/>
          <w:highlight w:val="cyan"/>
        </w:rPr>
        <w:t xml:space="preserve"> result in uncontrolled escalatio</w:t>
      </w:r>
      <w:r w:rsidRPr="007D48CF">
        <w:rPr>
          <w:rStyle w:val="StyleUnderline"/>
        </w:rPr>
        <w:t>n</w:t>
      </w:r>
      <w:r>
        <w:t xml:space="preserve">. The advantage of possessing soft-kill technology is the suitability for low-intensity conflicts, while </w:t>
      </w:r>
      <w:r w:rsidRPr="007D48CF">
        <w:rPr>
          <w:rStyle w:val="StyleUnderline"/>
        </w:rPr>
        <w:t xml:space="preserve">the </w:t>
      </w:r>
      <w:r w:rsidRPr="006E270F">
        <w:rPr>
          <w:rStyle w:val="StyleUnderline"/>
          <w:highlight w:val="cyan"/>
        </w:rPr>
        <w:t>use of destructive</w:t>
      </w:r>
      <w:r w:rsidRPr="007D48CF">
        <w:rPr>
          <w:rStyle w:val="StyleUnderline"/>
        </w:rPr>
        <w:t xml:space="preserve">/non-reversible </w:t>
      </w:r>
      <w:r w:rsidRPr="006E270F">
        <w:rPr>
          <w:rStyle w:val="StyleUnderline"/>
          <w:highlight w:val="cyan"/>
        </w:rPr>
        <w:t>attacks</w:t>
      </w:r>
      <w:r w:rsidRPr="007D48CF">
        <w:rPr>
          <w:rStyle w:val="StyleUnderline"/>
        </w:rPr>
        <w:t xml:space="preserve"> </w:t>
      </w:r>
      <w:r w:rsidRPr="006E270F">
        <w:rPr>
          <w:rStyle w:val="StyleUnderline"/>
          <w:highlight w:val="cyan"/>
        </w:rPr>
        <w:t xml:space="preserve">will not be constrained </w:t>
      </w:r>
      <w:r w:rsidRPr="00687709">
        <w:rPr>
          <w:rStyle w:val="StyleUnderline"/>
        </w:rPr>
        <w:t>during high-intensity conflicts</w:t>
      </w:r>
      <w:r>
        <w:t xml:space="preserve">.234 </w:t>
      </w:r>
      <w:proofErr w:type="gramStart"/>
      <w:r>
        <w:t>The</w:t>
      </w:r>
      <w:proofErr w:type="gramEnd"/>
      <w:r>
        <w:t xml:space="preserve"> use of exclusively non</w:t>
      </w:r>
      <w:r w:rsidRPr="00F34B5E">
        <w:t xml:space="preserve">-lethal versus a combination of lethal and non-lethal capabilities can serve as strategic signaling about the phase of combat. However, </w:t>
      </w:r>
      <w:r w:rsidRPr="00F34B5E">
        <w:rPr>
          <w:rStyle w:val="StyleUnderline"/>
        </w:rPr>
        <w:t xml:space="preserve">due to a </w:t>
      </w:r>
      <w:r w:rsidRPr="006E270F">
        <w:rPr>
          <w:rStyle w:val="Emphasis"/>
          <w:highlight w:val="cyan"/>
        </w:rPr>
        <w:t>capability and vulnerability</w:t>
      </w:r>
      <w:r w:rsidRPr="006E270F">
        <w:rPr>
          <w:rStyle w:val="StyleUnderline"/>
          <w:highlight w:val="cyan"/>
        </w:rPr>
        <w:t xml:space="preserve"> gap,</w:t>
      </w:r>
      <w:r w:rsidRPr="00F34B5E">
        <w:rPr>
          <w:rStyle w:val="StyleUnderline"/>
        </w:rPr>
        <w:t xml:space="preserve"> combined with a </w:t>
      </w:r>
      <w:r w:rsidRPr="006E270F">
        <w:rPr>
          <w:rStyle w:val="Emphasis"/>
          <w:highlight w:val="cyan"/>
        </w:rPr>
        <w:t>lack of credible retaliatory threat</w:t>
      </w:r>
      <w:r w:rsidRPr="00F34B5E">
        <w:rPr>
          <w:rStyle w:val="StyleUnderline"/>
        </w:rPr>
        <w:t xml:space="preserve">, a tit-for-tat strategy along a clearly defined escalation ladder </w:t>
      </w:r>
      <w:r w:rsidRPr="00F34B5E">
        <w:rPr>
          <w:rStyle w:val="Emphasis"/>
        </w:rPr>
        <w:t>may not be a legitimate strategy</w:t>
      </w:r>
      <w:r w:rsidRPr="007D48CF">
        <w:rPr>
          <w:rStyle w:val="StyleUnderline"/>
        </w:rPr>
        <w:t xml:space="preserve"> for the Sino</w:t>
      </w:r>
      <w:r>
        <w:rPr>
          <w:rStyle w:val="StyleUnderline"/>
        </w:rPr>
        <w:t>-</w:t>
      </w:r>
      <w:r w:rsidRPr="007D48CF">
        <w:rPr>
          <w:rStyle w:val="StyleUnderline"/>
        </w:rPr>
        <w:t>U.S. relationship</w:t>
      </w:r>
      <w:r>
        <w:t xml:space="preserve">. </w:t>
      </w:r>
      <w:proofErr w:type="gramStart"/>
      <w:r>
        <w:t>235</w:t>
      </w:r>
      <w:proofErr w:type="gramEnd"/>
      <w:r>
        <w:t xml:space="preserve"> </w:t>
      </w:r>
      <w:proofErr w:type="spellStart"/>
      <w:r w:rsidRPr="006E270F">
        <w:rPr>
          <w:rStyle w:val="StyleUnderline"/>
          <w:highlight w:val="cyan"/>
        </w:rPr>
        <w:t>Counterspace</w:t>
      </w:r>
      <w:proofErr w:type="spellEnd"/>
      <w:r w:rsidRPr="006E270F">
        <w:rPr>
          <w:rStyle w:val="StyleUnderline"/>
          <w:highlight w:val="cyan"/>
        </w:rPr>
        <w:t xml:space="preserve"> action</w:t>
      </w:r>
      <w:r w:rsidRPr="007D48CF">
        <w:rPr>
          <w:rStyle w:val="StyleUnderline"/>
        </w:rPr>
        <w:t xml:space="preserve"> intended to have a tactical/operational effect </w:t>
      </w:r>
      <w:r w:rsidRPr="006E270F">
        <w:rPr>
          <w:rStyle w:val="StyleUnderline"/>
          <w:highlight w:val="cyan"/>
        </w:rPr>
        <w:t>may cross American</w:t>
      </w:r>
      <w:r w:rsidRPr="007D48CF">
        <w:rPr>
          <w:rStyle w:val="StyleUnderline"/>
        </w:rPr>
        <w:t xml:space="preserve"> strategic </w:t>
      </w:r>
      <w:r w:rsidRPr="006E270F">
        <w:rPr>
          <w:rStyle w:val="StyleUnderline"/>
          <w:highlight w:val="cyan"/>
        </w:rPr>
        <w:t xml:space="preserve">red lines, </w:t>
      </w:r>
      <w:r w:rsidRPr="006E270F">
        <w:rPr>
          <w:rStyle w:val="Emphasis"/>
          <w:highlight w:val="cyan"/>
        </w:rPr>
        <w:t>resulting in</w:t>
      </w:r>
      <w:r w:rsidRPr="007D48CF">
        <w:rPr>
          <w:rStyle w:val="Emphasis"/>
        </w:rPr>
        <w:t xml:space="preserve"> unintended </w:t>
      </w:r>
      <w:r w:rsidRPr="006E270F">
        <w:rPr>
          <w:rStyle w:val="Emphasis"/>
          <w:highlight w:val="cyan"/>
        </w:rPr>
        <w:t>escalation</w:t>
      </w:r>
      <w:r>
        <w:t xml:space="preserve">. </w:t>
      </w:r>
      <w:proofErr w:type="gramStart"/>
      <w:r>
        <w:t xml:space="preserve">For example, an attack on American overhead persistent infrared (OPIR) sensors would degrade their capability to detect conventional medium range ballistic missiles, with targets in the first island chain also interfering with the early detection of nuclear capable ICBMs launched against the U.S.236 </w:t>
      </w:r>
      <w:proofErr w:type="spellStart"/>
      <w:r>
        <w:t>Concerningly</w:t>
      </w:r>
      <w:proofErr w:type="spellEnd"/>
      <w:r>
        <w:t xml:space="preserve"> enough, there is evidence that the implication of interfering with or destroying strategically important U.S. capabilities has only been appreciated on the tactical and operational levels within the Chinese military.</w:t>
      </w:r>
      <w:proofErr w:type="gramEnd"/>
    </w:p>
    <w:p w:rsidR="0011671B" w:rsidRDefault="0011671B" w:rsidP="0011671B">
      <w:r>
        <w:t xml:space="preserve">237 Similarly, </w:t>
      </w:r>
      <w:r w:rsidRPr="006E270F">
        <w:rPr>
          <w:rStyle w:val="StyleUnderline"/>
          <w:highlight w:val="cyan"/>
        </w:rPr>
        <w:t>a Chinese attack</w:t>
      </w:r>
      <w:r w:rsidRPr="007D48CF">
        <w:rPr>
          <w:rStyle w:val="StyleUnderline"/>
        </w:rPr>
        <w:t xml:space="preserve"> on U.S. space systems at the outset of</w:t>
      </w:r>
      <w:r>
        <w:rPr>
          <w:rStyle w:val="StyleUnderline"/>
        </w:rPr>
        <w:t xml:space="preserve"> </w:t>
      </w:r>
      <w:r w:rsidRPr="007D48CF">
        <w:rPr>
          <w:rStyle w:val="StyleUnderline"/>
        </w:rPr>
        <w:t xml:space="preserve">a low-grade conflict </w:t>
      </w:r>
      <w:r w:rsidRPr="00F43C07">
        <w:rPr>
          <w:rStyle w:val="StyleUnderline"/>
        </w:rPr>
        <w:t>could raise the likelihood of a “</w:t>
      </w:r>
      <w:r w:rsidRPr="00F43C07">
        <w:rPr>
          <w:rStyle w:val="Emphasis"/>
        </w:rPr>
        <w:t>space Pearl Harbor</w:t>
      </w:r>
      <w:r w:rsidRPr="00F43C07">
        <w:rPr>
          <w:rStyle w:val="StyleUnderline"/>
        </w:rPr>
        <w:t>,” which could</w:t>
      </w:r>
      <w:r w:rsidRPr="00F43C07">
        <w:t>, in</w:t>
      </w:r>
      <w:r>
        <w:t xml:space="preserve"> turn, </w:t>
      </w:r>
      <w:r w:rsidRPr="006E270F">
        <w:rPr>
          <w:rStyle w:val="StyleUnderline"/>
          <w:highlight w:val="cyan"/>
        </w:rPr>
        <w:t xml:space="preserve">provoke </w:t>
      </w:r>
      <w:r w:rsidRPr="00F43C07">
        <w:rPr>
          <w:rStyle w:val="StyleUnderline"/>
        </w:rPr>
        <w:t>the United States to</w:t>
      </w:r>
      <w:r w:rsidRPr="007D48CF">
        <w:rPr>
          <w:rStyle w:val="StyleUnderline"/>
        </w:rPr>
        <w:t xml:space="preserve"> contemplate </w:t>
      </w:r>
      <w:r w:rsidRPr="006E270F">
        <w:rPr>
          <w:rStyle w:val="Emphasis"/>
          <w:highlight w:val="cyan"/>
        </w:rPr>
        <w:t>pre-emptive attacks</w:t>
      </w:r>
      <w:r w:rsidRPr="006E270F">
        <w:rPr>
          <w:rStyle w:val="StyleUnderline"/>
          <w:highlight w:val="cyan"/>
        </w:rPr>
        <w:t xml:space="preserve"> or </w:t>
      </w:r>
      <w:r w:rsidRPr="006E270F">
        <w:rPr>
          <w:rStyle w:val="Emphasis"/>
          <w:highlight w:val="cyan"/>
        </w:rPr>
        <w:t xml:space="preserve">horizontal escalation on </w:t>
      </w:r>
      <w:r w:rsidRPr="00F43C07">
        <w:rPr>
          <w:rStyle w:val="Emphasis"/>
        </w:rPr>
        <w:t xml:space="preserve">the </w:t>
      </w:r>
      <w:r w:rsidRPr="006E270F">
        <w:rPr>
          <w:rStyle w:val="Emphasis"/>
          <w:highlight w:val="cyan"/>
        </w:rPr>
        <w:t>Chinese mainland</w:t>
      </w:r>
      <w:r>
        <w:t xml:space="preserve">.238 In addition, </w:t>
      </w:r>
      <w:r w:rsidRPr="007D48CF">
        <w:rPr>
          <w:rStyle w:val="StyleUnderline"/>
        </w:rPr>
        <w:t xml:space="preserve">commercial-military integration and combined </w:t>
      </w:r>
      <w:r w:rsidRPr="00F43C07">
        <w:rPr>
          <w:rStyle w:val="StyleUnderline"/>
        </w:rPr>
        <w:t xml:space="preserve">efforts may </w:t>
      </w:r>
      <w:r w:rsidRPr="006E270F">
        <w:rPr>
          <w:rStyle w:val="StyleUnderline"/>
          <w:highlight w:val="cyan"/>
        </w:rPr>
        <w:t xml:space="preserve">result in </w:t>
      </w:r>
      <w:r w:rsidRPr="006E270F">
        <w:rPr>
          <w:rStyle w:val="Emphasis"/>
          <w:highlight w:val="cyan"/>
        </w:rPr>
        <w:t>escalation with third parties</w:t>
      </w:r>
      <w:r>
        <w:t xml:space="preserve">. </w:t>
      </w:r>
      <w:r w:rsidRPr="007D48CF">
        <w:rPr>
          <w:rStyle w:val="StyleUnderline"/>
        </w:rPr>
        <w:t>A significant portion of U.S. military communication and</w:t>
      </w:r>
      <w:r>
        <w:rPr>
          <w:rStyle w:val="StyleUnderline"/>
        </w:rPr>
        <w:t xml:space="preserve"> </w:t>
      </w:r>
      <w:r w:rsidRPr="007D48CF">
        <w:rPr>
          <w:rStyle w:val="StyleUnderline"/>
        </w:rPr>
        <w:t>imaging capabilities are purchased from</w:t>
      </w:r>
      <w:r>
        <w:t xml:space="preserve"> commercial companies or provided by </w:t>
      </w:r>
      <w:r w:rsidRPr="007D48CF">
        <w:rPr>
          <w:rStyle w:val="StyleUnderline"/>
        </w:rPr>
        <w:t>allied nations</w:t>
      </w:r>
      <w:r>
        <w:t xml:space="preserve">, meaning that </w:t>
      </w:r>
      <w:proofErr w:type="gramStart"/>
      <w:r>
        <w:t>to adequately degrade</w:t>
      </w:r>
      <w:proofErr w:type="gramEnd"/>
      <w:r>
        <w:t xml:space="preserve"> U.S. military capabilities, an attack on non-military and/or non-U.S. assets is required.</w:t>
      </w:r>
    </w:p>
    <w:p w:rsidR="0011671B" w:rsidRPr="00BF5632" w:rsidRDefault="0011671B" w:rsidP="0011671B">
      <w:pPr>
        <w:pStyle w:val="Heading4"/>
        <w:spacing w:line="240" w:lineRule="auto"/>
        <w:rPr>
          <w:rFonts w:cs="Calibri"/>
        </w:rPr>
      </w:pPr>
      <w:r w:rsidRPr="00BF5632">
        <w:rPr>
          <w:rFonts w:cs="Calibri"/>
        </w:rPr>
        <w:t xml:space="preserve">India space participation </w:t>
      </w:r>
      <w:r>
        <w:rPr>
          <w:rFonts w:cs="Calibri"/>
        </w:rPr>
        <w:t>is crucial to India’s soft power – independently Indian norm setting curbs Chinese militarization</w:t>
      </w:r>
    </w:p>
    <w:p w:rsidR="0011671B" w:rsidRPr="00BF5632" w:rsidRDefault="0011671B" w:rsidP="0011671B">
      <w:pPr>
        <w:spacing w:line="240" w:lineRule="auto"/>
      </w:pPr>
      <w:r w:rsidRPr="00BF5632">
        <w:rPr>
          <w:rStyle w:val="Style13ptBold"/>
        </w:rPr>
        <w:t>Castro ’17</w:t>
      </w:r>
      <w:r w:rsidRPr="00BF5632">
        <w:t>. [</w:t>
      </w:r>
      <w:proofErr w:type="spellStart"/>
      <w:r w:rsidRPr="00BF5632">
        <w:t>Bhavani</w:t>
      </w:r>
      <w:proofErr w:type="spellEnd"/>
      <w:r w:rsidRPr="00BF5632">
        <w:t xml:space="preserve"> Castro Fellow of Indian Studies at the </w:t>
      </w:r>
      <w:proofErr w:type="spellStart"/>
      <w:r w:rsidRPr="00BF5632">
        <w:t>Getulio</w:t>
      </w:r>
      <w:proofErr w:type="spellEnd"/>
      <w:r w:rsidRPr="00BF5632">
        <w:t xml:space="preserve"> Vargas Foundation in São Paulo, 03-03-2017, "Why India Should Help Shape Norms for Outer Space Activities," The Diplomat, </w:t>
      </w:r>
      <w:hyperlink r:id="rId6" w:history="1">
        <w:r w:rsidRPr="00BF5632">
          <w:rPr>
            <w:rStyle w:val="Hyperlink"/>
          </w:rPr>
          <w:t>https://thediplomat.com/2017/03/why-india-should-help-shape-norms-for-outer-space-activities/</w:t>
        </w:r>
      </w:hyperlink>
      <w:r w:rsidRPr="00BF5632">
        <w:t>] TDI</w:t>
      </w:r>
    </w:p>
    <w:p w:rsidR="0011671B" w:rsidRPr="00BF5632" w:rsidRDefault="0011671B" w:rsidP="0011671B">
      <w:pPr>
        <w:spacing w:line="240" w:lineRule="auto"/>
      </w:pPr>
      <w:r w:rsidRPr="00BF5632">
        <w:t xml:space="preserve">The </w:t>
      </w:r>
      <w:r w:rsidRPr="00BF5632">
        <w:rPr>
          <w:rStyle w:val="StyleUnderline"/>
        </w:rPr>
        <w:t>past years have been groundbreaking for the Indian Space Program</w:t>
      </w:r>
      <w:r w:rsidRPr="00BF5632">
        <w:t xml:space="preserve">. </w:t>
      </w:r>
      <w:r w:rsidRPr="00BF5632">
        <w:rPr>
          <w:rStyle w:val="StyleUnderline"/>
        </w:rPr>
        <w:t>In 2014</w:t>
      </w:r>
      <w:r w:rsidRPr="00BF5632">
        <w:t xml:space="preserve">, its first interplanetary mission, </w:t>
      </w:r>
      <w:r w:rsidRPr="00326BEA">
        <w:rPr>
          <w:rStyle w:val="StyleUnderline"/>
          <w:highlight w:val="cyan"/>
        </w:rPr>
        <w:t>Mangalyaan</w:t>
      </w:r>
      <w:r w:rsidRPr="00BF5632">
        <w:t xml:space="preserve">, </w:t>
      </w:r>
      <w:r w:rsidRPr="00326BEA">
        <w:rPr>
          <w:rStyle w:val="StyleUnderline"/>
          <w:highlight w:val="cyan"/>
        </w:rPr>
        <w:t>entered</w:t>
      </w:r>
      <w:r w:rsidRPr="00BF5632">
        <w:rPr>
          <w:rStyle w:val="StyleUnderline"/>
        </w:rPr>
        <w:t xml:space="preserve"> into </w:t>
      </w:r>
      <w:r w:rsidRPr="00326BEA">
        <w:rPr>
          <w:rStyle w:val="StyleUnderline"/>
          <w:highlight w:val="cyan"/>
        </w:rPr>
        <w:t>Mars orbit</w:t>
      </w:r>
      <w:r w:rsidRPr="00BF5632">
        <w:rPr>
          <w:rStyle w:val="StyleUnderline"/>
        </w:rPr>
        <w:t>, putting the</w:t>
      </w:r>
      <w:r w:rsidRPr="00BF5632">
        <w:t xml:space="preserve"> Indian Space Research Organization (</w:t>
      </w:r>
      <w:r w:rsidRPr="00BF5632">
        <w:rPr>
          <w:rStyle w:val="StyleUnderline"/>
        </w:rPr>
        <w:t>ISRO</w:t>
      </w:r>
      <w:r w:rsidRPr="00BF5632">
        <w:t xml:space="preserve">) </w:t>
      </w:r>
      <w:r w:rsidRPr="00BF5632">
        <w:rPr>
          <w:rStyle w:val="StyleUnderline"/>
        </w:rPr>
        <w:t>into the select group of space agencies to reach Mars</w:t>
      </w:r>
      <w:r w:rsidRPr="00BF5632">
        <w:t xml:space="preserve">, and the first one to succeed entering its orbit in the first attempt. In 2015, the agency launched its first space observatory, </w:t>
      </w:r>
      <w:proofErr w:type="spellStart"/>
      <w:r w:rsidRPr="00BF5632">
        <w:t>Astrosat</w:t>
      </w:r>
      <w:proofErr w:type="spellEnd"/>
      <w:r w:rsidRPr="00BF5632">
        <w:t xml:space="preserve">, aimed to observe distant planets and astronomical objects, a first-class technology mastered by few countries. Last year, </w:t>
      </w:r>
      <w:r w:rsidRPr="00BF5632">
        <w:rPr>
          <w:rStyle w:val="StyleUnderline"/>
        </w:rPr>
        <w:t xml:space="preserve">India also </w:t>
      </w:r>
      <w:r w:rsidRPr="00326BEA">
        <w:rPr>
          <w:rStyle w:val="StyleUnderline"/>
          <w:highlight w:val="cyan"/>
        </w:rPr>
        <w:t>set a record</w:t>
      </w:r>
      <w:r w:rsidRPr="00BF5632">
        <w:rPr>
          <w:rStyle w:val="StyleUnderline"/>
        </w:rPr>
        <w:t xml:space="preserve"> by </w:t>
      </w:r>
      <w:r w:rsidRPr="00326BEA">
        <w:rPr>
          <w:rStyle w:val="StyleUnderline"/>
          <w:highlight w:val="cyan"/>
        </w:rPr>
        <w:t>launching 20 satellites at once</w:t>
      </w:r>
      <w:r w:rsidRPr="00BF5632">
        <w:t xml:space="preserve">, many from other countries. However, </w:t>
      </w:r>
      <w:r w:rsidRPr="00BF5632">
        <w:rPr>
          <w:rStyle w:val="StyleUnderline"/>
        </w:rPr>
        <w:t xml:space="preserve">India could go </w:t>
      </w:r>
      <w:proofErr w:type="gramStart"/>
      <w:r w:rsidRPr="00BF5632">
        <w:rPr>
          <w:rStyle w:val="StyleUnderline"/>
        </w:rPr>
        <w:t>one step</w:t>
      </w:r>
      <w:proofErr w:type="gramEnd"/>
      <w:r w:rsidRPr="00BF5632">
        <w:rPr>
          <w:rStyle w:val="StyleUnderline"/>
        </w:rPr>
        <w:t xml:space="preserve"> further</w:t>
      </w:r>
      <w:r w:rsidRPr="00BF5632">
        <w:t xml:space="preserve"> in the space business and engage in a much more rewarding activity for its ambitions: </w:t>
      </w:r>
      <w:r w:rsidRPr="00BF5632">
        <w:rPr>
          <w:rStyle w:val="StyleUnderline"/>
        </w:rPr>
        <w:t xml:space="preserve">taking the </w:t>
      </w:r>
      <w:r w:rsidRPr="00326BEA">
        <w:rPr>
          <w:rStyle w:val="StyleUnderline"/>
          <w:highlight w:val="cyan"/>
        </w:rPr>
        <w:t>lead in shaping norms</w:t>
      </w:r>
      <w:r w:rsidRPr="00BF5632">
        <w:rPr>
          <w:rStyle w:val="StyleUnderline"/>
        </w:rPr>
        <w:t xml:space="preserve"> for outer space activities</w:t>
      </w:r>
      <w:r w:rsidRPr="00BF5632">
        <w:t>.</w:t>
      </w:r>
    </w:p>
    <w:p w:rsidR="0011671B" w:rsidRPr="00BF5632" w:rsidRDefault="0011671B" w:rsidP="0011671B">
      <w:pPr>
        <w:spacing w:line="240" w:lineRule="auto"/>
      </w:pPr>
      <w:r w:rsidRPr="00BF5632">
        <w:t xml:space="preserve">As the ISRO achieved a new world record in February – the launching of 104 satellites on a single rocket – Prime Minister Narendra </w:t>
      </w:r>
      <w:r w:rsidRPr="00BF5632">
        <w:rPr>
          <w:rStyle w:val="StyleUnderline"/>
        </w:rPr>
        <w:t>Modi should consider giving new focus to the diplomacy surrounding the use of space</w:t>
      </w:r>
      <w:r w:rsidRPr="00BF5632">
        <w:t xml:space="preserve">. India has not been very active in the ongoing international efforts to update the outer space regime. It has not supported the European Union’s proposal for a Code of Conduct for Outer Space Activities, and </w:t>
      </w:r>
      <w:proofErr w:type="gramStart"/>
      <w:r w:rsidRPr="00BF5632">
        <w:t>it also</w:t>
      </w:r>
      <w:proofErr w:type="gramEnd"/>
      <w:r w:rsidRPr="00BF5632">
        <w:t xml:space="preserve"> watched silently while China and Russia joined efforts to issue a draft for a treaty on the prevention of the placement of weapons in outer space. However, </w:t>
      </w:r>
      <w:r w:rsidRPr="00326BEA">
        <w:rPr>
          <w:rStyle w:val="StyleUnderline"/>
          <w:highlight w:val="cyan"/>
        </w:rPr>
        <w:t>if India aims for greater recognition</w:t>
      </w:r>
      <w:r w:rsidRPr="00BF5632">
        <w:rPr>
          <w:rStyle w:val="StyleUnderline"/>
        </w:rPr>
        <w:t xml:space="preserve"> in the international scenario, it is about time to </w:t>
      </w:r>
      <w:r w:rsidRPr="00326BEA">
        <w:rPr>
          <w:rStyle w:val="StyleUnderline"/>
          <w:highlight w:val="cyan"/>
        </w:rPr>
        <w:t>take a more proactive stance on</w:t>
      </w:r>
      <w:r w:rsidRPr="00BF5632">
        <w:rPr>
          <w:rStyle w:val="StyleUnderline"/>
        </w:rPr>
        <w:t xml:space="preserve"> the creation of </w:t>
      </w:r>
      <w:r w:rsidRPr="00326BEA">
        <w:rPr>
          <w:rStyle w:val="StyleUnderline"/>
          <w:highlight w:val="cyan"/>
        </w:rPr>
        <w:t>new norms</w:t>
      </w:r>
      <w:r w:rsidRPr="00BF5632">
        <w:rPr>
          <w:rStyle w:val="StyleUnderline"/>
        </w:rPr>
        <w:t xml:space="preserve"> and rules in global governance.</w:t>
      </w:r>
    </w:p>
    <w:p w:rsidR="0011671B" w:rsidRPr="00BF5632" w:rsidRDefault="0011671B" w:rsidP="0011671B">
      <w:pPr>
        <w:spacing w:line="240" w:lineRule="auto"/>
      </w:pPr>
      <w:r w:rsidRPr="00BF5632">
        <w:t xml:space="preserve">The existing international space regime includes several outdated treaties – mainly the Outer Space Treaty from 1967 and the Moon Treaty from 1979. These documents do not deal with urgent issues for today’s space exploration, including the prohibition of non-nuclear weapons tests in space and the creation of risky debris from the destruction of old satellites. </w:t>
      </w:r>
      <w:r w:rsidRPr="00BF5632">
        <w:rPr>
          <w:rStyle w:val="StyleUnderline"/>
        </w:rPr>
        <w:t>The entrance of new actors</w:t>
      </w:r>
      <w:r w:rsidRPr="00BF5632">
        <w:t xml:space="preserve">, specifically in the space communications industry, </w:t>
      </w:r>
      <w:r w:rsidRPr="00BF5632">
        <w:rPr>
          <w:rStyle w:val="StyleUnderline"/>
        </w:rPr>
        <w:t>makes it increasingly difficult to coordinate the positioning of new satellites</w:t>
      </w:r>
      <w:r w:rsidRPr="00BF5632">
        <w:t xml:space="preserve"> in an already overcrowded orbit. Moreover, it is still unknown how those new actors – including China and India – will behave in space: whether they will choose to follow the peaceful use of space, or whether militarization will be their path.</w:t>
      </w:r>
    </w:p>
    <w:p w:rsidR="0011671B" w:rsidRPr="00BF5632" w:rsidRDefault="0011671B" w:rsidP="0011671B">
      <w:pPr>
        <w:spacing w:line="240" w:lineRule="auto"/>
      </w:pPr>
      <w:r w:rsidRPr="00BF5632">
        <w:rPr>
          <w:rStyle w:val="StyleUnderline"/>
        </w:rPr>
        <w:t xml:space="preserve">It is </w:t>
      </w:r>
      <w:r w:rsidRPr="00326BEA">
        <w:rPr>
          <w:rStyle w:val="StyleUnderline"/>
          <w:highlight w:val="cyan"/>
        </w:rPr>
        <w:t>crucial for India</w:t>
      </w:r>
      <w:r w:rsidRPr="00BF5632">
        <w:rPr>
          <w:rStyle w:val="StyleUnderline"/>
        </w:rPr>
        <w:t xml:space="preserve"> to work actively for new norms</w:t>
      </w:r>
      <w:r w:rsidRPr="00BF5632">
        <w:t xml:space="preserve"> in the current scenario because of a variety of reasons. First, </w:t>
      </w:r>
      <w:r w:rsidRPr="00BF5632">
        <w:rPr>
          <w:rStyle w:val="StyleUnderline"/>
        </w:rPr>
        <w:t xml:space="preserve">India needs to consider its national security interests. The </w:t>
      </w:r>
      <w:r w:rsidRPr="00326BEA">
        <w:rPr>
          <w:rStyle w:val="StyleUnderline"/>
          <w:highlight w:val="cyan"/>
        </w:rPr>
        <w:t>vacuum</w:t>
      </w:r>
      <w:r w:rsidRPr="00BF5632">
        <w:rPr>
          <w:rStyle w:val="StyleUnderline"/>
        </w:rPr>
        <w:t xml:space="preserve"> created </w:t>
      </w:r>
      <w:r w:rsidRPr="00326BEA">
        <w:rPr>
          <w:rStyle w:val="StyleUnderline"/>
          <w:highlight w:val="cyan"/>
        </w:rPr>
        <w:t>by</w:t>
      </w:r>
      <w:r w:rsidRPr="00BF5632">
        <w:rPr>
          <w:rStyle w:val="StyleUnderline"/>
        </w:rPr>
        <w:t xml:space="preserve"> the slow </w:t>
      </w:r>
      <w:r w:rsidRPr="00326BEA">
        <w:rPr>
          <w:rStyle w:val="StyleUnderline"/>
          <w:highlight w:val="cyan"/>
        </w:rPr>
        <w:t>growth of the US and Russia</w:t>
      </w:r>
      <w:r w:rsidRPr="00BF5632">
        <w:rPr>
          <w:rStyle w:val="StyleUnderline"/>
        </w:rPr>
        <w:t xml:space="preserve"> on space capabilities is being </w:t>
      </w:r>
      <w:r w:rsidRPr="00326BEA">
        <w:rPr>
          <w:rStyle w:val="StyleUnderline"/>
          <w:highlight w:val="cyan"/>
        </w:rPr>
        <w:t>filled by China</w:t>
      </w:r>
      <w:r w:rsidRPr="00BF5632">
        <w:rPr>
          <w:rStyle w:val="StyleUnderline"/>
        </w:rPr>
        <w:t>, whose intentions are not entirely clear</w:t>
      </w:r>
      <w:r w:rsidRPr="00BF5632">
        <w:t xml:space="preserve">. In 2007, Beijing launched an anti-satellite weapon (ASAT) to destroy an old satellite. This move, not previously notified to the international community, not only produced thousands of harmful debris in orbit, but also evidenced China’s growing military capacity. </w:t>
      </w:r>
      <w:r w:rsidRPr="00BF5632">
        <w:rPr>
          <w:rStyle w:val="StyleUnderline"/>
        </w:rPr>
        <w:t xml:space="preserve">If India wants </w:t>
      </w:r>
      <w:r w:rsidRPr="00326BEA">
        <w:rPr>
          <w:rStyle w:val="StyleUnderline"/>
          <w:highlight w:val="cyan"/>
        </w:rPr>
        <w:t>to curb</w:t>
      </w:r>
      <w:r w:rsidRPr="00BF5632">
        <w:rPr>
          <w:rStyle w:val="StyleUnderline"/>
        </w:rPr>
        <w:t xml:space="preserve"> potentially </w:t>
      </w:r>
      <w:r w:rsidRPr="00326BEA">
        <w:rPr>
          <w:rStyle w:val="StyleUnderline"/>
          <w:highlight w:val="cyan"/>
        </w:rPr>
        <w:t>harmful Chinese activities</w:t>
      </w:r>
      <w:r w:rsidRPr="00BF5632">
        <w:rPr>
          <w:rStyle w:val="StyleUnderline"/>
        </w:rPr>
        <w:t xml:space="preserve"> in outer space, it needs to endorse rules that fit its national interests.</w:t>
      </w:r>
    </w:p>
    <w:p w:rsidR="0011671B" w:rsidRPr="00BF5632" w:rsidRDefault="0011671B" w:rsidP="0011671B">
      <w:pPr>
        <w:spacing w:line="240" w:lineRule="auto"/>
      </w:pPr>
      <w:r w:rsidRPr="00BF5632">
        <w:rPr>
          <w:rStyle w:val="StyleUnderline"/>
        </w:rPr>
        <w:t>India also needs to promote the regulation of space activities</w:t>
      </w:r>
      <w:r w:rsidRPr="00BF5632">
        <w:t xml:space="preserve"> to enhance its cooperation with other space-faring nations – possibly including China, if the two countries decide for cooperation instead of competition. </w:t>
      </w:r>
      <w:r w:rsidRPr="00BF5632">
        <w:rPr>
          <w:rStyle w:val="StyleUnderline"/>
        </w:rPr>
        <w:t xml:space="preserve">Vital sectors of the </w:t>
      </w:r>
      <w:r w:rsidRPr="00636307">
        <w:rPr>
          <w:rStyle w:val="StyleUnderline"/>
          <w:highlight w:val="cyan"/>
        </w:rPr>
        <w:t>economy</w:t>
      </w:r>
      <w:r w:rsidRPr="00BF5632">
        <w:t xml:space="preserve">, as finance and communications, </w:t>
      </w:r>
      <w:r w:rsidRPr="00BF5632">
        <w:rPr>
          <w:rStyle w:val="StyleUnderline"/>
        </w:rPr>
        <w:t xml:space="preserve">are </w:t>
      </w:r>
      <w:r w:rsidRPr="00636307">
        <w:rPr>
          <w:rStyle w:val="StyleUnderline"/>
          <w:highlight w:val="cyan"/>
        </w:rPr>
        <w:t>dependent on space technologies</w:t>
      </w:r>
      <w:r w:rsidRPr="00BF5632">
        <w:t xml:space="preserve">, which makes cooperation essential for countries in a globalized world. India is proud of the indigeneity of its space technology, but it is about time to engage in technology sharing and commercial agreements with other countries. </w:t>
      </w:r>
      <w:r w:rsidRPr="00BF5632">
        <w:rPr>
          <w:rStyle w:val="StyleUnderline"/>
        </w:rPr>
        <w:t>Spac</w:t>
      </w:r>
      <w:r w:rsidRPr="00636307">
        <w:rPr>
          <w:rStyle w:val="StyleUnderline"/>
          <w:highlight w:val="cyan"/>
        </w:rPr>
        <w:t>e technologies are economic stimulants</w:t>
      </w:r>
      <w:r w:rsidRPr="00BF5632">
        <w:rPr>
          <w:rStyle w:val="StyleUnderline"/>
        </w:rPr>
        <w:t xml:space="preserve"> and useful tools in communication, resource management, and disaster prevention activities, all of which are essential assets for emerging economies like India.</w:t>
      </w:r>
    </w:p>
    <w:p w:rsidR="0011671B" w:rsidRPr="00BF5632" w:rsidRDefault="0011671B" w:rsidP="0011671B">
      <w:pPr>
        <w:spacing w:line="240" w:lineRule="auto"/>
        <w:rPr>
          <w:rStyle w:val="StyleUnderline"/>
        </w:rPr>
      </w:pPr>
      <w:r w:rsidRPr="00BF5632">
        <w:t xml:space="preserve">More importantly, </w:t>
      </w:r>
      <w:r w:rsidRPr="00326BEA">
        <w:rPr>
          <w:rStyle w:val="StyleUnderline"/>
          <w:highlight w:val="cyan"/>
        </w:rPr>
        <w:t>engaging in</w:t>
      </w:r>
      <w:r w:rsidRPr="00BF5632">
        <w:rPr>
          <w:rStyle w:val="StyleUnderline"/>
        </w:rPr>
        <w:t xml:space="preserve"> and committing to the creation of a </w:t>
      </w:r>
      <w:r w:rsidRPr="00326BEA">
        <w:rPr>
          <w:rStyle w:val="StyleUnderline"/>
          <w:highlight w:val="cyan"/>
        </w:rPr>
        <w:t>new space governance</w:t>
      </w:r>
      <w:r w:rsidRPr="00BF5632">
        <w:rPr>
          <w:rStyle w:val="StyleUnderline"/>
        </w:rPr>
        <w:t xml:space="preserve"> framework would </w:t>
      </w:r>
      <w:r w:rsidRPr="00326BEA">
        <w:rPr>
          <w:rStyle w:val="StyleUnderline"/>
          <w:highlight w:val="cyan"/>
        </w:rPr>
        <w:t>project India as an agenda-setter</w:t>
      </w:r>
      <w:r w:rsidRPr="00BF5632">
        <w:rPr>
          <w:rStyle w:val="StyleUnderline"/>
        </w:rPr>
        <w:t xml:space="preserve"> in a field of increasing importance </w:t>
      </w:r>
      <w:r w:rsidRPr="00326BEA">
        <w:rPr>
          <w:rStyle w:val="StyleUnderline"/>
          <w:highlight w:val="cyan"/>
        </w:rPr>
        <w:t>for international relations</w:t>
      </w:r>
      <w:r w:rsidRPr="00BF5632">
        <w:t xml:space="preserve">. As in other realms of global governance, </w:t>
      </w:r>
      <w:r w:rsidRPr="00BF5632">
        <w:rPr>
          <w:rStyle w:val="StyleUnderline"/>
        </w:rPr>
        <w:t>the future of space research is in the hands of Asia.</w:t>
      </w:r>
    </w:p>
    <w:p w:rsidR="0011671B" w:rsidRPr="00BF5632" w:rsidRDefault="0011671B" w:rsidP="0011671B">
      <w:pPr>
        <w:spacing w:line="240" w:lineRule="auto"/>
      </w:pPr>
      <w:r w:rsidRPr="00BF5632">
        <w:t xml:space="preserve">India can promote the creation of a more comprehensive regime for the use of outer space in a variety of ways. </w:t>
      </w:r>
      <w:r w:rsidRPr="00BF5632">
        <w:rPr>
          <w:rStyle w:val="StyleUnderline"/>
        </w:rPr>
        <w:t>It is possible</w:t>
      </w:r>
      <w:r w:rsidRPr="00BF5632">
        <w:t xml:space="preserve">, for example, </w:t>
      </w:r>
      <w:r w:rsidRPr="00BF5632">
        <w:rPr>
          <w:rStyle w:val="StyleUnderline"/>
        </w:rPr>
        <w:t>to start discussions within organizations like the BRICS</w:t>
      </w:r>
      <w:r w:rsidRPr="00BF5632">
        <w:t xml:space="preserve"> (Brazil, Russia, India, China, and South Africa), </w:t>
      </w:r>
      <w:r w:rsidRPr="00BF5632">
        <w:rPr>
          <w:rStyle w:val="StyleUnderline"/>
        </w:rPr>
        <w:t>IBSA</w:t>
      </w:r>
      <w:r w:rsidRPr="00BF5632">
        <w:t xml:space="preserve"> (India, Brazil, South Africa), </w:t>
      </w:r>
      <w:r w:rsidRPr="00BF5632">
        <w:rPr>
          <w:rStyle w:val="StyleUnderline"/>
        </w:rPr>
        <w:t>and the Shanghai Cooperation Organization.</w:t>
      </w:r>
      <w:r w:rsidRPr="00BF5632">
        <w:t xml:space="preserve"> India can also actively engage with existing forums, such as the UN Committee on the Peaceful Use of Outer Space and ongoing discussions held by the European Union on the creation of a code of conduct.</w:t>
      </w:r>
    </w:p>
    <w:p w:rsidR="0011671B" w:rsidRPr="00BF5632" w:rsidRDefault="0011671B" w:rsidP="0011671B">
      <w:pPr>
        <w:spacing w:line="240" w:lineRule="auto"/>
        <w:rPr>
          <w:rStyle w:val="StyleUnderline"/>
        </w:rPr>
      </w:pPr>
      <w:r w:rsidRPr="00BF5632">
        <w:t xml:space="preserve">The Outer Space Treaty will be celebrating its 50th anniversary this year; 2017 might be a good year for India to start an active campaign for an upgrade in the space regime.  It might be difficult for India to build a new international institution or create legally binding treaties, but </w:t>
      </w:r>
      <w:r w:rsidRPr="00BF5632">
        <w:rPr>
          <w:rStyle w:val="StyleUnderline"/>
        </w:rPr>
        <w:t xml:space="preserve">it </w:t>
      </w:r>
      <w:r w:rsidRPr="00326BEA">
        <w:rPr>
          <w:rStyle w:val="StyleUnderline"/>
          <w:highlight w:val="cyan"/>
        </w:rPr>
        <w:t>can work</w:t>
      </w:r>
      <w:r w:rsidRPr="00BF5632">
        <w:rPr>
          <w:rStyle w:val="StyleUnderline"/>
        </w:rPr>
        <w:t xml:space="preserve"> </w:t>
      </w:r>
      <w:r w:rsidRPr="00326BEA">
        <w:rPr>
          <w:rStyle w:val="StyleUnderline"/>
          <w:highlight w:val="cyan"/>
        </w:rPr>
        <w:t>on</w:t>
      </w:r>
      <w:r w:rsidRPr="00BF5632">
        <w:rPr>
          <w:rStyle w:val="StyleUnderline"/>
        </w:rPr>
        <w:t xml:space="preserve"> the promotion and creation of new conventions, </w:t>
      </w:r>
      <w:r w:rsidRPr="00326BEA">
        <w:rPr>
          <w:rStyle w:val="StyleUnderline"/>
          <w:highlight w:val="cyan"/>
        </w:rPr>
        <w:t>cooperation agreements, and consensual norms.</w:t>
      </w:r>
    </w:p>
    <w:p w:rsidR="0011671B" w:rsidRDefault="0011671B" w:rsidP="0011671B">
      <w:pPr>
        <w:pStyle w:val="Heading4"/>
      </w:pPr>
      <w:r>
        <w:t>Private sector is key</w:t>
      </w:r>
    </w:p>
    <w:p w:rsidR="0011671B" w:rsidRPr="00384953" w:rsidRDefault="0011671B" w:rsidP="0011671B">
      <w:proofErr w:type="spellStart"/>
      <w:r w:rsidRPr="00452FEF">
        <w:rPr>
          <w:rStyle w:val="Style13ptBold"/>
        </w:rPr>
        <w:t>Rajagopalan</w:t>
      </w:r>
      <w:proofErr w:type="spellEnd"/>
      <w:r w:rsidRPr="00452FEF">
        <w:rPr>
          <w:rStyle w:val="Style13ptBold"/>
        </w:rPr>
        <w:t xml:space="preserve"> ’20</w:t>
      </w:r>
      <w:r>
        <w:t xml:space="preserve"> [</w:t>
      </w:r>
      <w:proofErr w:type="spellStart"/>
      <w:r w:rsidRPr="00384953">
        <w:t>Dr</w:t>
      </w:r>
      <w:proofErr w:type="spellEnd"/>
      <w:r w:rsidRPr="00384953">
        <w:t xml:space="preserve"> </w:t>
      </w:r>
      <w:proofErr w:type="spellStart"/>
      <w:r w:rsidRPr="00384953">
        <w:t>Rajeswari</w:t>
      </w:r>
      <w:proofErr w:type="spellEnd"/>
      <w:r w:rsidRPr="00384953">
        <w:t xml:space="preserve"> (</w:t>
      </w:r>
      <w:proofErr w:type="spellStart"/>
      <w:r w:rsidRPr="00384953">
        <w:t>Raji</w:t>
      </w:r>
      <w:proofErr w:type="spellEnd"/>
      <w:r w:rsidRPr="00384953">
        <w:t xml:space="preserve">) Pillai </w:t>
      </w:r>
      <w:proofErr w:type="spellStart"/>
      <w:r w:rsidRPr="00384953">
        <w:t>Rajagopalan</w:t>
      </w:r>
      <w:proofErr w:type="spellEnd"/>
      <w:r w:rsidRPr="00384953">
        <w:t xml:space="preserve"> is the Director of the Centre for Security, Strategy and Technology (CSST) at the Observer Research Foundation, New Delhi., 5-24-2020, "India’s Space </w:t>
      </w:r>
      <w:proofErr w:type="spellStart"/>
      <w:r w:rsidRPr="00384953">
        <w:t>Programme</w:t>
      </w:r>
      <w:proofErr w:type="spellEnd"/>
      <w:r w:rsidRPr="00384953">
        <w:t xml:space="preserve">: A role for the private sector, finally?," ORF, </w:t>
      </w:r>
      <w:hyperlink r:id="rId7" w:history="1">
        <w:r w:rsidRPr="005211A4">
          <w:rPr>
            <w:rStyle w:val="Hyperlink"/>
          </w:rPr>
          <w:t>https://www.orfonline.org/research/indias-space-programme-a-role-for-the-private-sector-finally-66661/</w:t>
        </w:r>
      </w:hyperlink>
      <w:r>
        <w:t xml:space="preserve">] </w:t>
      </w:r>
      <w:proofErr w:type="spellStart"/>
      <w:r>
        <w:t>NChu</w:t>
      </w:r>
      <w:proofErr w:type="spellEnd"/>
    </w:p>
    <w:p w:rsidR="0011671B" w:rsidRPr="007D63B8" w:rsidRDefault="0011671B" w:rsidP="0011671B">
      <w:pPr>
        <w:rPr>
          <w:rFonts w:eastAsia="Times New Roman"/>
          <w:color w:val="000000"/>
          <w:spacing w:val="2"/>
        </w:rPr>
      </w:pPr>
      <w:r w:rsidRPr="007D63B8">
        <w:rPr>
          <w:rFonts w:eastAsia="Times New Roman"/>
          <w:color w:val="000000"/>
          <w:spacing w:val="2"/>
        </w:rPr>
        <w:t xml:space="preserve">India’s finance minister Nirmala </w:t>
      </w:r>
      <w:proofErr w:type="spellStart"/>
      <w:r w:rsidRPr="007D63B8">
        <w:rPr>
          <w:rFonts w:eastAsia="Times New Roman"/>
          <w:color w:val="000000"/>
          <w:spacing w:val="2"/>
        </w:rPr>
        <w:t>Sitharaman</w:t>
      </w:r>
      <w:proofErr w:type="spellEnd"/>
      <w:r w:rsidRPr="007D63B8">
        <w:rPr>
          <w:rFonts w:eastAsia="Times New Roman"/>
          <w:color w:val="000000"/>
          <w:spacing w:val="2"/>
        </w:rPr>
        <w:t xml:space="preserve"> announced last week that </w:t>
      </w:r>
      <w:r w:rsidRPr="00326BEA">
        <w:rPr>
          <w:rStyle w:val="StyleUnderline"/>
          <w:highlight w:val="cyan"/>
        </w:rPr>
        <w:t>India’s private</w:t>
      </w:r>
      <w:r w:rsidRPr="00532249">
        <w:rPr>
          <w:rStyle w:val="StyleUnderline"/>
        </w:rPr>
        <w:t xml:space="preserve"> </w:t>
      </w:r>
      <w:r w:rsidRPr="00326BEA">
        <w:rPr>
          <w:rStyle w:val="StyleUnderline"/>
          <w:highlight w:val="cyan"/>
        </w:rPr>
        <w:t xml:space="preserve">sector </w:t>
      </w:r>
      <w:proofErr w:type="gramStart"/>
      <w:r w:rsidRPr="00326BEA">
        <w:rPr>
          <w:rStyle w:val="StyleUnderline"/>
          <w:highlight w:val="cyan"/>
        </w:rPr>
        <w:t>will</w:t>
      </w:r>
      <w:proofErr w:type="gramEnd"/>
      <w:r w:rsidRPr="00326BEA">
        <w:rPr>
          <w:rStyle w:val="StyleUnderline"/>
          <w:highlight w:val="cyan"/>
        </w:rPr>
        <w:t xml:space="preserve"> play a key role in augmenting India’s space </w:t>
      </w:r>
      <w:proofErr w:type="spellStart"/>
      <w:r w:rsidRPr="00326BEA">
        <w:rPr>
          <w:rStyle w:val="StyleUnderline"/>
          <w:highlight w:val="cyan"/>
        </w:rPr>
        <w:t>programme</w:t>
      </w:r>
      <w:proofErr w:type="spellEnd"/>
      <w:r w:rsidRPr="007D63B8">
        <w:rPr>
          <w:rFonts w:eastAsia="Times New Roman"/>
          <w:color w:val="000000"/>
          <w:spacing w:val="2"/>
        </w:rPr>
        <w:t xml:space="preserve">, and that the government intends to share the facilities of the Indian Space Research </w:t>
      </w:r>
      <w:proofErr w:type="spellStart"/>
      <w:r w:rsidRPr="007D63B8">
        <w:rPr>
          <w:rFonts w:eastAsia="Times New Roman"/>
          <w:color w:val="000000"/>
          <w:spacing w:val="2"/>
        </w:rPr>
        <w:t>Organisation</w:t>
      </w:r>
      <w:proofErr w:type="spellEnd"/>
      <w:r w:rsidRPr="007D63B8">
        <w:rPr>
          <w:rFonts w:eastAsia="Times New Roman"/>
          <w:color w:val="000000"/>
          <w:spacing w:val="2"/>
        </w:rPr>
        <w:t xml:space="preserve"> (ISRO) with the private sector. This announcement was part of the Narendra Modi government’s call for new and bold reforms in an effort to promote its ‘self-reliant India’ mission. It is the fourth segment of the </w:t>
      </w:r>
      <w:proofErr w:type="spellStart"/>
      <w:r w:rsidRPr="007D63B8">
        <w:rPr>
          <w:rFonts w:eastAsia="Times New Roman"/>
          <w:color w:val="000000"/>
          <w:spacing w:val="2"/>
        </w:rPr>
        <w:t>Rs</w:t>
      </w:r>
      <w:proofErr w:type="spellEnd"/>
      <w:r w:rsidRPr="007D63B8">
        <w:rPr>
          <w:rFonts w:eastAsia="Times New Roman"/>
          <w:color w:val="000000"/>
          <w:spacing w:val="2"/>
        </w:rPr>
        <w:t xml:space="preserve"> 20 lakh crore </w:t>
      </w:r>
      <w:proofErr w:type="spellStart"/>
      <w:r w:rsidRPr="007D63B8">
        <w:rPr>
          <w:rFonts w:eastAsia="Times New Roman"/>
          <w:color w:val="000000"/>
          <w:spacing w:val="2"/>
        </w:rPr>
        <w:t>Aatma</w:t>
      </w:r>
      <w:proofErr w:type="spellEnd"/>
      <w:r w:rsidRPr="007D63B8">
        <w:rPr>
          <w:rFonts w:eastAsia="Times New Roman"/>
          <w:color w:val="000000"/>
          <w:spacing w:val="2"/>
        </w:rPr>
        <w:t xml:space="preserve"> </w:t>
      </w:r>
      <w:proofErr w:type="spellStart"/>
      <w:r w:rsidRPr="007D63B8">
        <w:rPr>
          <w:rFonts w:eastAsia="Times New Roman"/>
          <w:color w:val="000000"/>
          <w:spacing w:val="2"/>
        </w:rPr>
        <w:t>Nirbhar</w:t>
      </w:r>
      <w:proofErr w:type="spellEnd"/>
      <w:r w:rsidRPr="007D63B8">
        <w:rPr>
          <w:rFonts w:eastAsia="Times New Roman"/>
          <w:color w:val="000000"/>
          <w:spacing w:val="2"/>
        </w:rPr>
        <w:t xml:space="preserve"> Bharat </w:t>
      </w:r>
      <w:proofErr w:type="spellStart"/>
      <w:r w:rsidRPr="007D63B8">
        <w:rPr>
          <w:rFonts w:eastAsia="Times New Roman"/>
          <w:color w:val="000000"/>
          <w:spacing w:val="2"/>
        </w:rPr>
        <w:t>Abhiyan</w:t>
      </w:r>
      <w:proofErr w:type="spellEnd"/>
      <w:r w:rsidRPr="007D63B8">
        <w:rPr>
          <w:rFonts w:eastAsia="Times New Roman"/>
          <w:color w:val="000000"/>
          <w:spacing w:val="2"/>
        </w:rPr>
        <w:t xml:space="preserve"> special economic stimulus.</w:t>
      </w:r>
    </w:p>
    <w:p w:rsidR="0011671B" w:rsidRPr="007D63B8" w:rsidRDefault="0011671B" w:rsidP="0011671B">
      <w:pPr>
        <w:rPr>
          <w:rFonts w:eastAsia="Times New Roman"/>
          <w:color w:val="000000"/>
          <w:spacing w:val="2"/>
        </w:rPr>
      </w:pPr>
      <w:proofErr w:type="spellStart"/>
      <w:r w:rsidRPr="00532249">
        <w:rPr>
          <w:rStyle w:val="StyleUnderline"/>
        </w:rPr>
        <w:t>Sitharaman’s</w:t>
      </w:r>
      <w:proofErr w:type="spellEnd"/>
      <w:r w:rsidRPr="00532249">
        <w:rPr>
          <w:rStyle w:val="StyleUnderline"/>
        </w:rPr>
        <w:t xml:space="preserve"> </w:t>
      </w:r>
      <w:r w:rsidRPr="00326BEA">
        <w:rPr>
          <w:rStyle w:val="StyleUnderline"/>
          <w:highlight w:val="cyan"/>
        </w:rPr>
        <w:t>announcement entails a role for the private sector</w:t>
      </w:r>
      <w:r w:rsidRPr="00532249">
        <w:rPr>
          <w:rStyle w:val="StyleUnderline"/>
        </w:rPr>
        <w:t xml:space="preserve">, possibly with the goal of greater investments </w:t>
      </w:r>
      <w:r w:rsidRPr="00326BEA">
        <w:rPr>
          <w:rStyle w:val="StyleUnderline"/>
          <w:highlight w:val="cyan"/>
        </w:rPr>
        <w:t>in</w:t>
      </w:r>
      <w:r w:rsidRPr="00532249">
        <w:rPr>
          <w:rStyle w:val="StyleUnderline"/>
        </w:rPr>
        <w:t xml:space="preserve"> technology development and acquisition, </w:t>
      </w:r>
      <w:proofErr w:type="gramStart"/>
      <w:r w:rsidRPr="00532249">
        <w:rPr>
          <w:rStyle w:val="StyleUnderline"/>
        </w:rPr>
        <w:t>capacity-building</w:t>
      </w:r>
      <w:proofErr w:type="gramEnd"/>
      <w:r w:rsidRPr="00532249">
        <w:rPr>
          <w:rStyle w:val="StyleUnderline"/>
        </w:rPr>
        <w:t xml:space="preserve"> and space exploration, including </w:t>
      </w:r>
      <w:r w:rsidRPr="00326BEA">
        <w:rPr>
          <w:rStyle w:val="StyleUnderline"/>
          <w:highlight w:val="cyan"/>
        </w:rPr>
        <w:t>planetary exploration</w:t>
      </w:r>
      <w:r w:rsidRPr="00532249">
        <w:rPr>
          <w:rStyle w:val="StyleUnderline"/>
        </w:rPr>
        <w:t>.</w:t>
      </w:r>
      <w:r w:rsidRPr="007D63B8">
        <w:rPr>
          <w:rFonts w:eastAsia="Times New Roman"/>
          <w:color w:val="000000"/>
          <w:spacing w:val="2"/>
        </w:rPr>
        <w:t xml:space="preserve"> The minister, while announcing these reforms, appeared to understand that the private sector </w:t>
      </w:r>
      <w:proofErr w:type="gramStart"/>
      <w:r w:rsidRPr="007D63B8">
        <w:rPr>
          <w:rFonts w:eastAsia="Times New Roman"/>
          <w:color w:val="000000"/>
          <w:spacing w:val="2"/>
        </w:rPr>
        <w:t>can</w:t>
      </w:r>
      <w:proofErr w:type="gramEnd"/>
      <w:r w:rsidRPr="007D63B8">
        <w:rPr>
          <w:rFonts w:eastAsia="Times New Roman"/>
          <w:color w:val="000000"/>
          <w:spacing w:val="2"/>
        </w:rPr>
        <w:t xml:space="preserve"> help augment India’s space capability. While praising the work done by ISRO, she also pointed out that </w:t>
      </w:r>
      <w:r w:rsidRPr="00532249">
        <w:rPr>
          <w:rStyle w:val="StyleUnderline"/>
        </w:rPr>
        <w:t>the private sector is also doing a lot of work in developing space technology.</w:t>
      </w:r>
      <w:r w:rsidRPr="007D63B8">
        <w:rPr>
          <w:rFonts w:eastAsia="Times New Roman"/>
          <w:color w:val="000000"/>
          <w:spacing w:val="2"/>
        </w:rPr>
        <w:t xml:space="preserve"> She also acknowledged that the existing regulations prevent private entities from using or even testing their products.</w:t>
      </w:r>
    </w:p>
    <w:p w:rsidR="0011671B" w:rsidRPr="007D63B8" w:rsidRDefault="0011671B" w:rsidP="0011671B">
      <w:pPr>
        <w:rPr>
          <w:rFonts w:eastAsia="Times New Roman"/>
          <w:color w:val="000000"/>
          <w:spacing w:val="2"/>
        </w:rPr>
      </w:pPr>
      <w:r w:rsidRPr="007D63B8">
        <w:rPr>
          <w:rFonts w:eastAsia="Times New Roman"/>
          <w:color w:val="000000"/>
          <w:spacing w:val="2"/>
        </w:rPr>
        <w:t xml:space="preserve">Therefore, to level the playing field, </w:t>
      </w:r>
      <w:r w:rsidRPr="00326BEA">
        <w:rPr>
          <w:rStyle w:val="StyleUnderline"/>
          <w:highlight w:val="cyan"/>
        </w:rPr>
        <w:t xml:space="preserve">the government “will make a provision for the private sector to benefit from </w:t>
      </w:r>
      <w:r w:rsidRPr="00C636C1">
        <w:rPr>
          <w:rStyle w:val="StyleUnderline"/>
        </w:rPr>
        <w:t xml:space="preserve">the </w:t>
      </w:r>
      <w:r w:rsidRPr="00326BEA">
        <w:rPr>
          <w:rStyle w:val="StyleUnderline"/>
          <w:highlight w:val="cyan"/>
        </w:rPr>
        <w:t>assets</w:t>
      </w:r>
      <w:r w:rsidRPr="00532249">
        <w:rPr>
          <w:rStyle w:val="StyleUnderline"/>
        </w:rPr>
        <w:t xml:space="preserve"> which are available to ISRO</w:t>
      </w:r>
      <w:r w:rsidRPr="007D63B8">
        <w:rPr>
          <w:rFonts w:eastAsia="Times New Roman"/>
          <w:color w:val="000000"/>
          <w:spacing w:val="2"/>
        </w:rPr>
        <w:t xml:space="preserve"> and for India (in general) to benefit from.” The minister also said the new reforms would allow the private sector to play an active role in “satellites, launches and space-based services”.</w:t>
      </w:r>
    </w:p>
    <w:p w:rsidR="0011671B" w:rsidRPr="007D63B8" w:rsidRDefault="0011671B" w:rsidP="0011671B">
      <w:pPr>
        <w:rPr>
          <w:rFonts w:eastAsia="Times New Roman"/>
          <w:color w:val="000000"/>
          <w:spacing w:val="2"/>
        </w:rPr>
      </w:pPr>
      <w:proofErr w:type="gramStart"/>
      <w:r w:rsidRPr="007D63B8">
        <w:rPr>
          <w:rFonts w:eastAsia="Times New Roman"/>
          <w:color w:val="000000"/>
          <w:spacing w:val="2"/>
        </w:rPr>
        <w:t>But</w:t>
      </w:r>
      <w:proofErr w:type="gramEnd"/>
      <w:r w:rsidRPr="007D63B8">
        <w:rPr>
          <w:rFonts w:eastAsia="Times New Roman"/>
          <w:color w:val="000000"/>
          <w:spacing w:val="2"/>
        </w:rPr>
        <w:t xml:space="preserve"> as always, implementation is key. Properly executing these reforms will require enabling policies and appropriate regulatory frameworks.</w:t>
      </w:r>
    </w:p>
    <w:p w:rsidR="0011671B" w:rsidRPr="007D63B8" w:rsidRDefault="0011671B" w:rsidP="0011671B">
      <w:pPr>
        <w:rPr>
          <w:rFonts w:eastAsia="Times New Roman"/>
          <w:color w:val="000000"/>
          <w:spacing w:val="2"/>
        </w:rPr>
      </w:pPr>
      <w:r w:rsidRPr="007D63B8">
        <w:rPr>
          <w:rFonts w:eastAsia="Times New Roman"/>
          <w:color w:val="000000"/>
          <w:spacing w:val="2"/>
        </w:rPr>
        <w:t xml:space="preserve">That the new reforms will allow private sector players to use ISRO facilities is a big deal.  </w:t>
      </w:r>
      <w:proofErr w:type="gramStart"/>
      <w:r w:rsidRPr="007D63B8">
        <w:rPr>
          <w:rFonts w:eastAsia="Times New Roman"/>
          <w:color w:val="000000"/>
          <w:spacing w:val="2"/>
        </w:rPr>
        <w:t xml:space="preserve">This indeed must </w:t>
      </w:r>
      <w:r w:rsidRPr="00BF0B69">
        <w:rPr>
          <w:rFonts w:eastAsia="Times New Roman"/>
          <w:color w:val="000000"/>
          <w:spacing w:val="2"/>
        </w:rPr>
        <w:t>be music to the ears of commercial players who have been seeking to get a fair share of the pie in terms of manufacturing of satellites and propellant technologies, among other areas.</w:t>
      </w:r>
      <w:proofErr w:type="gramEnd"/>
      <w:r w:rsidRPr="00BF0B69">
        <w:rPr>
          <w:rFonts w:eastAsia="Times New Roman"/>
          <w:color w:val="000000"/>
          <w:spacing w:val="2"/>
        </w:rPr>
        <w:t xml:space="preserve"> It should not be too difficult for India’s private space sector because there is a sizeable talent pool available outside ISRO. More importantly, </w:t>
      </w:r>
      <w:r w:rsidRPr="00BF0B69">
        <w:rPr>
          <w:rStyle w:val="StyleUnderline"/>
        </w:rPr>
        <w:t>the entry of the private sector</w:t>
      </w:r>
      <w:r w:rsidRPr="00BF0B69">
        <w:rPr>
          <w:rFonts w:eastAsia="Times New Roman"/>
          <w:color w:val="000000"/>
          <w:spacing w:val="2"/>
        </w:rPr>
        <w:t xml:space="preserve">, as in the telecom sector, </w:t>
      </w:r>
      <w:r w:rsidRPr="00BF0B69">
        <w:rPr>
          <w:rStyle w:val="StyleUnderline"/>
        </w:rPr>
        <w:t>can bring several advantages in terms of cost and access</w:t>
      </w:r>
      <w:r w:rsidRPr="00BF0B69">
        <w:rPr>
          <w:rFonts w:eastAsia="Times New Roman"/>
          <w:color w:val="000000"/>
          <w:spacing w:val="2"/>
        </w:rPr>
        <w:t>.</w:t>
      </w:r>
    </w:p>
    <w:p w:rsidR="0011671B" w:rsidRPr="007D63B8" w:rsidRDefault="0011671B" w:rsidP="0011671B">
      <w:pPr>
        <w:rPr>
          <w:rFonts w:eastAsia="Times New Roman"/>
          <w:color w:val="000000"/>
          <w:spacing w:val="2"/>
        </w:rPr>
      </w:pPr>
      <w:r w:rsidRPr="007D63B8">
        <w:rPr>
          <w:rFonts w:eastAsia="Times New Roman"/>
          <w:color w:val="000000"/>
          <w:spacing w:val="2"/>
        </w:rPr>
        <w:t>Following the announcement, ISRO tweeted that it will follow the government’s guidelines to allow the private sector to undertake space activities in the country. Though this did not seem particularly welcoming of the government’s initiative, ISRO’s support is critical to making it a success.</w:t>
      </w:r>
    </w:p>
    <w:p w:rsidR="0011671B" w:rsidRPr="00532249" w:rsidRDefault="0011671B" w:rsidP="0011671B">
      <w:pPr>
        <w:rPr>
          <w:rStyle w:val="StyleUnderline"/>
        </w:rPr>
      </w:pPr>
      <w:r w:rsidRPr="007D63B8">
        <w:rPr>
          <w:rFonts w:eastAsia="Times New Roman"/>
          <w:color w:val="000000"/>
          <w:spacing w:val="2"/>
        </w:rPr>
        <w:t xml:space="preserve">ISRO has in the last few years been opening up to the Indian private space sector in a gradual manner – mostly as a matter of compulsion </w:t>
      </w:r>
      <w:r w:rsidRPr="00B053FE">
        <w:rPr>
          <w:rStyle w:val="StyleUnderline"/>
        </w:rPr>
        <w:t xml:space="preserve">because </w:t>
      </w:r>
      <w:r w:rsidRPr="00326BEA">
        <w:rPr>
          <w:rStyle w:val="StyleUnderline"/>
          <w:highlight w:val="cyan"/>
        </w:rPr>
        <w:t>ISRO</w:t>
      </w:r>
      <w:r w:rsidRPr="00B053FE">
        <w:rPr>
          <w:rStyle w:val="StyleUnderline"/>
        </w:rPr>
        <w:t xml:space="preserve"> simply </w:t>
      </w:r>
      <w:r w:rsidRPr="00326BEA">
        <w:rPr>
          <w:rStyle w:val="StyleUnderline"/>
          <w:highlight w:val="cyan"/>
        </w:rPr>
        <w:t>does not have</w:t>
      </w:r>
      <w:r w:rsidRPr="00B053FE">
        <w:rPr>
          <w:rStyle w:val="StyleUnderline"/>
        </w:rPr>
        <w:t xml:space="preserve"> the </w:t>
      </w:r>
      <w:r w:rsidRPr="00326BEA">
        <w:rPr>
          <w:rStyle w:val="StyleUnderline"/>
          <w:highlight w:val="cyan"/>
        </w:rPr>
        <w:t>in-house</w:t>
      </w:r>
      <w:r w:rsidRPr="00B053FE">
        <w:rPr>
          <w:rStyle w:val="StyleUnderline"/>
        </w:rPr>
        <w:t xml:space="preserve"> </w:t>
      </w:r>
      <w:r w:rsidRPr="00326BEA">
        <w:rPr>
          <w:rStyle w:val="StyleUnderline"/>
          <w:highlight w:val="cyan"/>
        </w:rPr>
        <w:t>capacity</w:t>
      </w:r>
      <w:r w:rsidRPr="00B053FE">
        <w:rPr>
          <w:rStyle w:val="StyleUnderline"/>
        </w:rPr>
        <w:t xml:space="preserve"> </w:t>
      </w:r>
      <w:r w:rsidRPr="00326BEA">
        <w:rPr>
          <w:rStyle w:val="StyleUnderline"/>
          <w:highlight w:val="cyan"/>
        </w:rPr>
        <w:t xml:space="preserve">to address </w:t>
      </w:r>
      <w:r w:rsidRPr="00B053FE">
        <w:rPr>
          <w:rStyle w:val="StyleUnderline"/>
        </w:rPr>
        <w:t xml:space="preserve">India’s </w:t>
      </w:r>
      <w:r w:rsidRPr="00326BEA">
        <w:rPr>
          <w:rStyle w:val="StyleUnderline"/>
          <w:highlight w:val="cyan"/>
        </w:rPr>
        <w:t>growing requirements</w:t>
      </w:r>
      <w:r w:rsidRPr="00B053FE">
        <w:rPr>
          <w:rStyle w:val="StyleUnderline"/>
        </w:rPr>
        <w:t>.</w:t>
      </w:r>
      <w:r w:rsidRPr="007D63B8">
        <w:rPr>
          <w:rFonts w:eastAsia="Times New Roman"/>
          <w:color w:val="000000"/>
          <w:spacing w:val="2"/>
        </w:rPr>
        <w:t xml:space="preserve"> Today, the Indian space </w:t>
      </w:r>
      <w:proofErr w:type="spellStart"/>
      <w:r w:rsidRPr="007D63B8">
        <w:rPr>
          <w:rFonts w:eastAsia="Times New Roman"/>
          <w:color w:val="000000"/>
          <w:spacing w:val="2"/>
        </w:rPr>
        <w:t>programme</w:t>
      </w:r>
      <w:proofErr w:type="spellEnd"/>
      <w:r w:rsidRPr="007D63B8">
        <w:rPr>
          <w:rFonts w:eastAsia="Times New Roman"/>
          <w:color w:val="000000"/>
          <w:spacing w:val="2"/>
        </w:rPr>
        <w:t xml:space="preserve"> is not </w:t>
      </w:r>
      <w:proofErr w:type="gramStart"/>
      <w:r w:rsidRPr="007D63B8">
        <w:rPr>
          <w:rFonts w:eastAsia="Times New Roman"/>
          <w:color w:val="000000"/>
          <w:spacing w:val="2"/>
        </w:rPr>
        <w:t>just about civilian</w:t>
      </w:r>
      <w:proofErr w:type="gramEnd"/>
      <w:r w:rsidRPr="007D63B8">
        <w:rPr>
          <w:rFonts w:eastAsia="Times New Roman"/>
          <w:color w:val="000000"/>
          <w:spacing w:val="2"/>
        </w:rPr>
        <w:t xml:space="preserve"> applications for remote-sensing, meteorology and communication, as in the early decades. </w:t>
      </w:r>
      <w:r w:rsidRPr="00532249">
        <w:rPr>
          <w:rStyle w:val="StyleUnderline"/>
        </w:rPr>
        <w:t>India’s space sector and its requirements have grown enormously in the last decade to include television and broadband services, space science and exploration, space-based navigation and</w:t>
      </w:r>
      <w:r w:rsidRPr="00532249">
        <w:t>, of course,</w:t>
      </w:r>
      <w:r w:rsidRPr="00532249">
        <w:rPr>
          <w:rStyle w:val="StyleUnderline"/>
        </w:rPr>
        <w:t xml:space="preserve"> </w:t>
      </w:r>
      <w:proofErr w:type="spellStart"/>
      <w:r w:rsidRPr="00532249">
        <w:rPr>
          <w:rStyle w:val="StyleUnderline"/>
        </w:rPr>
        <w:t>defence</w:t>
      </w:r>
      <w:proofErr w:type="spellEnd"/>
      <w:r w:rsidRPr="00532249">
        <w:rPr>
          <w:rStyle w:val="StyleUnderline"/>
        </w:rPr>
        <w:t xml:space="preserve"> and security applications.</w:t>
      </w:r>
    </w:p>
    <w:p w:rsidR="0011671B" w:rsidRPr="007D63B8" w:rsidRDefault="0011671B" w:rsidP="0011671B">
      <w:pPr>
        <w:rPr>
          <w:rFonts w:eastAsia="Times New Roman"/>
          <w:color w:val="000000"/>
          <w:spacing w:val="2"/>
        </w:rPr>
      </w:pPr>
      <w:r w:rsidRPr="007D63B8">
        <w:rPr>
          <w:rFonts w:eastAsia="Times New Roman"/>
          <w:color w:val="000000"/>
          <w:spacing w:val="2"/>
        </w:rPr>
        <w:t xml:space="preserve">Among others, Ambassador Rakesh </w:t>
      </w:r>
      <w:proofErr w:type="spellStart"/>
      <w:r w:rsidRPr="007D63B8">
        <w:rPr>
          <w:rFonts w:eastAsia="Times New Roman"/>
          <w:color w:val="000000"/>
          <w:spacing w:val="2"/>
        </w:rPr>
        <w:t>Sood</w:t>
      </w:r>
      <w:proofErr w:type="spellEnd"/>
      <w:r w:rsidRPr="007D63B8">
        <w:rPr>
          <w:rFonts w:eastAsia="Times New Roman"/>
          <w:color w:val="000000"/>
          <w:spacing w:val="2"/>
        </w:rPr>
        <w:t xml:space="preserve"> has articulated the need for legislation to facilitate ISRO’s partnership with industries and entrepreneurs. Narayan Prasad and </w:t>
      </w:r>
      <w:proofErr w:type="spellStart"/>
      <w:r w:rsidRPr="007D63B8">
        <w:rPr>
          <w:rFonts w:eastAsia="Times New Roman"/>
          <w:color w:val="000000"/>
          <w:spacing w:val="2"/>
        </w:rPr>
        <w:t>Prateep</w:t>
      </w:r>
      <w:proofErr w:type="spellEnd"/>
      <w:r w:rsidRPr="007D63B8">
        <w:rPr>
          <w:rFonts w:eastAsia="Times New Roman"/>
          <w:color w:val="000000"/>
          <w:spacing w:val="2"/>
        </w:rPr>
        <w:t xml:space="preserve"> </w:t>
      </w:r>
      <w:proofErr w:type="spellStart"/>
      <w:r w:rsidRPr="007D63B8">
        <w:rPr>
          <w:rFonts w:eastAsia="Times New Roman"/>
          <w:color w:val="000000"/>
          <w:spacing w:val="2"/>
        </w:rPr>
        <w:t>Basu</w:t>
      </w:r>
      <w:proofErr w:type="spellEnd"/>
      <w:r w:rsidRPr="007D63B8">
        <w:rPr>
          <w:rFonts w:eastAsia="Times New Roman"/>
          <w:color w:val="000000"/>
          <w:spacing w:val="2"/>
        </w:rPr>
        <w:t>, two prominent faces in the Indian space start-up segment, have argued that despite ISRO’s successes, “</w:t>
      </w:r>
      <w:r w:rsidRPr="00B053FE">
        <w:rPr>
          <w:rStyle w:val="Emphasis"/>
        </w:rPr>
        <w:t xml:space="preserve">India’s space </w:t>
      </w:r>
      <w:r w:rsidRPr="00326BEA">
        <w:rPr>
          <w:rStyle w:val="Emphasis"/>
          <w:highlight w:val="cyan"/>
        </w:rPr>
        <w:t xml:space="preserve">competitiveness </w:t>
      </w:r>
      <w:r w:rsidRPr="00B053FE">
        <w:rPr>
          <w:rStyle w:val="Emphasis"/>
        </w:rPr>
        <w:t xml:space="preserve">has </w:t>
      </w:r>
      <w:r w:rsidRPr="00326BEA">
        <w:rPr>
          <w:rStyle w:val="Emphasis"/>
          <w:highlight w:val="cyan"/>
        </w:rPr>
        <w:t xml:space="preserve">suffered from </w:t>
      </w:r>
      <w:r w:rsidRPr="00B053FE">
        <w:rPr>
          <w:rStyle w:val="Emphasis"/>
        </w:rPr>
        <w:t xml:space="preserve">the </w:t>
      </w:r>
      <w:r w:rsidRPr="00326BEA">
        <w:rPr>
          <w:rStyle w:val="Emphasis"/>
          <w:highlight w:val="cyan"/>
        </w:rPr>
        <w:t>absence of a globally reputed, private space industry</w:t>
      </w:r>
      <w:r w:rsidRPr="00326BEA">
        <w:rPr>
          <w:rFonts w:eastAsia="Times New Roman"/>
          <w:color w:val="000000"/>
          <w:spacing w:val="2"/>
          <w:highlight w:val="cyan"/>
        </w:rPr>
        <w:t>.</w:t>
      </w:r>
      <w:r w:rsidRPr="007D63B8">
        <w:rPr>
          <w:rFonts w:eastAsia="Times New Roman"/>
          <w:color w:val="000000"/>
          <w:spacing w:val="2"/>
        </w:rPr>
        <w:t>”</w:t>
      </w:r>
    </w:p>
    <w:p w:rsidR="0011671B" w:rsidRPr="007D63B8" w:rsidRDefault="0011671B" w:rsidP="0011671B">
      <w:pPr>
        <w:rPr>
          <w:rFonts w:eastAsia="Times New Roman"/>
          <w:color w:val="000000"/>
          <w:spacing w:val="2"/>
        </w:rPr>
      </w:pPr>
      <w:r w:rsidRPr="00326BEA">
        <w:rPr>
          <w:rStyle w:val="StyleUnderline"/>
          <w:highlight w:val="cyan"/>
        </w:rPr>
        <w:t>The private sector</w:t>
      </w:r>
      <w:r w:rsidRPr="007D63B8">
        <w:rPr>
          <w:rFonts w:eastAsia="Times New Roman"/>
          <w:color w:val="000000"/>
          <w:spacing w:val="2"/>
        </w:rPr>
        <w:t xml:space="preserve">, especially the </w:t>
      </w:r>
      <w:proofErr w:type="spellStart"/>
      <w:r w:rsidRPr="007D63B8">
        <w:rPr>
          <w:rFonts w:eastAsia="Times New Roman"/>
          <w:color w:val="000000"/>
          <w:spacing w:val="2"/>
        </w:rPr>
        <w:t>NewSpace</w:t>
      </w:r>
      <w:proofErr w:type="spellEnd"/>
      <w:r w:rsidRPr="007D63B8">
        <w:rPr>
          <w:rFonts w:eastAsia="Times New Roman"/>
          <w:color w:val="000000"/>
          <w:spacing w:val="2"/>
        </w:rPr>
        <w:t xml:space="preserve"> industry and start-ups, </w:t>
      </w:r>
      <w:r w:rsidRPr="00326BEA">
        <w:rPr>
          <w:rStyle w:val="StyleUnderline"/>
          <w:highlight w:val="cyan"/>
        </w:rPr>
        <w:t>have an advantage in</w:t>
      </w:r>
      <w:r w:rsidRPr="00532249">
        <w:rPr>
          <w:rStyle w:val="StyleUnderline"/>
        </w:rPr>
        <w:t xml:space="preserve"> </w:t>
      </w:r>
      <w:r w:rsidRPr="00326BEA">
        <w:rPr>
          <w:rStyle w:val="StyleUnderline"/>
          <w:highlight w:val="cyan"/>
        </w:rPr>
        <w:t>terms of low-cost operations</w:t>
      </w:r>
      <w:r w:rsidRPr="00532249">
        <w:rPr>
          <w:rStyle w:val="StyleUnderline"/>
        </w:rPr>
        <w:t>, which itself should be a big incentive for the government to make it an active stakeholder.</w:t>
      </w:r>
      <w:r w:rsidRPr="007D63B8">
        <w:rPr>
          <w:rFonts w:eastAsia="Times New Roman"/>
          <w:color w:val="000000"/>
          <w:spacing w:val="2"/>
        </w:rPr>
        <w:t xml:space="preserve"> A certain amount of </w:t>
      </w:r>
      <w:proofErr w:type="spellStart"/>
      <w:r w:rsidRPr="007D63B8">
        <w:rPr>
          <w:rFonts w:eastAsia="Times New Roman"/>
          <w:color w:val="000000"/>
          <w:spacing w:val="2"/>
        </w:rPr>
        <w:t>democratisation</w:t>
      </w:r>
      <w:proofErr w:type="spellEnd"/>
      <w:r w:rsidRPr="007D63B8">
        <w:rPr>
          <w:rFonts w:eastAsia="Times New Roman"/>
          <w:color w:val="000000"/>
          <w:spacing w:val="2"/>
        </w:rPr>
        <w:t xml:space="preserve"> of space technology with the participation of the private sector can ensure costs </w:t>
      </w:r>
      <w:proofErr w:type="gramStart"/>
      <w:r w:rsidRPr="007D63B8">
        <w:rPr>
          <w:rFonts w:eastAsia="Times New Roman"/>
          <w:color w:val="000000"/>
          <w:spacing w:val="2"/>
        </w:rPr>
        <w:t>are kept</w:t>
      </w:r>
      <w:proofErr w:type="gramEnd"/>
      <w:r w:rsidRPr="007D63B8">
        <w:rPr>
          <w:rFonts w:eastAsia="Times New Roman"/>
          <w:color w:val="000000"/>
          <w:spacing w:val="2"/>
        </w:rPr>
        <w:t xml:space="preserve"> low. And </w:t>
      </w:r>
      <w:r w:rsidRPr="00532249">
        <w:rPr>
          <w:rStyle w:val="StyleUnderline"/>
        </w:rPr>
        <w:t xml:space="preserve">expanding the number of stakeholders </w:t>
      </w:r>
      <w:proofErr w:type="gramStart"/>
      <w:r w:rsidRPr="00532249">
        <w:rPr>
          <w:rStyle w:val="StyleUnderline"/>
        </w:rPr>
        <w:t>will also</w:t>
      </w:r>
      <w:proofErr w:type="gramEnd"/>
      <w:r w:rsidRPr="00532249">
        <w:rPr>
          <w:rStyle w:val="StyleUnderline"/>
        </w:rPr>
        <w:t xml:space="preserve"> </w:t>
      </w:r>
      <w:r w:rsidRPr="00326BEA">
        <w:rPr>
          <w:rStyle w:val="StyleUnderline"/>
          <w:highlight w:val="cyan"/>
        </w:rPr>
        <w:t>ensure more transparency and better accountability</w:t>
      </w:r>
      <w:r w:rsidRPr="00532249">
        <w:rPr>
          <w:rStyle w:val="StyleUnderline"/>
        </w:rPr>
        <w:t xml:space="preserve"> and regulatory practices.</w:t>
      </w:r>
      <w:r w:rsidRPr="007D63B8">
        <w:rPr>
          <w:rFonts w:eastAsia="Times New Roman"/>
          <w:color w:val="000000"/>
          <w:spacing w:val="2"/>
        </w:rPr>
        <w:t xml:space="preserve"> This has been missing in India’s space sector. </w:t>
      </w:r>
      <w:r w:rsidRPr="00532249">
        <w:rPr>
          <w:rStyle w:val="StyleUnderline"/>
        </w:rPr>
        <w:t xml:space="preserve">The same agency has undertaken promotion, </w:t>
      </w:r>
      <w:proofErr w:type="spellStart"/>
      <w:r w:rsidRPr="00532249">
        <w:rPr>
          <w:rStyle w:val="StyleUnderline"/>
        </w:rPr>
        <w:t>commercialisation</w:t>
      </w:r>
      <w:proofErr w:type="spellEnd"/>
      <w:r w:rsidRPr="00532249">
        <w:rPr>
          <w:rStyle w:val="StyleUnderline"/>
        </w:rPr>
        <w:t xml:space="preserve"> and regulatory functions – which is not healthy</w:t>
      </w:r>
      <w:r w:rsidRPr="007D63B8">
        <w:rPr>
          <w:rFonts w:eastAsia="Times New Roman"/>
          <w:color w:val="000000"/>
          <w:spacing w:val="2"/>
        </w:rPr>
        <w:t>.</w:t>
      </w:r>
    </w:p>
    <w:p w:rsidR="0011671B" w:rsidRPr="007D63B8" w:rsidRDefault="0011671B" w:rsidP="0011671B">
      <w:pPr>
        <w:rPr>
          <w:rFonts w:eastAsia="Times New Roman"/>
          <w:color w:val="000000"/>
          <w:spacing w:val="2"/>
        </w:rPr>
      </w:pPr>
      <w:r w:rsidRPr="007D63B8">
        <w:rPr>
          <w:rFonts w:eastAsia="Times New Roman"/>
          <w:color w:val="000000"/>
          <w:spacing w:val="2"/>
        </w:rPr>
        <w:t xml:space="preserve">Following the minister’s announcement, I spoke to a few key players in the private sector to capture their sense of the reforms in the pipeline. Sadly, the general mood is not one </w:t>
      </w:r>
      <w:proofErr w:type="gramStart"/>
      <w:r w:rsidRPr="007D63B8">
        <w:rPr>
          <w:rFonts w:eastAsia="Times New Roman"/>
          <w:color w:val="000000"/>
          <w:spacing w:val="2"/>
        </w:rPr>
        <w:t>of excitement but rather to wait and watch</w:t>
      </w:r>
      <w:proofErr w:type="gramEnd"/>
      <w:r w:rsidRPr="007D63B8">
        <w:rPr>
          <w:rFonts w:eastAsia="Times New Roman"/>
          <w:color w:val="000000"/>
          <w:spacing w:val="2"/>
        </w:rPr>
        <w:t xml:space="preserve">. To them, as stated earlier, the key is implementation. One of them, who did not wish to </w:t>
      </w:r>
      <w:proofErr w:type="gramStart"/>
      <w:r w:rsidRPr="007D63B8">
        <w:rPr>
          <w:rFonts w:eastAsia="Times New Roman"/>
          <w:color w:val="000000"/>
          <w:spacing w:val="2"/>
        </w:rPr>
        <w:t>be named</w:t>
      </w:r>
      <w:proofErr w:type="gramEnd"/>
      <w:r w:rsidRPr="007D63B8">
        <w:rPr>
          <w:rFonts w:eastAsia="Times New Roman"/>
          <w:color w:val="000000"/>
          <w:spacing w:val="2"/>
        </w:rPr>
        <w:t xml:space="preserve">, argued that unless there is a conducive structure for the private sector to engage with, the announcement is more lip service. Narayan Prasad </w:t>
      </w:r>
      <w:proofErr w:type="gramStart"/>
      <w:r w:rsidRPr="007D63B8">
        <w:rPr>
          <w:rFonts w:eastAsia="Times New Roman"/>
          <w:color w:val="000000"/>
          <w:spacing w:val="2"/>
        </w:rPr>
        <w:t>said</w:t>
      </w:r>
      <w:proofErr w:type="gramEnd"/>
      <w:r w:rsidRPr="007D63B8">
        <w:rPr>
          <w:rFonts w:eastAsia="Times New Roman"/>
          <w:color w:val="000000"/>
          <w:spacing w:val="2"/>
        </w:rPr>
        <w:t xml:space="preserve"> </w:t>
      </w:r>
      <w:proofErr w:type="gramStart"/>
      <w:r w:rsidRPr="007D63B8">
        <w:rPr>
          <w:rFonts w:eastAsia="Times New Roman"/>
          <w:color w:val="000000"/>
          <w:spacing w:val="2"/>
        </w:rPr>
        <w:t>that there need</w:t>
      </w:r>
      <w:proofErr w:type="gramEnd"/>
      <w:r w:rsidRPr="007D63B8">
        <w:rPr>
          <w:rFonts w:eastAsia="Times New Roman"/>
          <w:color w:val="000000"/>
          <w:spacing w:val="2"/>
        </w:rPr>
        <w:t xml:space="preserve"> to be basic changes for the reforms to be effective. The private sector is particularly concerned about issues such as sharing intellectual property for products developed by the private sector. Prasad argued that IP-centric policymaking has to </w:t>
      </w:r>
      <w:proofErr w:type="gramStart"/>
      <w:r w:rsidRPr="007D63B8">
        <w:rPr>
          <w:rFonts w:eastAsia="Times New Roman"/>
          <w:color w:val="000000"/>
          <w:spacing w:val="2"/>
        </w:rPr>
        <w:t>be taken</w:t>
      </w:r>
      <w:proofErr w:type="gramEnd"/>
      <w:r w:rsidRPr="007D63B8">
        <w:rPr>
          <w:rFonts w:eastAsia="Times New Roman"/>
          <w:color w:val="000000"/>
          <w:spacing w:val="2"/>
        </w:rPr>
        <w:t xml:space="preserve"> for real reform.</w:t>
      </w:r>
    </w:p>
    <w:p w:rsidR="0011671B" w:rsidRPr="007D63B8" w:rsidRDefault="0011671B" w:rsidP="0011671B">
      <w:pPr>
        <w:rPr>
          <w:rFonts w:eastAsia="Times New Roman"/>
          <w:color w:val="000000"/>
          <w:spacing w:val="2"/>
        </w:rPr>
      </w:pPr>
      <w:r w:rsidRPr="007D63B8">
        <w:rPr>
          <w:rFonts w:eastAsia="Times New Roman"/>
          <w:color w:val="000000"/>
          <w:spacing w:val="2"/>
        </w:rPr>
        <w:t xml:space="preserve">Right now, ISRO thinks they will use the suppliers only as manufacturing or services partners. So all IP </w:t>
      </w:r>
      <w:proofErr w:type="gramStart"/>
      <w:r w:rsidRPr="007D63B8">
        <w:rPr>
          <w:rFonts w:eastAsia="Times New Roman"/>
          <w:color w:val="000000"/>
          <w:spacing w:val="2"/>
        </w:rPr>
        <w:t>is controlled</w:t>
      </w:r>
      <w:proofErr w:type="gramEnd"/>
      <w:r w:rsidRPr="007D63B8">
        <w:rPr>
          <w:rFonts w:eastAsia="Times New Roman"/>
          <w:color w:val="000000"/>
          <w:spacing w:val="2"/>
        </w:rPr>
        <w:t xml:space="preserve"> by ISRO and suppliers just replace ISRO technicians and production facilities. This means most suppliers have no real IP of their own, and just depend on cost plus contracts from ISRO for business. The only way to change that is to create reforms where local industry can invest in building their own IP and/or products that can match global standards.</w:t>
      </w:r>
    </w:p>
    <w:p w:rsidR="0011671B" w:rsidRPr="007D63B8" w:rsidRDefault="0011671B" w:rsidP="0011671B">
      <w:pPr>
        <w:rPr>
          <w:rFonts w:eastAsia="Times New Roman"/>
          <w:color w:val="000000"/>
          <w:spacing w:val="2"/>
        </w:rPr>
      </w:pPr>
      <w:r w:rsidRPr="007D63B8">
        <w:rPr>
          <w:rFonts w:eastAsia="Times New Roman"/>
          <w:color w:val="000000"/>
          <w:spacing w:val="2"/>
        </w:rPr>
        <w:t xml:space="preserve">This in turn means that policymakers will need to view industry as more than sweatshops and look at what steps </w:t>
      </w:r>
      <w:proofErr w:type="gramStart"/>
      <w:r w:rsidRPr="007D63B8">
        <w:rPr>
          <w:rFonts w:eastAsia="Times New Roman"/>
          <w:color w:val="000000"/>
          <w:spacing w:val="2"/>
        </w:rPr>
        <w:t>can be taken</w:t>
      </w:r>
      <w:proofErr w:type="gramEnd"/>
      <w:r w:rsidRPr="007D63B8">
        <w:rPr>
          <w:rFonts w:eastAsia="Times New Roman"/>
          <w:color w:val="000000"/>
          <w:spacing w:val="2"/>
        </w:rPr>
        <w:t xml:space="preserve"> for IP/product development by private industry.  This is the only way to integrate India’s private sector into the global supply chain. Prasad adds that if ISRO is serious about </w:t>
      </w:r>
      <w:proofErr w:type="gramStart"/>
      <w:r w:rsidRPr="007D63B8">
        <w:rPr>
          <w:rFonts w:eastAsia="Times New Roman"/>
          <w:color w:val="000000"/>
          <w:spacing w:val="2"/>
        </w:rPr>
        <w:t>partnering</w:t>
      </w:r>
      <w:proofErr w:type="gramEnd"/>
      <w:r w:rsidRPr="007D63B8">
        <w:rPr>
          <w:rFonts w:eastAsia="Times New Roman"/>
          <w:color w:val="000000"/>
          <w:spacing w:val="2"/>
        </w:rPr>
        <w:t xml:space="preserve"> with the private sector, it must spell out the requirements and select the best available. Several private-sector actors have articulated the need for an independent regulator.</w:t>
      </w:r>
    </w:p>
    <w:p w:rsidR="0011671B" w:rsidRPr="007D63B8" w:rsidRDefault="0011671B" w:rsidP="0011671B">
      <w:pPr>
        <w:rPr>
          <w:rFonts w:eastAsia="Times New Roman"/>
          <w:color w:val="000000"/>
          <w:spacing w:val="2"/>
        </w:rPr>
      </w:pPr>
      <w:r w:rsidRPr="007D63B8">
        <w:rPr>
          <w:rFonts w:eastAsia="Times New Roman"/>
          <w:color w:val="000000"/>
          <w:spacing w:val="2"/>
        </w:rPr>
        <w:t xml:space="preserve">This </w:t>
      </w:r>
      <w:proofErr w:type="gramStart"/>
      <w:r w:rsidRPr="007D63B8">
        <w:rPr>
          <w:rFonts w:eastAsia="Times New Roman"/>
          <w:color w:val="000000"/>
          <w:spacing w:val="2"/>
        </w:rPr>
        <w:t>is an area that</w:t>
      </w:r>
      <w:proofErr w:type="gramEnd"/>
      <w:r w:rsidRPr="007D63B8">
        <w:rPr>
          <w:rFonts w:eastAsia="Times New Roman"/>
          <w:color w:val="000000"/>
          <w:spacing w:val="2"/>
        </w:rPr>
        <w:t xml:space="preserve"> has been a common thread in many of my conversations with Indian entrepreneurs. Rohan M. </w:t>
      </w:r>
      <w:proofErr w:type="spellStart"/>
      <w:r w:rsidRPr="007D63B8">
        <w:rPr>
          <w:rFonts w:eastAsia="Times New Roman"/>
          <w:color w:val="000000"/>
          <w:spacing w:val="2"/>
        </w:rPr>
        <w:t>Ganapathy</w:t>
      </w:r>
      <w:proofErr w:type="spellEnd"/>
      <w:r w:rsidRPr="007D63B8">
        <w:rPr>
          <w:rFonts w:eastAsia="Times New Roman"/>
          <w:color w:val="000000"/>
          <w:spacing w:val="2"/>
        </w:rPr>
        <w:t xml:space="preserve">, CEO and CTO of Bellatrix Aerospace in Bengaluru, also made a strong case for an autonomous regulator, and acknowledged a need for the government to clarify R&amp;D risk funding, which is crucial to </w:t>
      </w:r>
      <w:proofErr w:type="spellStart"/>
      <w:r w:rsidRPr="007D63B8">
        <w:rPr>
          <w:rFonts w:eastAsia="Times New Roman"/>
          <w:color w:val="000000"/>
          <w:spacing w:val="2"/>
        </w:rPr>
        <w:t>realise</w:t>
      </w:r>
      <w:proofErr w:type="spellEnd"/>
      <w:r w:rsidRPr="007D63B8">
        <w:rPr>
          <w:rFonts w:eastAsia="Times New Roman"/>
          <w:color w:val="000000"/>
          <w:spacing w:val="2"/>
        </w:rPr>
        <w:t xml:space="preserve"> new technologies.</w:t>
      </w:r>
    </w:p>
    <w:p w:rsidR="0011671B" w:rsidRPr="007D63B8" w:rsidRDefault="0011671B" w:rsidP="0011671B">
      <w:pPr>
        <w:rPr>
          <w:rFonts w:eastAsia="Times New Roman"/>
          <w:color w:val="000000"/>
          <w:spacing w:val="2"/>
        </w:rPr>
      </w:pPr>
      <w:r w:rsidRPr="007D63B8">
        <w:rPr>
          <w:rFonts w:eastAsia="Times New Roman"/>
          <w:color w:val="000000"/>
          <w:spacing w:val="2"/>
        </w:rPr>
        <w:t xml:space="preserve">It is not that ISRO has not engaged the private sector. ISRO has long been associated with private firms like Larsen &amp; Toubro, Godrej and </w:t>
      </w:r>
      <w:proofErr w:type="spellStart"/>
      <w:r w:rsidRPr="007D63B8">
        <w:rPr>
          <w:rFonts w:eastAsia="Times New Roman"/>
          <w:color w:val="000000"/>
          <w:spacing w:val="2"/>
        </w:rPr>
        <w:t>Walchand</w:t>
      </w:r>
      <w:proofErr w:type="spellEnd"/>
      <w:r w:rsidRPr="007D63B8">
        <w:rPr>
          <w:rFonts w:eastAsia="Times New Roman"/>
          <w:color w:val="000000"/>
          <w:spacing w:val="2"/>
        </w:rPr>
        <w:t xml:space="preserve"> Nagar Industries. It is just that the mode of participation envisaged through the new reforms is very different. The current mode of work, more of an outsourcing model, is becoming inadequate. In the last few years, because of significant capacity deficit, ISRO began to work with a few in the private sector such as the Bengaluru-based Alpha Design Technologies, contracted to build satellites. Similarly, Bellatrix Aerospace began to work with ISRO on advanced in-space propulsion systems. </w:t>
      </w:r>
      <w:proofErr w:type="gramStart"/>
      <w:r w:rsidRPr="007D63B8">
        <w:rPr>
          <w:rFonts w:eastAsia="Times New Roman"/>
          <w:color w:val="000000"/>
          <w:spacing w:val="2"/>
        </w:rPr>
        <w:t>But</w:t>
      </w:r>
      <w:proofErr w:type="gramEnd"/>
      <w:r w:rsidRPr="007D63B8">
        <w:rPr>
          <w:rFonts w:eastAsia="Times New Roman"/>
          <w:color w:val="000000"/>
          <w:spacing w:val="2"/>
        </w:rPr>
        <w:t xml:space="preserve"> these remain exceptions.</w:t>
      </w:r>
    </w:p>
    <w:p w:rsidR="0011671B" w:rsidRPr="007D63B8" w:rsidRDefault="0011671B" w:rsidP="0011671B">
      <w:pPr>
        <w:rPr>
          <w:rFonts w:eastAsia="Times New Roman"/>
          <w:color w:val="000000"/>
          <w:spacing w:val="2"/>
        </w:rPr>
      </w:pPr>
      <w:proofErr w:type="gramStart"/>
      <w:r w:rsidRPr="007D63B8">
        <w:rPr>
          <w:rFonts w:eastAsia="Times New Roman"/>
          <w:color w:val="000000"/>
          <w:spacing w:val="2"/>
        </w:rPr>
        <w:t>But</w:t>
      </w:r>
      <w:proofErr w:type="gramEnd"/>
      <w:r w:rsidRPr="007D63B8">
        <w:rPr>
          <w:rFonts w:eastAsia="Times New Roman"/>
          <w:color w:val="000000"/>
          <w:spacing w:val="2"/>
        </w:rPr>
        <w:t xml:space="preserve"> ISRO does </w:t>
      </w:r>
      <w:proofErr w:type="spellStart"/>
      <w:r w:rsidRPr="007D63B8">
        <w:rPr>
          <w:rFonts w:eastAsia="Times New Roman"/>
          <w:color w:val="000000"/>
          <w:spacing w:val="2"/>
        </w:rPr>
        <w:t>recognise</w:t>
      </w:r>
      <w:proofErr w:type="spellEnd"/>
      <w:r w:rsidRPr="007D63B8">
        <w:rPr>
          <w:rFonts w:eastAsia="Times New Roman"/>
          <w:color w:val="000000"/>
          <w:spacing w:val="2"/>
        </w:rPr>
        <w:t xml:space="preserve"> the new compulsions and has been trying to change. The newly formed commercial enterprise called the </w:t>
      </w:r>
      <w:proofErr w:type="spellStart"/>
      <w:r w:rsidRPr="007D63B8">
        <w:rPr>
          <w:rFonts w:eastAsia="Times New Roman"/>
          <w:color w:val="000000"/>
          <w:spacing w:val="2"/>
        </w:rPr>
        <w:t>NewSpace</w:t>
      </w:r>
      <w:proofErr w:type="spellEnd"/>
      <w:r w:rsidRPr="007D63B8">
        <w:rPr>
          <w:rFonts w:eastAsia="Times New Roman"/>
          <w:color w:val="000000"/>
          <w:spacing w:val="2"/>
        </w:rPr>
        <w:t xml:space="preserve"> India Limited (NSIL), under the Department of Space, is an initiative to engage the private sector.  NSIL </w:t>
      </w:r>
      <w:proofErr w:type="gramStart"/>
      <w:r w:rsidRPr="007D63B8">
        <w:rPr>
          <w:rFonts w:eastAsia="Times New Roman"/>
          <w:color w:val="000000"/>
          <w:spacing w:val="2"/>
        </w:rPr>
        <w:t>is meant</w:t>
      </w:r>
      <w:proofErr w:type="gramEnd"/>
      <w:r w:rsidRPr="007D63B8">
        <w:rPr>
          <w:rFonts w:eastAsia="Times New Roman"/>
          <w:color w:val="000000"/>
          <w:spacing w:val="2"/>
        </w:rPr>
        <w:t xml:space="preserve"> to help the private sector with transfer of some technologies to the private sector, especially the small satellite launch vehicle that is being developed and even the older PSLV. </w:t>
      </w:r>
      <w:proofErr w:type="gramStart"/>
      <w:r w:rsidRPr="007D63B8">
        <w:rPr>
          <w:rFonts w:eastAsia="Times New Roman"/>
          <w:color w:val="000000"/>
          <w:spacing w:val="2"/>
        </w:rPr>
        <w:t>But</w:t>
      </w:r>
      <w:proofErr w:type="gramEnd"/>
      <w:r w:rsidRPr="007D63B8">
        <w:rPr>
          <w:rFonts w:eastAsia="Times New Roman"/>
          <w:color w:val="000000"/>
          <w:spacing w:val="2"/>
        </w:rPr>
        <w:t xml:space="preserve"> the pace of ISRO’s engagement with the private sector needs to quicken.</w:t>
      </w:r>
    </w:p>
    <w:p w:rsidR="0011671B" w:rsidRPr="007D63B8" w:rsidRDefault="0011671B" w:rsidP="0011671B">
      <w:pPr>
        <w:rPr>
          <w:rFonts w:eastAsia="Times New Roman"/>
          <w:color w:val="000000"/>
          <w:spacing w:val="2"/>
        </w:rPr>
      </w:pPr>
      <w:r w:rsidRPr="007D63B8">
        <w:rPr>
          <w:rFonts w:eastAsia="Times New Roman"/>
          <w:color w:val="000000"/>
          <w:spacing w:val="2"/>
        </w:rPr>
        <w:t xml:space="preserve">Followed up effectively, the new government initiatives could help. Indeed, ISRO needs to expand its operations significantly if it has to remain competitive, both from a domestic and international outlook. The Indian space </w:t>
      </w:r>
      <w:proofErr w:type="spellStart"/>
      <w:r w:rsidRPr="007D63B8">
        <w:rPr>
          <w:rFonts w:eastAsia="Times New Roman"/>
          <w:color w:val="000000"/>
          <w:spacing w:val="2"/>
        </w:rPr>
        <w:t>programme</w:t>
      </w:r>
      <w:proofErr w:type="spellEnd"/>
      <w:r w:rsidRPr="007D63B8">
        <w:rPr>
          <w:rFonts w:eastAsia="Times New Roman"/>
          <w:color w:val="000000"/>
          <w:spacing w:val="2"/>
        </w:rPr>
        <w:t xml:space="preserve"> has several advantages, the most important </w:t>
      </w:r>
      <w:proofErr w:type="gramStart"/>
      <w:r w:rsidRPr="007D63B8">
        <w:rPr>
          <w:rFonts w:eastAsia="Times New Roman"/>
          <w:color w:val="000000"/>
          <w:spacing w:val="2"/>
        </w:rPr>
        <w:t>being cost</w:t>
      </w:r>
      <w:proofErr w:type="gramEnd"/>
      <w:r w:rsidRPr="007D63B8">
        <w:rPr>
          <w:rFonts w:eastAsia="Times New Roman"/>
          <w:color w:val="000000"/>
          <w:spacing w:val="2"/>
        </w:rPr>
        <w:t xml:space="preserve">: the ability to provide reliable launches in a cost-effective manner is a big advantage. The Polar Satellite Launch Vehicle remains a tried and tested launch vehicle and has managed to remain the cheapest for launching small satellites into space. </w:t>
      </w:r>
      <w:proofErr w:type="gramStart"/>
      <w:r w:rsidRPr="007D63B8">
        <w:rPr>
          <w:rFonts w:eastAsia="Times New Roman"/>
          <w:color w:val="000000"/>
          <w:spacing w:val="2"/>
        </w:rPr>
        <w:t>But</w:t>
      </w:r>
      <w:proofErr w:type="gramEnd"/>
      <w:r w:rsidRPr="007D63B8">
        <w:rPr>
          <w:rFonts w:eastAsia="Times New Roman"/>
          <w:color w:val="000000"/>
          <w:spacing w:val="2"/>
        </w:rPr>
        <w:t xml:space="preserve"> competition in this sector is picking up.</w:t>
      </w:r>
    </w:p>
    <w:p w:rsidR="0011671B" w:rsidRDefault="0011671B" w:rsidP="0011671B">
      <w:pPr>
        <w:rPr>
          <w:rFonts w:eastAsia="Times New Roman"/>
          <w:color w:val="000000"/>
          <w:spacing w:val="2"/>
        </w:rPr>
      </w:pPr>
      <w:r w:rsidRPr="00532249">
        <w:rPr>
          <w:rStyle w:val="StyleUnderline"/>
        </w:rPr>
        <w:t xml:space="preserve">Jeff Bezos’ Blue Origin, Elon Musk’s </w:t>
      </w:r>
      <w:proofErr w:type="spellStart"/>
      <w:r w:rsidRPr="00532249">
        <w:rPr>
          <w:rStyle w:val="StyleUnderline"/>
        </w:rPr>
        <w:t>SpaceX</w:t>
      </w:r>
      <w:proofErr w:type="spellEnd"/>
      <w:r w:rsidRPr="00532249">
        <w:rPr>
          <w:rStyle w:val="StyleUnderline"/>
        </w:rPr>
        <w:t xml:space="preserve"> and start-ups from China want a share of the global commercial market, estimated to be worth around $350 billion</w:t>
      </w:r>
      <w:r w:rsidRPr="007D63B8">
        <w:rPr>
          <w:rFonts w:eastAsia="Times New Roman"/>
          <w:color w:val="000000"/>
          <w:spacing w:val="2"/>
        </w:rPr>
        <w:t xml:space="preserve"> (</w:t>
      </w:r>
      <w:proofErr w:type="spellStart"/>
      <w:r w:rsidRPr="007D63B8">
        <w:rPr>
          <w:rFonts w:eastAsia="Times New Roman"/>
          <w:color w:val="000000"/>
          <w:spacing w:val="2"/>
        </w:rPr>
        <w:t>Rs</w:t>
      </w:r>
      <w:proofErr w:type="spellEnd"/>
      <w:r w:rsidRPr="007D63B8">
        <w:rPr>
          <w:rFonts w:eastAsia="Times New Roman"/>
          <w:color w:val="000000"/>
          <w:spacing w:val="2"/>
        </w:rPr>
        <w:t xml:space="preserve"> 26.46 lakh crore). </w:t>
      </w:r>
      <w:r w:rsidRPr="00326BEA">
        <w:rPr>
          <w:rStyle w:val="StyleUnderline"/>
          <w:highlight w:val="cyan"/>
        </w:rPr>
        <w:t>If ISRO does not improve its launch infrastructure</w:t>
      </w:r>
      <w:r w:rsidRPr="00532249">
        <w:rPr>
          <w:rStyle w:val="StyleUnderline"/>
        </w:rPr>
        <w:t xml:space="preserve"> and increase the number of launches, </w:t>
      </w:r>
      <w:r w:rsidRPr="00326BEA">
        <w:rPr>
          <w:rStyle w:val="StyleUnderline"/>
          <w:highlight w:val="cyan"/>
        </w:rPr>
        <w:t>it will be at a disadvantage</w:t>
      </w:r>
      <w:r w:rsidRPr="00532249">
        <w:rPr>
          <w:rStyle w:val="StyleUnderline"/>
        </w:rPr>
        <w:t>.</w:t>
      </w:r>
      <w:r w:rsidRPr="007D63B8">
        <w:rPr>
          <w:rFonts w:eastAsia="Times New Roman"/>
          <w:color w:val="000000"/>
          <w:spacing w:val="2"/>
        </w:rPr>
        <w:t xml:space="preserve"> </w:t>
      </w:r>
      <w:proofErr w:type="gramStart"/>
      <w:r w:rsidRPr="007D63B8">
        <w:rPr>
          <w:rFonts w:eastAsia="Times New Roman"/>
          <w:color w:val="000000"/>
          <w:spacing w:val="2"/>
        </w:rPr>
        <w:t>And</w:t>
      </w:r>
      <w:proofErr w:type="gramEnd"/>
      <w:r w:rsidRPr="007D63B8">
        <w:rPr>
          <w:rFonts w:eastAsia="Times New Roman"/>
          <w:color w:val="000000"/>
          <w:spacing w:val="2"/>
        </w:rPr>
        <w:t xml:space="preserve"> despite India’s cost advantages, </w:t>
      </w:r>
      <w:r w:rsidRPr="00532249">
        <w:rPr>
          <w:rStyle w:val="StyleUnderline"/>
        </w:rPr>
        <w:t xml:space="preserve">it has a mere 2% share of this, worth $7 billion. </w:t>
      </w:r>
      <w:r w:rsidRPr="00326BEA">
        <w:rPr>
          <w:rStyle w:val="StyleUnderline"/>
          <w:highlight w:val="cyan"/>
        </w:rPr>
        <w:t>India can gain significantly if</w:t>
      </w:r>
      <w:r w:rsidRPr="00532249">
        <w:rPr>
          <w:rStyle w:val="StyleUnderline"/>
        </w:rPr>
        <w:t xml:space="preserve"> ISRO and </w:t>
      </w:r>
      <w:r w:rsidRPr="00326BEA">
        <w:rPr>
          <w:rStyle w:val="StyleUnderline"/>
          <w:highlight w:val="cyan"/>
        </w:rPr>
        <w:t>the country’s private space sector can cooperate effectively</w:t>
      </w:r>
      <w:r w:rsidRPr="00532249">
        <w:rPr>
          <w:rStyle w:val="StyleUnderline"/>
        </w:rPr>
        <w:t xml:space="preserve"> and synergistically</w:t>
      </w:r>
      <w:r w:rsidRPr="007D63B8">
        <w:rPr>
          <w:rFonts w:eastAsia="Times New Roman"/>
          <w:color w:val="000000"/>
          <w:spacing w:val="2"/>
        </w:rPr>
        <w:t xml:space="preserve">. This requires the government </w:t>
      </w:r>
      <w:proofErr w:type="gramStart"/>
      <w:r w:rsidRPr="007D63B8">
        <w:rPr>
          <w:rFonts w:eastAsia="Times New Roman"/>
          <w:color w:val="000000"/>
          <w:spacing w:val="2"/>
        </w:rPr>
        <w:t>to actually act</w:t>
      </w:r>
      <w:proofErr w:type="gramEnd"/>
      <w:r w:rsidRPr="007D63B8">
        <w:rPr>
          <w:rFonts w:eastAsia="Times New Roman"/>
          <w:color w:val="000000"/>
          <w:spacing w:val="2"/>
        </w:rPr>
        <w:t xml:space="preserve"> on the initiatives it announced.</w:t>
      </w:r>
    </w:p>
    <w:p w:rsidR="0011671B" w:rsidRPr="00100A2B" w:rsidRDefault="0011671B" w:rsidP="0011671B">
      <w:pPr>
        <w:pStyle w:val="Heading3"/>
        <w:rPr>
          <w:rFonts w:cs="Calibri"/>
        </w:rPr>
      </w:pPr>
      <w:r>
        <w:rPr>
          <w:rFonts w:cs="Calibri"/>
        </w:rPr>
        <w:t>2</w:t>
      </w:r>
    </w:p>
    <w:p w:rsidR="0011671B" w:rsidRPr="00100A2B" w:rsidRDefault="0011671B" w:rsidP="0011671B">
      <w:pPr>
        <w:pStyle w:val="Heading4"/>
        <w:rPr>
          <w:rFonts w:cs="Calibri"/>
        </w:rPr>
      </w:pPr>
      <w:r w:rsidRPr="00100A2B">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p>
    <w:p w:rsidR="0011671B" w:rsidRPr="00100A2B" w:rsidRDefault="0011671B" w:rsidP="0011671B">
      <w:pPr>
        <w:pStyle w:val="Heading4"/>
      </w:pPr>
      <w:r w:rsidRPr="00100A2B">
        <w:t>The PIC is key to beat China and protect against Chinese REM gatekeeping</w:t>
      </w:r>
    </w:p>
    <w:p w:rsidR="0011671B" w:rsidRPr="00100A2B" w:rsidRDefault="0011671B" w:rsidP="0011671B">
      <w:proofErr w:type="spellStart"/>
      <w:r w:rsidRPr="00100A2B">
        <w:rPr>
          <w:rStyle w:val="StyleUnderline"/>
          <w:szCs w:val="26"/>
        </w:rPr>
        <w:t>Stavridis</w:t>
      </w:r>
      <w:proofErr w:type="spellEnd"/>
      <w:r w:rsidRPr="00100A2B">
        <w:rPr>
          <w:rStyle w:val="StyleUnderline"/>
          <w:szCs w:val="26"/>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8" w:history="1">
        <w:r w:rsidRPr="00100A2B">
          <w:rPr>
            <w:rStyle w:val="Hyperlink"/>
          </w:rPr>
          <w:t>https://www.bloomberg.com/opinion/articles/2021-03-04/u-s-needs-a-strong-defense-against-china-s-rare-earth-weapon</w:t>
        </w:r>
      </w:hyperlink>
      <w:r w:rsidRPr="00100A2B">
        <w:t>] TDI</w:t>
      </w:r>
    </w:p>
    <w:p w:rsidR="0011671B" w:rsidRPr="00100A2B" w:rsidRDefault="0011671B" w:rsidP="0011671B">
      <w:r w:rsidRPr="00100A2B">
        <w:t xml:space="preserve">You could be forgiven if you are confused about </w:t>
      </w:r>
      <w:proofErr w:type="gramStart"/>
      <w:r w:rsidRPr="00100A2B">
        <w:t>what’s</w:t>
      </w:r>
      <w:proofErr w:type="gramEnd"/>
      <w:r w:rsidRPr="00100A2B">
        <w:t xml:space="preserve"> going on with rare-earth elements. On the one hand, news reports indicate that China may increase production quotas of the minerals this quarter as a </w:t>
      </w:r>
      <w:hyperlink r:id="rId9" w:tgtFrame="_blank" w:history="1">
        <w:r w:rsidRPr="00100A2B">
          <w:rPr>
            <w:rStyle w:val="Hyperlink"/>
          </w:rPr>
          <w:t>goodwill gesture</w:t>
        </w:r>
      </w:hyperlink>
      <w:r w:rsidRPr="00100A2B">
        <w:t xml:space="preserve"> to the Joe Biden administration. </w:t>
      </w:r>
      <w:proofErr w:type="gramStart"/>
      <w:r w:rsidRPr="00100A2B">
        <w:t>But</w:t>
      </w:r>
      <w:proofErr w:type="gramEnd"/>
      <w:r w:rsidRPr="00100A2B">
        <w:t xml:space="preserve"> other </w:t>
      </w:r>
      <w:r w:rsidRPr="00100A2B">
        <w:rPr>
          <w:rStyle w:val="StyleUnderline"/>
        </w:rPr>
        <w:t>sources say that China may ultimately ban the export of the rare earths altogether on “</w:t>
      </w:r>
      <w:hyperlink r:id="rId10" w:tgtFrame="_blank" w:history="1">
        <w:r w:rsidRPr="00100A2B">
          <w:rPr>
            <w:rStyle w:val="StyleUnderline"/>
          </w:rPr>
          <w:t>security concerns</w:t>
        </w:r>
      </w:hyperlink>
      <w:r w:rsidRPr="00100A2B">
        <w:rPr>
          <w:rStyle w:val="StyleUnderline"/>
        </w:rPr>
        <w:t>.”</w:t>
      </w:r>
      <w:r w:rsidRPr="00100A2B">
        <w:t xml:space="preserve"> </w:t>
      </w:r>
      <w:proofErr w:type="gramStart"/>
      <w:r w:rsidRPr="00100A2B">
        <w:t>What’s</w:t>
      </w:r>
      <w:proofErr w:type="gramEnd"/>
      <w:r w:rsidRPr="00100A2B">
        <w:t xml:space="preserve"> really going on here?</w:t>
      </w:r>
    </w:p>
    <w:p w:rsidR="0011671B" w:rsidRPr="00100A2B" w:rsidRDefault="0011671B" w:rsidP="0011671B">
      <w:pPr>
        <w:rPr>
          <w:rStyle w:val="StyleUnderline"/>
        </w:rPr>
      </w:pPr>
      <w:r w:rsidRPr="00F97581">
        <w:rPr>
          <w:rStyle w:val="StyleUnderline"/>
          <w:highlight w:val="green"/>
        </w:rPr>
        <w:t>There are 17</w:t>
      </w:r>
      <w:r w:rsidRPr="00100A2B">
        <w:rPr>
          <w:rStyle w:val="StyleUnderline"/>
        </w:rPr>
        <w:t xml:space="preserve"> elements considered </w:t>
      </w:r>
      <w:hyperlink r:id="rId11" w:tgtFrame="_blank" w:history="1">
        <w:r w:rsidRPr="00F97581">
          <w:rPr>
            <w:rStyle w:val="StyleUnderline"/>
            <w:highlight w:val="green"/>
          </w:rPr>
          <w:t>rare earths</w:t>
        </w:r>
      </w:hyperlink>
      <w:r w:rsidRPr="00100A2B">
        <w:t xml:space="preserve"> — lanthanum, cerium, praseodymium, neodymium, promethium, samarium, europium, gadolinium, terbium, dysprosium, holmium, erbium, thulium, ytterbium, lutetium, scandium and yttrium — and while many </w:t>
      </w:r>
      <w:proofErr w:type="gramStart"/>
      <w:r w:rsidRPr="00100A2B">
        <w:t>aren’t</w:t>
      </w:r>
      <w:proofErr w:type="gramEnd"/>
      <w:r w:rsidRPr="00100A2B">
        <w:t xml:space="preserve"> actually rare in terms of global deposits, </w:t>
      </w:r>
      <w:r w:rsidRPr="00F97581">
        <w:rPr>
          <w:rStyle w:val="StyleUnderline"/>
          <w:highlight w:val="green"/>
        </w:rPr>
        <w:t>extracting them is difficult and expensive</w:t>
      </w:r>
      <w:r w:rsidRPr="00100A2B">
        <w:rPr>
          <w:rStyle w:val="StyleUnderline"/>
        </w:rPr>
        <w:t xml:space="preserve">. They </w:t>
      </w:r>
      <w:proofErr w:type="gramStart"/>
      <w:r w:rsidRPr="00100A2B">
        <w:rPr>
          <w:rStyle w:val="StyleUnderline"/>
        </w:rPr>
        <w:t>are used</w:t>
      </w:r>
      <w:proofErr w:type="gramEnd"/>
      <w:r w:rsidRPr="00100A2B">
        <w:rPr>
          <w:rStyle w:val="StyleUnderline"/>
        </w:rPr>
        <w:t xml:space="preserve"> across high-tech manufacturing, including smartphones, fighter aircraft and components in virtually all advanced electronics. Of particular note, </w:t>
      </w:r>
      <w:r w:rsidRPr="00F97581">
        <w:rPr>
          <w:rStyle w:val="StyleUnderline"/>
          <w:highlight w:val="green"/>
        </w:rPr>
        <w:t>they are essential to many of the clean-energy technologies</w:t>
      </w:r>
      <w:r w:rsidRPr="00100A2B">
        <w:rPr>
          <w:rStyle w:val="StyleUnderline"/>
        </w:rPr>
        <w:t xml:space="preserve"> expected to come online in this decade.</w:t>
      </w:r>
    </w:p>
    <w:p w:rsidR="0011671B" w:rsidRPr="00100A2B" w:rsidRDefault="0011671B" w:rsidP="0011671B">
      <w:r w:rsidRPr="00100A2B">
        <w:t>I began to focus on rare-earth elements when I commanded the North Atlantic Treaty Organization’s presence in Afghanistan, known as the International Security Assistance Force. While Afghans live in an extremely poor country, </w:t>
      </w:r>
      <w:hyperlink r:id="rId12" w:tgtFrame="_blank" w:history="1">
        <w:r w:rsidRPr="00100A2B">
          <w:rPr>
            <w:rStyle w:val="Hyperlink"/>
          </w:rPr>
          <w:t>studies</w:t>
        </w:r>
      </w:hyperlink>
      <w:r w:rsidRPr="00100A2B">
        <w:t> have assessed that they sit atop $1 trillion to $3 trillion in a wide variety of minerals, including rare earths. Some </w:t>
      </w:r>
      <w:hyperlink r:id="rId13" w:tgtFrame="_blank" w:history="1">
        <w:r w:rsidRPr="00100A2B">
          <w:rPr>
            <w:rStyle w:val="Hyperlink"/>
          </w:rPr>
          <w:t>estimates</w:t>
        </w:r>
      </w:hyperlink>
      <w:r w:rsidRPr="00100A2B">
        <w:t> put the rare-earth levels alone at 1.4 million metric tons.</w:t>
      </w:r>
    </w:p>
    <w:p w:rsidR="0011671B" w:rsidRPr="00100A2B" w:rsidRDefault="0011671B" w:rsidP="0011671B">
      <w:proofErr w:type="gramStart"/>
      <w:r w:rsidRPr="00100A2B">
        <w:t>But</w:t>
      </w:r>
      <w:proofErr w:type="gramEnd"/>
      <w:r w:rsidRPr="00100A2B">
        <w:t xml:space="preserve">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rsidR="0011671B" w:rsidRPr="00100A2B" w:rsidRDefault="0011671B" w:rsidP="0011671B">
      <w:pPr>
        <w:rPr>
          <w:rStyle w:val="StyleUnderline"/>
        </w:rPr>
      </w:pPr>
      <w:r w:rsidRPr="00F97581">
        <w:rPr>
          <w:rStyle w:val="StyleUnderline"/>
          <w:highlight w:val="green"/>
        </w:rPr>
        <w:t>China controls roughly 80% of the rare-earths market</w:t>
      </w:r>
      <w:r w:rsidRPr="00100A2B">
        <w:rPr>
          <w:rStyle w:val="StyleUnderline"/>
        </w:rPr>
        <w:t>, between what it mines itself and processes in raw material from elsewhere</w:t>
      </w:r>
      <w:r w:rsidRPr="00F97581">
        <w:rPr>
          <w:rStyle w:val="StyleUnderline"/>
          <w:highlight w:val="green"/>
        </w:rPr>
        <w:t>. If it decided to wield the weapon of restricting the supply</w:t>
      </w:r>
      <w:r w:rsidRPr="00100A2B">
        <w:rPr>
          <w:rStyle w:val="StyleUnderline"/>
        </w:rPr>
        <w:t xml:space="preserve"> — something it has repeatedly </w:t>
      </w:r>
      <w:hyperlink r:id="rId14" w:tgtFrame="_blank" w:history="1">
        <w:r w:rsidRPr="00100A2B">
          <w:rPr>
            <w:rStyle w:val="StyleUnderline"/>
          </w:rPr>
          <w:t>threatened</w:t>
        </w:r>
      </w:hyperlink>
      <w:r w:rsidRPr="00100A2B">
        <w:rPr>
          <w:rStyle w:val="StyleUnderline"/>
        </w:rPr>
        <w:t xml:space="preserve"> to do </w:t>
      </w:r>
      <w:r w:rsidRPr="00F97581">
        <w:rPr>
          <w:rStyle w:val="StyleUnderline"/>
          <w:highlight w:val="green"/>
        </w:rPr>
        <w:t>— it would create a significant challenge</w:t>
      </w:r>
      <w:r w:rsidRPr="00100A2B">
        <w:rPr>
          <w:rStyle w:val="StyleUnderline"/>
        </w:rPr>
        <w:t xml:space="preserve"> for manufacturers and a geopolitical predicament </w:t>
      </w:r>
      <w:r w:rsidRPr="00F97581">
        <w:rPr>
          <w:rStyle w:val="StyleUnderline"/>
          <w:highlight w:val="green"/>
        </w:rPr>
        <w:t>for the industrialized world</w:t>
      </w:r>
      <w:r w:rsidRPr="00100A2B">
        <w:rPr>
          <w:rStyle w:val="StyleUnderline"/>
        </w:rPr>
        <w:t>.</w:t>
      </w:r>
    </w:p>
    <w:p w:rsidR="0011671B" w:rsidRPr="00100A2B" w:rsidRDefault="0011671B" w:rsidP="0011671B">
      <w:pPr>
        <w:rPr>
          <w:rStyle w:val="StyleUnderline"/>
        </w:rPr>
      </w:pPr>
      <w:r w:rsidRPr="00100A2B">
        <w:t xml:space="preserve">It could happen. </w:t>
      </w:r>
      <w:r w:rsidRPr="00100A2B">
        <w:rPr>
          <w:rStyle w:val="StyleUnderline"/>
        </w:rPr>
        <w:t xml:space="preserve">In 2010, Beijing threatened to cut off exports to Japan over the disputed </w:t>
      </w:r>
      <w:proofErr w:type="spellStart"/>
      <w:r w:rsidRPr="00100A2B">
        <w:rPr>
          <w:rStyle w:val="StyleUnderline"/>
        </w:rPr>
        <w:t>Senkaku</w:t>
      </w:r>
      <w:proofErr w:type="spellEnd"/>
      <w:r w:rsidRPr="00100A2B">
        <w:rPr>
          <w:rStyle w:val="StyleUnderline"/>
        </w:rPr>
        <w:t xml:space="preserve">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rsidR="0011671B" w:rsidRPr="00100A2B" w:rsidRDefault="0011671B" w:rsidP="0011671B">
      <w:r w:rsidRPr="00100A2B">
        <w:t>President Donald Trump’s administration issued an executive order to spur the production of rare earths domestically, and created an </w:t>
      </w:r>
      <w:hyperlink r:id="rId15" w:tgtFrame="_blank" w:history="1">
        <w:r w:rsidRPr="00100A2B">
          <w:rPr>
            <w:rStyle w:val="Hyperlink"/>
          </w:rPr>
          <w:t>Energy Resource Governance Initiative</w:t>
        </w:r>
      </w:hyperlink>
      <w:r w:rsidRPr="00100A2B">
        <w:t> to promote international mining. The European Union and Japan, among others, are also aggressively seeking newer sources of rare earths.</w:t>
      </w:r>
    </w:p>
    <w:p w:rsidR="0011671B" w:rsidRPr="00100A2B" w:rsidRDefault="0011671B" w:rsidP="0011671B">
      <w:pPr>
        <w:rPr>
          <w:rStyle w:val="StyleUnderline"/>
        </w:rPr>
      </w:pPr>
      <w:r w:rsidRPr="00100A2B">
        <w:t xml:space="preserve">Given this tension, it was superficially surprising that </w:t>
      </w:r>
      <w:r w:rsidRPr="00F97581">
        <w:rPr>
          <w:rStyle w:val="StyleUnderline"/>
          <w:highlight w:val="green"/>
        </w:rPr>
        <w:t>China announced it would boost its mining quotas</w:t>
      </w:r>
      <w:r w:rsidRPr="00100A2B">
        <w:rPr>
          <w:rStyle w:val="StyleUnderline"/>
        </w:rPr>
        <w:t xml:space="preserve"> in the first quarter of 2021</w:t>
      </w:r>
      <w:r w:rsidRPr="00100A2B">
        <w:t xml:space="preserve"> by nearly 30%, reflecting a continuation in strong (and rising) demand. </w:t>
      </w:r>
      <w:proofErr w:type="gramStart"/>
      <w:r w:rsidRPr="00100A2B">
        <w:t>But</w:t>
      </w:r>
      <w:proofErr w:type="gramEnd"/>
      <w:r w:rsidRPr="00100A2B">
        <w:t xml:space="preserve"> </w:t>
      </w:r>
      <w:r w:rsidRPr="00100A2B">
        <w:rPr>
          <w:rStyle w:val="StyleUnderline"/>
        </w:rPr>
        <w:t xml:space="preserve">the increase occurs under a shadow of uncertainty, as the Chinese Communist Party is undertaking a “review” of its policies concerning future sales of rare earths. In all probability, </w:t>
      </w:r>
      <w:r w:rsidRPr="00F97581">
        <w:rPr>
          <w:rStyle w:val="StyleUnderline"/>
          <w:highlight w:val="green"/>
        </w:rPr>
        <w:t>the tactics</w:t>
      </w:r>
      <w:r w:rsidRPr="00100A2B">
        <w:rPr>
          <w:rStyle w:val="StyleUnderline"/>
        </w:rPr>
        <w:t xml:space="preserve"> of the increase are temporary, and </w:t>
      </w:r>
      <w:r w:rsidRPr="00F97581">
        <w:rPr>
          <w:rStyle w:val="StyleUnderline"/>
          <w:highlight w:val="green"/>
        </w:rPr>
        <w:t>fit within a larger strategy.</w:t>
      </w:r>
    </w:p>
    <w:p w:rsidR="0011671B" w:rsidRPr="00100A2B" w:rsidRDefault="0011671B" w:rsidP="0011671B">
      <w:pPr>
        <w:rPr>
          <w:rStyle w:val="StyleUnderline"/>
        </w:rPr>
      </w:pPr>
      <w:r w:rsidRPr="00100A2B">
        <w:rPr>
          <w:rStyle w:val="StyleUnderline"/>
        </w:rPr>
        <w:t>China will go to great lengths to maintain overall control of the global rare-earths supply. This fits neatly within the geo-economic approach of the </w:t>
      </w:r>
      <w:hyperlink r:id="rId16" w:tgtFrame="_blank" w:history="1">
        <w:r w:rsidRPr="00100A2B">
          <w:rPr>
            <w:rStyle w:val="StyleUnderline"/>
          </w:rPr>
          <w:t>One Belt, One Road</w:t>
        </w:r>
      </w:hyperlink>
      <w:r w:rsidRPr="00100A2B">
        <w:rPr>
          <w:rStyle w:val="StyleUnderline"/>
        </w:rPr>
        <w:t> initiative</w:t>
      </w:r>
      <w:r w:rsidRPr="00100A2B">
        <w:t xml:space="preserve">, which seeks to use a variety of carrots and sticks — economic, trade, diplomatic and security — </w:t>
      </w:r>
      <w:r w:rsidRPr="00100A2B">
        <w:rPr>
          <w:rStyle w:val="StyleUnderline"/>
        </w:rPr>
        <w:t>to create zones of influence globally. In terms of rare earths</w:t>
      </w:r>
      <w:r w:rsidRPr="00F97581">
        <w:rPr>
          <w:rStyle w:val="StyleUnderline"/>
          <w:highlight w:val="green"/>
        </w:rPr>
        <w:t>, the strategy seems to be allowing carefully calibrated access to the elements at a level that makes it economically less attractive for competitors to undertake costly exploration and mining operations.</w:t>
      </w:r>
      <w:r w:rsidRPr="00100A2B">
        <w:rPr>
          <w:rStyle w:val="StyleUnderline"/>
        </w:rPr>
        <w:t xml:space="preserve"> This is similar to the oil-market strategy used by Russia and the Organization of Petroleum Exporting Countries for decades.</w:t>
      </w:r>
    </w:p>
    <w:p w:rsidR="0011671B" w:rsidRPr="00100A2B" w:rsidRDefault="0011671B" w:rsidP="0011671B">
      <w:r w:rsidRPr="00100A2B">
        <w:t>Some free-market advocates believe that China will not take aggressive action choking off supply because that could </w:t>
      </w:r>
      <w:hyperlink r:id="rId17" w:tgtFrame="_blank" w:history="1">
        <w:r w:rsidRPr="00100A2B">
          <w:rPr>
            <w:rStyle w:val="Hyperlink"/>
          </w:rPr>
          <w:t>precipitate retaliation</w:t>
        </w:r>
      </w:hyperlink>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rsidR="0011671B" w:rsidRPr="00100A2B" w:rsidRDefault="0011671B" w:rsidP="0011671B">
      <w:pPr>
        <w:rPr>
          <w:rStyle w:val="StyleUnderline"/>
        </w:rPr>
      </w:pPr>
      <w:proofErr w:type="gramStart"/>
      <w:r w:rsidRPr="00100A2B">
        <w:rPr>
          <w:rStyle w:val="StyleUnderline"/>
        </w:rPr>
        <w:t>The path to rare-earth independence for the U.S. must include: Ensuring supply chains of rare earths necessary for national security; promoting the exploitation of the elements domestically (and removing barriers to responsibly doing so); mandating that defense contractors and other critical-infrastructure entities wean themselves off Chinese rare earths; sponsoring research and development to find alternative materials, especially for clean energy technology; and creating a substantial stockpile of the elements in case of a Chinese boycott.</w:t>
      </w:r>
      <w:proofErr w:type="gramEnd"/>
    </w:p>
    <w:p w:rsidR="0011671B" w:rsidRPr="00100A2B" w:rsidRDefault="0011671B" w:rsidP="0011671B">
      <w:r w:rsidRPr="00100A2B">
        <w:rPr>
          <w:rStyle w:val="StyleUnderline"/>
        </w:rPr>
        <w:t>This is a bipartisan agenda. The Trump administration’s </w:t>
      </w:r>
      <w:hyperlink r:id="rId18" w:tgtFrame="_blank" w:history="1">
        <w:r w:rsidRPr="00100A2B">
          <w:rPr>
            <w:rStyle w:val="StyleUnderline"/>
          </w:rPr>
          <w:t>strategic assessment</w:t>
        </w:r>
      </w:hyperlink>
      <w:r w:rsidRPr="00100A2B">
        <w:t xml:space="preserve"> of what needs to be done (which goes beyond just 17 rare earths to include </w:t>
      </w:r>
      <w:proofErr w:type="gramStart"/>
      <w:r w:rsidRPr="00100A2B">
        <w:t>a total of 35</w:t>
      </w:r>
      <w:proofErr w:type="gramEnd"/>
      <w:r w:rsidRPr="00100A2B">
        <w:t xml:space="preserve"> critical minerals) is thoughtful, and </w:t>
      </w:r>
      <w:r w:rsidRPr="00100A2B">
        <w:rPr>
          <w:rStyle w:val="StyleUnderline"/>
        </w:rPr>
        <w:t>should serve as a basis for the Biden administration</w:t>
      </w:r>
      <w:r w:rsidRPr="00100A2B">
        <w:t xml:space="preserve"> and Congress.</w:t>
      </w:r>
    </w:p>
    <w:p w:rsidR="0011671B" w:rsidRPr="00100A2B" w:rsidRDefault="0011671B" w:rsidP="0011671B"/>
    <w:p w:rsidR="0011671B" w:rsidRPr="00100A2B" w:rsidRDefault="0011671B" w:rsidP="0011671B">
      <w:pPr>
        <w:pStyle w:val="Heading4"/>
        <w:rPr>
          <w:rFonts w:cs="Calibri"/>
        </w:rPr>
      </w:pPr>
      <w:r w:rsidRPr="00100A2B">
        <w:rPr>
          <w:rFonts w:cs="Calibri"/>
        </w:rPr>
        <w:t>REM access key to military primacy and tech advancement – alternatives fail</w:t>
      </w:r>
    </w:p>
    <w:p w:rsidR="0011671B" w:rsidRPr="00100A2B" w:rsidRDefault="0011671B" w:rsidP="0011671B">
      <w:pPr>
        <w:rPr>
          <w:szCs w:val="26"/>
        </w:rPr>
      </w:pPr>
      <w:proofErr w:type="spellStart"/>
      <w:r w:rsidRPr="00100A2B">
        <w:rPr>
          <w:rStyle w:val="StyleUnderline"/>
          <w:szCs w:val="26"/>
        </w:rPr>
        <w:t>Trigaux</w:t>
      </w:r>
      <w:proofErr w:type="spellEnd"/>
      <w:r w:rsidRPr="00100A2B">
        <w:rPr>
          <w:rStyle w:val="StyleUnderline"/>
          <w:szCs w:val="26"/>
        </w:rPr>
        <w:t xml:space="preserve"> 12</w:t>
      </w:r>
      <w:r w:rsidRPr="00100A2B">
        <w:rPr>
          <w:szCs w:val="26"/>
        </w:rPr>
        <w:t xml:space="preserve"> (David, University Honors Program University of South Florida St. Petersburg) </w:t>
      </w:r>
      <w:r w:rsidRPr="00100A2B">
        <w:t xml:space="preserve">“The US, China and Rare Earth Metals: The Future </w:t>
      </w:r>
      <w:proofErr w:type="gramStart"/>
      <w:r w:rsidRPr="00100A2B">
        <w:t>Of</w:t>
      </w:r>
      <w:proofErr w:type="gramEnd"/>
      <w:r w:rsidRPr="00100A2B">
        <w:t xml:space="preserve"> Green Technology, Military Tech, and a Potential Achilles‟ Heel to American Hegemony,” USF St. </w:t>
      </w:r>
      <w:proofErr w:type="spellStart"/>
      <w:r w:rsidRPr="00100A2B">
        <w:t>Petersberg</w:t>
      </w:r>
      <w:proofErr w:type="spellEnd"/>
      <w:r w:rsidRPr="00100A2B">
        <w:t xml:space="preserve">, May 2, 2012, </w:t>
      </w:r>
      <w:hyperlink r:id="rId19" w:history="1">
        <w:r w:rsidRPr="00100A2B">
          <w:rPr>
            <w:rStyle w:val="Hyperlink"/>
            <w:szCs w:val="26"/>
          </w:rPr>
          <w:t>https://digital.stpetersburg.usf.edu/cgi/viewcontent.cgi?article=1132&amp;context=honorstheses</w:t>
        </w:r>
      </w:hyperlink>
      <w:r w:rsidRPr="00100A2B">
        <w:rPr>
          <w:szCs w:val="26"/>
        </w:rPr>
        <w:t>] TDI</w:t>
      </w:r>
    </w:p>
    <w:p w:rsidR="0011671B" w:rsidRPr="00100A2B" w:rsidRDefault="0011671B" w:rsidP="0011671B">
      <w:pPr>
        <w:rPr>
          <w:rStyle w:val="StyleUnderline"/>
        </w:rPr>
      </w:pPr>
      <w:r w:rsidRPr="00100A2B">
        <w:t xml:space="preserve">The </w:t>
      </w:r>
      <w:r w:rsidRPr="00100A2B">
        <w:rPr>
          <w:rStyle w:val="StyleUnderline"/>
        </w:rPr>
        <w:t xml:space="preserve">implications of </w:t>
      </w:r>
      <w:r w:rsidRPr="00F97581">
        <w:rPr>
          <w:rStyle w:val="StyleUnderline"/>
          <w:highlight w:val="green"/>
        </w:rPr>
        <w:t>a rare earth shortage</w:t>
      </w:r>
      <w:r w:rsidRPr="00100A2B">
        <w:t xml:space="preserve"> </w:t>
      </w:r>
      <w:proofErr w:type="gramStart"/>
      <w:r w:rsidRPr="00100A2B">
        <w:t>aren’t</w:t>
      </w:r>
      <w:proofErr w:type="gramEnd"/>
      <w:r w:rsidRPr="00100A2B">
        <w:t xml:space="preserve"> strictly related to the environment, and energy dependence, but </w:t>
      </w:r>
      <w:r w:rsidRPr="00F97581">
        <w:rPr>
          <w:rStyle w:val="StyleUnderline"/>
        </w:rPr>
        <w:t>have distinct military implications</w:t>
      </w:r>
      <w:r w:rsidRPr="00100A2B">
        <w:rPr>
          <w:rStyle w:val="StyleUnderline"/>
        </w:rPr>
        <w:t xml:space="preserve"> as well that </w:t>
      </w:r>
      <w:r w:rsidRPr="00F97581">
        <w:rPr>
          <w:rStyle w:val="StyleUnderline"/>
          <w:highlight w:val="green"/>
        </w:rPr>
        <w:t>could threaten the position of the United States world’s strongest military</w:t>
      </w:r>
      <w:r w:rsidRPr="00F97581">
        <w:rPr>
          <w:highlight w:val="green"/>
        </w:rPr>
        <w:t>.</w:t>
      </w:r>
      <w:r w:rsidRPr="00100A2B">
        <w:t xml:space="preserve"> The United States place in the world was assured by powerful and decisive deployments in World War </w:t>
      </w:r>
      <w:proofErr w:type="gramStart"/>
      <w:r w:rsidRPr="00100A2B">
        <w:t>One</w:t>
      </w:r>
      <w:proofErr w:type="gramEnd"/>
      <w:r w:rsidRPr="00100A2B">
        <w:t xml:space="preserve"> and World War Two. </w:t>
      </w:r>
      <w:r w:rsidRPr="00100A2B">
        <w:rPr>
          <w:rStyle w:val="StyleUnderline"/>
        </w:rPr>
        <w:t xml:space="preserve">Our military expansion </w:t>
      </w:r>
      <w:proofErr w:type="gramStart"/>
      <w:r w:rsidRPr="00100A2B">
        <w:rPr>
          <w:rStyle w:val="StyleUnderline"/>
        </w:rPr>
        <w:t>was built</w:t>
      </w:r>
      <w:proofErr w:type="gramEnd"/>
      <w:r w:rsidRPr="00100A2B">
        <w:rPr>
          <w:rStyle w:val="StyleUnderline"/>
        </w:rPr>
        <w:t xml:space="preserve">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technological superiority over its opponents provided it with sustained dominance over its enemies, even as the numerical size of the army declined. New technologies, such as the use of the airplane in combat, rocket launched missiles, radar systems, and later, GPS, precision guided missiles, missile defense systems, high tech tanks, lasers, and other </w:t>
      </w:r>
      <w:r w:rsidRPr="00F97581">
        <w:rPr>
          <w:rStyle w:val="StyleUnderline"/>
          <w:highlight w:val="green"/>
        </w:rPr>
        <w:t>technologies now make the difference between victory and defeat.</w:t>
      </w:r>
      <w:r w:rsidRPr="00100A2B">
        <w:rPr>
          <w:rStyle w:val="StyleUnderline"/>
        </w:rPr>
        <w:t xml:space="preserve"> </w:t>
      </w:r>
    </w:p>
    <w:p w:rsidR="0011671B" w:rsidRPr="00100A2B" w:rsidRDefault="0011671B" w:rsidP="0011671B">
      <w:r w:rsidRPr="00100A2B">
        <w:rPr>
          <w:rStyle w:val="StyleUnderline"/>
        </w:rPr>
        <w:t xml:space="preserve">The United States military now serves many important functions, deterring threats across the world. The United States projects its power internationally, through a network of bases and allied nations. </w:t>
      </w:r>
      <w:r w:rsidRPr="00F97581">
        <w:rPr>
          <w:rStyle w:val="StyleUnderline"/>
        </w:rPr>
        <w:t>Thus, the United States is a powerful player in all regions of the world, and often serves as a buffer against conflict</w:t>
      </w:r>
      <w:r w:rsidRPr="00100A2B">
        <w:rPr>
          <w:rStyle w:val="StyleUnderline"/>
        </w:rPr>
        <w:t xml:space="preserve"> in these regions. </w:t>
      </w:r>
      <w:r w:rsidRPr="00F97581">
        <w:rPr>
          <w:rStyle w:val="StyleUnderline"/>
          <w:highlight w:val="green"/>
        </w:rPr>
        <w:t>US military presence serves as a buffer against Chinese military modernization in Eastern Asia</w:t>
      </w:r>
      <w:r w:rsidRPr="00100A2B">
        <w:rPr>
          <w:rStyle w:val="StyleUnderline"/>
        </w:rPr>
        <w:t xml:space="preserve">, against an increasingly nationalist Russia in Europe, and smaller regional actors, such as Venezuela in South America and Iran in the Middle East. The U.S. Navy </w:t>
      </w:r>
      <w:proofErr w:type="gramStart"/>
      <w:r w:rsidRPr="00100A2B">
        <w:rPr>
          <w:rStyle w:val="StyleUnderline"/>
        </w:rPr>
        <w:t>is deployed</w:t>
      </w:r>
      <w:proofErr w:type="gramEnd"/>
      <w:r w:rsidRPr="00100A2B">
        <w:rPr>
          <w:rStyle w:val="StyleUnderline"/>
        </w:rPr>
        <w:t xml:space="preserve">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F97581">
        <w:rPr>
          <w:rStyle w:val="StyleUnderline"/>
          <w:highlight w:val="green"/>
        </w:rPr>
        <w:t>US projection is also key deterring emerging threats such as terrorism and nuclear proliferation</w:t>
      </w:r>
      <w:r w:rsidRPr="00100A2B">
        <w:t xml:space="preserve">. While not direct challenges to US primacy, both terrorism and nuclear proliferation can kill thousands.  </w:t>
      </w:r>
    </w:p>
    <w:p w:rsidR="0011671B" w:rsidRPr="00100A2B" w:rsidRDefault="0011671B" w:rsidP="0011671B">
      <w:r w:rsidRPr="00100A2B">
        <w:rPr>
          <w:rStyle w:val="StyleUnderline"/>
        </w:rPr>
        <w:t>The US Air Force has a commanding lead over the rest of the world, in terms of both numbers and capabilities.</w:t>
      </w:r>
      <w:r w:rsidRPr="00100A2B">
        <w:t xml:space="preserve"> American ground forces have few peers, and are unmatched in their ability to deploy to anywhere in the world at an equally unmatched pace.</w:t>
      </w:r>
    </w:p>
    <w:p w:rsidR="0011671B" w:rsidRPr="00100A2B" w:rsidRDefault="0011671B" w:rsidP="0011671B">
      <w:proofErr w:type="gramStart"/>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100A2B">
        <w:rPr>
          <w:rStyle w:val="StyleUnderline"/>
        </w:rPr>
        <w:t>Chinese modernization efforts have a serious long-term advantage over the United States; access to rare earth metals, and a large concentration of rare earth chemists doing research.80 This advantage, coupled with the U.S. losing access to rare earth metals, will even the odds much quicker than policymakers had previously anticipated</w:t>
      </w:r>
      <w:r w:rsidRPr="00100A2B">
        <w:t>.</w:t>
      </w:r>
      <w:proofErr w:type="gramEnd"/>
      <w:r w:rsidRPr="00100A2B">
        <w:t xml:space="preserve"> 81</w:t>
      </w:r>
    </w:p>
    <w:p w:rsidR="0011671B" w:rsidRPr="00100A2B" w:rsidRDefault="0011671B" w:rsidP="0011671B">
      <w:r w:rsidRPr="00100A2B">
        <w:rPr>
          <w:rStyle w:val="StyleUnderline"/>
        </w:rPr>
        <w:t>The largest example is US airpower</w:t>
      </w:r>
      <w:r w:rsidRPr="00100A2B">
        <w:t xml:space="preserve">. </w:t>
      </w:r>
      <w:proofErr w:type="gramStart"/>
      <w:r w:rsidRPr="00100A2B">
        <w:t xml:space="preserve">With every successive generation of military aircraft, </w:t>
      </w:r>
      <w:r w:rsidRPr="00100A2B">
        <w:rPr>
          <w:rStyle w:val="StyleUnderline"/>
        </w:rPr>
        <w:t>the U.S. Air Force becomes more and more dependent on Rare Earth Metals.82 As planes get faster and faster, they have to get lighter and lighter,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w:t>
      </w:r>
      <w:proofErr w:type="gramEnd"/>
      <w:r w:rsidRPr="00100A2B">
        <w:t xml:space="preserve"> </w:t>
      </w:r>
      <w:proofErr w:type="gramStart"/>
      <w:r w:rsidRPr="00100A2B">
        <w:t xml:space="preserve">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100A2B">
        <w:rPr>
          <w:rStyle w:val="StyleUnderline"/>
        </w:rPr>
        <w:t>F-35 jets are the next generation fighter jet that works together to form the dual plane combination that cements U.S. dominance in air power over the Russian PAK FA</w:t>
      </w:r>
      <w:r w:rsidRPr="00100A2B">
        <w:t>.86</w:t>
      </w:r>
      <w:proofErr w:type="gramEnd"/>
    </w:p>
    <w:p w:rsidR="0011671B" w:rsidRPr="00100A2B" w:rsidRDefault="0011671B" w:rsidP="0011671B">
      <w:r w:rsidRPr="00F97581">
        <w:rPr>
          <w:rStyle w:val="StyleUnderline"/>
          <w:highlight w:val="green"/>
        </w:rPr>
        <w:t>Rare earth shortages</w:t>
      </w:r>
      <w:r w:rsidRPr="00100A2B">
        <w:rPr>
          <w:rStyle w:val="StyleUnderline"/>
        </w:rPr>
        <w:t xml:space="preserve"> </w:t>
      </w:r>
      <w:proofErr w:type="gramStart"/>
      <w:r w:rsidRPr="00100A2B">
        <w:rPr>
          <w:rStyle w:val="StyleUnderline"/>
        </w:rPr>
        <w:t>don’t</w:t>
      </w:r>
      <w:proofErr w:type="gramEnd"/>
      <w:r w:rsidRPr="00100A2B">
        <w:rPr>
          <w:rStyle w:val="StyleUnderline"/>
        </w:rPr>
        <w:t xml:space="preserve"> just </w:t>
      </w:r>
      <w:r w:rsidRPr="00F97581">
        <w:rPr>
          <w:rStyle w:val="StyleUnderline"/>
          <w:highlight w:val="green"/>
        </w:rPr>
        <w:t>affect</w:t>
      </w:r>
      <w:r w:rsidRPr="00100A2B">
        <w:rPr>
          <w:rStyle w:val="StyleUnderline"/>
        </w:rPr>
        <w:t xml:space="preserve"> air power, also compromising </w:t>
      </w:r>
      <w:r w:rsidRPr="00F97581">
        <w:rPr>
          <w:rStyle w:val="StyleUnderline"/>
          <w:highlight w:val="green"/>
        </w:rPr>
        <w:t>the navigation system of Abrams Tanks,</w:t>
      </w:r>
      <w:r w:rsidRPr="00100A2B">
        <w:rPr>
          <w:rStyle w:val="StyleUnderline"/>
        </w:rPr>
        <w:t xml:space="preserve"> which need samarium cobalt magnets. The Abrams Tank </w:t>
      </w:r>
      <w:r w:rsidRPr="00B77D48">
        <w:rPr>
          <w:rStyle w:val="StyleUnderline"/>
        </w:rPr>
        <w:t xml:space="preserve">is </w:t>
      </w:r>
      <w:r w:rsidRPr="00F97581">
        <w:rPr>
          <w:rStyle w:val="StyleUnderline"/>
          <w:highlight w:val="green"/>
        </w:rPr>
        <w:t xml:space="preserve">the primary </w:t>
      </w:r>
      <w:r w:rsidRPr="00B77D48">
        <w:rPr>
          <w:rStyle w:val="StyleUnderline"/>
        </w:rPr>
        <w:t xml:space="preserve">offensive mechanized </w:t>
      </w:r>
      <w:r w:rsidRPr="00F97581">
        <w:rPr>
          <w:rStyle w:val="StyleUnderline"/>
          <w:highlight w:val="green"/>
        </w:rPr>
        <w:t>vehicle in the U.S. arsenal</w:t>
      </w:r>
      <w:r w:rsidRPr="00100A2B">
        <w:rPr>
          <w:rStyle w:val="StyleUnderline"/>
        </w:rPr>
        <w:t>. The Aegis Spy 1 Radar also uses samarium.87 Many naval ships require neodymium. Hell Fire missiles, satellites, night vision goggles, avionics, and precision guided munitions all require rare earth metals</w:t>
      </w:r>
      <w:r w:rsidRPr="00100A2B">
        <w:t>. 88</w:t>
      </w:r>
    </w:p>
    <w:p w:rsidR="0011671B" w:rsidRPr="00100A2B" w:rsidRDefault="0011671B" w:rsidP="0011671B">
      <w:pPr>
        <w:rPr>
          <w:rStyle w:val="StyleUnderline"/>
        </w:rPr>
      </w:pPr>
      <w:r w:rsidRPr="00F97581">
        <w:rPr>
          <w:rStyle w:val="StyleUnderline"/>
          <w:highlight w:val="green"/>
        </w:rPr>
        <w:t xml:space="preserve">American military superiority </w:t>
      </w:r>
      <w:proofErr w:type="gramStart"/>
      <w:r w:rsidRPr="00F97581">
        <w:rPr>
          <w:rStyle w:val="StyleUnderline"/>
          <w:highlight w:val="green"/>
        </w:rPr>
        <w:t>is based</w:t>
      </w:r>
      <w:proofErr w:type="gramEnd"/>
      <w:r w:rsidRPr="00F97581">
        <w:rPr>
          <w:rStyle w:val="StyleUnderline"/>
          <w:highlight w:val="green"/>
        </w:rPr>
        <w:t xml:space="preserve"> on technological advancement</w:t>
      </w:r>
      <w:r w:rsidRPr="00100A2B">
        <w:rPr>
          <w:rStyle w:val="StyleUnderline"/>
        </w:rPr>
        <w:t xml:space="preserve">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rsidR="0011671B" w:rsidRPr="00100A2B" w:rsidRDefault="0011671B" w:rsidP="0011671B">
      <w:pPr>
        <w:rPr>
          <w:rStyle w:val="StyleUnderline"/>
        </w:rPr>
      </w:pPr>
      <w:r w:rsidRPr="00F97581">
        <w:rPr>
          <w:rStyle w:val="StyleUnderline"/>
          <w:highlight w:val="green"/>
        </w:rPr>
        <w:t>Rare Earth Elements make this technological superiority possible.</w:t>
      </w:r>
    </w:p>
    <w:p w:rsidR="0011671B" w:rsidRPr="00100A2B" w:rsidRDefault="0011671B" w:rsidP="0011671B">
      <w:r w:rsidRPr="00100A2B">
        <w:t xml:space="preserve">To make matters worse, the defense industrial base is often a single market industry, dependent on government contracts for its business. </w:t>
      </w:r>
      <w:r w:rsidRPr="00F97581">
        <w:rPr>
          <w:rStyle w:val="StyleUnderline"/>
          <w:highlight w:val="green"/>
        </w:rPr>
        <w:t>If China tightens the export quotas further, major US defense contractors will be in trouble</w:t>
      </w:r>
      <w:r w:rsidRPr="00100A2B">
        <w:rPr>
          <w:rStyle w:val="StyleUnderline"/>
        </w:rPr>
        <w:t xml:space="preserve">.89 </w:t>
      </w:r>
      <w:proofErr w:type="gramStart"/>
      <w:r w:rsidRPr="00100A2B">
        <w:rPr>
          <w:rStyle w:val="StyleUnderline"/>
        </w:rPr>
        <w:t>Every</w:t>
      </w:r>
      <w:proofErr w:type="gramEnd"/>
      <w:r w:rsidRPr="00100A2B">
        <w:rPr>
          <w:rStyle w:val="StyleUnderline"/>
        </w:rPr>
        <w:t xml:space="preserve"> sector of the defense industrial base is dependent on rare earth metals. </w:t>
      </w:r>
      <w:r w:rsidRPr="003C64EF">
        <w:rPr>
          <w:rStyle w:val="StyleUnderline"/>
          <w:highlight w:val="green"/>
        </w:rPr>
        <w:t xml:space="preserve">Without rare earths, these contractors </w:t>
      </w:r>
      <w:proofErr w:type="gramStart"/>
      <w:r w:rsidRPr="003C64EF">
        <w:rPr>
          <w:rStyle w:val="StyleUnderline"/>
          <w:highlight w:val="green"/>
        </w:rPr>
        <w:t>can’t</w:t>
      </w:r>
      <w:proofErr w:type="gramEnd"/>
      <w:r w:rsidRPr="003C64EF">
        <w:rPr>
          <w:rStyle w:val="StyleUnderline"/>
          <w:highlight w:val="green"/>
        </w:rPr>
        <w:t xml:space="preserve"> build anything, which collapses the industry</w:t>
      </w:r>
      <w:r w:rsidRPr="00100A2B">
        <w:t xml:space="preserve">.90 </w:t>
      </w:r>
    </w:p>
    <w:p w:rsidR="0011671B" w:rsidRPr="00100A2B" w:rsidRDefault="0011671B" w:rsidP="0011671B">
      <w:r w:rsidRPr="00100A2B">
        <w:t xml:space="preserve">Rare Earth shortages are actually already affecting our military, with </w:t>
      </w:r>
      <w:r w:rsidRPr="00100A2B">
        <w:rPr>
          <w:rStyle w:val="StyleUnderline"/>
        </w:rPr>
        <w:t xml:space="preserve">shortages of lanthanum, cerium, europium and gadolinium happening in the status quo. This </w:t>
      </w:r>
      <w:r w:rsidRPr="003C64EF">
        <w:rPr>
          <w:rStyle w:val="StyleUnderline"/>
          <w:highlight w:val="green"/>
        </w:rPr>
        <w:t>prevents us not only from building the next generation of high tech weaponry, but also from constructing more of the weapons and munitions that are needed in the status quo</w:t>
      </w:r>
      <w:r w:rsidRPr="003C64EF">
        <w:rPr>
          <w:highlight w:val="green"/>
        </w:rPr>
        <w:t>.</w:t>
      </w:r>
      <w:r w:rsidRPr="00100A2B">
        <w:t xml:space="preserve"> As current weapon systems age and they </w:t>
      </w:r>
      <w:proofErr w:type="gramStart"/>
      <w:r w:rsidRPr="00100A2B">
        <w:t>can’t</w:t>
      </w:r>
      <w:proofErr w:type="gramEnd"/>
      <w:r w:rsidRPr="00100A2B">
        <w:t xml:space="preserve"> be replaced, the US primacy will be undermined. Of special concern is that U.S. domestic mining </w:t>
      </w:r>
      <w:proofErr w:type="gramStart"/>
      <w:r w:rsidRPr="00100A2B">
        <w:t>doesn’t</w:t>
      </w:r>
      <w:proofErr w:type="gramEnd"/>
      <w:r w:rsidRPr="00100A2B">
        <w:t xml:space="preserve"> produce “heavy” rare earth metals that are needed for many advanced components of military technologies. </w:t>
      </w:r>
      <w:r w:rsidRPr="00100A2B">
        <w:rPr>
          <w:rStyle w:val="StyleUnderline"/>
        </w:rPr>
        <w:t xml:space="preserve">Given the nature of many military applications, </w:t>
      </w:r>
      <w:r w:rsidRPr="003C64EF">
        <w:rPr>
          <w:rStyle w:val="StyleUnderline"/>
          <w:highlight w:val="green"/>
        </w:rPr>
        <w:t xml:space="preserve">substitutions </w:t>
      </w:r>
      <w:proofErr w:type="gramStart"/>
      <w:r w:rsidRPr="003C64EF">
        <w:rPr>
          <w:rStyle w:val="StyleUnderline"/>
          <w:highlight w:val="green"/>
        </w:rPr>
        <w:t>aren’t</w:t>
      </w:r>
      <w:proofErr w:type="gramEnd"/>
      <w:r w:rsidRPr="003C64EF">
        <w:rPr>
          <w:rStyle w:val="StyleUnderline"/>
          <w:highlight w:val="green"/>
        </w:rPr>
        <w:t xml:space="preserve"> possible</w:t>
      </w:r>
      <w:r w:rsidRPr="00100A2B">
        <w:t>. 91</w:t>
      </w:r>
    </w:p>
    <w:p w:rsidR="0011671B" w:rsidRPr="00100A2B" w:rsidRDefault="0011671B" w:rsidP="0011671B"/>
    <w:p w:rsidR="0011671B" w:rsidRPr="00100A2B" w:rsidRDefault="0011671B" w:rsidP="0011671B">
      <w:pPr>
        <w:pStyle w:val="Heading4"/>
      </w:pPr>
      <w:r w:rsidRPr="00100A2B">
        <w:t xml:space="preserve">Primacy and allied commitments solve arms races and great power war – </w:t>
      </w:r>
      <w:proofErr w:type="spellStart"/>
      <w:r w:rsidRPr="00100A2B">
        <w:t>unipolarity</w:t>
      </w:r>
      <w:proofErr w:type="spellEnd"/>
      <w:r w:rsidRPr="00100A2B">
        <w:t xml:space="preserve"> is sustainable, and prevents power vacuums and global escalation</w:t>
      </w:r>
    </w:p>
    <w:p w:rsidR="0011671B" w:rsidRPr="00100A2B" w:rsidRDefault="0011671B" w:rsidP="0011671B">
      <w:r w:rsidRPr="00100A2B">
        <w:rPr>
          <w:rStyle w:val="StyleUnderline"/>
          <w:szCs w:val="26"/>
        </w:rPr>
        <w:t>Brands 18</w:t>
      </w:r>
      <w:r w:rsidRPr="00100A2B">
        <w:t xml:space="preserve"> [(Hal, Henry Kissinger Distinguished Professor at Johns Hopkins University's School of Advanced International Studies and a senior fellow at the Center for Strategic and Budgetary Assessments) "American Grand Strategy in the Age of Trump," Page 129-133] </w:t>
      </w:r>
    </w:p>
    <w:p w:rsidR="0011671B" w:rsidRPr="00100A2B" w:rsidRDefault="0011671B" w:rsidP="0011671B">
      <w:r w:rsidRPr="00100A2B">
        <w:rPr>
          <w:rStyle w:val="StyleUnderline"/>
        </w:rPr>
        <w:t xml:space="preserve">Since World War II, </w:t>
      </w:r>
      <w:r w:rsidRPr="00B8630D">
        <w:rPr>
          <w:rStyle w:val="StyleUnderline"/>
          <w:highlight w:val="green"/>
        </w:rPr>
        <w:t xml:space="preserve">the United States has had a military </w:t>
      </w:r>
      <w:r w:rsidRPr="00B8630D">
        <w:rPr>
          <w:rStyle w:val="Emphasis"/>
          <w:highlight w:val="green"/>
        </w:rPr>
        <w:t>second to none</w:t>
      </w:r>
      <w:r w:rsidRPr="00100A2B">
        <w:t xml:space="preserve">. Since the Cold War, </w:t>
      </w:r>
      <w:r w:rsidRPr="00100A2B">
        <w:rPr>
          <w:rStyle w:val="StyleUnderline"/>
        </w:rPr>
        <w:t xml:space="preserve">America has </w:t>
      </w:r>
      <w:r w:rsidRPr="00100A2B">
        <w:rPr>
          <w:rStyle w:val="Emphasis"/>
        </w:rPr>
        <w:t>committed</w:t>
      </w:r>
      <w:r w:rsidRPr="00100A2B">
        <w:rPr>
          <w:rStyle w:val="StyleUnderline"/>
        </w:rPr>
        <w:t xml:space="preserve"> to having</w:t>
      </w:r>
      <w:r w:rsidRPr="00100A2B">
        <w:t xml:space="preserve"> </w:t>
      </w:r>
      <w:r w:rsidRPr="00100A2B">
        <w:rPr>
          <w:rStyle w:val="Emphasis"/>
        </w:rPr>
        <w:t>overwhelming military primacy</w:t>
      </w:r>
      <w:r w:rsidRPr="00100A2B">
        <w:t xml:space="preserve">. The idea, as George W. Bush declared in 2002, that America must possess “strengths beyond challenge” has featured in every major U.S. strategy document for a quarter century; it </w:t>
      </w:r>
      <w:proofErr w:type="gramStart"/>
      <w:r w:rsidRPr="00100A2B">
        <w:t>has also been reflected</w:t>
      </w:r>
      <w:proofErr w:type="gramEnd"/>
      <w:r w:rsidRPr="00100A2B">
        <w:t xml:space="preserve"> in concrete terms.6 </w:t>
      </w:r>
    </w:p>
    <w:p w:rsidR="0011671B" w:rsidRPr="00100A2B" w:rsidRDefault="0011671B" w:rsidP="0011671B">
      <w:pPr>
        <w:rPr>
          <w:rStyle w:val="Emphasis"/>
        </w:rPr>
      </w:pPr>
      <w:r w:rsidRPr="00100A2B">
        <w:t xml:space="preserve">From the early 1990s, for example, the </w:t>
      </w:r>
      <w:r w:rsidRPr="00B8630D">
        <w:rPr>
          <w:rStyle w:val="Emphasis"/>
          <w:highlight w:val="green"/>
        </w:rPr>
        <w:t>U</w:t>
      </w:r>
      <w:r w:rsidRPr="00100A2B">
        <w:rPr>
          <w:rStyle w:val="StyleUnderline"/>
        </w:rPr>
        <w:t xml:space="preserve">nited </w:t>
      </w:r>
      <w:r w:rsidRPr="00B8630D">
        <w:rPr>
          <w:rStyle w:val="Emphasis"/>
          <w:highlight w:val="green"/>
        </w:rPr>
        <w:t>S</w:t>
      </w:r>
      <w:r w:rsidRPr="00100A2B">
        <w:rPr>
          <w:rStyle w:val="StyleUnderline"/>
        </w:rPr>
        <w:t xml:space="preserve">tates consistently </w:t>
      </w:r>
      <w:r w:rsidRPr="00B8630D">
        <w:rPr>
          <w:rStyle w:val="StyleUnderline"/>
          <w:highlight w:val="green"/>
        </w:rPr>
        <w:t xml:space="preserve">accounted </w:t>
      </w:r>
      <w:r w:rsidRPr="009A044C">
        <w:rPr>
          <w:rStyle w:val="StyleUnderline"/>
          <w:highlight w:val="green"/>
        </w:rPr>
        <w:t>for</w:t>
      </w:r>
      <w:r w:rsidRPr="009A044C">
        <w:rPr>
          <w:rStyle w:val="StyleUnderline"/>
        </w:rPr>
        <w:t xml:space="preserve"> around 35 to </w:t>
      </w:r>
      <w:r w:rsidRPr="00B8630D">
        <w:rPr>
          <w:rStyle w:val="StyleUnderline"/>
          <w:highlight w:val="green"/>
        </w:rPr>
        <w:t>45 percent of world defense spending</w:t>
      </w:r>
      <w:r w:rsidRPr="00100A2B">
        <w:rPr>
          <w:rStyle w:val="StyleUnderline"/>
        </w:rPr>
        <w:t xml:space="preserve"> and maintained </w:t>
      </w:r>
      <w:r w:rsidRPr="00100A2B">
        <w:rPr>
          <w:rStyle w:val="Emphasis"/>
        </w:rPr>
        <w:t>peerless global power-projection capabilities</w:t>
      </w:r>
      <w:r w:rsidRPr="00100A2B">
        <w:t xml:space="preserve">.7 Perhaps more important, U.S. </w:t>
      </w:r>
      <w:r w:rsidRPr="00B8630D">
        <w:rPr>
          <w:rStyle w:val="StyleUnderline"/>
          <w:highlight w:val="green"/>
        </w:rPr>
        <w:t xml:space="preserve">primacy was also unrivaled in key overseas </w:t>
      </w:r>
      <w:r w:rsidRPr="00B8630D">
        <w:rPr>
          <w:rStyle w:val="Emphasis"/>
          <w:highlight w:val="green"/>
        </w:rPr>
        <w:t>strategic regions</w:t>
      </w:r>
      <w:r w:rsidRPr="00100A2B">
        <w:t>—</w:t>
      </w:r>
      <w:r w:rsidRPr="00100A2B">
        <w:rPr>
          <w:rStyle w:val="Emphasis"/>
        </w:rPr>
        <w:t>Europe, East Asia, the Middle East</w:t>
      </w:r>
      <w:r w:rsidRPr="00100A2B">
        <w:t xml:space="preserve">. </w:t>
      </w:r>
      <w:r w:rsidRPr="00100A2B">
        <w:rPr>
          <w:rStyle w:val="StyleUnderline"/>
        </w:rPr>
        <w:t xml:space="preserve">From </w:t>
      </w:r>
      <w:r w:rsidRPr="00100A2B">
        <w:rPr>
          <w:rStyle w:val="Emphasis"/>
        </w:rPr>
        <w:t>thrashing Saddam</w:t>
      </w:r>
      <w:r w:rsidRPr="00100A2B">
        <w:t xml:space="preserve"> Hussein’s million-man Iraqi military </w:t>
      </w:r>
      <w:r w:rsidRPr="00100A2B">
        <w:rPr>
          <w:rStyle w:val="StyleUnderline"/>
        </w:rPr>
        <w:t xml:space="preserve">during Operation Desert Storm, to deploying—with impunity—two carrier strike groups off Taiwan during the China-Taiwan crisis of 1995– 96, Washington has been able to project military power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p>
    <w:p w:rsidR="0011671B" w:rsidRPr="00100A2B" w:rsidRDefault="0011671B" w:rsidP="0011671B">
      <w:r w:rsidRPr="00100A2B">
        <w:t xml:space="preserve">This </w:t>
      </w:r>
      <w:r w:rsidRPr="00B8630D">
        <w:rPr>
          <w:rStyle w:val="Emphasis"/>
          <w:highlight w:val="green"/>
        </w:rPr>
        <w:t>military dominance</w:t>
      </w:r>
      <w:r w:rsidRPr="00B8630D">
        <w:rPr>
          <w:highlight w:val="green"/>
        </w:rPr>
        <w:t xml:space="preserve"> </w:t>
      </w:r>
      <w:r w:rsidRPr="00B8630D">
        <w:rPr>
          <w:rStyle w:val="StyleUnderline"/>
          <w:highlight w:val="green"/>
        </w:rPr>
        <w:t>has constituted the</w:t>
      </w:r>
      <w:r w:rsidRPr="00B8630D">
        <w:rPr>
          <w:highlight w:val="green"/>
        </w:rPr>
        <w:t xml:space="preserve"> </w:t>
      </w:r>
      <w:r w:rsidRPr="00B8630D">
        <w:rPr>
          <w:rStyle w:val="Emphasis"/>
          <w:highlight w:val="green"/>
        </w:rPr>
        <w:t xml:space="preserve">hard-power backbone </w:t>
      </w:r>
      <w:r w:rsidRPr="00B8630D">
        <w:rPr>
          <w:rStyle w:val="StyleUnderline"/>
          <w:highlight w:val="green"/>
        </w:rPr>
        <w:t>of an ambitious global strategy</w:t>
      </w:r>
      <w:r w:rsidRPr="00100A2B">
        <w:rPr>
          <w:rStyle w:val="StyleUnderline"/>
        </w:rPr>
        <w:t xml:space="preserve">. </w:t>
      </w:r>
      <w:r w:rsidRPr="00100A2B">
        <w:t xml:space="preserve">After the Cold War, </w:t>
      </w:r>
      <w:r w:rsidRPr="00B8630D">
        <w:rPr>
          <w:highlight w:val="green"/>
        </w:rPr>
        <w:t>U.S.</w:t>
      </w:r>
      <w:r w:rsidRPr="00B8630D">
        <w:rPr>
          <w:rStyle w:val="StyleUnderline"/>
          <w:highlight w:val="green"/>
        </w:rPr>
        <w:t xml:space="preserve"> policymakers</w:t>
      </w:r>
      <w:r w:rsidRPr="00100A2B">
        <w:rPr>
          <w:rStyle w:val="StyleUnderline"/>
        </w:rPr>
        <w:t xml:space="preserve"> committed to averting a return to the </w:t>
      </w:r>
      <w:r w:rsidRPr="00100A2B">
        <w:rPr>
          <w:rStyle w:val="Emphasis"/>
        </w:rPr>
        <w:t xml:space="preserve">unstable </w:t>
      </w:r>
      <w:proofErr w:type="spellStart"/>
      <w:r w:rsidRPr="00100A2B">
        <w:rPr>
          <w:rStyle w:val="Emphasis"/>
        </w:rPr>
        <w:t>multipolarity</w:t>
      </w:r>
      <w:proofErr w:type="spellEnd"/>
      <w:r w:rsidRPr="00100A2B">
        <w:rPr>
          <w:rStyle w:val="StyleUnderline"/>
        </w:rPr>
        <w:t xml:space="preserve"> of earlier eras, and to perpetuating the more favorable unipolar order.</w:t>
      </w:r>
      <w:r w:rsidRPr="00100A2B">
        <w:t xml:space="preserve"> </w:t>
      </w:r>
      <w:r w:rsidRPr="00100A2B">
        <w:rPr>
          <w:rStyle w:val="StyleUnderline"/>
        </w:rPr>
        <w:t xml:space="preserve">They </w:t>
      </w:r>
      <w:r w:rsidRPr="00B8630D">
        <w:rPr>
          <w:rStyle w:val="StyleUnderline"/>
          <w:highlight w:val="green"/>
        </w:rPr>
        <w:t>committed to</w:t>
      </w:r>
      <w:r w:rsidRPr="00100A2B">
        <w:rPr>
          <w:rStyle w:val="StyleUnderline"/>
        </w:rPr>
        <w:t xml:space="preserve"> building on the successes of the postwar era by further advancing </w:t>
      </w:r>
      <w:r w:rsidRPr="00100A2B">
        <w:rPr>
          <w:rStyle w:val="Emphasis"/>
        </w:rPr>
        <w:t>liberal political values</w:t>
      </w:r>
      <w:r w:rsidRPr="00100A2B">
        <w:rPr>
          <w:rStyle w:val="StyleUnderline"/>
        </w:rPr>
        <w:t xml:space="preserve"> </w:t>
      </w:r>
      <w:r w:rsidRPr="00B8630D">
        <w:rPr>
          <w:rStyle w:val="StyleUnderline"/>
          <w:highlight w:val="green"/>
        </w:rPr>
        <w:t xml:space="preserve">and an open international </w:t>
      </w:r>
      <w:r w:rsidRPr="00B8630D">
        <w:rPr>
          <w:rStyle w:val="Emphasis"/>
          <w:highlight w:val="green"/>
        </w:rPr>
        <w:t>economy</w:t>
      </w:r>
      <w:r w:rsidRPr="00B8630D">
        <w:rPr>
          <w:rStyle w:val="StyleUnderline"/>
          <w:highlight w:val="green"/>
        </w:rPr>
        <w:t>,</w:t>
      </w:r>
      <w:r w:rsidRPr="00100A2B">
        <w:rPr>
          <w:rStyle w:val="StyleUnderline"/>
        </w:rPr>
        <w:t xml:space="preserve"> and to </w:t>
      </w:r>
      <w:r w:rsidRPr="00B8630D">
        <w:rPr>
          <w:rStyle w:val="Emphasis"/>
          <w:highlight w:val="green"/>
        </w:rPr>
        <w:t>suppressing</w:t>
      </w:r>
      <w:r w:rsidRPr="00100A2B">
        <w:rPr>
          <w:rStyle w:val="StyleUnderline"/>
        </w:rPr>
        <w:t xml:space="preserve"> international scourges such as </w:t>
      </w:r>
      <w:r w:rsidRPr="00B8630D">
        <w:rPr>
          <w:rStyle w:val="Emphasis"/>
          <w:highlight w:val="green"/>
        </w:rPr>
        <w:t>rogue states</w:t>
      </w:r>
      <w:r w:rsidRPr="00B8630D">
        <w:rPr>
          <w:rStyle w:val="StyleUnderline"/>
          <w:highlight w:val="green"/>
        </w:rPr>
        <w:t xml:space="preserve">, </w:t>
      </w:r>
      <w:r w:rsidRPr="00B8630D">
        <w:rPr>
          <w:rStyle w:val="Emphasis"/>
          <w:highlight w:val="green"/>
        </w:rPr>
        <w:t>nuclear prolif</w:t>
      </w:r>
      <w:r w:rsidRPr="00B8630D">
        <w:rPr>
          <w:rStyle w:val="Emphasis"/>
        </w:rPr>
        <w:t>eration</w:t>
      </w:r>
      <w:r w:rsidRPr="00100A2B">
        <w:rPr>
          <w:rStyle w:val="StyleUnderline"/>
        </w:rPr>
        <w:t xml:space="preserve">, and catastrophic </w:t>
      </w:r>
      <w:r w:rsidRPr="00B8630D">
        <w:rPr>
          <w:rStyle w:val="Emphasis"/>
          <w:highlight w:val="green"/>
        </w:rPr>
        <w:t>terrorism</w:t>
      </w:r>
      <w:r w:rsidRPr="00100A2B">
        <w:rPr>
          <w:rStyle w:val="StyleUnderline"/>
        </w:rPr>
        <w:t xml:space="preserve">. </w:t>
      </w:r>
      <w:proofErr w:type="gramStart"/>
      <w:r w:rsidRPr="00100A2B">
        <w:t>And</w:t>
      </w:r>
      <w:proofErr w:type="gramEnd"/>
      <w:r w:rsidRPr="00100A2B">
        <w:t xml:space="preserve"> because they recognized that military force remained the ultima ratio </w:t>
      </w:r>
      <w:proofErr w:type="spellStart"/>
      <w:r w:rsidRPr="00100A2B">
        <w:t>regum</w:t>
      </w:r>
      <w:proofErr w:type="spellEnd"/>
      <w:r w:rsidRPr="00100A2B">
        <w:t xml:space="preserve">, </w:t>
      </w:r>
      <w:r w:rsidRPr="00100A2B">
        <w:rPr>
          <w:rStyle w:val="StyleUnderline"/>
        </w:rPr>
        <w:t>they understood the</w:t>
      </w:r>
      <w:r w:rsidRPr="00100A2B">
        <w:t xml:space="preserve"> </w:t>
      </w:r>
      <w:r w:rsidRPr="00100A2B">
        <w:rPr>
          <w:rStyle w:val="Emphasis"/>
        </w:rPr>
        <w:t>centrality</w:t>
      </w:r>
      <w:r w:rsidRPr="00100A2B">
        <w:t xml:space="preserve"> </w:t>
      </w:r>
      <w:r w:rsidRPr="00100A2B">
        <w:rPr>
          <w:rStyle w:val="StyleUnderline"/>
        </w:rPr>
        <w:t>of military preponderance</w:t>
      </w:r>
      <w:r w:rsidRPr="00100A2B">
        <w:t xml:space="preserve">. </w:t>
      </w:r>
    </w:p>
    <w:p w:rsidR="0011671B" w:rsidRPr="00100A2B" w:rsidRDefault="0011671B" w:rsidP="0011671B">
      <w:pPr>
        <w:rPr>
          <w:rStyle w:val="StyleUnderline"/>
        </w:rPr>
      </w:pPr>
      <w:r w:rsidRPr="00100A2B">
        <w:rPr>
          <w:rStyle w:val="StyleUnderline"/>
        </w:rPr>
        <w:t xml:space="preserve">Washington would </w:t>
      </w:r>
      <w:r w:rsidRPr="00100A2B">
        <w:rPr>
          <w:rStyle w:val="Emphasis"/>
        </w:rPr>
        <w:t>need</w:t>
      </w:r>
      <w:r w:rsidRPr="00100A2B">
        <w:rPr>
          <w:rStyle w:val="StyleUnderline"/>
        </w:rPr>
        <w:t xml:space="preserve"> the </w:t>
      </w:r>
      <w:r w:rsidRPr="00100A2B">
        <w:rPr>
          <w:rStyle w:val="Emphasis"/>
        </w:rPr>
        <w:t>military power</w:t>
      </w:r>
      <w:r w:rsidRPr="00100A2B">
        <w:t xml:space="preserve"> </w:t>
      </w:r>
      <w:r w:rsidRPr="00100A2B">
        <w:rPr>
          <w:rStyle w:val="StyleUnderline"/>
        </w:rPr>
        <w:t xml:space="preserve">necessary to </w:t>
      </w:r>
      <w:r w:rsidRPr="00100A2B">
        <w:rPr>
          <w:rStyle w:val="Emphasis"/>
        </w:rPr>
        <w:t>underwrite</w:t>
      </w:r>
      <w:r w:rsidRPr="00100A2B">
        <w:rPr>
          <w:rStyle w:val="StyleUnderline"/>
        </w:rPr>
        <w:t xml:space="preserve"> worldwide </w:t>
      </w:r>
      <w:r w:rsidRPr="00100A2B">
        <w:rPr>
          <w:rStyle w:val="Emphasis"/>
        </w:rPr>
        <w:t>alliance commitments</w:t>
      </w:r>
      <w:r w:rsidRPr="00100A2B">
        <w:rPr>
          <w:rStyle w:val="StyleUnderline"/>
        </w:rPr>
        <w:t xml:space="preserve">. It would have to preserve </w:t>
      </w:r>
      <w:r w:rsidRPr="00100A2B">
        <w:rPr>
          <w:rStyle w:val="Emphasis"/>
        </w:rPr>
        <w:t>substantial overmatch</w:t>
      </w:r>
      <w:r w:rsidRPr="00100A2B">
        <w:t xml:space="preserve"> </w:t>
      </w:r>
      <w:r w:rsidRPr="00100A2B">
        <w:rPr>
          <w:rStyle w:val="StyleUnderline"/>
        </w:rPr>
        <w:t>versus any potential</w:t>
      </w:r>
      <w:r w:rsidRPr="00100A2B">
        <w:t xml:space="preserve"> </w:t>
      </w:r>
      <w:r w:rsidRPr="00100A2B">
        <w:rPr>
          <w:rStyle w:val="Emphasis"/>
        </w:rPr>
        <w:t xml:space="preserve">great-power rival. </w:t>
      </w:r>
      <w:r w:rsidRPr="00100A2B">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America would need the superiority to assure that its own </w:t>
      </w:r>
      <w:r w:rsidRPr="00100A2B">
        <w:rPr>
          <w:rStyle w:val="Emphasis"/>
        </w:rPr>
        <w:t>values remained ascendant</w:t>
      </w:r>
      <w:r w:rsidRPr="00100A2B">
        <w:rPr>
          <w:rStyle w:val="StyleUnderline"/>
        </w:rPr>
        <w:t>. It was impolitic to say that U.S. strategy and the international order required “</w:t>
      </w:r>
      <w:r w:rsidRPr="00100A2B">
        <w:rPr>
          <w:rStyle w:val="Emphasis"/>
        </w:rPr>
        <w:t>strengths beyond challenge</w:t>
      </w:r>
      <w:r w:rsidRPr="00100A2B">
        <w:rPr>
          <w:rStyle w:val="StyleUnderline"/>
        </w:rPr>
        <w:t xml:space="preserve">,” but it was </w:t>
      </w:r>
      <w:proofErr w:type="gramStart"/>
      <w:r w:rsidRPr="00100A2B">
        <w:rPr>
          <w:rStyle w:val="StyleUnderline"/>
        </w:rPr>
        <w:t>not at all inaccurate</w:t>
      </w:r>
      <w:proofErr w:type="gramEnd"/>
      <w:r w:rsidRPr="00100A2B">
        <w:rPr>
          <w:rStyle w:val="StyleUnderline"/>
        </w:rPr>
        <w:t>.</w:t>
      </w:r>
    </w:p>
    <w:p w:rsidR="0011671B" w:rsidRPr="00100A2B" w:rsidRDefault="0011671B" w:rsidP="0011671B">
      <w:r w:rsidRPr="00100A2B">
        <w:t xml:space="preserve">American primacy, moreover, was eminently affordable. At the height of the Cold War, the United States spent over 12 percent of GDP on defense. Since the mid-1990s, the number has usually been between </w:t>
      </w:r>
      <w:proofErr w:type="gramStart"/>
      <w:r w:rsidRPr="00100A2B">
        <w:t>3</w:t>
      </w:r>
      <w:proofErr w:type="gramEnd"/>
      <w:r w:rsidRPr="00100A2B">
        <w:t xml:space="preserve"> and 4 percent.8 In a historically favorable international environment, Washington could enjoy primacy—and its geopolitical fruits—on the cheap. </w:t>
      </w:r>
    </w:p>
    <w:p w:rsidR="0011671B" w:rsidRPr="00100A2B" w:rsidRDefault="0011671B" w:rsidP="0011671B">
      <w:pPr>
        <w:rPr>
          <w:rStyle w:val="StyleUnderline"/>
        </w:rPr>
      </w:pPr>
      <w:r w:rsidRPr="00100A2B">
        <w:t xml:space="preserve">Yet U.S. strategy also heeded, at least until recently, </w:t>
      </w:r>
      <w:r w:rsidRPr="00100A2B">
        <w:rPr>
          <w:rStyle w:val="StyleUnderline"/>
        </w:rPr>
        <w:t xml:space="preserve">the fact that there was a limit to how cheaply that primacy </w:t>
      </w:r>
      <w:proofErr w:type="gramStart"/>
      <w:r w:rsidRPr="00100A2B">
        <w:rPr>
          <w:rStyle w:val="StyleUnderline"/>
        </w:rPr>
        <w:t>could be had</w:t>
      </w:r>
      <w:proofErr w:type="gramEnd"/>
      <w:r w:rsidRPr="00100A2B">
        <w:rPr>
          <w:rStyle w:val="StyleUnderline"/>
        </w:rPr>
        <w:t xml:space="preserve">. The American military did shrink significantly during the 1990s, but U.S. officials understood that </w:t>
      </w:r>
      <w:r w:rsidRPr="00B8630D">
        <w:rPr>
          <w:rStyle w:val="StyleUnderline"/>
          <w:highlight w:val="green"/>
        </w:rPr>
        <w:t>if Washington cut back</w:t>
      </w:r>
      <w:r w:rsidRPr="00100A2B">
        <w:rPr>
          <w:rStyle w:val="StyleUnderline"/>
        </w:rPr>
        <w:t xml:space="preserve"> too far, its primacy would erode to a point where it ceased to deliver its geopolitical benefits</w:t>
      </w:r>
      <w:r w:rsidRPr="00100A2B">
        <w:t xml:space="preserve">. </w:t>
      </w:r>
      <w:r w:rsidRPr="00B8630D">
        <w:rPr>
          <w:rStyle w:val="Emphasis"/>
          <w:highlight w:val="green"/>
        </w:rPr>
        <w:t>Alliances</w:t>
      </w:r>
      <w:r w:rsidRPr="00B8630D">
        <w:rPr>
          <w:highlight w:val="green"/>
        </w:rPr>
        <w:t xml:space="preserve"> </w:t>
      </w:r>
      <w:r w:rsidRPr="00B8630D">
        <w:rPr>
          <w:rStyle w:val="StyleUnderline"/>
          <w:highlight w:val="green"/>
        </w:rPr>
        <w:t>would</w:t>
      </w:r>
      <w:r w:rsidRPr="00B8630D">
        <w:rPr>
          <w:highlight w:val="green"/>
        </w:rPr>
        <w:t xml:space="preserve"> </w:t>
      </w:r>
      <w:r w:rsidRPr="00B8630D">
        <w:rPr>
          <w:rStyle w:val="Emphasis"/>
          <w:highlight w:val="green"/>
        </w:rPr>
        <w:t>lose credibility</w:t>
      </w:r>
      <w:r w:rsidRPr="00B8630D">
        <w:rPr>
          <w:highlight w:val="green"/>
        </w:rPr>
        <w:t xml:space="preserve">; </w:t>
      </w:r>
      <w:r w:rsidRPr="00B8630D">
        <w:rPr>
          <w:rStyle w:val="StyleUnderline"/>
          <w:highlight w:val="green"/>
        </w:rPr>
        <w:t>the</w:t>
      </w:r>
      <w:r w:rsidRPr="00B8630D">
        <w:rPr>
          <w:highlight w:val="green"/>
        </w:rPr>
        <w:t xml:space="preserve"> </w:t>
      </w:r>
      <w:r w:rsidRPr="00B8630D">
        <w:rPr>
          <w:rStyle w:val="StyleUnderline"/>
          <w:highlight w:val="green"/>
        </w:rPr>
        <w:t xml:space="preserve">stability of key </w:t>
      </w:r>
      <w:r w:rsidRPr="00B8630D">
        <w:rPr>
          <w:rStyle w:val="Emphasis"/>
          <w:highlight w:val="green"/>
        </w:rPr>
        <w:t>regions</w:t>
      </w:r>
      <w:r w:rsidRPr="00B8630D">
        <w:rPr>
          <w:rStyle w:val="StyleUnderline"/>
          <w:highlight w:val="green"/>
        </w:rPr>
        <w:t xml:space="preserve"> </w:t>
      </w:r>
      <w:proofErr w:type="gramStart"/>
      <w:r w:rsidRPr="00B8630D">
        <w:rPr>
          <w:rStyle w:val="StyleUnderline"/>
          <w:highlight w:val="green"/>
        </w:rPr>
        <w:t xml:space="preserve">would be </w:t>
      </w:r>
      <w:r w:rsidRPr="00B8630D">
        <w:rPr>
          <w:rStyle w:val="Emphasis"/>
          <w:highlight w:val="green"/>
        </w:rPr>
        <w:t>eroded</w:t>
      </w:r>
      <w:proofErr w:type="gramEnd"/>
      <w:r w:rsidRPr="00B8630D">
        <w:rPr>
          <w:highlight w:val="green"/>
        </w:rPr>
        <w:t xml:space="preserve">; </w:t>
      </w:r>
      <w:r w:rsidRPr="00B8630D">
        <w:rPr>
          <w:rStyle w:val="Emphasis"/>
          <w:highlight w:val="green"/>
        </w:rPr>
        <w:t>rivals would be emboldened</w:t>
      </w:r>
      <w:r w:rsidRPr="00B8630D">
        <w:rPr>
          <w:highlight w:val="green"/>
        </w:rPr>
        <w:t xml:space="preserve">; </w:t>
      </w:r>
      <w:r w:rsidRPr="00B8630D">
        <w:rPr>
          <w:rStyle w:val="Emphasis"/>
          <w:highlight w:val="green"/>
        </w:rPr>
        <w:t>international crises would go unaddressed</w:t>
      </w:r>
      <w:r w:rsidRPr="00100A2B">
        <w:t xml:space="preserve">. American </w:t>
      </w:r>
      <w:r w:rsidRPr="00100A2B">
        <w:rPr>
          <w:rStyle w:val="StyleUnderline"/>
        </w:rPr>
        <w:t xml:space="preserve">primacy was thus like a </w:t>
      </w:r>
      <w:r w:rsidRPr="00100A2B">
        <w:rPr>
          <w:rStyle w:val="Emphasis"/>
        </w:rPr>
        <w:t>reasonably priced insurance policy</w:t>
      </w:r>
      <w:r w:rsidRPr="00100A2B">
        <w:t xml:space="preserve">. </w:t>
      </w:r>
      <w:r w:rsidRPr="00100A2B">
        <w:rPr>
          <w:rStyle w:val="StyleUnderline"/>
        </w:rPr>
        <w:t>It required nontrivial expenditures, but protected against far costlier outcomes.</w:t>
      </w:r>
      <w:r w:rsidRPr="00100A2B">
        <w:t xml:space="preserve">9 Washington paid its insurance premiums for two decades after the Cold War. </w:t>
      </w:r>
      <w:proofErr w:type="gramStart"/>
      <w:r w:rsidRPr="00100A2B">
        <w:t>But</w:t>
      </w:r>
      <w:proofErr w:type="gramEnd"/>
      <w:r w:rsidRPr="00100A2B">
        <w:t xml:space="preserve"> more</w:t>
      </w:r>
      <w:r w:rsidRPr="00100A2B">
        <w:rPr>
          <w:rStyle w:val="StyleUnderline"/>
        </w:rPr>
        <w:t xml:space="preserve"> recently American primacy and strategic solvency have been imperiled.</w:t>
      </w:r>
    </w:p>
    <w:p w:rsidR="0011671B" w:rsidRPr="00100A2B" w:rsidRDefault="0011671B" w:rsidP="0011671B">
      <w:r w:rsidRPr="00100A2B">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00A2B">
        <w:rPr>
          <w:rStyle w:val="StyleUnderline"/>
        </w:rPr>
        <w:t xml:space="preserve">two decades </w:t>
      </w:r>
      <w:r w:rsidRPr="00B8630D">
        <w:rPr>
          <w:rStyle w:val="StyleUnderline"/>
          <w:highlight w:val="green"/>
        </w:rPr>
        <w:t>after</w:t>
      </w:r>
      <w:r w:rsidRPr="00100A2B">
        <w:rPr>
          <w:rStyle w:val="StyleUnderline"/>
        </w:rPr>
        <w:t xml:space="preserve"> </w:t>
      </w:r>
      <w:r w:rsidRPr="00B8630D">
        <w:rPr>
          <w:rStyle w:val="StyleUnderline"/>
        </w:rPr>
        <w:t xml:space="preserve">the </w:t>
      </w:r>
      <w:r w:rsidRPr="00B8630D">
        <w:rPr>
          <w:rStyle w:val="StyleUnderline"/>
          <w:highlight w:val="green"/>
        </w:rPr>
        <w:t xml:space="preserve">Soviet collapse, the world was characterized by </w:t>
      </w:r>
      <w:r w:rsidRPr="00B8630D">
        <w:rPr>
          <w:rStyle w:val="Emphasis"/>
        </w:rPr>
        <w:t>remarkably low levels of great-power competition</w:t>
      </w:r>
      <w:r w:rsidRPr="00B8630D">
        <w:rPr>
          <w:rStyle w:val="Emphasis"/>
          <w:highlight w:val="green"/>
        </w:rPr>
        <w:t xml:space="preserve">, </w:t>
      </w:r>
      <w:r w:rsidRPr="00B8630D">
        <w:rPr>
          <w:rStyle w:val="StyleUnderline"/>
          <w:highlight w:val="green"/>
        </w:rPr>
        <w:t xml:space="preserve">high levels of </w:t>
      </w:r>
      <w:r w:rsidRPr="00B8630D">
        <w:rPr>
          <w:rStyle w:val="Emphasis"/>
          <w:highlight w:val="green"/>
        </w:rPr>
        <w:t>security</w:t>
      </w:r>
      <w:r w:rsidRPr="00100A2B">
        <w:rPr>
          <w:rStyle w:val="StyleUnderline"/>
        </w:rPr>
        <w:t xml:space="preserve"> in key theaters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and the </w:t>
      </w:r>
      <w:r w:rsidRPr="00100A2B">
        <w:rPr>
          <w:rStyle w:val="Emphasis"/>
        </w:rPr>
        <w:t>comparative weakness</w:t>
      </w:r>
      <w:r w:rsidRPr="00100A2B">
        <w:rPr>
          <w:rStyle w:val="StyleUnderline"/>
        </w:rPr>
        <w:t xml:space="preserve"> of those “</w:t>
      </w:r>
      <w:r w:rsidRPr="00100A2B">
        <w:rPr>
          <w:rStyle w:val="Emphasis"/>
        </w:rPr>
        <w:t>rogue” actors</w:t>
      </w:r>
      <w:r w:rsidRPr="00100A2B">
        <w:rPr>
          <w:rStyle w:val="StyleUnderline"/>
        </w:rPr>
        <w:t>—Iran, Iraq, North Korea, al-Qaeda—who most aggressively challenged American power.</w:t>
      </w:r>
      <w:r w:rsidRPr="00100A2B">
        <w:t xml:space="preserve"> During the 1990s, some observers even spoke of a “strategic pause,” the idea being that the end of the Cold War had afforded the United States a respite from normal levels of geopolitical danger and competition. Now, however, </w:t>
      </w:r>
      <w:r w:rsidRPr="00100A2B">
        <w:rPr>
          <w:rStyle w:val="Emphasis"/>
        </w:rPr>
        <w:t>the strategic horizon is darkening</w:t>
      </w:r>
      <w:r w:rsidRPr="00100A2B">
        <w:t>, due to four factors.</w:t>
      </w:r>
    </w:p>
    <w:p w:rsidR="0011671B" w:rsidRPr="00100A2B" w:rsidRDefault="0011671B" w:rsidP="0011671B">
      <w:pPr>
        <w:rPr>
          <w:rStyle w:val="Emphasis"/>
        </w:rPr>
      </w:pPr>
      <w:r w:rsidRPr="00100A2B">
        <w:t xml:space="preserve">First, </w:t>
      </w:r>
      <w:r w:rsidRPr="00100A2B">
        <w:rPr>
          <w:rStyle w:val="Emphasis"/>
        </w:rPr>
        <w:t>great-power military competition is back</w:t>
      </w:r>
      <w:r w:rsidRPr="00100A2B">
        <w:t xml:space="preserve">. </w:t>
      </w:r>
      <w:r w:rsidRPr="00100A2B">
        <w:rPr>
          <w:rStyle w:val="StyleUnderline"/>
        </w:rPr>
        <w:t>The world’s two leading authoritarian powers</w:t>
      </w:r>
      <w:r w:rsidRPr="00100A2B">
        <w:t>—</w:t>
      </w:r>
      <w:r w:rsidRPr="00100A2B">
        <w:rPr>
          <w:rStyle w:val="Emphasis"/>
        </w:rPr>
        <w:t>China</w:t>
      </w:r>
      <w:r w:rsidRPr="00100A2B">
        <w:t xml:space="preserve"> </w:t>
      </w:r>
      <w:r w:rsidRPr="00100A2B">
        <w:rPr>
          <w:rStyle w:val="StyleUnderline"/>
        </w:rPr>
        <w:t>and</w:t>
      </w:r>
      <w:r w:rsidRPr="00100A2B">
        <w:t xml:space="preserve"> </w:t>
      </w:r>
      <w:r w:rsidRPr="00100A2B">
        <w:rPr>
          <w:rStyle w:val="Emphasis"/>
        </w:rPr>
        <w:t>Russia</w:t>
      </w:r>
      <w:r w:rsidRPr="00100A2B">
        <w:t>—</w:t>
      </w:r>
      <w:r w:rsidRPr="00100A2B">
        <w:rPr>
          <w:rStyle w:val="StyleUnderline"/>
        </w:rPr>
        <w:t xml:space="preserve">are seeking </w:t>
      </w:r>
      <w:r w:rsidRPr="00100A2B">
        <w:rPr>
          <w:rStyle w:val="Emphasis"/>
        </w:rPr>
        <w:t>regional hegemony</w:t>
      </w:r>
      <w:r w:rsidRPr="00100A2B">
        <w:t xml:space="preserve">, </w:t>
      </w:r>
      <w:r w:rsidRPr="00100A2B">
        <w:rPr>
          <w:rStyle w:val="StyleUnderline"/>
        </w:rPr>
        <w:t xml:space="preserve">contesting global norms such as nonaggression and freedom of navigation, and developing the </w:t>
      </w:r>
      <w:r w:rsidRPr="00100A2B">
        <w:rPr>
          <w:rStyle w:val="Emphasis"/>
        </w:rPr>
        <w:t>military punch</w:t>
      </w:r>
      <w:r w:rsidRPr="00100A2B">
        <w:rPr>
          <w:rStyle w:val="StyleUnderline"/>
        </w:rPr>
        <w:t xml:space="preserve"> to underwrite these ambitions</w:t>
      </w:r>
      <w:r w:rsidRPr="00100A2B">
        <w:t xml:space="preserve">. </w:t>
      </w:r>
      <w:proofErr w:type="gramStart"/>
      <w:r w:rsidRPr="00100A2B">
        <w:t>Notwithstanding severe economic and demographic problems</w:t>
      </w:r>
      <w:r w:rsidRPr="00100A2B">
        <w:rPr>
          <w:rStyle w:val="StyleUnderline"/>
        </w:rPr>
        <w:t xml:space="preserve">, Russia has conducted a major military </w:t>
      </w:r>
      <w:r w:rsidRPr="00100A2B">
        <w:rPr>
          <w:rStyle w:val="Emphasis"/>
        </w:rPr>
        <w:t>modernization</w:t>
      </w:r>
      <w:r w:rsidRPr="00100A2B">
        <w:rPr>
          <w:rStyle w:val="StyleUnderline"/>
        </w:rPr>
        <w:t xml:space="preserve"> emphasizing </w:t>
      </w:r>
      <w:r w:rsidRPr="00100A2B">
        <w:rPr>
          <w:rStyle w:val="Emphasis"/>
        </w:rPr>
        <w:t>nuclear weapons</w:t>
      </w:r>
      <w:r w:rsidRPr="00100A2B">
        <w:rPr>
          <w:rStyle w:val="StyleUnderline"/>
        </w:rPr>
        <w:t>, high-end conventional capabilities, and rapid-deployment and special operations forces— and utilized many of these capabilities in conflicts in Ukraine and Syria</w:t>
      </w:r>
      <w:r w:rsidRPr="00100A2B">
        <w:t xml:space="preserve">.10 </w:t>
      </w:r>
      <w:r w:rsidRPr="00100A2B">
        <w:rPr>
          <w:rStyle w:val="StyleUnderline"/>
        </w:rPr>
        <w:t>China</w:t>
      </w:r>
      <w:r w:rsidRPr="00100A2B">
        <w:t xml:space="preserve">, meanwhile, </w:t>
      </w:r>
      <w:r w:rsidRPr="00100A2B">
        <w:rPr>
          <w:rStyle w:val="StyleUnderline"/>
        </w:rPr>
        <w:t xml:space="preserve">has carried out a </w:t>
      </w:r>
      <w:r w:rsidRPr="00100A2B">
        <w:rPr>
          <w:rStyle w:val="Emphasis"/>
        </w:rPr>
        <w:t>buildup of historic proportions,</w:t>
      </w:r>
      <w:r w:rsidRPr="00100A2B">
        <w:t xml:space="preserve"> with constant-dollar defense outlays rising from US$26 billion in 1995 to US$226 billion in 2016.11 Ominously, </w:t>
      </w:r>
      <w:r w:rsidRPr="00100A2B">
        <w:rPr>
          <w:rStyle w:val="StyleUnderline"/>
        </w:rPr>
        <w:t xml:space="preserve">these expenditures have funded development of </w:t>
      </w:r>
      <w:r w:rsidRPr="00100A2B">
        <w:rPr>
          <w:rStyle w:val="Emphasis"/>
        </w:rPr>
        <w:t>power-projection</w:t>
      </w:r>
      <w:r w:rsidRPr="00100A2B">
        <w:rPr>
          <w:rStyle w:val="StyleUnderline"/>
        </w:rPr>
        <w:t xml:space="preserve"> and </w:t>
      </w:r>
      <w:proofErr w:type="spellStart"/>
      <w:r w:rsidRPr="00100A2B">
        <w:rPr>
          <w:rStyle w:val="StyleUnderline"/>
        </w:rPr>
        <w:t>antiaccess</w:t>
      </w:r>
      <w:proofErr w:type="spellEnd"/>
      <w:r w:rsidRPr="00100A2B">
        <w:rPr>
          <w:rStyle w:val="StyleUnderline"/>
        </w:rPr>
        <w:t>/area denial (A2/</w:t>
      </w:r>
      <w:r w:rsidRPr="00100A2B">
        <w:rPr>
          <w:rStyle w:val="Emphasis"/>
        </w:rPr>
        <w:t>AD) tools</w:t>
      </w:r>
      <w:r w:rsidRPr="00100A2B">
        <w:t xml:space="preserve"> </w:t>
      </w:r>
      <w:r w:rsidRPr="00100A2B">
        <w:rPr>
          <w:rStyle w:val="StyleUnderline"/>
        </w:rPr>
        <w:t>necessary to threaten China’s neighbors and complicate U.S. intervention on their behalf</w:t>
      </w:r>
      <w:r w:rsidRPr="00100A2B">
        <w:t>.</w:t>
      </w:r>
      <w:proofErr w:type="gramEnd"/>
      <w:r w:rsidRPr="00100A2B">
        <w:t xml:space="preserve"> Washington has grown accustomed to having a generational military lead; </w:t>
      </w:r>
      <w:r w:rsidRPr="00100A2B">
        <w:rPr>
          <w:rStyle w:val="StyleUnderline"/>
        </w:rPr>
        <w:t xml:space="preserve">Russian and Chinese modernization efforts are now creating a </w:t>
      </w:r>
      <w:r w:rsidRPr="00100A2B">
        <w:rPr>
          <w:rStyle w:val="Emphasis"/>
        </w:rPr>
        <w:t xml:space="preserve">far more competitive environment. </w:t>
      </w:r>
    </w:p>
    <w:p w:rsidR="0011671B" w:rsidRPr="00100A2B" w:rsidRDefault="0011671B" w:rsidP="0011671B"/>
    <w:p w:rsidR="0011671B" w:rsidRPr="00673E79" w:rsidRDefault="0011671B" w:rsidP="0011671B"/>
    <w:p w:rsidR="00673E79" w:rsidRDefault="0011671B" w:rsidP="00673E79">
      <w:pPr>
        <w:pStyle w:val="Heading3"/>
        <w:rPr>
          <w:rFonts w:cs="Calibri"/>
        </w:rPr>
      </w:pPr>
      <w:r>
        <w:rPr>
          <w:rFonts w:cs="Calibri"/>
        </w:rPr>
        <w:t>3</w:t>
      </w:r>
    </w:p>
    <w:p w:rsidR="00673E79" w:rsidRPr="00932813" w:rsidRDefault="00673E79" w:rsidP="00673E79">
      <w:pPr>
        <w:pStyle w:val="Heading4"/>
        <w:rPr>
          <w:rFonts w:asciiTheme="majorHAnsi" w:hAnsiTheme="majorHAnsi" w:cstheme="majorHAnsi"/>
        </w:rPr>
      </w:pPr>
      <w:r w:rsidRPr="00932813">
        <w:rPr>
          <w:rFonts w:asciiTheme="majorHAnsi" w:hAnsiTheme="majorHAnsi" w:cstheme="majorHAnsi"/>
        </w:rPr>
        <w:t>Xi’s regime is stable now, but its success depends on strong growth and private sector development.</w:t>
      </w:r>
    </w:p>
    <w:p w:rsidR="00673E79" w:rsidRPr="00932813" w:rsidRDefault="00673E79" w:rsidP="00673E79">
      <w:pPr>
        <w:rPr>
          <w:rFonts w:asciiTheme="majorHAnsi" w:hAnsiTheme="majorHAnsi" w:cstheme="majorHAnsi"/>
        </w:rPr>
      </w:pPr>
      <w:proofErr w:type="spellStart"/>
      <w:r w:rsidRPr="00932813">
        <w:rPr>
          <w:rFonts w:asciiTheme="majorHAnsi" w:eastAsiaTheme="majorEastAsia" w:hAnsiTheme="majorHAnsi" w:cstheme="majorHAnsi"/>
          <w:b/>
          <w:iCs/>
          <w:sz w:val="26"/>
        </w:rPr>
        <w:t>Mitter</w:t>
      </w:r>
      <w:proofErr w:type="spellEnd"/>
      <w:r w:rsidRPr="00932813">
        <w:rPr>
          <w:rFonts w:asciiTheme="majorHAnsi" w:eastAsiaTheme="majorEastAsia" w:hAnsiTheme="majorHAnsi" w:cstheme="majorHAnsi"/>
          <w:b/>
          <w:iCs/>
          <w:sz w:val="26"/>
        </w:rPr>
        <w:t xml:space="preserve"> and Johnson 21</w:t>
      </w:r>
      <w:r w:rsidRPr="00932813">
        <w:rPr>
          <w:rFonts w:asciiTheme="majorHAnsi" w:hAnsiTheme="majorHAnsi" w:cstheme="majorHAnsi"/>
        </w:rPr>
        <w:t xml:space="preserve"> [Rana </w:t>
      </w:r>
      <w:proofErr w:type="spellStart"/>
      <w:r w:rsidRPr="00932813">
        <w:rPr>
          <w:rFonts w:asciiTheme="majorHAnsi" w:hAnsiTheme="majorHAnsi" w:cstheme="majorHAnsi"/>
        </w:rPr>
        <w:t>Mitter</w:t>
      </w:r>
      <w:proofErr w:type="spellEnd"/>
      <w:r w:rsidRPr="00932813">
        <w:rPr>
          <w:rFonts w:asciiTheme="majorHAnsi" w:hAnsiTheme="majorHAnsi" w:cstheme="majorHAnsi"/>
        </w:rPr>
        <w:t xml:space="preserve"> and </w:t>
      </w:r>
      <w:proofErr w:type="spellStart"/>
      <w:r w:rsidRPr="00932813">
        <w:rPr>
          <w:rFonts w:asciiTheme="majorHAnsi" w:hAnsiTheme="majorHAnsi" w:cstheme="majorHAnsi"/>
        </w:rPr>
        <w:t>Elsbeth</w:t>
      </w:r>
      <w:proofErr w:type="spellEnd"/>
      <w:r w:rsidRPr="00932813">
        <w:rPr>
          <w:rFonts w:asciiTheme="majorHAnsi" w:hAnsiTheme="majorHAnsi" w:cstheme="majorHAnsi"/>
        </w:rPr>
        <w:t xml:space="preserve"> Johnson, </w:t>
      </w:r>
      <w:hyperlink r:id="rId20" w:history="1">
        <w:r w:rsidRPr="00932813">
          <w:rPr>
            <w:rStyle w:val="Hyperlink"/>
            <w:rFonts w:asciiTheme="majorHAnsi" w:hAnsiTheme="majorHAnsi" w:cstheme="majorHAnsi"/>
          </w:rPr>
          <w:t>Rana Mitter</w:t>
        </w:r>
      </w:hyperlink>
      <w:r w:rsidRPr="00932813">
        <w:rPr>
          <w:rFonts w:asciiTheme="majorHAnsi" w:hAnsiTheme="majorHAnsi" w:cstheme="majorHAnsi"/>
        </w:rPr>
        <w:t xml:space="preserve"> is a professor of the history and politics of modern China at Oxford. </w:t>
      </w:r>
      <w:hyperlink r:id="rId21" w:history="1">
        <w:r w:rsidRPr="00932813">
          <w:rPr>
            <w:rStyle w:val="Hyperlink"/>
            <w:rFonts w:asciiTheme="majorHAnsi" w:hAnsiTheme="majorHAnsi" w:cstheme="majorHAnsi"/>
          </w:rPr>
          <w:t>Elsbeth Johnson</w:t>
        </w:r>
      </w:hyperlink>
      <w:r w:rsidRPr="00932813">
        <w:rPr>
          <w:rFonts w:asciiTheme="majorHAnsi" w:hAnsiTheme="majorHAnsi" w:cstheme="majorHAnsi"/>
        </w:rPr>
        <w:t xml:space="preserve">, formerly the strategy director for Prudential PLC’s Asian business, is a senior lecturer at MIT’s Sloan School of Management and the founder of </w:t>
      </w:r>
      <w:proofErr w:type="spellStart"/>
      <w:r w:rsidRPr="00932813">
        <w:rPr>
          <w:rFonts w:asciiTheme="majorHAnsi" w:hAnsiTheme="majorHAnsi" w:cstheme="majorHAnsi"/>
        </w:rPr>
        <w:t>SystemShift</w:t>
      </w:r>
      <w:proofErr w:type="spellEnd"/>
      <w:r w:rsidRPr="00932813">
        <w:rPr>
          <w:rFonts w:asciiTheme="majorHAnsi" w:hAnsiTheme="majorHAnsi" w:cstheme="majorHAnsi"/>
        </w:rPr>
        <w:t xml:space="preserve">, a consulting firm. May-June 2021, "What the West Gets Wrong </w:t>
      </w:r>
      <w:proofErr w:type="gramStart"/>
      <w:r w:rsidRPr="00932813">
        <w:rPr>
          <w:rFonts w:asciiTheme="majorHAnsi" w:hAnsiTheme="majorHAnsi" w:cstheme="majorHAnsi"/>
        </w:rPr>
        <w:t>About</w:t>
      </w:r>
      <w:proofErr w:type="gramEnd"/>
      <w:r w:rsidRPr="00932813">
        <w:rPr>
          <w:rFonts w:asciiTheme="majorHAnsi" w:hAnsiTheme="majorHAnsi" w:cstheme="majorHAnsi"/>
        </w:rPr>
        <w:t xml:space="preserve"> China," Harvard Business Review, </w:t>
      </w:r>
      <w:hyperlink r:id="rId22" w:history="1">
        <w:r w:rsidRPr="00932813">
          <w:rPr>
            <w:rStyle w:val="Hyperlink"/>
            <w:rFonts w:asciiTheme="majorHAnsi" w:hAnsiTheme="majorHAnsi" w:cstheme="majorHAnsi"/>
          </w:rPr>
          <w:t>https://hbr.org/2021/05/what-the-west-gets-wrong-about-china accessed 12/14/21</w:t>
        </w:r>
      </w:hyperlink>
      <w:r w:rsidRPr="00932813">
        <w:rPr>
          <w:rFonts w:asciiTheme="majorHAnsi" w:hAnsiTheme="majorHAnsi" w:cstheme="majorHAnsi"/>
        </w:rPr>
        <w:t>] Adam</w:t>
      </w:r>
    </w:p>
    <w:p w:rsidR="00673E79" w:rsidRPr="00932813" w:rsidRDefault="00673E79" w:rsidP="00673E79">
      <w:pPr>
        <w:rPr>
          <w:rStyle w:val="StyleUnderline"/>
          <w:rFonts w:asciiTheme="majorHAnsi" w:hAnsiTheme="majorHAnsi" w:cstheme="majorHAnsi"/>
        </w:rPr>
      </w:pPr>
      <w:r w:rsidRPr="00932813">
        <w:rPr>
          <w:rStyle w:val="StyleUnderline"/>
          <w:rFonts w:asciiTheme="majorHAnsi" w:hAnsiTheme="majorHAnsi" w:cstheme="majorHAnsi"/>
          <w:highlight w:val="cyan"/>
        </w:rPr>
        <w:t>In China</w:t>
      </w:r>
      <w:r w:rsidRPr="00932813">
        <w:rPr>
          <w:rStyle w:val="StyleUnderline"/>
          <w:rFonts w:asciiTheme="majorHAnsi" w:hAnsiTheme="majorHAnsi" w:cstheme="majorHAnsi"/>
        </w:rPr>
        <w:t xml:space="preserve">, however, </w:t>
      </w:r>
      <w:r w:rsidRPr="00932813">
        <w:rPr>
          <w:rStyle w:val="StyleUnderline"/>
          <w:rFonts w:asciiTheme="majorHAnsi" w:hAnsiTheme="majorHAnsi" w:cstheme="majorHAnsi"/>
          <w:highlight w:val="cyan"/>
        </w:rPr>
        <w:t>growth</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has come in the context of</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stable</w:t>
      </w:r>
      <w:r w:rsidRPr="00932813">
        <w:rPr>
          <w:rStyle w:val="StyleUnderline"/>
          <w:rFonts w:asciiTheme="majorHAnsi" w:hAnsiTheme="majorHAnsi" w:cstheme="majorHAnsi"/>
        </w:rPr>
        <w:t xml:space="preserve"> communist </w:t>
      </w:r>
      <w:r w:rsidRPr="00932813">
        <w:rPr>
          <w:rStyle w:val="StyleUnderline"/>
          <w:rFonts w:asciiTheme="majorHAnsi" w:hAnsiTheme="majorHAnsi" w:cstheme="majorHAnsi"/>
          <w:highlight w:val="cyan"/>
        </w:rPr>
        <w:t>rule</w:t>
      </w:r>
      <w:r w:rsidRPr="00932813">
        <w:rPr>
          <w:rStyle w:val="StyleUnderline"/>
          <w:rFonts w:asciiTheme="majorHAnsi" w:hAnsiTheme="majorHAnsi" w:cstheme="majorHAnsi"/>
        </w:rPr>
        <w:t>,</w:t>
      </w:r>
      <w:r w:rsidRPr="00932813">
        <w:rPr>
          <w:rFonts w:asciiTheme="majorHAnsi" w:hAnsiTheme="majorHAnsi" w:cstheme="majorHAnsi"/>
        </w:rPr>
        <w:t xml:space="preserve"> suggesting that </w:t>
      </w:r>
      <w:r w:rsidRPr="00932813">
        <w:rPr>
          <w:rStyle w:val="StyleUnderline"/>
          <w:rFonts w:asciiTheme="majorHAnsi" w:hAnsiTheme="majorHAnsi" w:cstheme="majorHAnsi"/>
        </w:rPr>
        <w:t>democracy and growth are not inevitably mutually dependent</w:t>
      </w:r>
      <w:r w:rsidRPr="00932813">
        <w:rPr>
          <w:rFonts w:asciiTheme="majorHAnsi" w:hAnsiTheme="majorHAnsi" w:cstheme="majorHAnsi"/>
        </w:rPr>
        <w:t xml:space="preserve">. In fact, </w:t>
      </w:r>
      <w:r w:rsidRPr="00932813">
        <w:rPr>
          <w:rStyle w:val="StyleUnderline"/>
          <w:rFonts w:asciiTheme="majorHAnsi" w:hAnsiTheme="majorHAnsi" w:cstheme="majorHAnsi"/>
        </w:rPr>
        <w:t>many Chinese believe that the country’s recent economic achievements</w:t>
      </w:r>
      <w:r w:rsidRPr="00932813">
        <w:rPr>
          <w:rFonts w:asciiTheme="majorHAnsi" w:hAnsiTheme="majorHAnsi" w:cstheme="majorHAnsi"/>
        </w:rPr>
        <w:t>—</w:t>
      </w:r>
      <w:r w:rsidRPr="00932813">
        <w:rPr>
          <w:rStyle w:val="StyleUnderline"/>
          <w:rFonts w:asciiTheme="majorHAnsi" w:hAnsiTheme="majorHAnsi" w:cstheme="majorHAnsi"/>
        </w:rPr>
        <w:t xml:space="preserve">large-scale </w:t>
      </w:r>
      <w:r w:rsidRPr="00932813">
        <w:rPr>
          <w:rStyle w:val="StyleUnderline"/>
          <w:rFonts w:asciiTheme="majorHAnsi" w:hAnsiTheme="majorHAnsi" w:cstheme="majorHAnsi"/>
          <w:highlight w:val="cyan"/>
        </w:rPr>
        <w:t>poverty reduction</w:t>
      </w:r>
      <w:r w:rsidRPr="00932813">
        <w:rPr>
          <w:rStyle w:val="StyleUnderline"/>
          <w:rFonts w:asciiTheme="majorHAnsi" w:hAnsiTheme="majorHAnsi" w:cstheme="majorHAnsi"/>
        </w:rPr>
        <w:t xml:space="preserve">, huge </w:t>
      </w:r>
      <w:r w:rsidRPr="00932813">
        <w:rPr>
          <w:rStyle w:val="StyleUnderline"/>
          <w:rFonts w:asciiTheme="majorHAnsi" w:hAnsiTheme="majorHAnsi" w:cstheme="majorHAnsi"/>
          <w:highlight w:val="cyan"/>
        </w:rPr>
        <w:t>infrastructure investment</w:t>
      </w:r>
      <w:r w:rsidRPr="00932813">
        <w:rPr>
          <w:rStyle w:val="StyleUnderline"/>
          <w:rFonts w:asciiTheme="majorHAnsi" w:hAnsiTheme="majorHAnsi" w:cstheme="majorHAnsi"/>
        </w:rPr>
        <w:t xml:space="preserve">, and development as </w:t>
      </w:r>
      <w:proofErr w:type="gramStart"/>
      <w:r w:rsidRPr="00932813">
        <w:rPr>
          <w:rStyle w:val="StyleUnderline"/>
          <w:rFonts w:asciiTheme="majorHAnsi" w:hAnsiTheme="majorHAnsi" w:cstheme="majorHAnsi"/>
        </w:rPr>
        <w:t xml:space="preserve">a </w:t>
      </w:r>
      <w:r w:rsidRPr="00932813">
        <w:rPr>
          <w:rStyle w:val="StyleUnderline"/>
          <w:rFonts w:asciiTheme="majorHAnsi" w:hAnsiTheme="majorHAnsi" w:cstheme="majorHAnsi"/>
          <w:highlight w:val="cyan"/>
        </w:rPr>
        <w:t>world-class</w:t>
      </w:r>
      <w:proofErr w:type="gramEnd"/>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tech innovator</w:t>
      </w:r>
      <w:r w:rsidRPr="00932813">
        <w:rPr>
          <w:rFonts w:asciiTheme="majorHAnsi" w:hAnsiTheme="majorHAnsi" w:cstheme="majorHAnsi"/>
        </w:rPr>
        <w:t xml:space="preserve">—have come about because of, not despite, China’s authoritarian form of government. Its </w:t>
      </w:r>
      <w:r w:rsidRPr="00932813">
        <w:rPr>
          <w:rStyle w:val="StyleUnderline"/>
          <w:rFonts w:asciiTheme="majorHAnsi" w:hAnsiTheme="majorHAnsi" w:cstheme="majorHAnsi"/>
        </w:rPr>
        <w:t xml:space="preserve">aggressive handling of Covid-19—in sharp contrast to that of many Western countries with higher death rates and later, less-stringent lockdowns—has, if </w:t>
      </w:r>
      <w:proofErr w:type="gramStart"/>
      <w:r w:rsidRPr="00932813">
        <w:rPr>
          <w:rStyle w:val="StyleUnderline"/>
          <w:rFonts w:asciiTheme="majorHAnsi" w:hAnsiTheme="majorHAnsi" w:cstheme="majorHAnsi"/>
        </w:rPr>
        <w:t>anything,</w:t>
      </w:r>
      <w:proofErr w:type="gramEnd"/>
      <w:r w:rsidRPr="00932813">
        <w:rPr>
          <w:rStyle w:val="StyleUnderline"/>
          <w:rFonts w:asciiTheme="majorHAnsi" w:hAnsiTheme="majorHAnsi" w:cstheme="majorHAnsi"/>
        </w:rPr>
        <w:t xml:space="preserve"> reinforced that view.</w:t>
      </w:r>
    </w:p>
    <w:p w:rsidR="00673E79" w:rsidRPr="00932813" w:rsidRDefault="00673E79" w:rsidP="00673E79">
      <w:pPr>
        <w:rPr>
          <w:rStyle w:val="StyleUnderline"/>
          <w:rFonts w:asciiTheme="majorHAnsi" w:hAnsiTheme="majorHAnsi" w:cstheme="majorHAnsi"/>
        </w:rPr>
      </w:pPr>
      <w:r w:rsidRPr="00932813">
        <w:rPr>
          <w:rStyle w:val="StyleUnderline"/>
          <w:rFonts w:asciiTheme="majorHAnsi" w:hAnsiTheme="majorHAnsi" w:cstheme="majorHAnsi"/>
        </w:rPr>
        <w:t>China has also defied predictions that its authoritarianism would inhibit its capacity to </w:t>
      </w:r>
      <w:hyperlink r:id="rId23" w:history="1">
        <w:r w:rsidRPr="00932813">
          <w:rPr>
            <w:rStyle w:val="StyleUnderline"/>
            <w:rFonts w:asciiTheme="majorHAnsi" w:hAnsiTheme="majorHAnsi" w:cstheme="majorHAnsi"/>
          </w:rPr>
          <w:t>innovate</w:t>
        </w:r>
      </w:hyperlink>
      <w:r w:rsidRPr="00932813">
        <w:rPr>
          <w:rStyle w:val="StyleUnderline"/>
          <w:rFonts w:asciiTheme="majorHAnsi" w:hAnsiTheme="majorHAnsi" w:cstheme="majorHAnsi"/>
        </w:rPr>
        <w:t>.</w:t>
      </w:r>
      <w:r w:rsidRPr="00932813">
        <w:rPr>
          <w:rFonts w:asciiTheme="majorHAnsi" w:hAnsiTheme="majorHAnsi" w:cstheme="majorHAnsi"/>
        </w:rPr>
        <w:t xml:space="preserve"> </w:t>
      </w:r>
      <w:r w:rsidRPr="00932813">
        <w:rPr>
          <w:rStyle w:val="StyleUnderline"/>
          <w:rFonts w:asciiTheme="majorHAnsi" w:hAnsiTheme="majorHAnsi" w:cstheme="majorHAnsi"/>
        </w:rPr>
        <w:t xml:space="preserve">It is a </w:t>
      </w:r>
      <w:r w:rsidRPr="00932813">
        <w:rPr>
          <w:rStyle w:val="StyleUnderline"/>
          <w:rFonts w:asciiTheme="majorHAnsi" w:hAnsiTheme="majorHAnsi" w:cstheme="majorHAnsi"/>
          <w:highlight w:val="cyan"/>
        </w:rPr>
        <w:t>global leader in</w:t>
      </w:r>
      <w:r w:rsidRPr="00932813">
        <w:rPr>
          <w:rStyle w:val="StyleUnderline"/>
          <w:rFonts w:asciiTheme="majorHAnsi" w:hAnsiTheme="majorHAnsi" w:cstheme="majorHAnsi"/>
        </w:rPr>
        <w:t xml:space="preserve"> AI, biotech, and </w:t>
      </w:r>
      <w:r w:rsidRPr="00932813">
        <w:rPr>
          <w:rStyle w:val="StyleUnderline"/>
          <w:rFonts w:asciiTheme="majorHAnsi" w:hAnsiTheme="majorHAnsi" w:cstheme="majorHAnsi"/>
          <w:highlight w:val="cyan"/>
        </w:rPr>
        <w:t>space exploration</w:t>
      </w:r>
      <w:r w:rsidRPr="00932813">
        <w:rPr>
          <w:rStyle w:val="StyleUnderline"/>
          <w:rFonts w:asciiTheme="majorHAnsi" w:hAnsiTheme="majorHAnsi" w:cstheme="majorHAnsi"/>
        </w:rPr>
        <w:t xml:space="preserve">. </w:t>
      </w:r>
      <w:r w:rsidRPr="00932813">
        <w:rPr>
          <w:rFonts w:asciiTheme="majorHAnsi" w:hAnsiTheme="majorHAnsi" w:cstheme="majorHAnsi"/>
        </w:rPr>
        <w:t xml:space="preserve">Some of its technological successes </w:t>
      </w:r>
      <w:proofErr w:type="gramStart"/>
      <w:r w:rsidRPr="00932813">
        <w:rPr>
          <w:rFonts w:asciiTheme="majorHAnsi" w:hAnsiTheme="majorHAnsi" w:cstheme="majorHAnsi"/>
        </w:rPr>
        <w:t>have been driven</w:t>
      </w:r>
      <w:proofErr w:type="gramEnd"/>
      <w:r w:rsidRPr="00932813">
        <w:rPr>
          <w:rFonts w:asciiTheme="majorHAnsi" w:hAnsiTheme="majorHAnsi" w:cstheme="majorHAnsi"/>
        </w:rPr>
        <w:t xml:space="preserve"> by market forces: People wanted to buy goods or communicate more easily, and the likes of Alibaba and </w:t>
      </w:r>
      <w:proofErr w:type="spellStart"/>
      <w:r w:rsidRPr="00932813">
        <w:rPr>
          <w:rFonts w:asciiTheme="majorHAnsi" w:hAnsiTheme="majorHAnsi" w:cstheme="majorHAnsi"/>
        </w:rPr>
        <w:t>Tencent</w:t>
      </w:r>
      <w:proofErr w:type="spellEnd"/>
      <w:r w:rsidRPr="00932813">
        <w:rPr>
          <w:rFonts w:asciiTheme="majorHAnsi" w:hAnsiTheme="majorHAnsi" w:cstheme="majorHAnsi"/>
        </w:rPr>
        <w:t xml:space="preserve"> have helped them do just that. </w:t>
      </w:r>
      <w:proofErr w:type="gramStart"/>
      <w:r w:rsidRPr="00932813">
        <w:rPr>
          <w:rFonts w:asciiTheme="majorHAnsi" w:hAnsiTheme="majorHAnsi" w:cstheme="majorHAnsi"/>
        </w:rPr>
        <w:t>But</w:t>
      </w:r>
      <w:proofErr w:type="gramEnd"/>
      <w:r w:rsidRPr="00932813">
        <w:rPr>
          <w:rFonts w:asciiTheme="majorHAnsi" w:hAnsiTheme="majorHAnsi" w:cstheme="majorHAnsi"/>
        </w:rPr>
        <w:t xml:space="preserve"> </w:t>
      </w:r>
      <w:r w:rsidRPr="00932813">
        <w:rPr>
          <w:rStyle w:val="StyleUnderline"/>
          <w:rFonts w:asciiTheme="majorHAnsi" w:hAnsiTheme="majorHAnsi" w:cstheme="majorHAnsi"/>
        </w:rPr>
        <w:t xml:space="preserve">much of the </w:t>
      </w:r>
      <w:r w:rsidRPr="00932813">
        <w:rPr>
          <w:rStyle w:val="StyleUnderline"/>
          <w:rFonts w:asciiTheme="majorHAnsi" w:hAnsiTheme="majorHAnsi" w:cstheme="majorHAnsi"/>
          <w:highlight w:val="cyan"/>
        </w:rPr>
        <w:t>technological progress</w:t>
      </w:r>
      <w:r w:rsidRPr="00932813">
        <w:rPr>
          <w:rStyle w:val="StyleUnderline"/>
          <w:rFonts w:asciiTheme="majorHAnsi" w:hAnsiTheme="majorHAnsi" w:cstheme="majorHAnsi"/>
        </w:rPr>
        <w:t xml:space="preserve"> has come from a highly innovative and well-funded military that has invested heavily in China’s burgeoning new industries.</w:t>
      </w:r>
      <w:r w:rsidRPr="00932813">
        <w:rPr>
          <w:rFonts w:asciiTheme="majorHAnsi" w:hAnsiTheme="majorHAnsi" w:cstheme="majorHAnsi"/>
        </w:rPr>
        <w:t xml:space="preserve"> This, of course, mirrors the role of U.S. defense and intelligence spending in the development of Silicon Valley. </w:t>
      </w:r>
      <w:proofErr w:type="gramStart"/>
      <w:r w:rsidRPr="00932813">
        <w:rPr>
          <w:rStyle w:val="StyleUnderline"/>
          <w:rFonts w:asciiTheme="majorHAnsi" w:hAnsiTheme="majorHAnsi" w:cstheme="majorHAnsi"/>
        </w:rPr>
        <w:t>But</w:t>
      </w:r>
      <w:proofErr w:type="gramEnd"/>
      <w:r w:rsidRPr="00932813">
        <w:rPr>
          <w:rStyle w:val="StyleUnderline"/>
          <w:rFonts w:asciiTheme="majorHAnsi" w:hAnsiTheme="majorHAnsi" w:cstheme="majorHAnsi"/>
        </w:rPr>
        <w:t xml:space="preserve"> in China the </w:t>
      </w:r>
      <w:r w:rsidRPr="00932813">
        <w:rPr>
          <w:rStyle w:val="StyleUnderline"/>
          <w:rFonts w:asciiTheme="majorHAnsi" w:hAnsiTheme="majorHAnsi" w:cstheme="majorHAnsi"/>
          <w:highlight w:val="cyan"/>
        </w:rPr>
        <w:t>consumer applications</w:t>
      </w:r>
      <w:r w:rsidRPr="00932813">
        <w:rPr>
          <w:rStyle w:val="StyleUnderline"/>
          <w:rFonts w:asciiTheme="majorHAnsi" w:hAnsiTheme="majorHAnsi" w:cstheme="majorHAnsi"/>
        </w:rPr>
        <w:t xml:space="preserve"> have </w:t>
      </w:r>
      <w:r w:rsidRPr="00932813">
        <w:rPr>
          <w:rStyle w:val="StyleUnderline"/>
          <w:rFonts w:asciiTheme="majorHAnsi" w:hAnsiTheme="majorHAnsi" w:cstheme="majorHAnsi"/>
          <w:highlight w:val="cyan"/>
        </w:rPr>
        <w:t>come faster</w:t>
      </w:r>
      <w:r w:rsidRPr="00932813">
        <w:rPr>
          <w:rStyle w:val="StyleUnderline"/>
          <w:rFonts w:asciiTheme="majorHAnsi" w:hAnsiTheme="majorHAnsi" w:cstheme="majorHAnsi"/>
        </w:rPr>
        <w:t xml:space="preserve">, making more obvious the </w:t>
      </w:r>
      <w:r w:rsidRPr="00932813">
        <w:rPr>
          <w:rStyle w:val="StyleUnderline"/>
          <w:rFonts w:asciiTheme="majorHAnsi" w:hAnsiTheme="majorHAnsi" w:cstheme="majorHAnsi"/>
          <w:highlight w:val="cyan"/>
        </w:rPr>
        <w:t>link between government investment and</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products</w:t>
      </w:r>
      <w:r w:rsidRPr="00932813">
        <w:rPr>
          <w:rStyle w:val="StyleUnderline"/>
          <w:rFonts w:asciiTheme="majorHAnsi" w:hAnsiTheme="majorHAnsi" w:cstheme="majorHAnsi"/>
        </w:rPr>
        <w:t xml:space="preserve"> and services that benefit individuals.</w:t>
      </w:r>
      <w:r w:rsidRPr="00932813">
        <w:rPr>
          <w:rFonts w:asciiTheme="majorHAnsi" w:hAnsiTheme="majorHAnsi" w:cstheme="majorHAnsi"/>
        </w:rPr>
        <w:t xml:space="preserve"> That’s why </w:t>
      </w:r>
      <w:r w:rsidRPr="00932813">
        <w:rPr>
          <w:rStyle w:val="StyleUnderline"/>
          <w:rFonts w:asciiTheme="majorHAnsi" w:hAnsiTheme="majorHAnsi" w:cstheme="majorHAnsi"/>
        </w:rPr>
        <w:t xml:space="preserve">ordinary </w:t>
      </w:r>
      <w:r w:rsidRPr="00932813">
        <w:rPr>
          <w:rStyle w:val="StyleUnderline"/>
          <w:rFonts w:asciiTheme="majorHAnsi" w:hAnsiTheme="majorHAnsi" w:cstheme="majorHAnsi"/>
          <w:highlight w:val="cyan"/>
        </w:rPr>
        <w:t>Chinese people see</w:t>
      </w:r>
      <w:r w:rsidRPr="00932813">
        <w:rPr>
          <w:rStyle w:val="StyleUnderline"/>
          <w:rFonts w:asciiTheme="majorHAnsi" w:hAnsiTheme="majorHAnsi" w:cstheme="majorHAnsi"/>
        </w:rPr>
        <w:t xml:space="preserve"> Chinese </w:t>
      </w:r>
      <w:r w:rsidRPr="00932813">
        <w:rPr>
          <w:rStyle w:val="StyleUnderline"/>
          <w:rFonts w:asciiTheme="majorHAnsi" w:hAnsiTheme="majorHAnsi" w:cstheme="majorHAnsi"/>
          <w:highlight w:val="cyan"/>
        </w:rPr>
        <w:t>companies</w:t>
      </w:r>
      <w:r w:rsidRPr="00932813">
        <w:rPr>
          <w:rStyle w:val="StyleUnderline"/>
          <w:rFonts w:asciiTheme="majorHAnsi" w:hAnsiTheme="majorHAnsi" w:cstheme="majorHAnsi"/>
        </w:rPr>
        <w:t xml:space="preserve"> such as Alibaba, Huawei, and </w:t>
      </w:r>
      <w:proofErr w:type="spellStart"/>
      <w:r w:rsidRPr="00932813">
        <w:rPr>
          <w:rStyle w:val="StyleUnderline"/>
          <w:rFonts w:asciiTheme="majorHAnsi" w:hAnsiTheme="majorHAnsi" w:cstheme="majorHAnsi"/>
        </w:rPr>
        <w:t>TikTok</w:t>
      </w:r>
      <w:proofErr w:type="spellEnd"/>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as sources of national pride</w:t>
      </w:r>
      <w:r w:rsidRPr="00932813">
        <w:rPr>
          <w:rStyle w:val="StyleUnderline"/>
          <w:rFonts w:asciiTheme="majorHAnsi" w:hAnsiTheme="majorHAnsi" w:cstheme="majorHAnsi"/>
        </w:rPr>
        <w:t xml:space="preserve">—international </w:t>
      </w:r>
      <w:r w:rsidRPr="00932813">
        <w:rPr>
          <w:rStyle w:val="StyleUnderline"/>
          <w:rFonts w:asciiTheme="majorHAnsi" w:hAnsiTheme="majorHAnsi" w:cstheme="majorHAnsi"/>
          <w:highlight w:val="cyan"/>
        </w:rPr>
        <w:t>vanguards of Chinese success</w:t>
      </w:r>
      <w:r w:rsidRPr="00932813">
        <w:rPr>
          <w:rStyle w:val="StyleUnderline"/>
          <w:rFonts w:asciiTheme="majorHAnsi" w:hAnsiTheme="majorHAnsi" w:cstheme="majorHAnsi"/>
        </w:rPr>
        <w:t>—rather than simply sources of jobs or GDP, as they might be viewed in the West.</w:t>
      </w:r>
    </w:p>
    <w:p w:rsidR="00673E79" w:rsidRPr="00932813" w:rsidRDefault="00673E79" w:rsidP="00673E79">
      <w:pPr>
        <w:rPr>
          <w:rFonts w:asciiTheme="majorHAnsi" w:hAnsiTheme="majorHAnsi" w:cstheme="majorHAnsi"/>
        </w:rPr>
      </w:pPr>
      <w:proofErr w:type="gramStart"/>
      <w:r w:rsidRPr="00932813">
        <w:rPr>
          <w:rFonts w:asciiTheme="majorHAnsi" w:hAnsiTheme="majorHAnsi" w:cstheme="majorHAnsi"/>
        </w:rPr>
        <w:t>Thus</w:t>
      </w:r>
      <w:proofErr w:type="gramEnd"/>
      <w:r w:rsidRPr="00932813">
        <w:rPr>
          <w:rFonts w:asciiTheme="majorHAnsi" w:hAnsiTheme="majorHAnsi" w:cstheme="majorHAnsi"/>
        </w:rPr>
        <w:t xml:space="preserve"> July 2020 polling data from the Ash Center at Harvard’s Kennedy School of Government revealed </w:t>
      </w:r>
      <w:r w:rsidRPr="00932813">
        <w:rPr>
          <w:rStyle w:val="StyleUnderline"/>
          <w:rFonts w:asciiTheme="majorHAnsi" w:hAnsiTheme="majorHAnsi" w:cstheme="majorHAnsi"/>
        </w:rPr>
        <w:t>95% satisfaction with the Beijing government among Chinese citizens.</w:t>
      </w:r>
      <w:r w:rsidRPr="00932813">
        <w:rPr>
          <w:rFonts w:asciiTheme="majorHAnsi" w:hAnsiTheme="majorHAnsi" w:cstheme="majorHAnsi"/>
        </w:rPr>
        <w:t xml:space="preserve"> Our own experiences on the ground </w:t>
      </w:r>
      <w:proofErr w:type="gramStart"/>
      <w:r w:rsidRPr="00932813">
        <w:rPr>
          <w:rFonts w:asciiTheme="majorHAnsi" w:hAnsiTheme="majorHAnsi" w:cstheme="majorHAnsi"/>
        </w:rPr>
        <w:t>in</w:t>
      </w:r>
      <w:proofErr w:type="gramEnd"/>
      <w:r w:rsidRPr="00932813">
        <w:rPr>
          <w:rFonts w:asciiTheme="majorHAnsi" w:hAnsiTheme="majorHAnsi" w:cstheme="majorHAnsi"/>
        </w:rPr>
        <w:t xml:space="preserve"> China confirm this. </w:t>
      </w:r>
      <w:r w:rsidRPr="00932813">
        <w:rPr>
          <w:rStyle w:val="StyleUnderline"/>
          <w:rFonts w:asciiTheme="majorHAnsi" w:hAnsiTheme="majorHAnsi" w:cstheme="majorHAnsi"/>
        </w:rPr>
        <w:t xml:space="preserve">Most ordinary people we meet </w:t>
      </w:r>
      <w:proofErr w:type="gramStart"/>
      <w:r w:rsidRPr="00932813">
        <w:rPr>
          <w:rStyle w:val="StyleUnderline"/>
          <w:rFonts w:asciiTheme="majorHAnsi" w:hAnsiTheme="majorHAnsi" w:cstheme="majorHAnsi"/>
        </w:rPr>
        <w:t>don’t</w:t>
      </w:r>
      <w:proofErr w:type="gramEnd"/>
      <w:r w:rsidRPr="00932813">
        <w:rPr>
          <w:rStyle w:val="StyleUnderline"/>
          <w:rFonts w:asciiTheme="majorHAnsi" w:hAnsiTheme="majorHAnsi" w:cstheme="majorHAnsi"/>
        </w:rPr>
        <w:t xml:space="preserve"> feel that the authoritarian state is solely oppressive, </w:t>
      </w:r>
      <w:r w:rsidRPr="00932813">
        <w:rPr>
          <w:rFonts w:asciiTheme="majorHAnsi" w:hAnsiTheme="majorHAnsi" w:cstheme="majorHAnsi"/>
        </w:rPr>
        <w:t xml:space="preserve">although it can be that; for them it also provides opportunity. A cleaner in Chongqing now owns several apartments because the CCP reformed property laws. A Shanghai journalist </w:t>
      </w:r>
      <w:proofErr w:type="gramStart"/>
      <w:r w:rsidRPr="00932813">
        <w:rPr>
          <w:rFonts w:asciiTheme="majorHAnsi" w:hAnsiTheme="majorHAnsi" w:cstheme="majorHAnsi"/>
        </w:rPr>
        <w:t>is paid</w:t>
      </w:r>
      <w:proofErr w:type="gramEnd"/>
      <w:r w:rsidRPr="00932813">
        <w:rPr>
          <w:rFonts w:asciiTheme="majorHAnsi" w:hAnsiTheme="majorHAnsi" w:cstheme="majorHAnsi"/>
        </w:rPr>
        <w:t xml:space="preserve">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rsidR="00673E79" w:rsidRPr="00932813" w:rsidRDefault="00673E79" w:rsidP="00673E79">
      <w:pPr>
        <w:pStyle w:val="Heading4"/>
        <w:rPr>
          <w:rFonts w:asciiTheme="majorHAnsi" w:hAnsiTheme="majorHAnsi" w:cstheme="majorHAnsi"/>
        </w:rPr>
      </w:pPr>
      <w:r w:rsidRPr="00932813">
        <w:rPr>
          <w:rFonts w:asciiTheme="majorHAnsi" w:hAnsiTheme="majorHAnsi" w:cstheme="majorHAnsi"/>
        </w:rPr>
        <w:t xml:space="preserve">Xi has committed to the commercial space industry as the </w:t>
      </w:r>
      <w:r w:rsidRPr="00932813">
        <w:rPr>
          <w:rFonts w:asciiTheme="majorHAnsi" w:hAnsiTheme="majorHAnsi" w:cstheme="majorHAnsi"/>
          <w:u w:val="single"/>
        </w:rPr>
        <w:t>linchpin of China’s rise</w:t>
      </w:r>
      <w:r w:rsidRPr="00932813">
        <w:rPr>
          <w:rFonts w:asciiTheme="majorHAnsi" w:hAnsiTheme="majorHAnsi" w:cstheme="majorHAnsi"/>
        </w:rPr>
        <w:t xml:space="preserve"> – the plan is seen as a complete 180</w:t>
      </w:r>
    </w:p>
    <w:p w:rsidR="00673E79" w:rsidRPr="00932813" w:rsidRDefault="00673E79" w:rsidP="00673E79">
      <w:pPr>
        <w:rPr>
          <w:rFonts w:asciiTheme="majorHAnsi" w:hAnsiTheme="majorHAnsi" w:cstheme="majorHAnsi"/>
        </w:rPr>
      </w:pPr>
      <w:r w:rsidRPr="00932813">
        <w:rPr>
          <w:rFonts w:asciiTheme="majorHAnsi" w:eastAsiaTheme="majorEastAsia" w:hAnsiTheme="majorHAnsi" w:cstheme="majorHAnsi"/>
          <w:b/>
          <w:iCs/>
          <w:sz w:val="26"/>
        </w:rPr>
        <w:t>Patel 21</w:t>
      </w:r>
      <w:r w:rsidRPr="00932813">
        <w:rPr>
          <w:rFonts w:asciiTheme="majorHAnsi" w:hAnsiTheme="majorHAnsi" w:cstheme="majorHAnsi"/>
        </w:rPr>
        <w:t xml:space="preserve"> [Neel V. Patel, Neel is a space reporter for MIT Technology Review. 1-21-2021, "China’s surging private space industry is out to challenge the US," MIT Technology Review, </w:t>
      </w:r>
      <w:hyperlink r:id="rId24" w:history="1">
        <w:r w:rsidRPr="00932813">
          <w:rPr>
            <w:rStyle w:val="Hyperlink"/>
            <w:rFonts w:asciiTheme="majorHAnsi" w:hAnsiTheme="majorHAnsi" w:cstheme="majorHAnsi"/>
          </w:rPr>
          <w:t>https://www.technologyreview.com/2021/01/21/1016513/china-private-commercial-space-industry-dominance/</w:t>
        </w:r>
      </w:hyperlink>
      <w:r w:rsidRPr="00932813">
        <w:rPr>
          <w:rFonts w:asciiTheme="majorHAnsi" w:hAnsiTheme="majorHAnsi" w:cstheme="majorHAnsi"/>
        </w:rPr>
        <w:t xml:space="preserve"> accessed 12/14/21] Adam</w:t>
      </w:r>
    </w:p>
    <w:p w:rsidR="00673E79" w:rsidRPr="00932813" w:rsidRDefault="00673E79" w:rsidP="00673E79">
      <w:pPr>
        <w:rPr>
          <w:rFonts w:asciiTheme="majorHAnsi" w:hAnsiTheme="majorHAnsi" w:cstheme="majorHAnsi"/>
          <w:sz w:val="16"/>
        </w:rPr>
      </w:pPr>
      <w:r w:rsidRPr="00932813">
        <w:rPr>
          <w:rFonts w:asciiTheme="majorHAnsi" w:hAnsiTheme="majorHAnsi" w:cstheme="majorHAnsi"/>
          <w:sz w:val="16"/>
        </w:rPr>
        <w:t xml:space="preserve">Until recently, China’s space activity </w:t>
      </w:r>
      <w:proofErr w:type="gramStart"/>
      <w:r w:rsidRPr="00932813">
        <w:rPr>
          <w:rFonts w:asciiTheme="majorHAnsi" w:hAnsiTheme="majorHAnsi" w:cstheme="majorHAnsi"/>
          <w:sz w:val="16"/>
        </w:rPr>
        <w:t>has been overwhelmingly dominated</w:t>
      </w:r>
      <w:proofErr w:type="gramEnd"/>
      <w:r w:rsidRPr="00932813">
        <w:rPr>
          <w:rFonts w:asciiTheme="majorHAnsi" w:hAnsiTheme="majorHAnsi" w:cstheme="majorHAnsi"/>
          <w:sz w:val="16"/>
        </w:rPr>
        <w:t xml:space="preserve"> by two state-owned enterprises: the China Aerospace Science &amp; Industry Corporation Limited (CASIC) and the China Aerospace Science and Technology Corporation (CASC). A few </w:t>
      </w:r>
      <w:r w:rsidRPr="00932813">
        <w:rPr>
          <w:rStyle w:val="StyleUnderline"/>
          <w:rFonts w:asciiTheme="majorHAnsi" w:hAnsiTheme="majorHAnsi" w:cstheme="majorHAnsi"/>
        </w:rPr>
        <w:t>private space firms have been allowed to operate in the country for a while</w:t>
      </w:r>
      <w:r w:rsidRPr="00932813">
        <w:rPr>
          <w:rFonts w:asciiTheme="majorHAnsi" w:hAnsiTheme="majorHAnsi" w:cstheme="majorHAnsi"/>
          <w:sz w:val="16"/>
        </w:rPr>
        <w:t xml:space="preserve">: for example, </w:t>
      </w:r>
      <w:proofErr w:type="gramStart"/>
      <w:r w:rsidRPr="00932813">
        <w:rPr>
          <w:rFonts w:asciiTheme="majorHAnsi" w:hAnsiTheme="majorHAnsi" w:cstheme="majorHAnsi"/>
          <w:sz w:val="16"/>
        </w:rPr>
        <w:t>there’s</w:t>
      </w:r>
      <w:proofErr w:type="gramEnd"/>
      <w:r w:rsidRPr="00932813">
        <w:rPr>
          <w:rFonts w:asciiTheme="majorHAnsi" w:hAnsiTheme="majorHAnsi" w:cstheme="majorHAnsi"/>
          <w:sz w:val="16"/>
        </w:rPr>
        <w:t xml:space="preserve"> the China Great Wall Industry Corporation Limited (in reality a subsidiary of CASC), which has provided commercial launches since it was established in 1980. </w:t>
      </w:r>
      <w:proofErr w:type="gramStart"/>
      <w:r w:rsidRPr="00932813">
        <w:rPr>
          <w:rFonts w:asciiTheme="majorHAnsi" w:hAnsiTheme="majorHAnsi" w:cstheme="majorHAnsi"/>
          <w:sz w:val="16"/>
        </w:rPr>
        <w:t>But</w:t>
      </w:r>
      <w:proofErr w:type="gramEnd"/>
      <w:r w:rsidRPr="00932813">
        <w:rPr>
          <w:rFonts w:asciiTheme="majorHAnsi" w:hAnsiTheme="majorHAnsi" w:cstheme="majorHAnsi"/>
          <w:sz w:val="16"/>
        </w:rPr>
        <w:t xml:space="preserve"> for the most part, China’s commercial space industry has been nonexistent. Satellites were expensive to build and launch, and they were too heavy and large for anything but the biggest rockets </w:t>
      </w:r>
      <w:proofErr w:type="gramStart"/>
      <w:r w:rsidRPr="00932813">
        <w:rPr>
          <w:rFonts w:asciiTheme="majorHAnsi" w:hAnsiTheme="majorHAnsi" w:cstheme="majorHAnsi"/>
          <w:sz w:val="16"/>
        </w:rPr>
        <w:t>to actually deliver</w:t>
      </w:r>
      <w:proofErr w:type="gramEnd"/>
      <w:r w:rsidRPr="00932813">
        <w:rPr>
          <w:rFonts w:asciiTheme="majorHAnsi" w:hAnsiTheme="majorHAnsi" w:cstheme="majorHAnsi"/>
          <w:sz w:val="16"/>
        </w:rPr>
        <w:t xml:space="preserve"> to orbit. The costs involved were too much for anything but national budgets to handle.</w:t>
      </w:r>
    </w:p>
    <w:p w:rsidR="00673E79" w:rsidRPr="00932813" w:rsidRDefault="00673E79" w:rsidP="00673E79">
      <w:pPr>
        <w:rPr>
          <w:rStyle w:val="StyleUnderline"/>
          <w:rFonts w:asciiTheme="majorHAnsi" w:hAnsiTheme="majorHAnsi" w:cstheme="majorHAnsi"/>
        </w:rPr>
      </w:pPr>
      <w:r w:rsidRPr="00932813">
        <w:rPr>
          <w:rFonts w:asciiTheme="majorHAnsi" w:hAnsiTheme="majorHAnsi" w:cstheme="majorHAnsi"/>
          <w:sz w:val="16"/>
        </w:rPr>
        <w:t xml:space="preserve">That </w:t>
      </w:r>
      <w:r w:rsidRPr="00932813">
        <w:rPr>
          <w:rStyle w:val="StyleUnderline"/>
          <w:rFonts w:asciiTheme="majorHAnsi" w:hAnsiTheme="majorHAnsi" w:cstheme="majorHAnsi"/>
        </w:rPr>
        <w:t>all changed this past decade as the costs of making satellites and launching rockets plunged.</w:t>
      </w:r>
      <w:r w:rsidRPr="00932813">
        <w:rPr>
          <w:rFonts w:asciiTheme="majorHAnsi" w:hAnsiTheme="majorHAnsi" w:cstheme="majorHAnsi"/>
          <w:sz w:val="16"/>
        </w:rPr>
        <w:t xml:space="preserve"> In 2014, a year </w:t>
      </w:r>
      <w:r w:rsidRPr="00932813">
        <w:rPr>
          <w:rStyle w:val="StyleUnderline"/>
          <w:rFonts w:asciiTheme="majorHAnsi" w:hAnsiTheme="majorHAnsi" w:cstheme="majorHAnsi"/>
        </w:rPr>
        <w:t>after</w:t>
      </w:r>
      <w:r w:rsidRPr="00932813">
        <w:rPr>
          <w:rFonts w:asciiTheme="majorHAnsi" w:hAnsiTheme="majorHAnsi" w:cstheme="majorHAnsi"/>
          <w:sz w:val="16"/>
        </w:rPr>
        <w:t xml:space="preserve"> </w:t>
      </w:r>
      <w:r w:rsidRPr="00932813">
        <w:rPr>
          <w:rStyle w:val="StyleUnderline"/>
          <w:rFonts w:asciiTheme="majorHAnsi" w:hAnsiTheme="majorHAnsi" w:cstheme="majorHAnsi"/>
          <w:highlight w:val="cyan"/>
        </w:rPr>
        <w:t>Xi</w:t>
      </w:r>
      <w:r w:rsidRPr="00932813">
        <w:rPr>
          <w:rStyle w:val="StyleUnderline"/>
          <w:rFonts w:asciiTheme="majorHAnsi" w:hAnsiTheme="majorHAnsi" w:cstheme="majorHAnsi"/>
        </w:rPr>
        <w:t xml:space="preserve"> Jinping took over as the new leader of China,</w:t>
      </w:r>
      <w:r w:rsidRPr="00932813">
        <w:rPr>
          <w:rFonts w:asciiTheme="majorHAnsi" w:hAnsiTheme="majorHAnsi" w:cstheme="majorHAnsi"/>
          <w:sz w:val="16"/>
        </w:rPr>
        <w:t xml:space="preserve"> the </w:t>
      </w:r>
      <w:r w:rsidRPr="00932813">
        <w:rPr>
          <w:rStyle w:val="StyleUnderline"/>
          <w:rFonts w:asciiTheme="majorHAnsi" w:hAnsiTheme="majorHAnsi" w:cstheme="majorHAnsi"/>
        </w:rPr>
        <w:t xml:space="preserve">Chinese </w:t>
      </w:r>
      <w:r w:rsidRPr="00932813">
        <w:rPr>
          <w:rStyle w:val="StyleUnderline"/>
          <w:rFonts w:asciiTheme="majorHAnsi" w:hAnsiTheme="majorHAnsi" w:cstheme="majorHAnsi"/>
          <w:highlight w:val="cyan"/>
        </w:rPr>
        <w:t>government</w:t>
      </w:r>
      <w:r w:rsidRPr="00932813">
        <w:rPr>
          <w:rStyle w:val="StyleUnderline"/>
          <w:rFonts w:asciiTheme="majorHAnsi" w:hAnsiTheme="majorHAnsi" w:cstheme="majorHAnsi"/>
        </w:rPr>
        <w:t xml:space="preserve"> decided to </w:t>
      </w:r>
      <w:r w:rsidRPr="00932813">
        <w:rPr>
          <w:rStyle w:val="StyleUnderline"/>
          <w:rFonts w:asciiTheme="majorHAnsi" w:hAnsiTheme="majorHAnsi" w:cstheme="majorHAnsi"/>
          <w:highlight w:val="cyan"/>
        </w:rPr>
        <w:t>treat</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civil</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space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development</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as</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a</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key area of innovation</w:t>
      </w:r>
      <w:r w:rsidRPr="00932813">
        <w:rPr>
          <w:rStyle w:val="StyleUnderline"/>
          <w:rFonts w:asciiTheme="majorHAnsi" w:hAnsiTheme="majorHAnsi" w:cstheme="majorHAnsi"/>
        </w:rPr>
        <w:t>,</w:t>
      </w:r>
      <w:r w:rsidRPr="00932813">
        <w:rPr>
          <w:rFonts w:asciiTheme="majorHAnsi" w:hAnsiTheme="majorHAnsi" w:cstheme="majorHAnsi"/>
          <w:sz w:val="16"/>
        </w:rPr>
        <w:t xml:space="preserve"> as it had already </w:t>
      </w:r>
      <w:r w:rsidRPr="00932813">
        <w:rPr>
          <w:rStyle w:val="StyleUnderline"/>
          <w:rFonts w:asciiTheme="majorHAnsi" w:hAnsiTheme="majorHAnsi" w:cstheme="majorHAnsi"/>
        </w:rPr>
        <w:t>begun doing with AI and solar power</w:t>
      </w:r>
      <w:r w:rsidRPr="00932813">
        <w:rPr>
          <w:rFonts w:asciiTheme="majorHAnsi" w:hAnsiTheme="majorHAnsi" w:cstheme="majorHAnsi"/>
          <w:sz w:val="16"/>
        </w:rPr>
        <w:t xml:space="preserve">. It </w:t>
      </w:r>
      <w:r w:rsidRPr="00932813">
        <w:rPr>
          <w:rStyle w:val="StyleUnderline"/>
          <w:rFonts w:asciiTheme="majorHAnsi" w:hAnsiTheme="majorHAnsi" w:cstheme="majorHAnsi"/>
          <w:highlight w:val="cyan"/>
        </w:rPr>
        <w:t>issued</w:t>
      </w:r>
      <w:r w:rsidRPr="00932813">
        <w:rPr>
          <w:rStyle w:val="StyleUnderline"/>
          <w:rFonts w:asciiTheme="majorHAnsi" w:hAnsiTheme="majorHAnsi" w:cstheme="majorHAnsi"/>
        </w:rPr>
        <w:t xml:space="preserve"> a policy </w:t>
      </w:r>
      <w:r w:rsidRPr="00932813">
        <w:rPr>
          <w:rStyle w:val="StyleUnderline"/>
          <w:rFonts w:asciiTheme="majorHAnsi" w:hAnsiTheme="majorHAnsi" w:cstheme="majorHAnsi"/>
          <w:highlight w:val="cyan"/>
        </w:rPr>
        <w:t>directive</w:t>
      </w:r>
      <w:r w:rsidRPr="00932813">
        <w:rPr>
          <w:rStyle w:val="StyleUnderline"/>
          <w:rFonts w:asciiTheme="majorHAnsi" w:hAnsiTheme="majorHAnsi" w:cstheme="majorHAnsi"/>
        </w:rPr>
        <w:t xml:space="preserve"> called </w:t>
      </w:r>
      <w:hyperlink r:id="rId25" w:tgtFrame="_blank" w:history="1">
        <w:r w:rsidRPr="00932813">
          <w:rPr>
            <w:rStyle w:val="StyleUnderline"/>
            <w:rFonts w:asciiTheme="majorHAnsi" w:hAnsiTheme="majorHAnsi" w:cstheme="majorHAnsi"/>
          </w:rPr>
          <w:t>Document 60</w:t>
        </w:r>
      </w:hyperlink>
      <w:r w:rsidRPr="00932813">
        <w:rPr>
          <w:rStyle w:val="StyleUnderline"/>
          <w:rFonts w:asciiTheme="majorHAnsi" w:hAnsiTheme="majorHAnsi" w:cstheme="majorHAnsi"/>
        </w:rPr>
        <w:t xml:space="preserve"> that year to </w:t>
      </w:r>
      <w:r w:rsidRPr="00932813">
        <w:rPr>
          <w:rStyle w:val="StyleUnderline"/>
          <w:rFonts w:asciiTheme="majorHAnsi" w:hAnsiTheme="majorHAnsi" w:cstheme="majorHAnsi"/>
          <w:highlight w:val="cyan"/>
        </w:rPr>
        <w:t>enable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large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private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investment</w:t>
      </w:r>
      <w:r w:rsidRPr="00932813">
        <w:rPr>
          <w:rStyle w:val="StyleUnderline"/>
          <w:rFonts w:asciiTheme="majorHAnsi" w:hAnsiTheme="majorHAnsi" w:cstheme="majorHAnsi"/>
        </w:rPr>
        <w:t xml:space="preserve"> in companies interested in participating </w:t>
      </w:r>
      <w:r w:rsidRPr="00932813">
        <w:rPr>
          <w:rStyle w:val="StyleUnderline"/>
          <w:rFonts w:asciiTheme="majorHAnsi" w:hAnsiTheme="majorHAnsi" w:cstheme="majorHAnsi"/>
          <w:highlight w:val="cyan"/>
        </w:rPr>
        <w:t>in</w:t>
      </w:r>
      <w:r w:rsidRPr="00932813">
        <w:rPr>
          <w:rStyle w:val="StyleUnderline"/>
          <w:rFonts w:asciiTheme="majorHAnsi" w:hAnsiTheme="majorHAnsi" w:cstheme="majorHAnsi"/>
        </w:rPr>
        <w:t xml:space="preserve"> the </w:t>
      </w:r>
      <w:r w:rsidRPr="00932813">
        <w:rPr>
          <w:rStyle w:val="StyleUnderline"/>
          <w:rFonts w:asciiTheme="majorHAnsi" w:hAnsiTheme="majorHAnsi" w:cstheme="majorHAnsi"/>
          <w:highlight w:val="cyan"/>
        </w:rPr>
        <w:t>space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industry</w:t>
      </w:r>
      <w:r w:rsidRPr="00932813">
        <w:rPr>
          <w:rStyle w:val="StyleUnderline"/>
          <w:rFonts w:asciiTheme="majorHAnsi" w:hAnsiTheme="majorHAnsi" w:cstheme="majorHAnsi"/>
        </w:rPr>
        <w:t>. </w:t>
      </w:r>
    </w:p>
    <w:p w:rsidR="00673E79" w:rsidRPr="00932813" w:rsidRDefault="00673E79" w:rsidP="00673E79">
      <w:pPr>
        <w:rPr>
          <w:rStyle w:val="StyleUnderline"/>
          <w:rFonts w:asciiTheme="majorHAnsi" w:hAnsiTheme="majorHAnsi" w:cstheme="majorHAnsi"/>
        </w:rPr>
      </w:pPr>
      <w:r w:rsidRPr="00932813">
        <w:rPr>
          <w:rFonts w:asciiTheme="majorHAnsi" w:hAnsiTheme="majorHAnsi" w:cstheme="majorHAnsi"/>
          <w:sz w:val="16"/>
        </w:rPr>
        <w:t>“</w:t>
      </w:r>
      <w:r w:rsidRPr="00932813">
        <w:rPr>
          <w:rStyle w:val="StyleUnderline"/>
          <w:rFonts w:asciiTheme="majorHAnsi" w:hAnsiTheme="majorHAnsi" w:cstheme="majorHAnsi"/>
        </w:rPr>
        <w:t xml:space="preserve">Xi’s goal was that </w:t>
      </w:r>
      <w:r w:rsidRPr="00932813">
        <w:rPr>
          <w:rStyle w:val="StyleUnderline"/>
          <w:rFonts w:asciiTheme="majorHAnsi" w:hAnsiTheme="majorHAnsi" w:cstheme="majorHAnsi"/>
          <w:highlight w:val="cyan"/>
        </w:rPr>
        <w:t>if China</w:t>
      </w:r>
      <w:r w:rsidRPr="00932813">
        <w:rPr>
          <w:rStyle w:val="StyleUnderline"/>
          <w:rFonts w:asciiTheme="majorHAnsi" w:hAnsiTheme="majorHAnsi" w:cstheme="majorHAnsi"/>
        </w:rPr>
        <w:t xml:space="preserve"> has </w:t>
      </w:r>
      <w:r w:rsidRPr="00932813">
        <w:rPr>
          <w:rStyle w:val="StyleUnderline"/>
          <w:rFonts w:asciiTheme="majorHAnsi" w:hAnsiTheme="majorHAnsi" w:cstheme="majorHAnsi"/>
          <w:highlight w:val="cyan"/>
        </w:rPr>
        <w:t>to become a critical player in technology</w:t>
      </w:r>
      <w:r w:rsidRPr="00932813">
        <w:rPr>
          <w:rStyle w:val="StyleUnderline"/>
          <w:rFonts w:asciiTheme="majorHAnsi" w:hAnsiTheme="majorHAnsi" w:cstheme="majorHAnsi"/>
        </w:rPr>
        <w:t>, including in civil space and aerospace</w:t>
      </w:r>
      <w:r w:rsidRPr="00932813">
        <w:rPr>
          <w:rFonts w:asciiTheme="majorHAnsi" w:hAnsiTheme="majorHAnsi" w:cstheme="majorHAnsi"/>
          <w:sz w:val="16"/>
        </w:rPr>
        <w:t xml:space="preserve">, it was </w:t>
      </w:r>
      <w:r w:rsidRPr="00932813">
        <w:rPr>
          <w:rStyle w:val="StyleUnderline"/>
          <w:rFonts w:asciiTheme="majorHAnsi" w:hAnsiTheme="majorHAnsi" w:cstheme="majorHAnsi"/>
          <w:highlight w:val="cyan"/>
        </w:rPr>
        <w:t>critical</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to</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develop</w:t>
      </w:r>
      <w:r w:rsidRPr="00932813">
        <w:rPr>
          <w:rStyle w:val="StyleUnderline"/>
          <w:rFonts w:asciiTheme="majorHAnsi" w:hAnsiTheme="majorHAnsi" w:cstheme="majorHAnsi"/>
        </w:rPr>
        <w:t xml:space="preserve"> a </w:t>
      </w:r>
      <w:r w:rsidRPr="00932813">
        <w:rPr>
          <w:rStyle w:val="StyleUnderline"/>
          <w:rFonts w:asciiTheme="majorHAnsi" w:hAnsiTheme="majorHAnsi" w:cstheme="majorHAnsi"/>
          <w:highlight w:val="cyan"/>
        </w:rPr>
        <w:t>space ecosystem</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that</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includes</w:t>
      </w:r>
      <w:r w:rsidRPr="00932813">
        <w:rPr>
          <w:rStyle w:val="StyleUnderline"/>
          <w:rFonts w:asciiTheme="majorHAnsi" w:hAnsiTheme="majorHAnsi" w:cstheme="majorHAnsi"/>
        </w:rPr>
        <w:t xml:space="preserve"> the </w:t>
      </w:r>
      <w:r w:rsidRPr="00932813">
        <w:rPr>
          <w:rStyle w:val="StyleUnderline"/>
          <w:rFonts w:asciiTheme="majorHAnsi" w:hAnsiTheme="majorHAnsi" w:cstheme="majorHAnsi"/>
          <w:highlight w:val="cyan"/>
        </w:rPr>
        <w:t>private sector</w:t>
      </w:r>
      <w:r w:rsidRPr="00932813">
        <w:rPr>
          <w:rFonts w:asciiTheme="majorHAnsi" w:hAnsiTheme="majorHAnsi" w:cstheme="majorHAnsi"/>
          <w:sz w:val="16"/>
        </w:rPr>
        <w:t xml:space="preserve">,” says </w:t>
      </w:r>
      <w:proofErr w:type="spellStart"/>
      <w:r w:rsidRPr="00932813">
        <w:rPr>
          <w:rFonts w:asciiTheme="majorHAnsi" w:hAnsiTheme="majorHAnsi" w:cstheme="majorHAnsi"/>
          <w:sz w:val="16"/>
        </w:rPr>
        <w:t>Namrata</w:t>
      </w:r>
      <w:proofErr w:type="spellEnd"/>
      <w:r w:rsidRPr="00932813">
        <w:rPr>
          <w:rFonts w:asciiTheme="majorHAnsi" w:hAnsiTheme="majorHAnsi" w:cstheme="majorHAnsi"/>
          <w:sz w:val="16"/>
        </w:rPr>
        <w:t xml:space="preserve"> </w:t>
      </w:r>
      <w:proofErr w:type="spellStart"/>
      <w:r w:rsidRPr="00932813">
        <w:rPr>
          <w:rFonts w:asciiTheme="majorHAnsi" w:hAnsiTheme="majorHAnsi" w:cstheme="majorHAnsi"/>
          <w:sz w:val="16"/>
        </w:rPr>
        <w:t>Goswami</w:t>
      </w:r>
      <w:proofErr w:type="spellEnd"/>
      <w:r w:rsidRPr="00932813">
        <w:rPr>
          <w:rFonts w:asciiTheme="majorHAnsi" w:hAnsiTheme="majorHAnsi" w:cstheme="majorHAnsi"/>
          <w:sz w:val="16"/>
        </w:rPr>
        <w:t xml:space="preserve">, a geopolitics expert based in Montgomery, Alabama, </w:t>
      </w:r>
      <w:proofErr w:type="gramStart"/>
      <w:r w:rsidRPr="00932813">
        <w:rPr>
          <w:rFonts w:asciiTheme="majorHAnsi" w:hAnsiTheme="majorHAnsi" w:cstheme="majorHAnsi"/>
          <w:sz w:val="16"/>
        </w:rPr>
        <w:t>who’s</w:t>
      </w:r>
      <w:proofErr w:type="gramEnd"/>
      <w:r w:rsidRPr="00932813">
        <w:rPr>
          <w:rFonts w:asciiTheme="majorHAnsi" w:hAnsiTheme="majorHAnsi" w:cstheme="majorHAnsi"/>
          <w:sz w:val="16"/>
        </w:rPr>
        <w:t xml:space="preserve"> been studying China’s space program for many years. “</w:t>
      </w:r>
      <w:r w:rsidRPr="00932813">
        <w:rPr>
          <w:rStyle w:val="StyleUnderline"/>
          <w:rFonts w:asciiTheme="majorHAnsi" w:hAnsiTheme="majorHAnsi" w:cstheme="majorHAnsi"/>
        </w:rPr>
        <w:t>He was taking a cue from the American private sector to encourage innovation from a talent pool that extended beyond state-funded organizations.”</w:t>
      </w:r>
    </w:p>
    <w:p w:rsidR="00673E79" w:rsidRPr="00932813" w:rsidRDefault="00673E79" w:rsidP="00673E79">
      <w:pPr>
        <w:rPr>
          <w:rFonts w:asciiTheme="majorHAnsi" w:hAnsiTheme="majorHAnsi" w:cstheme="majorHAnsi"/>
          <w:sz w:val="16"/>
        </w:rPr>
      </w:pPr>
      <w:r w:rsidRPr="00932813">
        <w:rPr>
          <w:rFonts w:asciiTheme="majorHAnsi" w:hAnsiTheme="majorHAnsi" w:cstheme="majorHAnsi"/>
          <w:sz w:val="16"/>
        </w:rPr>
        <w:t xml:space="preserve">As a result, there are </w:t>
      </w:r>
      <w:r w:rsidRPr="00932813">
        <w:rPr>
          <w:rStyle w:val="StyleUnderline"/>
          <w:rFonts w:asciiTheme="majorHAnsi" w:hAnsiTheme="majorHAnsi" w:cstheme="majorHAnsi"/>
        </w:rPr>
        <w:t>now 78 commercial space companies operating in China,</w:t>
      </w:r>
      <w:r w:rsidRPr="00932813">
        <w:rPr>
          <w:rFonts w:asciiTheme="majorHAnsi" w:hAnsiTheme="majorHAnsi" w:cstheme="majorHAnsi"/>
          <w:sz w:val="16"/>
        </w:rPr>
        <w:t xml:space="preserve"> according to a</w:t>
      </w:r>
      <w:hyperlink r:id="rId26" w:tgtFrame="_blank" w:history="1">
        <w:r w:rsidRPr="00932813">
          <w:rPr>
            <w:rStyle w:val="Hyperlink"/>
            <w:rFonts w:asciiTheme="majorHAnsi" w:hAnsiTheme="majorHAnsi" w:cstheme="majorHAnsi"/>
            <w:sz w:val="16"/>
          </w:rPr>
          <w:t> 2019 report by the Institute for Defense Analyses</w:t>
        </w:r>
      </w:hyperlink>
      <w:r w:rsidRPr="00932813">
        <w:rPr>
          <w:rFonts w:asciiTheme="majorHAnsi" w:hAnsiTheme="majorHAnsi" w:cstheme="majorHAnsi"/>
          <w:sz w:val="16"/>
        </w:rPr>
        <w:t xml:space="preserve">. More than </w:t>
      </w:r>
      <w:r w:rsidRPr="00932813">
        <w:rPr>
          <w:rStyle w:val="StyleUnderline"/>
          <w:rFonts w:asciiTheme="majorHAnsi" w:hAnsiTheme="majorHAnsi" w:cstheme="majorHAnsi"/>
        </w:rPr>
        <w:t xml:space="preserve">half </w:t>
      </w:r>
      <w:proofErr w:type="gramStart"/>
      <w:r w:rsidRPr="00932813">
        <w:rPr>
          <w:rStyle w:val="StyleUnderline"/>
          <w:rFonts w:asciiTheme="majorHAnsi" w:hAnsiTheme="majorHAnsi" w:cstheme="majorHAnsi"/>
        </w:rPr>
        <w:t>have been founded</w:t>
      </w:r>
      <w:proofErr w:type="gramEnd"/>
      <w:r w:rsidRPr="00932813">
        <w:rPr>
          <w:rStyle w:val="StyleUnderline"/>
          <w:rFonts w:asciiTheme="majorHAnsi" w:hAnsiTheme="majorHAnsi" w:cstheme="majorHAnsi"/>
        </w:rPr>
        <w:t xml:space="preserve"> since 201</w:t>
      </w:r>
      <w:r w:rsidRPr="00932813">
        <w:rPr>
          <w:rFonts w:asciiTheme="majorHAnsi" w:hAnsiTheme="majorHAnsi" w:cstheme="majorHAnsi"/>
          <w:sz w:val="16"/>
        </w:rPr>
        <w:t>4, and the vast majority focus on satellite manufacturing and launch services.</w:t>
      </w:r>
    </w:p>
    <w:p w:rsidR="00673E79" w:rsidRPr="00932813" w:rsidRDefault="00673E79" w:rsidP="00673E79">
      <w:pPr>
        <w:rPr>
          <w:rFonts w:asciiTheme="majorHAnsi" w:hAnsiTheme="majorHAnsi" w:cstheme="majorHAnsi"/>
          <w:sz w:val="16"/>
        </w:rPr>
      </w:pPr>
      <w:r w:rsidRPr="00932813">
        <w:rPr>
          <w:rFonts w:asciiTheme="majorHAnsi" w:hAnsiTheme="majorHAnsi" w:cstheme="majorHAnsi"/>
          <w:sz w:val="16"/>
        </w:rPr>
        <w:t xml:space="preserve">For example, </w:t>
      </w:r>
      <w:r w:rsidRPr="00932813">
        <w:rPr>
          <w:rStyle w:val="StyleUnderline"/>
          <w:rFonts w:asciiTheme="majorHAnsi" w:hAnsiTheme="majorHAnsi" w:cstheme="majorHAnsi"/>
        </w:rPr>
        <w:t>Galactic Energy</w:t>
      </w:r>
      <w:r w:rsidRPr="00932813">
        <w:rPr>
          <w:rFonts w:asciiTheme="majorHAnsi" w:hAnsiTheme="majorHAnsi" w:cstheme="majorHAnsi"/>
          <w:sz w:val="16"/>
        </w:rPr>
        <w:t xml:space="preserve">, founded in February 2018, is building its Ceres rocket to offer rapid launch service for single payloads, while its Pallas rocket </w:t>
      </w:r>
      <w:proofErr w:type="gramStart"/>
      <w:r w:rsidRPr="00932813">
        <w:rPr>
          <w:rFonts w:asciiTheme="majorHAnsi" w:hAnsiTheme="majorHAnsi" w:cstheme="majorHAnsi"/>
          <w:sz w:val="16"/>
        </w:rPr>
        <w:t>is being built</w:t>
      </w:r>
      <w:proofErr w:type="gramEnd"/>
      <w:r w:rsidRPr="00932813">
        <w:rPr>
          <w:rFonts w:asciiTheme="majorHAnsi" w:hAnsiTheme="majorHAnsi" w:cstheme="majorHAnsi"/>
          <w:sz w:val="16"/>
        </w:rPr>
        <w:t xml:space="preserve"> to deploy entire constellations. Rival company </w:t>
      </w:r>
      <w:proofErr w:type="spellStart"/>
      <w:r w:rsidRPr="00932813">
        <w:rPr>
          <w:rStyle w:val="StyleUnderline"/>
          <w:rFonts w:asciiTheme="majorHAnsi" w:hAnsiTheme="majorHAnsi" w:cstheme="majorHAnsi"/>
        </w:rPr>
        <w:t>i</w:t>
      </w:r>
      <w:proofErr w:type="spellEnd"/>
      <w:r w:rsidRPr="00932813">
        <w:rPr>
          <w:rStyle w:val="StyleUnderline"/>
          <w:rFonts w:asciiTheme="majorHAnsi" w:hAnsiTheme="majorHAnsi" w:cstheme="majorHAnsi"/>
        </w:rPr>
        <w:t>-Space</w:t>
      </w:r>
      <w:r w:rsidRPr="00932813">
        <w:rPr>
          <w:rFonts w:asciiTheme="majorHAnsi" w:hAnsiTheme="majorHAnsi" w:cstheme="majorHAnsi"/>
          <w:sz w:val="16"/>
        </w:rPr>
        <w:t xml:space="preserve">, formed in 2016, became the first commercial Chinese company to make it to space with its Hyperbola-1 in July 2019. It wants to pursue reusable first-stage boosters that can land vertically, like those from </w:t>
      </w:r>
      <w:proofErr w:type="spellStart"/>
      <w:r w:rsidRPr="00932813">
        <w:rPr>
          <w:rFonts w:asciiTheme="majorHAnsi" w:hAnsiTheme="majorHAnsi" w:cstheme="majorHAnsi"/>
          <w:sz w:val="16"/>
        </w:rPr>
        <w:t>SpaceX</w:t>
      </w:r>
      <w:proofErr w:type="spellEnd"/>
      <w:r w:rsidRPr="00932813">
        <w:rPr>
          <w:rFonts w:asciiTheme="majorHAnsi" w:hAnsiTheme="majorHAnsi" w:cstheme="majorHAnsi"/>
          <w:sz w:val="16"/>
        </w:rPr>
        <w:t xml:space="preserve">. So does </w:t>
      </w:r>
      <w:proofErr w:type="spellStart"/>
      <w:r w:rsidRPr="00932813">
        <w:rPr>
          <w:rStyle w:val="StyleUnderline"/>
          <w:rFonts w:asciiTheme="majorHAnsi" w:hAnsiTheme="majorHAnsi" w:cstheme="majorHAnsi"/>
        </w:rPr>
        <w:t>LinkSpace</w:t>
      </w:r>
      <w:proofErr w:type="spellEnd"/>
      <w:r w:rsidRPr="00932813">
        <w:rPr>
          <w:rFonts w:asciiTheme="majorHAnsi" w:hAnsiTheme="majorHAnsi" w:cstheme="majorHAnsi"/>
          <w:sz w:val="16"/>
        </w:rPr>
        <w:t xml:space="preserve"> (founded in 2014), although it also hopes to use rockets to deliver packages from one terrestrial location to another.</w:t>
      </w:r>
    </w:p>
    <w:p w:rsidR="00673E79" w:rsidRPr="00932813" w:rsidRDefault="00673E79" w:rsidP="00673E79">
      <w:pPr>
        <w:rPr>
          <w:rFonts w:asciiTheme="majorHAnsi" w:hAnsiTheme="majorHAnsi" w:cstheme="majorHAnsi"/>
          <w:sz w:val="16"/>
        </w:rPr>
      </w:pPr>
      <w:proofErr w:type="spellStart"/>
      <w:r w:rsidRPr="00932813">
        <w:rPr>
          <w:rStyle w:val="StyleUnderline"/>
          <w:rFonts w:asciiTheme="majorHAnsi" w:hAnsiTheme="majorHAnsi" w:cstheme="majorHAnsi"/>
        </w:rPr>
        <w:t>Spacety</w:t>
      </w:r>
      <w:proofErr w:type="spellEnd"/>
      <w:r w:rsidRPr="00932813">
        <w:rPr>
          <w:rFonts w:asciiTheme="majorHAnsi" w:hAnsiTheme="majorHAnsi" w:cstheme="majorHAnsi"/>
          <w:sz w:val="16"/>
        </w:rPr>
        <w:t xml:space="preserve">, founded in 2016, wants to turn around customer orders to build and launch its small satellites in just six months. In </w:t>
      </w:r>
      <w:proofErr w:type="gramStart"/>
      <w:r w:rsidRPr="00932813">
        <w:rPr>
          <w:rFonts w:asciiTheme="majorHAnsi" w:hAnsiTheme="majorHAnsi" w:cstheme="majorHAnsi"/>
          <w:sz w:val="16"/>
        </w:rPr>
        <w:t>December</w:t>
      </w:r>
      <w:proofErr w:type="gramEnd"/>
      <w:r w:rsidRPr="00932813">
        <w:rPr>
          <w:rFonts w:asciiTheme="majorHAnsi" w:hAnsiTheme="majorHAnsi" w:cstheme="majorHAnsi"/>
          <w:sz w:val="16"/>
        </w:rPr>
        <w:t xml:space="preserve"> it launched a miniaturized version of a satellite that uses 2D radar images to build 3D reconstructions of terrestrial landscapes. Weeks later, it </w:t>
      </w:r>
      <w:hyperlink r:id="rId27" w:tgtFrame="_blank" w:history="1">
        <w:r w:rsidRPr="00932813">
          <w:rPr>
            <w:rStyle w:val="Hyperlink"/>
            <w:rFonts w:asciiTheme="majorHAnsi" w:hAnsiTheme="majorHAnsi" w:cstheme="majorHAnsi"/>
            <w:sz w:val="16"/>
          </w:rPr>
          <w:t>released the first images taken by the satellite</w:t>
        </w:r>
      </w:hyperlink>
      <w:r w:rsidRPr="00932813">
        <w:rPr>
          <w:rFonts w:asciiTheme="majorHAnsi" w:hAnsiTheme="majorHAnsi" w:cstheme="majorHAnsi"/>
          <w:sz w:val="16"/>
        </w:rPr>
        <w:t xml:space="preserve">, Hisea-1, featuring three-meter resolution. </w:t>
      </w:r>
      <w:proofErr w:type="spellStart"/>
      <w:r w:rsidRPr="00932813">
        <w:rPr>
          <w:rFonts w:asciiTheme="majorHAnsi" w:hAnsiTheme="majorHAnsi" w:cstheme="majorHAnsi"/>
          <w:sz w:val="16"/>
        </w:rPr>
        <w:t>Spacety</w:t>
      </w:r>
      <w:proofErr w:type="spellEnd"/>
      <w:r w:rsidRPr="00932813">
        <w:rPr>
          <w:rFonts w:asciiTheme="majorHAnsi" w:hAnsiTheme="majorHAnsi" w:cstheme="majorHAnsi"/>
          <w:sz w:val="16"/>
        </w:rPr>
        <w:t xml:space="preserve"> wants to launch a constellation of these satellites to offer high-quality imaging at low cost. </w:t>
      </w:r>
    </w:p>
    <w:p w:rsidR="00673E79" w:rsidRPr="00932813" w:rsidRDefault="00673E79" w:rsidP="00673E79">
      <w:pPr>
        <w:rPr>
          <w:rFonts w:asciiTheme="majorHAnsi" w:hAnsiTheme="majorHAnsi" w:cstheme="majorHAnsi"/>
          <w:sz w:val="16"/>
        </w:rPr>
      </w:pPr>
      <w:proofErr w:type="gramStart"/>
      <w:r w:rsidRPr="00932813">
        <w:rPr>
          <w:rFonts w:asciiTheme="majorHAnsi" w:hAnsiTheme="majorHAnsi" w:cstheme="majorHAnsi"/>
          <w:sz w:val="16"/>
        </w:rPr>
        <w:t>To a large extent</w:t>
      </w:r>
      <w:proofErr w:type="gramEnd"/>
      <w:r w:rsidRPr="00932813">
        <w:rPr>
          <w:rFonts w:asciiTheme="majorHAnsi" w:hAnsiTheme="majorHAnsi" w:cstheme="majorHAnsi"/>
          <w:sz w:val="16"/>
        </w:rPr>
        <w:t xml:space="preserve">, </w:t>
      </w:r>
      <w:r w:rsidRPr="00932813">
        <w:rPr>
          <w:rStyle w:val="StyleUnderline"/>
          <w:rFonts w:asciiTheme="majorHAnsi" w:hAnsiTheme="majorHAnsi" w:cstheme="majorHAnsi"/>
        </w:rPr>
        <w:t>China is following the same blueprint drawn up by the US</w:t>
      </w:r>
      <w:r w:rsidRPr="00932813">
        <w:rPr>
          <w:rFonts w:asciiTheme="majorHAnsi" w:hAnsiTheme="majorHAnsi" w:cstheme="majorHAnsi"/>
          <w:sz w:val="16"/>
        </w:rPr>
        <w:t xml:space="preserve">: using </w:t>
      </w:r>
      <w:r w:rsidRPr="00932813">
        <w:rPr>
          <w:rStyle w:val="StyleUnderline"/>
          <w:rFonts w:asciiTheme="majorHAnsi" w:hAnsiTheme="majorHAnsi" w:cstheme="majorHAnsi"/>
        </w:rPr>
        <w:t xml:space="preserve">government contracts and </w:t>
      </w:r>
      <w:r w:rsidRPr="00932813">
        <w:rPr>
          <w:rStyle w:val="StyleUnderline"/>
          <w:rFonts w:asciiTheme="majorHAnsi" w:hAnsiTheme="majorHAnsi" w:cstheme="majorHAnsi"/>
          <w:highlight w:val="cyan"/>
        </w:rPr>
        <w:t>subsidies</w:t>
      </w:r>
      <w:r w:rsidRPr="00932813">
        <w:rPr>
          <w:rStyle w:val="StyleUnderline"/>
          <w:rFonts w:asciiTheme="majorHAnsi" w:hAnsiTheme="majorHAnsi" w:cstheme="majorHAnsi"/>
        </w:rPr>
        <w:t xml:space="preserve"> to </w:t>
      </w:r>
      <w:r w:rsidRPr="00932813">
        <w:rPr>
          <w:rStyle w:val="StyleUnderline"/>
          <w:rFonts w:asciiTheme="majorHAnsi" w:hAnsiTheme="majorHAnsi" w:cstheme="majorHAnsi"/>
          <w:highlight w:val="cyan"/>
        </w:rPr>
        <w:t>give</w:t>
      </w:r>
      <w:r w:rsidRPr="00932813">
        <w:rPr>
          <w:rStyle w:val="StyleUnderline"/>
          <w:rFonts w:asciiTheme="majorHAnsi" w:hAnsiTheme="majorHAnsi" w:cstheme="majorHAnsi"/>
        </w:rPr>
        <w:t xml:space="preserve"> these </w:t>
      </w:r>
      <w:r w:rsidRPr="00932813">
        <w:rPr>
          <w:rStyle w:val="StyleUnderline"/>
          <w:rFonts w:asciiTheme="majorHAnsi" w:hAnsiTheme="majorHAnsi" w:cstheme="majorHAnsi"/>
          <w:highlight w:val="cyan"/>
        </w:rPr>
        <w:t>companies a foot</w:t>
      </w:r>
      <w:r w:rsidRPr="00932813">
        <w:rPr>
          <w:rFonts w:asciiTheme="majorHAnsi" w:hAnsiTheme="majorHAnsi" w:cstheme="majorHAnsi"/>
          <w:sz w:val="16"/>
          <w:highlight w:val="cyan"/>
        </w:rPr>
        <w:t xml:space="preserve"> </w:t>
      </w:r>
      <w:r w:rsidRPr="00932813">
        <w:rPr>
          <w:rStyle w:val="StyleUnderline"/>
          <w:rFonts w:asciiTheme="majorHAnsi" w:hAnsiTheme="majorHAnsi" w:cstheme="majorHAnsi"/>
          <w:highlight w:val="cyan"/>
        </w:rPr>
        <w:t>up</w:t>
      </w:r>
      <w:r w:rsidRPr="00932813">
        <w:rPr>
          <w:rFonts w:asciiTheme="majorHAnsi" w:hAnsiTheme="majorHAnsi" w:cstheme="majorHAnsi"/>
          <w:sz w:val="16"/>
        </w:rPr>
        <w:t xml:space="preserve">. US firms like </w:t>
      </w:r>
      <w:proofErr w:type="spellStart"/>
      <w:r w:rsidRPr="00932813">
        <w:rPr>
          <w:rFonts w:asciiTheme="majorHAnsi" w:hAnsiTheme="majorHAnsi" w:cstheme="majorHAnsi"/>
          <w:sz w:val="16"/>
        </w:rPr>
        <w:t>SpaceX</w:t>
      </w:r>
      <w:proofErr w:type="spellEnd"/>
      <w:r w:rsidRPr="00932813">
        <w:rPr>
          <w:rFonts w:asciiTheme="majorHAnsi" w:hAnsiTheme="majorHAnsi" w:cstheme="majorHAnsi"/>
          <w:sz w:val="16"/>
        </w:rPr>
        <w:t xml:space="preserve"> benefited greatly from NASA contracts that paid out millions to build and test rockets and space vehicles for delivering cargo to the International Space Station. With that experience under its belt, </w:t>
      </w:r>
      <w:proofErr w:type="spellStart"/>
      <w:r w:rsidRPr="00932813">
        <w:rPr>
          <w:rFonts w:asciiTheme="majorHAnsi" w:hAnsiTheme="majorHAnsi" w:cstheme="majorHAnsi"/>
          <w:sz w:val="16"/>
        </w:rPr>
        <w:t>SpaceX</w:t>
      </w:r>
      <w:proofErr w:type="spellEnd"/>
      <w:r w:rsidRPr="00932813">
        <w:rPr>
          <w:rFonts w:asciiTheme="majorHAnsi" w:hAnsiTheme="majorHAnsi" w:cstheme="majorHAnsi"/>
          <w:sz w:val="16"/>
        </w:rPr>
        <w:t xml:space="preserve"> was able to attract more customers with greater confidence. </w:t>
      </w:r>
    </w:p>
    <w:p w:rsidR="00673E79" w:rsidRPr="00932813" w:rsidRDefault="00673E79" w:rsidP="00673E79">
      <w:pPr>
        <w:rPr>
          <w:rStyle w:val="StyleUnderline"/>
          <w:rFonts w:asciiTheme="majorHAnsi" w:hAnsiTheme="majorHAnsi" w:cstheme="majorHAnsi"/>
        </w:rPr>
      </w:pPr>
      <w:r w:rsidRPr="00932813">
        <w:rPr>
          <w:rFonts w:asciiTheme="majorHAnsi" w:hAnsiTheme="majorHAnsi" w:cstheme="majorHAnsi"/>
          <w:sz w:val="16"/>
        </w:rPr>
        <w:t xml:space="preserve">Venture capital is another tried-and-true route. </w:t>
      </w:r>
      <w:r w:rsidRPr="00932813">
        <w:rPr>
          <w:rStyle w:val="StyleUnderline"/>
          <w:rFonts w:asciiTheme="majorHAnsi" w:hAnsiTheme="majorHAnsi" w:cstheme="majorHAnsi"/>
        </w:rPr>
        <w:t xml:space="preserve">The IDA report estimates that </w:t>
      </w:r>
      <w:r w:rsidRPr="00932813">
        <w:rPr>
          <w:rStyle w:val="StyleUnderline"/>
          <w:rFonts w:asciiTheme="majorHAnsi" w:hAnsiTheme="majorHAnsi" w:cstheme="majorHAnsi"/>
          <w:highlight w:val="cyan"/>
        </w:rPr>
        <w:t>VC funding</w:t>
      </w:r>
      <w:r w:rsidRPr="00932813">
        <w:rPr>
          <w:rStyle w:val="StyleUnderline"/>
          <w:rFonts w:asciiTheme="majorHAnsi" w:hAnsiTheme="majorHAnsi" w:cstheme="majorHAnsi"/>
        </w:rPr>
        <w:t xml:space="preserve"> for Chinese space companies was </w:t>
      </w:r>
      <w:r w:rsidRPr="00932813">
        <w:rPr>
          <w:rStyle w:val="StyleUnderline"/>
          <w:rFonts w:asciiTheme="majorHAnsi" w:hAnsiTheme="majorHAnsi" w:cstheme="majorHAnsi"/>
          <w:highlight w:val="cyan"/>
        </w:rPr>
        <w:t>up</w:t>
      </w:r>
      <w:r w:rsidRPr="00932813">
        <w:rPr>
          <w:rStyle w:val="StyleUnderline"/>
          <w:rFonts w:asciiTheme="majorHAnsi" w:hAnsiTheme="majorHAnsi" w:cstheme="majorHAnsi"/>
        </w:rPr>
        <w:t xml:space="preserve"> to </w:t>
      </w:r>
      <w:r w:rsidRPr="00932813">
        <w:rPr>
          <w:rStyle w:val="StyleUnderline"/>
          <w:rFonts w:asciiTheme="majorHAnsi" w:hAnsiTheme="majorHAnsi" w:cstheme="majorHAnsi"/>
          <w:highlight w:val="cyan"/>
        </w:rPr>
        <w:t>$516 million</w:t>
      </w:r>
      <w:r w:rsidRPr="00932813">
        <w:rPr>
          <w:rStyle w:val="StyleUnderline"/>
          <w:rFonts w:asciiTheme="majorHAnsi" w:hAnsiTheme="majorHAnsi" w:cstheme="majorHAnsi"/>
        </w:rPr>
        <w:t xml:space="preserve"> in 2018</w:t>
      </w:r>
      <w:r w:rsidRPr="00932813">
        <w:rPr>
          <w:rFonts w:asciiTheme="majorHAnsi" w:hAnsiTheme="majorHAnsi" w:cstheme="majorHAnsi"/>
          <w:sz w:val="16"/>
        </w:rPr>
        <w:t xml:space="preserve">—far shy of the $2.2 billion American companies raised, but </w:t>
      </w:r>
      <w:r w:rsidRPr="00932813">
        <w:rPr>
          <w:rStyle w:val="StyleUnderline"/>
          <w:rFonts w:asciiTheme="majorHAnsi" w:hAnsiTheme="majorHAnsi" w:cstheme="majorHAnsi"/>
        </w:rPr>
        <w:t>nothing to scoff at for an industry that really only began seven years ago</w:t>
      </w:r>
      <w:r w:rsidRPr="00932813">
        <w:rPr>
          <w:rFonts w:asciiTheme="majorHAnsi" w:hAnsiTheme="majorHAnsi" w:cstheme="majorHAnsi"/>
          <w:sz w:val="16"/>
        </w:rPr>
        <w:t>. At least</w:t>
      </w:r>
      <w:r w:rsidRPr="00932813">
        <w:rPr>
          <w:rStyle w:val="StyleUnderline"/>
          <w:rFonts w:asciiTheme="majorHAnsi" w:hAnsiTheme="majorHAnsi" w:cstheme="majorHAnsi"/>
        </w:rPr>
        <w:t xml:space="preserve"> 42 companies had no known government funding. </w:t>
      </w:r>
    </w:p>
    <w:p w:rsidR="00673E79" w:rsidRPr="00932813" w:rsidRDefault="00673E79" w:rsidP="00673E79">
      <w:pPr>
        <w:rPr>
          <w:rFonts w:asciiTheme="majorHAnsi" w:hAnsiTheme="majorHAnsi" w:cstheme="majorHAnsi"/>
          <w:sz w:val="16"/>
        </w:rPr>
      </w:pPr>
      <w:proofErr w:type="gramStart"/>
      <w:r w:rsidRPr="00932813">
        <w:rPr>
          <w:rFonts w:asciiTheme="majorHAnsi" w:hAnsiTheme="majorHAnsi" w:cstheme="majorHAnsi"/>
          <w:sz w:val="16"/>
        </w:rPr>
        <w:t>And</w:t>
      </w:r>
      <w:proofErr w:type="gramEnd"/>
      <w:r w:rsidRPr="00932813">
        <w:rPr>
          <w:rFonts w:asciiTheme="majorHAnsi" w:hAnsiTheme="majorHAnsi" w:cstheme="majorHAnsi"/>
          <w:sz w:val="16"/>
        </w:rPr>
        <w:t xml:space="preserve"> much of the </w:t>
      </w:r>
      <w:r w:rsidRPr="00932813">
        <w:rPr>
          <w:rStyle w:val="StyleUnderline"/>
          <w:rFonts w:asciiTheme="majorHAnsi" w:hAnsiTheme="majorHAnsi" w:cstheme="majorHAnsi"/>
        </w:rPr>
        <w:t>government support these companies do receive doesn’t have a federal origin, but a provincial one</w:t>
      </w:r>
      <w:r w:rsidRPr="00932813">
        <w:rPr>
          <w:rFonts w:asciiTheme="majorHAnsi" w:hAnsiTheme="majorHAnsi" w:cstheme="majorHAnsi"/>
          <w:sz w:val="16"/>
        </w:rPr>
        <w:t xml:space="preserve">. “[These </w:t>
      </w:r>
      <w:r w:rsidRPr="00932813">
        <w:rPr>
          <w:rStyle w:val="StyleUnderline"/>
          <w:rFonts w:asciiTheme="majorHAnsi" w:hAnsiTheme="majorHAnsi" w:cstheme="majorHAnsi"/>
        </w:rPr>
        <w:t>companies</w:t>
      </w:r>
      <w:r w:rsidRPr="00932813">
        <w:rPr>
          <w:rFonts w:asciiTheme="majorHAnsi" w:hAnsiTheme="majorHAnsi" w:cstheme="majorHAnsi"/>
          <w:sz w:val="16"/>
        </w:rPr>
        <w:t xml:space="preserve">] are </w:t>
      </w:r>
      <w:r w:rsidRPr="00932813">
        <w:rPr>
          <w:rStyle w:val="StyleUnderline"/>
          <w:rFonts w:asciiTheme="majorHAnsi" w:hAnsiTheme="majorHAnsi" w:cstheme="majorHAnsi"/>
        </w:rPr>
        <w:t>drawing high-tech development to these local communities,</w:t>
      </w:r>
      <w:r w:rsidRPr="00932813">
        <w:rPr>
          <w:rFonts w:asciiTheme="majorHAnsi" w:hAnsiTheme="majorHAnsi" w:cstheme="majorHAnsi"/>
          <w:sz w:val="16"/>
        </w:rPr>
        <w:t xml:space="preserve">” says Hines. “And in return, </w:t>
      </w:r>
      <w:r w:rsidRPr="00932813">
        <w:rPr>
          <w:rStyle w:val="StyleUnderline"/>
          <w:rFonts w:asciiTheme="majorHAnsi" w:hAnsiTheme="majorHAnsi" w:cstheme="majorHAnsi"/>
        </w:rPr>
        <w:t>they’re given more autonomy by the local government.”</w:t>
      </w:r>
      <w:r w:rsidRPr="00932813">
        <w:rPr>
          <w:rFonts w:asciiTheme="majorHAnsi" w:hAnsiTheme="majorHAnsi" w:cstheme="majorHAnsi"/>
          <w:sz w:val="16"/>
        </w:rPr>
        <w:t xml:space="preserve"> While most have headquarters in Beijing, many keep facilities in Shenzhen, Chongqing, and other areas that might draw talent from local universities. </w:t>
      </w:r>
    </w:p>
    <w:p w:rsidR="00673E79" w:rsidRPr="00932813" w:rsidRDefault="00673E79" w:rsidP="00673E79">
      <w:pPr>
        <w:rPr>
          <w:rStyle w:val="StyleUnderline"/>
          <w:rFonts w:asciiTheme="majorHAnsi" w:hAnsiTheme="majorHAnsi" w:cstheme="majorHAnsi"/>
        </w:rPr>
      </w:pPr>
      <w:proofErr w:type="gramStart"/>
      <w:r w:rsidRPr="00932813">
        <w:rPr>
          <w:rFonts w:asciiTheme="majorHAnsi" w:hAnsiTheme="majorHAnsi" w:cstheme="majorHAnsi"/>
          <w:sz w:val="16"/>
        </w:rPr>
        <w:t>There’s</w:t>
      </w:r>
      <w:proofErr w:type="gramEnd"/>
      <w:r w:rsidRPr="00932813">
        <w:rPr>
          <w:rFonts w:asciiTheme="majorHAnsi" w:hAnsiTheme="majorHAnsi" w:cstheme="majorHAnsi"/>
          <w:sz w:val="16"/>
        </w:rPr>
        <w:t xml:space="preserve"> also </w:t>
      </w:r>
      <w:r w:rsidRPr="00932813">
        <w:rPr>
          <w:rStyle w:val="StyleUnderline"/>
          <w:rFonts w:asciiTheme="majorHAnsi" w:hAnsiTheme="majorHAnsi" w:cstheme="majorHAnsi"/>
        </w:rPr>
        <w:t>one advantage specific to China: manufacturing.</w:t>
      </w:r>
      <w:r w:rsidRPr="00932813">
        <w:rPr>
          <w:rFonts w:asciiTheme="majorHAnsi" w:hAnsiTheme="majorHAnsi" w:cstheme="majorHAnsi"/>
          <w:sz w:val="16"/>
        </w:rPr>
        <w:t xml:space="preserve"> “What is the best country to trust for manufacturing needs?” asks James Zheng, the CEO of </w:t>
      </w:r>
      <w:proofErr w:type="spellStart"/>
      <w:r w:rsidRPr="00932813">
        <w:rPr>
          <w:rFonts w:asciiTheme="majorHAnsi" w:hAnsiTheme="majorHAnsi" w:cstheme="majorHAnsi"/>
          <w:sz w:val="16"/>
        </w:rPr>
        <w:t>Spacety’s</w:t>
      </w:r>
      <w:proofErr w:type="spellEnd"/>
      <w:r w:rsidRPr="00932813">
        <w:rPr>
          <w:rFonts w:asciiTheme="majorHAnsi" w:hAnsiTheme="majorHAnsi" w:cstheme="majorHAnsi"/>
          <w:sz w:val="16"/>
        </w:rPr>
        <w:t xml:space="preserve"> Luxembourg headquarters. “It’s </w:t>
      </w:r>
      <w:r w:rsidRPr="00932813">
        <w:rPr>
          <w:rStyle w:val="StyleUnderline"/>
          <w:rFonts w:asciiTheme="majorHAnsi" w:hAnsiTheme="majorHAnsi" w:cstheme="majorHAnsi"/>
        </w:rPr>
        <w:t>China. It’s the manufacturing center of the world.”</w:t>
      </w:r>
      <w:r w:rsidRPr="00932813">
        <w:rPr>
          <w:rFonts w:asciiTheme="majorHAnsi" w:hAnsiTheme="majorHAnsi" w:cstheme="majorHAnsi"/>
          <w:sz w:val="16"/>
        </w:rPr>
        <w:t xml:space="preserve"> Zheng believes the </w:t>
      </w:r>
      <w:r w:rsidRPr="00932813">
        <w:rPr>
          <w:rStyle w:val="StyleUnderline"/>
          <w:rFonts w:asciiTheme="majorHAnsi" w:hAnsiTheme="majorHAnsi" w:cstheme="majorHAnsi"/>
        </w:rPr>
        <w:t xml:space="preserve">country is in a better position </w:t>
      </w:r>
      <w:proofErr w:type="gramStart"/>
      <w:r w:rsidRPr="00932813">
        <w:rPr>
          <w:rStyle w:val="StyleUnderline"/>
          <w:rFonts w:asciiTheme="majorHAnsi" w:hAnsiTheme="majorHAnsi" w:cstheme="majorHAnsi"/>
        </w:rPr>
        <w:t>than any other</w:t>
      </w:r>
      <w:proofErr w:type="gramEnd"/>
      <w:r w:rsidRPr="00932813">
        <w:rPr>
          <w:rStyle w:val="StyleUnderline"/>
          <w:rFonts w:asciiTheme="majorHAnsi" w:hAnsiTheme="majorHAnsi" w:cstheme="majorHAnsi"/>
        </w:rPr>
        <w:t xml:space="preserve"> to </w:t>
      </w:r>
      <w:r w:rsidRPr="00932813">
        <w:rPr>
          <w:rStyle w:val="StyleUnderline"/>
          <w:rFonts w:asciiTheme="majorHAnsi" w:hAnsiTheme="majorHAnsi" w:cstheme="majorHAnsi"/>
          <w:highlight w:val="cyan"/>
        </w:rPr>
        <w:t>take advantage of</w:t>
      </w:r>
      <w:r w:rsidRPr="00932813">
        <w:rPr>
          <w:rStyle w:val="StyleUnderline"/>
          <w:rFonts w:asciiTheme="majorHAnsi" w:hAnsiTheme="majorHAnsi" w:cstheme="majorHAnsi"/>
        </w:rPr>
        <w:t xml:space="preserve"> the space industry’s new </w:t>
      </w:r>
      <w:r w:rsidRPr="00932813">
        <w:rPr>
          <w:rStyle w:val="StyleUnderline"/>
          <w:rFonts w:asciiTheme="majorHAnsi" w:hAnsiTheme="majorHAnsi" w:cstheme="majorHAnsi"/>
          <w:highlight w:val="cyan"/>
        </w:rPr>
        <w:t>need for mass production</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of</w:t>
      </w:r>
      <w:r w:rsidRPr="00932813">
        <w:rPr>
          <w:rStyle w:val="StyleUnderline"/>
          <w:rFonts w:asciiTheme="majorHAnsi" w:hAnsiTheme="majorHAnsi" w:cstheme="majorHAnsi"/>
        </w:rPr>
        <w:t xml:space="preserve"> satellites and </w:t>
      </w:r>
      <w:r w:rsidRPr="00932813">
        <w:rPr>
          <w:rStyle w:val="StyleUnderline"/>
          <w:rFonts w:asciiTheme="majorHAnsi" w:hAnsiTheme="majorHAnsi" w:cstheme="majorHAnsi"/>
          <w:highlight w:val="cyan"/>
        </w:rPr>
        <w:t>rockets</w:t>
      </w:r>
      <w:r w:rsidRPr="00932813">
        <w:rPr>
          <w:rStyle w:val="StyleUnderline"/>
          <w:rFonts w:asciiTheme="majorHAnsi" w:hAnsiTheme="majorHAnsi" w:cstheme="majorHAnsi"/>
        </w:rPr>
        <w:t xml:space="preserve"> alike. </w:t>
      </w:r>
    </w:p>
    <w:p w:rsidR="00673E79" w:rsidRPr="00932813" w:rsidRDefault="00673E79" w:rsidP="00673E79">
      <w:pPr>
        <w:rPr>
          <w:rFonts w:asciiTheme="majorHAnsi" w:hAnsiTheme="majorHAnsi" w:cstheme="majorHAnsi"/>
        </w:rPr>
      </w:pPr>
      <w:r w:rsidRPr="00932813">
        <w:rPr>
          <w:rFonts w:asciiTheme="majorHAnsi" w:hAnsiTheme="majorHAnsi" w:cstheme="majorHAnsi"/>
        </w:rPr>
        <w:t>Making friends</w:t>
      </w:r>
    </w:p>
    <w:p w:rsidR="00673E79" w:rsidRPr="00932813" w:rsidRDefault="00673E79" w:rsidP="00673E79">
      <w:pPr>
        <w:rPr>
          <w:rFonts w:asciiTheme="majorHAnsi" w:hAnsiTheme="majorHAnsi" w:cstheme="majorHAnsi"/>
          <w:sz w:val="16"/>
        </w:rPr>
      </w:pPr>
      <w:r w:rsidRPr="00932813">
        <w:rPr>
          <w:rFonts w:asciiTheme="majorHAnsi" w:hAnsiTheme="majorHAnsi" w:cstheme="majorHAnsi"/>
          <w:sz w:val="16"/>
        </w:rPr>
        <w:t xml:space="preserve">The </w:t>
      </w:r>
      <w:r w:rsidRPr="00932813">
        <w:rPr>
          <w:rStyle w:val="StyleUnderline"/>
          <w:rFonts w:asciiTheme="majorHAnsi" w:hAnsiTheme="majorHAnsi" w:cstheme="majorHAnsi"/>
        </w:rPr>
        <w:t xml:space="preserve">most critical strategic reason to encourage a </w:t>
      </w:r>
      <w:r w:rsidRPr="00932813">
        <w:rPr>
          <w:rStyle w:val="StyleUnderline"/>
          <w:rFonts w:asciiTheme="majorHAnsi" w:hAnsiTheme="majorHAnsi" w:cstheme="majorHAnsi"/>
          <w:highlight w:val="cyan"/>
        </w:rPr>
        <w:t>private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space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sector</w:t>
      </w:r>
      <w:r w:rsidRPr="00932813">
        <w:rPr>
          <w:rStyle w:val="StyleUnderline"/>
          <w:rFonts w:asciiTheme="majorHAnsi" w:hAnsiTheme="majorHAnsi" w:cstheme="majorHAnsi"/>
        </w:rPr>
        <w:t xml:space="preserve"> is to </w:t>
      </w:r>
      <w:r w:rsidRPr="00932813">
        <w:rPr>
          <w:rStyle w:val="StyleUnderline"/>
          <w:rFonts w:asciiTheme="majorHAnsi" w:hAnsiTheme="majorHAnsi" w:cstheme="majorHAnsi"/>
          <w:highlight w:val="cyan"/>
        </w:rPr>
        <w:t>create</w:t>
      </w:r>
      <w:r w:rsidRPr="00932813">
        <w:rPr>
          <w:rStyle w:val="StyleUnderline"/>
          <w:rFonts w:asciiTheme="majorHAnsi" w:hAnsiTheme="majorHAnsi" w:cstheme="majorHAnsi"/>
        </w:rPr>
        <w:t xml:space="preserve"> opportunities for </w:t>
      </w:r>
      <w:r w:rsidRPr="00932813">
        <w:rPr>
          <w:rStyle w:val="StyleUnderline"/>
          <w:rFonts w:asciiTheme="majorHAnsi" w:hAnsiTheme="majorHAnsi" w:cstheme="majorHAnsi"/>
          <w:highlight w:val="cyan"/>
        </w:rPr>
        <w:t>international collaboration</w:t>
      </w:r>
      <w:r w:rsidRPr="00932813">
        <w:rPr>
          <w:rFonts w:asciiTheme="majorHAnsi" w:hAnsiTheme="majorHAnsi" w:cstheme="majorHAnsi"/>
          <w:sz w:val="16"/>
        </w:rPr>
        <w:t xml:space="preserve">—particularly to </w:t>
      </w:r>
      <w:r w:rsidRPr="00932813">
        <w:rPr>
          <w:rStyle w:val="StyleUnderline"/>
          <w:rFonts w:asciiTheme="majorHAnsi" w:hAnsiTheme="majorHAnsi" w:cstheme="majorHAnsi"/>
          <w:highlight w:val="cyan"/>
        </w:rPr>
        <w:t>attract</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customers</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wary</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of</w:t>
      </w:r>
      <w:r w:rsidRPr="00932813">
        <w:rPr>
          <w:rStyle w:val="StyleUnderline"/>
          <w:rFonts w:asciiTheme="majorHAnsi" w:hAnsiTheme="majorHAnsi" w:cstheme="majorHAnsi"/>
        </w:rPr>
        <w:t xml:space="preserve"> </w:t>
      </w:r>
      <w:proofErr w:type="gramStart"/>
      <w:r w:rsidRPr="00932813">
        <w:rPr>
          <w:rStyle w:val="StyleUnderline"/>
          <w:rFonts w:asciiTheme="majorHAnsi" w:hAnsiTheme="majorHAnsi" w:cstheme="majorHAnsi"/>
        </w:rPr>
        <w:t>being seen</w:t>
      </w:r>
      <w:proofErr w:type="gramEnd"/>
      <w:r w:rsidRPr="00932813">
        <w:rPr>
          <w:rStyle w:val="StyleUnderline"/>
          <w:rFonts w:asciiTheme="majorHAnsi" w:hAnsiTheme="majorHAnsi" w:cstheme="majorHAnsi"/>
        </w:rPr>
        <w:t xml:space="preserve"> to mix with </w:t>
      </w:r>
      <w:r w:rsidRPr="00932813">
        <w:rPr>
          <w:rStyle w:val="StyleUnderline"/>
          <w:rFonts w:asciiTheme="majorHAnsi" w:hAnsiTheme="majorHAnsi" w:cstheme="majorHAnsi"/>
          <w:highlight w:val="cyan"/>
        </w:rPr>
        <w:t>the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Chinese</w:t>
      </w:r>
      <w:r w:rsidRPr="00932813">
        <w:rPr>
          <w:rStyle w:val="StyleUnderline"/>
          <w:rFonts w:asciiTheme="majorHAnsi" w:hAnsiTheme="majorHAnsi" w:cstheme="majorHAnsi"/>
        </w:rPr>
        <w:t xml:space="preserve"> government. </w:t>
      </w:r>
      <w:r w:rsidRPr="00932813">
        <w:rPr>
          <w:rFonts w:asciiTheme="majorHAnsi" w:hAnsiTheme="majorHAnsi" w:cstheme="majorHAnsi"/>
          <w:sz w:val="16"/>
        </w:rPr>
        <w:t xml:space="preserve">(US agencies and government contractors, for example, </w:t>
      </w:r>
      <w:proofErr w:type="gramStart"/>
      <w:r w:rsidRPr="00932813">
        <w:rPr>
          <w:rFonts w:asciiTheme="majorHAnsi" w:hAnsiTheme="majorHAnsi" w:cstheme="majorHAnsi"/>
          <w:sz w:val="16"/>
        </w:rPr>
        <w:t>are barred</w:t>
      </w:r>
      <w:proofErr w:type="gramEnd"/>
      <w:r w:rsidRPr="00932813">
        <w:rPr>
          <w:rFonts w:asciiTheme="majorHAnsi" w:hAnsiTheme="majorHAnsi" w:cstheme="majorHAnsi"/>
          <w:sz w:val="16"/>
        </w:rPr>
        <w:t xml:space="preserve"> from working with any groups the regime funds.) Document 60 and others issued by China’s National Development and Reform Commission </w:t>
      </w:r>
      <w:proofErr w:type="gramStart"/>
      <w:r w:rsidRPr="00932813">
        <w:rPr>
          <w:rFonts w:asciiTheme="majorHAnsi" w:hAnsiTheme="majorHAnsi" w:cstheme="majorHAnsi"/>
          <w:sz w:val="16"/>
        </w:rPr>
        <w:t>were aimed</w:t>
      </w:r>
      <w:proofErr w:type="gramEnd"/>
      <w:r w:rsidRPr="00932813">
        <w:rPr>
          <w:rFonts w:asciiTheme="majorHAnsi" w:hAnsiTheme="majorHAnsi" w:cstheme="majorHAnsi"/>
          <w:sz w:val="16"/>
        </w:rPr>
        <w:t xml:space="preserve"> not just at promoting technological innovation, but also at drawing in foreign investment and maximizing a customer base beyond Chinese borders.</w:t>
      </w:r>
    </w:p>
    <w:p w:rsidR="00673E79" w:rsidRPr="00932813" w:rsidRDefault="00673E79" w:rsidP="00673E79">
      <w:pPr>
        <w:rPr>
          <w:rStyle w:val="StyleUnderline"/>
          <w:rFonts w:asciiTheme="majorHAnsi" w:hAnsiTheme="majorHAnsi" w:cstheme="majorHAnsi"/>
        </w:rPr>
      </w:pPr>
      <w:r w:rsidRPr="00932813">
        <w:rPr>
          <w:rFonts w:asciiTheme="majorHAnsi" w:hAnsiTheme="majorHAnsi" w:cstheme="majorHAnsi"/>
          <w:sz w:val="16"/>
        </w:rPr>
        <w:t>“</w:t>
      </w:r>
      <w:r w:rsidRPr="00932813">
        <w:rPr>
          <w:rStyle w:val="StyleUnderline"/>
          <w:rFonts w:asciiTheme="majorHAnsi" w:hAnsiTheme="majorHAnsi" w:cstheme="majorHAnsi"/>
        </w:rPr>
        <w:t>China realizes there are certain things they cannot get on their own</w:t>
      </w:r>
      <w:r w:rsidRPr="00932813">
        <w:rPr>
          <w:rFonts w:asciiTheme="majorHAnsi" w:hAnsiTheme="majorHAnsi" w:cstheme="majorHAnsi"/>
          <w:sz w:val="16"/>
        </w:rPr>
        <w:t xml:space="preserve">,” says </w:t>
      </w:r>
      <w:proofErr w:type="spellStart"/>
      <w:r w:rsidRPr="00932813">
        <w:rPr>
          <w:rFonts w:asciiTheme="majorHAnsi" w:hAnsiTheme="majorHAnsi" w:cstheme="majorHAnsi"/>
          <w:sz w:val="16"/>
        </w:rPr>
        <w:t>Frans</w:t>
      </w:r>
      <w:proofErr w:type="spellEnd"/>
      <w:r w:rsidRPr="00932813">
        <w:rPr>
          <w:rFonts w:asciiTheme="majorHAnsi" w:hAnsiTheme="majorHAnsi" w:cstheme="majorHAnsi"/>
          <w:sz w:val="16"/>
        </w:rPr>
        <w:t xml:space="preserve"> von der Dunk, a space policy expert at the University of Nebraska–Lincoln. Chinese companies like </w:t>
      </w:r>
      <w:proofErr w:type="spellStart"/>
      <w:r w:rsidRPr="00932813">
        <w:rPr>
          <w:rFonts w:asciiTheme="majorHAnsi" w:hAnsiTheme="majorHAnsi" w:cstheme="majorHAnsi"/>
          <w:sz w:val="16"/>
        </w:rPr>
        <w:t>LandSpace</w:t>
      </w:r>
      <w:proofErr w:type="spellEnd"/>
      <w:r w:rsidRPr="00932813">
        <w:rPr>
          <w:rFonts w:asciiTheme="majorHAnsi" w:hAnsiTheme="majorHAnsi" w:cstheme="majorHAnsi"/>
          <w:sz w:val="16"/>
        </w:rPr>
        <w:t xml:space="preserve"> and </w:t>
      </w:r>
      <w:proofErr w:type="spellStart"/>
      <w:r w:rsidRPr="00932813">
        <w:rPr>
          <w:rFonts w:asciiTheme="majorHAnsi" w:hAnsiTheme="majorHAnsi" w:cstheme="majorHAnsi"/>
          <w:sz w:val="16"/>
        </w:rPr>
        <w:t>MinoSpace</w:t>
      </w:r>
      <w:proofErr w:type="spellEnd"/>
      <w:r w:rsidRPr="00932813">
        <w:rPr>
          <w:rFonts w:asciiTheme="majorHAnsi" w:hAnsiTheme="majorHAnsi" w:cstheme="majorHAnsi"/>
          <w:sz w:val="16"/>
        </w:rPr>
        <w:t xml:space="preserve"> have worked to accrue funding through foreign investment, escaping dependence on state subsidies. </w:t>
      </w:r>
      <w:proofErr w:type="gramStart"/>
      <w:r w:rsidRPr="00932813">
        <w:rPr>
          <w:rFonts w:asciiTheme="majorHAnsi" w:hAnsiTheme="majorHAnsi" w:cstheme="majorHAnsi"/>
          <w:sz w:val="16"/>
        </w:rPr>
        <w:t>And</w:t>
      </w:r>
      <w:proofErr w:type="gramEnd"/>
      <w:r w:rsidRPr="00932813">
        <w:rPr>
          <w:rFonts w:asciiTheme="majorHAnsi" w:hAnsiTheme="majorHAnsi" w:cstheme="majorHAnsi"/>
          <w:sz w:val="16"/>
        </w:rPr>
        <w:t xml:space="preserve"> </w:t>
      </w:r>
      <w:r w:rsidRPr="00932813">
        <w:rPr>
          <w:rStyle w:val="StyleUnderline"/>
          <w:rFonts w:asciiTheme="majorHAnsi" w:hAnsiTheme="majorHAnsi" w:cstheme="majorHAnsi"/>
        </w:rPr>
        <w:t xml:space="preserve">by </w:t>
      </w:r>
      <w:r w:rsidRPr="00932813">
        <w:rPr>
          <w:rStyle w:val="StyleUnderline"/>
          <w:rFonts w:asciiTheme="majorHAnsi" w:hAnsiTheme="majorHAnsi" w:cstheme="majorHAnsi"/>
          <w:highlight w:val="cyan"/>
        </w:rPr>
        <w:t>avoiding state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cyan"/>
        </w:rPr>
        <w:t>funding</w:t>
      </w:r>
      <w:r w:rsidRPr="00932813">
        <w:rPr>
          <w:rStyle w:val="StyleUnderline"/>
          <w:rFonts w:asciiTheme="majorHAnsi" w:hAnsiTheme="majorHAnsi" w:cstheme="majorHAnsi"/>
        </w:rPr>
        <w:t xml:space="preserve">, a company </w:t>
      </w:r>
      <w:r w:rsidRPr="00932813">
        <w:rPr>
          <w:rStyle w:val="StyleUnderline"/>
          <w:rFonts w:asciiTheme="majorHAnsi" w:hAnsiTheme="majorHAnsi" w:cstheme="majorHAnsi"/>
          <w:highlight w:val="cyan"/>
        </w:rPr>
        <w:t>can</w:t>
      </w:r>
      <w:r w:rsidRPr="00932813">
        <w:rPr>
          <w:rStyle w:val="StyleUnderline"/>
          <w:rFonts w:asciiTheme="majorHAnsi" w:hAnsiTheme="majorHAnsi" w:cstheme="majorHAnsi"/>
        </w:rPr>
        <w:t xml:space="preserve"> also </w:t>
      </w:r>
      <w:r w:rsidRPr="00932813">
        <w:rPr>
          <w:rStyle w:val="StyleUnderline"/>
          <w:rFonts w:asciiTheme="majorHAnsi" w:hAnsiTheme="majorHAnsi" w:cstheme="majorHAnsi"/>
          <w:highlight w:val="cyan"/>
        </w:rPr>
        <w:t>avoid</w:t>
      </w:r>
      <w:r w:rsidRPr="00932813">
        <w:rPr>
          <w:rStyle w:val="StyleUnderline"/>
          <w:rFonts w:asciiTheme="majorHAnsi" w:hAnsiTheme="majorHAnsi" w:cstheme="majorHAnsi"/>
        </w:rPr>
        <w:t xml:space="preserve"> an array of </w:t>
      </w:r>
      <w:r w:rsidRPr="00932813">
        <w:rPr>
          <w:rStyle w:val="StyleUnderline"/>
          <w:rFonts w:asciiTheme="majorHAnsi" w:hAnsiTheme="majorHAnsi" w:cstheme="majorHAnsi"/>
          <w:highlight w:val="cyan"/>
        </w:rPr>
        <w:t>restrictions</w:t>
      </w:r>
      <w:r w:rsidRPr="00932813">
        <w:rPr>
          <w:rStyle w:val="StyleUnderline"/>
          <w:rFonts w:asciiTheme="majorHAnsi" w:hAnsiTheme="majorHAnsi" w:cstheme="majorHAnsi"/>
        </w:rPr>
        <w:t xml:space="preserve"> on what it can and can’t do</w:t>
      </w:r>
      <w:r w:rsidRPr="00932813">
        <w:rPr>
          <w:rFonts w:asciiTheme="majorHAnsi" w:hAnsiTheme="majorHAnsi" w:cstheme="majorHAnsi"/>
          <w:sz w:val="16"/>
        </w:rPr>
        <w:t xml:space="preserve"> (such as constraints on talking with the media). </w:t>
      </w:r>
      <w:r w:rsidRPr="00932813">
        <w:rPr>
          <w:rStyle w:val="StyleUnderline"/>
          <w:rFonts w:asciiTheme="majorHAnsi" w:hAnsiTheme="majorHAnsi" w:cstheme="majorHAnsi"/>
        </w:rPr>
        <w:t xml:space="preserve">Foreign investment also makes it </w:t>
      </w:r>
      <w:r w:rsidRPr="00932813">
        <w:rPr>
          <w:rStyle w:val="StyleUnderline"/>
          <w:rFonts w:asciiTheme="majorHAnsi" w:hAnsiTheme="majorHAnsi" w:cstheme="majorHAnsi"/>
          <w:highlight w:val="cyan"/>
        </w:rPr>
        <w:t xml:space="preserve">easier to compete on </w:t>
      </w:r>
      <w:r w:rsidRPr="00932813">
        <w:rPr>
          <w:rStyle w:val="StyleUnderline"/>
          <w:rFonts w:asciiTheme="majorHAnsi" w:hAnsiTheme="majorHAnsi" w:cstheme="majorHAnsi"/>
        </w:rPr>
        <w:t xml:space="preserve">a </w:t>
      </w:r>
      <w:r w:rsidRPr="00932813">
        <w:rPr>
          <w:rStyle w:val="StyleUnderline"/>
          <w:rFonts w:asciiTheme="majorHAnsi" w:hAnsiTheme="majorHAnsi" w:cstheme="majorHAnsi"/>
          <w:highlight w:val="cyan"/>
        </w:rPr>
        <w:t>global scale</w:t>
      </w:r>
      <w:r w:rsidRPr="00932813">
        <w:rPr>
          <w:rFonts w:asciiTheme="majorHAnsi" w:hAnsiTheme="majorHAnsi" w:cstheme="majorHAnsi"/>
          <w:sz w:val="16"/>
        </w:rPr>
        <w:t xml:space="preserve">: </w:t>
      </w:r>
      <w:proofErr w:type="gramStart"/>
      <w:r w:rsidRPr="00932813">
        <w:rPr>
          <w:rFonts w:asciiTheme="majorHAnsi" w:hAnsiTheme="majorHAnsi" w:cstheme="majorHAnsi"/>
          <w:sz w:val="16"/>
        </w:rPr>
        <w:t>you’re</w:t>
      </w:r>
      <w:proofErr w:type="gramEnd"/>
      <w:r w:rsidRPr="00932813">
        <w:rPr>
          <w:rFonts w:asciiTheme="majorHAnsi" w:hAnsiTheme="majorHAnsi" w:cstheme="majorHAnsi"/>
          <w:sz w:val="16"/>
        </w:rPr>
        <w:t xml:space="preserve"> </w:t>
      </w:r>
      <w:r w:rsidRPr="00932813">
        <w:rPr>
          <w:rStyle w:val="StyleUnderline"/>
          <w:rFonts w:asciiTheme="majorHAnsi" w:hAnsiTheme="majorHAnsi" w:cstheme="majorHAnsi"/>
        </w:rPr>
        <w:t>taking on clients around the world, launching from other countries, and bringing talent from outside China. </w:t>
      </w:r>
    </w:p>
    <w:p w:rsidR="00673E79" w:rsidRPr="00932813" w:rsidRDefault="00673E79" w:rsidP="00673E79">
      <w:pPr>
        <w:rPr>
          <w:rFonts w:asciiTheme="majorHAnsi" w:hAnsiTheme="majorHAnsi" w:cstheme="majorHAnsi"/>
          <w:sz w:val="16"/>
        </w:rPr>
      </w:pPr>
      <w:r w:rsidRPr="00932813">
        <w:rPr>
          <w:rFonts w:asciiTheme="majorHAnsi" w:hAnsiTheme="majorHAnsi" w:cstheme="majorHAnsi"/>
          <w:sz w:val="16"/>
        </w:rPr>
        <w:t xml:space="preserve">Although </w:t>
      </w:r>
      <w:r w:rsidRPr="00932813">
        <w:rPr>
          <w:rStyle w:val="StyleUnderline"/>
          <w:rFonts w:asciiTheme="majorHAnsi" w:hAnsiTheme="majorHAnsi" w:cstheme="majorHAnsi"/>
        </w:rPr>
        <w:t>China is taking inspiration from the US in building out its private industry,</w:t>
      </w:r>
      <w:r w:rsidRPr="00932813">
        <w:rPr>
          <w:rFonts w:asciiTheme="majorHAnsi" w:hAnsiTheme="majorHAnsi" w:cstheme="majorHAnsi"/>
          <w:sz w:val="16"/>
        </w:rPr>
        <w:t xml:space="preserve"> the </w:t>
      </w:r>
      <w:r w:rsidRPr="00932813">
        <w:rPr>
          <w:rStyle w:val="StyleUnderline"/>
          <w:rFonts w:asciiTheme="majorHAnsi" w:hAnsiTheme="majorHAnsi" w:cstheme="majorHAnsi"/>
        </w:rPr>
        <w:t>nature of the Chinese state also means these new companies face obstacles that their rivals in the West don’t have to worry about</w:t>
      </w:r>
      <w:r w:rsidRPr="00932813">
        <w:rPr>
          <w:rFonts w:asciiTheme="majorHAnsi" w:hAnsiTheme="majorHAnsi" w:cstheme="majorHAnsi"/>
          <w:sz w:val="16"/>
        </w:rPr>
        <w:t xml:space="preserve">. While Chinese companies may look </w:t>
      </w:r>
      <w:r w:rsidRPr="00932813">
        <w:rPr>
          <w:rStyle w:val="StyleUnderline"/>
          <w:rFonts w:asciiTheme="majorHAnsi" w:hAnsiTheme="majorHAnsi" w:cstheme="majorHAnsi"/>
        </w:rPr>
        <w:t>private on paper</w:t>
      </w:r>
      <w:r w:rsidRPr="00932813">
        <w:rPr>
          <w:rFonts w:asciiTheme="majorHAnsi" w:hAnsiTheme="majorHAnsi" w:cstheme="majorHAnsi"/>
          <w:sz w:val="16"/>
        </w:rPr>
        <w:t xml:space="preserve">, they must </w:t>
      </w:r>
      <w:r w:rsidRPr="00932813">
        <w:rPr>
          <w:rStyle w:val="StyleUnderline"/>
          <w:rFonts w:asciiTheme="majorHAnsi" w:hAnsiTheme="majorHAnsi" w:cstheme="majorHAnsi"/>
        </w:rPr>
        <w:t>still submit to government guidance and control</w:t>
      </w:r>
      <w:r w:rsidRPr="00932813">
        <w:rPr>
          <w:rFonts w:asciiTheme="majorHAnsi" w:hAnsiTheme="majorHAnsi" w:cstheme="majorHAnsi"/>
          <w:sz w:val="16"/>
        </w:rPr>
        <w:t xml:space="preserve">, and accept some level of interference. It may be difficult for them to make a case to potential overseas customers that they are independent. The </w:t>
      </w:r>
      <w:r w:rsidRPr="00932813">
        <w:rPr>
          <w:rStyle w:val="StyleUnderline"/>
          <w:rFonts w:asciiTheme="majorHAnsi" w:hAnsiTheme="majorHAnsi" w:cstheme="majorHAnsi"/>
        </w:rPr>
        <w:t>distinction between companies that are truly private and those that are more or less state actors is still quite fuzzy</w:t>
      </w:r>
      <w:r w:rsidRPr="00932813">
        <w:rPr>
          <w:rFonts w:asciiTheme="majorHAnsi" w:hAnsiTheme="majorHAnsi" w:cstheme="majorHAnsi"/>
          <w:sz w:val="16"/>
        </w:rPr>
        <w:t xml:space="preserve">, especially if the </w:t>
      </w:r>
      <w:r w:rsidRPr="00932813">
        <w:rPr>
          <w:rStyle w:val="StyleUnderline"/>
          <w:rFonts w:asciiTheme="majorHAnsi" w:hAnsiTheme="majorHAnsi" w:cstheme="majorHAnsi"/>
        </w:rPr>
        <w:t>government is a frequent customer</w:t>
      </w:r>
      <w:r w:rsidRPr="00932813">
        <w:rPr>
          <w:rFonts w:asciiTheme="majorHAnsi" w:hAnsiTheme="majorHAnsi" w:cstheme="majorHAnsi"/>
          <w:sz w:val="16"/>
        </w:rPr>
        <w:t xml:space="preserve">. “That could still lead to a lack of trust from other partners,” says </w:t>
      </w:r>
      <w:proofErr w:type="spellStart"/>
      <w:r w:rsidRPr="00932813">
        <w:rPr>
          <w:rFonts w:asciiTheme="majorHAnsi" w:hAnsiTheme="majorHAnsi" w:cstheme="majorHAnsi"/>
          <w:sz w:val="16"/>
        </w:rPr>
        <w:t>Goswami</w:t>
      </w:r>
      <w:proofErr w:type="spellEnd"/>
      <w:r w:rsidRPr="00932813">
        <w:rPr>
          <w:rFonts w:asciiTheme="majorHAnsi" w:hAnsiTheme="majorHAnsi" w:cstheme="majorHAnsi"/>
          <w:sz w:val="16"/>
        </w:rPr>
        <w:t xml:space="preserve">. It </w:t>
      </w:r>
      <w:proofErr w:type="gramStart"/>
      <w:r w:rsidRPr="00932813">
        <w:rPr>
          <w:rFonts w:asciiTheme="majorHAnsi" w:hAnsiTheme="majorHAnsi" w:cstheme="majorHAnsi"/>
          <w:sz w:val="16"/>
        </w:rPr>
        <w:t>doesn’t</w:t>
      </w:r>
      <w:proofErr w:type="gramEnd"/>
      <w:r w:rsidRPr="00932813">
        <w:rPr>
          <w:rFonts w:asciiTheme="majorHAnsi" w:hAnsiTheme="majorHAnsi" w:cstheme="majorHAnsi"/>
          <w:sz w:val="16"/>
        </w:rPr>
        <w:t xml:space="preserve"> help that the government itself is often </w:t>
      </w:r>
      <w:hyperlink r:id="rId28" w:tgtFrame="_blank" w:history="1">
        <w:r w:rsidRPr="00932813">
          <w:rPr>
            <w:rStyle w:val="Hyperlink"/>
            <w:rFonts w:asciiTheme="majorHAnsi" w:hAnsiTheme="majorHAnsi" w:cstheme="majorHAnsi"/>
            <w:sz w:val="16"/>
          </w:rPr>
          <w:t>very cagey about what its national program is even up to</w:t>
        </w:r>
      </w:hyperlink>
      <w:r w:rsidRPr="00932813">
        <w:rPr>
          <w:rFonts w:asciiTheme="majorHAnsi" w:hAnsiTheme="majorHAnsi" w:cstheme="majorHAnsi"/>
          <w:sz w:val="16"/>
        </w:rPr>
        <w:t>.</w:t>
      </w:r>
    </w:p>
    <w:p w:rsidR="00673E79" w:rsidRPr="00932813" w:rsidRDefault="00673E79" w:rsidP="00673E79">
      <w:pPr>
        <w:rPr>
          <w:rFonts w:asciiTheme="majorHAnsi" w:hAnsiTheme="majorHAnsi" w:cstheme="majorHAnsi"/>
          <w:sz w:val="16"/>
        </w:rPr>
      </w:pPr>
      <w:proofErr w:type="gramStart"/>
      <w:r w:rsidRPr="00932813">
        <w:rPr>
          <w:rFonts w:asciiTheme="majorHAnsi" w:hAnsiTheme="majorHAnsi" w:cstheme="majorHAnsi"/>
          <w:sz w:val="16"/>
        </w:rPr>
        <w:t>And</w:t>
      </w:r>
      <w:proofErr w:type="gramEnd"/>
      <w:r w:rsidRPr="00932813">
        <w:rPr>
          <w:rFonts w:asciiTheme="majorHAnsi" w:hAnsiTheme="majorHAnsi" w:cstheme="majorHAnsi"/>
          <w:sz w:val="16"/>
        </w:rPr>
        <w:t xml:space="preserve"> Hines adds that it’s </w:t>
      </w:r>
      <w:r w:rsidRPr="00932813">
        <w:rPr>
          <w:rStyle w:val="StyleUnderline"/>
          <w:rFonts w:asciiTheme="majorHAnsi" w:hAnsiTheme="majorHAnsi" w:cstheme="majorHAnsi"/>
        </w:rPr>
        <w:t>not always clear exactly how separate these companies are from, say, the People’s Liberation Army</w:t>
      </w:r>
      <w:r w:rsidRPr="00932813">
        <w:rPr>
          <w:rFonts w:asciiTheme="majorHAnsi" w:hAnsiTheme="majorHAnsi" w:cstheme="majorHAnsi"/>
          <w:sz w:val="16"/>
        </w:rPr>
        <w:t>, given the historical ties between the space and defense sectors. “Some of these things will pose significant hurdles for the commercial space sector as it tries to expand,” he says.</w:t>
      </w:r>
    </w:p>
    <w:p w:rsidR="00673E79" w:rsidRPr="00932813" w:rsidRDefault="00673E79" w:rsidP="00673E79">
      <w:pPr>
        <w:pStyle w:val="Heading4"/>
        <w:rPr>
          <w:rFonts w:asciiTheme="majorHAnsi" w:hAnsiTheme="majorHAnsi" w:cstheme="majorHAnsi"/>
        </w:rPr>
      </w:pPr>
      <w:r w:rsidRPr="00932813">
        <w:rPr>
          <w:rFonts w:asciiTheme="majorHAnsi" w:hAnsiTheme="majorHAnsi" w:cstheme="majorHAnsi"/>
        </w:rPr>
        <w:t>Shifts in regime perception threatens CCP’s legitimacy from nationalist hardliners</w:t>
      </w:r>
    </w:p>
    <w:p w:rsidR="00673E79" w:rsidRPr="00932813" w:rsidRDefault="00673E79" w:rsidP="00673E79">
      <w:pPr>
        <w:rPr>
          <w:rFonts w:asciiTheme="majorHAnsi" w:hAnsiTheme="majorHAnsi" w:cstheme="majorHAnsi"/>
        </w:rPr>
      </w:pPr>
      <w:r w:rsidRPr="00932813">
        <w:rPr>
          <w:rStyle w:val="Style13ptBold"/>
          <w:rFonts w:asciiTheme="majorHAnsi" w:hAnsiTheme="majorHAnsi" w:cstheme="majorHAnsi"/>
        </w:rPr>
        <w:t>Weiss 19</w:t>
      </w:r>
      <w:r w:rsidRPr="00932813">
        <w:rPr>
          <w:rFonts w:asciiTheme="majorHAnsi" w:hAnsiTheme="majorHAnsi" w:cstheme="majorHAnsi"/>
        </w:rPr>
        <w:t xml:space="preserve"> Jessica Weiss 1-29-2019 “Authoritarian Audiences, Rhetoric, and Propaganda in International Crises: Evidence from China” </w:t>
      </w:r>
      <w:hyperlink r:id="rId29" w:history="1">
        <w:r w:rsidRPr="00932813">
          <w:rPr>
            <w:rStyle w:val="Hyperlink"/>
            <w:rFonts w:asciiTheme="majorHAnsi" w:hAnsiTheme="majorHAnsi" w:cstheme="majorHAnsi"/>
          </w:rPr>
          <w:t>http://www.jessicachenweiss.com/uploads/3/0/6/3/30636001/19-01-24-elite-statements-isq-ca.pdf</w:t>
        </w:r>
      </w:hyperlink>
      <w:r w:rsidRPr="00932813">
        <w:rPr>
          <w:rStyle w:val="Hyperlink"/>
          <w:rFonts w:asciiTheme="majorHAnsi" w:hAnsiTheme="majorHAnsi" w:cstheme="majorHAnsi"/>
        </w:rPr>
        <w:t xml:space="preserve"> (</w:t>
      </w:r>
      <w:r w:rsidRPr="00932813">
        <w:rPr>
          <w:rFonts w:asciiTheme="majorHAnsi" w:hAnsiTheme="majorHAnsi" w:cstheme="majorHAnsi"/>
        </w:rPr>
        <w:t>Associate Professor of Government at Cornell University)//Elmer</w:t>
      </w:r>
    </w:p>
    <w:p w:rsidR="00673E79" w:rsidRPr="00932813" w:rsidRDefault="00673E79" w:rsidP="00673E79">
      <w:pPr>
        <w:rPr>
          <w:rFonts w:asciiTheme="majorHAnsi" w:hAnsiTheme="majorHAnsi" w:cstheme="majorHAnsi"/>
          <w:sz w:val="16"/>
        </w:rPr>
      </w:pPr>
      <w:r w:rsidRPr="00932813">
        <w:rPr>
          <w:rStyle w:val="StyleUnderline"/>
          <w:rFonts w:asciiTheme="majorHAnsi" w:hAnsiTheme="majorHAnsi" w:cstheme="majorHAnsi"/>
        </w:rPr>
        <w:t>Public support</w:t>
      </w:r>
      <w:r w:rsidRPr="00932813">
        <w:rPr>
          <w:rFonts w:asciiTheme="majorHAnsi" w:hAnsiTheme="majorHAnsi" w:cstheme="majorHAnsi"/>
          <w:sz w:val="16"/>
        </w:rPr>
        <w:t>—or the appearance of it—</w:t>
      </w:r>
      <w:r w:rsidRPr="00932813">
        <w:rPr>
          <w:rStyle w:val="StyleUnderline"/>
          <w:rFonts w:asciiTheme="majorHAnsi" w:hAnsiTheme="majorHAnsi" w:cstheme="majorHAnsi"/>
        </w:rPr>
        <w:t xml:space="preserve">matters </w:t>
      </w:r>
      <w:proofErr w:type="gramStart"/>
      <w:r w:rsidRPr="00932813">
        <w:rPr>
          <w:rStyle w:val="StyleUnderline"/>
          <w:rFonts w:asciiTheme="majorHAnsi" w:hAnsiTheme="majorHAnsi" w:cstheme="majorHAnsi"/>
        </w:rPr>
        <w:t>to</w:t>
      </w:r>
      <w:proofErr w:type="gramEnd"/>
      <w:r w:rsidRPr="00932813">
        <w:rPr>
          <w:rStyle w:val="StyleUnderline"/>
          <w:rFonts w:asciiTheme="majorHAnsi" w:hAnsiTheme="majorHAnsi" w:cstheme="majorHAnsi"/>
        </w:rPr>
        <w:t xml:space="preserve"> many autocracies.</w:t>
      </w:r>
      <w:r w:rsidRPr="00932813">
        <w:rPr>
          <w:rFonts w:asciiTheme="majorHAnsi" w:hAnsiTheme="majorHAnsi" w:cstheme="majorHAnsi"/>
          <w:sz w:val="16"/>
        </w:rPr>
        <w:t xml:space="preserve"> As </w:t>
      </w:r>
      <w:proofErr w:type="spellStart"/>
      <w:r w:rsidRPr="00932813">
        <w:rPr>
          <w:rFonts w:asciiTheme="majorHAnsi" w:hAnsiTheme="majorHAnsi" w:cstheme="majorHAnsi"/>
          <w:sz w:val="16"/>
        </w:rPr>
        <w:t>Ithiel</w:t>
      </w:r>
      <w:proofErr w:type="spellEnd"/>
      <w:r w:rsidRPr="00932813">
        <w:rPr>
          <w:rFonts w:asciiTheme="majorHAnsi" w:hAnsiTheme="majorHAnsi" w:cstheme="majorHAnsi"/>
          <w:sz w:val="16"/>
        </w:rPr>
        <w:t xml:space="preserve"> de Sola Pool writes, </w:t>
      </w:r>
      <w:r w:rsidRPr="00932813">
        <w:rPr>
          <w:rStyle w:val="StyleUnderline"/>
          <w:rFonts w:asciiTheme="majorHAnsi" w:hAnsiTheme="majorHAnsi" w:cstheme="majorHAnsi"/>
        </w:rPr>
        <w:t>modern dictatorships are “</w:t>
      </w:r>
      <w:r w:rsidRPr="00932813">
        <w:rPr>
          <w:rStyle w:val="Emphasis"/>
          <w:rFonts w:asciiTheme="majorHAnsi" w:hAnsiTheme="majorHAnsi" w:cstheme="majorHAnsi"/>
        </w:rPr>
        <w:t>highly conscious of public opinion</w:t>
      </w:r>
      <w:r w:rsidRPr="00932813">
        <w:rPr>
          <w:rStyle w:val="StyleUnderline"/>
          <w:rFonts w:asciiTheme="majorHAnsi" w:hAnsiTheme="majorHAnsi" w:cstheme="majorHAnsi"/>
        </w:rPr>
        <w:t xml:space="preserve"> and </w:t>
      </w:r>
      <w:r w:rsidRPr="00932813">
        <w:rPr>
          <w:rStyle w:val="Emphasis"/>
          <w:rFonts w:asciiTheme="majorHAnsi" w:hAnsiTheme="majorHAnsi" w:cstheme="majorHAnsi"/>
        </w:rPr>
        <w:t>make major efforts to affect it</w:t>
      </w:r>
      <w:r w:rsidRPr="00932813">
        <w:rPr>
          <w:rStyle w:val="StyleUnderline"/>
          <w:rFonts w:asciiTheme="majorHAnsi" w:hAnsiTheme="majorHAnsi" w:cstheme="majorHAnsi"/>
        </w:rPr>
        <w:t>.”</w:t>
      </w:r>
      <w:proofErr w:type="gramStart"/>
      <w:r w:rsidRPr="00932813">
        <w:rPr>
          <w:rFonts w:asciiTheme="majorHAnsi" w:hAnsiTheme="majorHAnsi" w:cstheme="majorHAnsi"/>
          <w:u w:val="single"/>
        </w:rPr>
        <w:t>6</w:t>
      </w:r>
      <w:proofErr w:type="gramEnd"/>
      <w:r w:rsidRPr="00932813">
        <w:rPr>
          <w:rFonts w:asciiTheme="majorHAnsi" w:hAnsiTheme="majorHAnsi" w:cstheme="majorHAnsi"/>
          <w:u w:val="single"/>
        </w:rPr>
        <w:t xml:space="preserve"> </w:t>
      </w:r>
      <w:r w:rsidRPr="00932813">
        <w:rPr>
          <w:rStyle w:val="StyleUnderline"/>
          <w:rFonts w:asciiTheme="majorHAnsi" w:hAnsiTheme="majorHAnsi" w:cstheme="majorHAnsi"/>
        </w:rPr>
        <w:t>Mao</w:t>
      </w:r>
      <w:r w:rsidRPr="00932813">
        <w:rPr>
          <w:rFonts w:asciiTheme="majorHAnsi" w:hAnsiTheme="majorHAnsi" w:cstheme="majorHAnsi"/>
          <w:u w:val="single"/>
        </w:rPr>
        <w:t xml:space="preserve"> Zedong </w:t>
      </w:r>
      <w:r w:rsidRPr="00932813">
        <w:rPr>
          <w:rStyle w:val="StyleUnderline"/>
          <w:rFonts w:asciiTheme="majorHAnsi" w:hAnsiTheme="majorHAnsi" w:cstheme="majorHAnsi"/>
        </w:rPr>
        <w:t>told</w:t>
      </w:r>
      <w:r w:rsidRPr="00932813">
        <w:rPr>
          <w:rFonts w:asciiTheme="majorHAnsi" w:hAnsiTheme="majorHAnsi" w:cstheme="majorHAnsi"/>
          <w:u w:val="single"/>
        </w:rPr>
        <w:t xml:space="preserve"> his </w:t>
      </w:r>
      <w:r w:rsidRPr="00932813">
        <w:rPr>
          <w:rStyle w:val="StyleUnderline"/>
          <w:rFonts w:asciiTheme="majorHAnsi" w:hAnsiTheme="majorHAnsi" w:cstheme="majorHAnsi"/>
        </w:rPr>
        <w:t>comrades: “When you make revolution, you must first manage public opinion.”</w:t>
      </w:r>
      <w:r w:rsidRPr="00932813">
        <w:rPr>
          <w:rFonts w:asciiTheme="majorHAnsi" w:hAnsiTheme="majorHAnsi" w:cstheme="majorHAnsi"/>
          <w:u w:val="single"/>
        </w:rPr>
        <w:t xml:space="preserve">7 Because </w:t>
      </w:r>
      <w:r w:rsidRPr="00932813">
        <w:rPr>
          <w:rFonts w:asciiTheme="majorHAnsi" w:hAnsiTheme="majorHAnsi" w:cstheme="majorHAnsi"/>
          <w:highlight w:val="green"/>
          <w:u w:val="single"/>
        </w:rPr>
        <w:t>autocracies</w:t>
      </w:r>
      <w:r w:rsidRPr="00932813">
        <w:rPr>
          <w:rFonts w:asciiTheme="majorHAnsi" w:hAnsiTheme="majorHAnsi" w:cstheme="majorHAnsi"/>
          <w:u w:val="single"/>
        </w:rPr>
        <w:t xml:space="preserve"> often </w:t>
      </w:r>
      <w:r w:rsidRPr="00932813">
        <w:rPr>
          <w:rFonts w:asciiTheme="majorHAnsi" w:hAnsiTheme="majorHAnsi" w:cstheme="majorHAnsi"/>
          <w:highlight w:val="green"/>
          <w:u w:val="single"/>
        </w:rPr>
        <w:t xml:space="preserve">rely on </w:t>
      </w:r>
      <w:r w:rsidRPr="00932813">
        <w:rPr>
          <w:rFonts w:asciiTheme="majorHAnsi" w:hAnsiTheme="majorHAnsi" w:cstheme="majorHAnsi"/>
          <w:b/>
          <w:bCs/>
          <w:highlight w:val="green"/>
          <w:u w:val="single"/>
        </w:rPr>
        <w:t>nationalist mythmaking</w:t>
      </w:r>
      <w:proofErr w:type="gramStart"/>
      <w:r w:rsidRPr="00932813">
        <w:rPr>
          <w:rFonts w:asciiTheme="majorHAnsi" w:hAnsiTheme="majorHAnsi" w:cstheme="majorHAnsi"/>
          <w:u w:val="single"/>
        </w:rPr>
        <w:t>,8</w:t>
      </w:r>
      <w:proofErr w:type="gramEnd"/>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success or failure in defending</w:t>
      </w:r>
      <w:r w:rsidRPr="00932813">
        <w:rPr>
          <w:rFonts w:asciiTheme="majorHAnsi" w:hAnsiTheme="majorHAnsi" w:cstheme="majorHAnsi"/>
          <w:u w:val="single"/>
        </w:rPr>
        <w:t xml:space="preserve"> the </w:t>
      </w:r>
      <w:r w:rsidRPr="00932813">
        <w:rPr>
          <w:rFonts w:asciiTheme="majorHAnsi" w:hAnsiTheme="majorHAnsi" w:cstheme="majorHAnsi"/>
          <w:highlight w:val="green"/>
          <w:u w:val="single"/>
        </w:rPr>
        <w:t xml:space="preserve">national honor in international crises could </w:t>
      </w:r>
      <w:r w:rsidRPr="00932813">
        <w:rPr>
          <w:rFonts w:asciiTheme="majorHAnsi" w:hAnsiTheme="majorHAnsi" w:cstheme="majorHAnsi"/>
          <w:u w:val="single"/>
        </w:rPr>
        <w:t xml:space="preserve">burnish the leadership’s patriotic credentials or </w:t>
      </w:r>
      <w:r w:rsidRPr="00932813">
        <w:rPr>
          <w:rFonts w:asciiTheme="majorHAnsi" w:hAnsiTheme="majorHAnsi" w:cstheme="majorHAnsi"/>
          <w:highlight w:val="green"/>
          <w:u w:val="single"/>
        </w:rPr>
        <w:t xml:space="preserve">spark opposition. </w:t>
      </w:r>
      <w:r w:rsidRPr="00932813">
        <w:rPr>
          <w:rFonts w:asciiTheme="majorHAnsi" w:hAnsiTheme="majorHAnsi" w:cstheme="majorHAnsi"/>
          <w:b/>
          <w:bCs/>
          <w:highlight w:val="green"/>
          <w:u w:val="single"/>
        </w:rPr>
        <w:t>Shared outrage at</w:t>
      </w:r>
      <w:r w:rsidRPr="00932813">
        <w:rPr>
          <w:rFonts w:asciiTheme="majorHAnsi" w:hAnsiTheme="majorHAnsi" w:cstheme="majorHAnsi"/>
          <w:b/>
          <w:bCs/>
          <w:u w:val="single"/>
        </w:rPr>
        <w:t xml:space="preserve"> the regime’s </w:t>
      </w:r>
      <w:r w:rsidRPr="00932813">
        <w:rPr>
          <w:rFonts w:asciiTheme="majorHAnsi" w:hAnsiTheme="majorHAnsi" w:cstheme="majorHAnsi"/>
          <w:b/>
          <w:bCs/>
          <w:highlight w:val="green"/>
          <w:u w:val="single"/>
        </w:rPr>
        <w:t>foreign policy failures could galvanize</w:t>
      </w:r>
      <w:r w:rsidRPr="00932813">
        <w:rPr>
          <w:rFonts w:asciiTheme="majorHAnsi" w:hAnsiTheme="majorHAnsi" w:cstheme="majorHAnsi"/>
          <w:b/>
          <w:bCs/>
          <w:u w:val="single"/>
        </w:rPr>
        <w:t xml:space="preserve"> street </w:t>
      </w:r>
      <w:r w:rsidRPr="00932813">
        <w:rPr>
          <w:rFonts w:asciiTheme="majorHAnsi" w:hAnsiTheme="majorHAnsi" w:cstheme="majorHAnsi"/>
          <w:b/>
          <w:bCs/>
          <w:highlight w:val="green"/>
          <w:u w:val="single"/>
        </w:rPr>
        <w:t>protests or elite fissures, creating intraparty upheaval</w:t>
      </w:r>
      <w:r w:rsidRPr="00932813">
        <w:rPr>
          <w:rFonts w:asciiTheme="majorHAnsi" w:hAnsiTheme="majorHAnsi" w:cstheme="majorHAnsi"/>
          <w:highlight w:val="green"/>
          <w:u w:val="single"/>
        </w:rPr>
        <w:t xml:space="preserve"> </w:t>
      </w:r>
      <w:r w:rsidRPr="00932813">
        <w:rPr>
          <w:rFonts w:asciiTheme="majorHAnsi" w:hAnsiTheme="majorHAnsi" w:cstheme="majorHAnsi"/>
          <w:u w:val="single"/>
        </w:rPr>
        <w:t xml:space="preserve">or inviting military officers to step in to restore order. </w:t>
      </w:r>
      <w:r w:rsidRPr="00932813">
        <w:rPr>
          <w:rFonts w:asciiTheme="majorHAnsi" w:hAnsiTheme="majorHAnsi" w:cstheme="majorHAnsi"/>
          <w:highlight w:val="green"/>
          <w:u w:val="single"/>
        </w:rPr>
        <w:t>Fearing</w:t>
      </w:r>
      <w:r w:rsidRPr="00932813">
        <w:rPr>
          <w:rFonts w:asciiTheme="majorHAnsi" w:hAnsiTheme="majorHAnsi" w:cstheme="majorHAnsi"/>
          <w:u w:val="single"/>
        </w:rPr>
        <w:t xml:space="preserve"> a </w:t>
      </w:r>
      <w:r w:rsidRPr="00932813">
        <w:rPr>
          <w:rFonts w:asciiTheme="majorHAnsi" w:hAnsiTheme="majorHAnsi" w:cstheme="majorHAnsi"/>
          <w:highlight w:val="green"/>
          <w:u w:val="single"/>
        </w:rPr>
        <w:t>domestic backlash, authoritarian leaders may feel compelled to take a tough international stance.</w:t>
      </w:r>
      <w:r w:rsidRPr="00932813">
        <w:rPr>
          <w:rFonts w:asciiTheme="majorHAnsi" w:hAnsiTheme="majorHAnsi" w:cstheme="majorHAnsi"/>
          <w:sz w:val="16"/>
        </w:rPr>
        <w:t xml:space="preserve"> Although authoritarian leaders </w:t>
      </w:r>
      <w:proofErr w:type="gramStart"/>
      <w:r w:rsidRPr="00932813">
        <w:rPr>
          <w:rFonts w:asciiTheme="majorHAnsi" w:hAnsiTheme="majorHAnsi" w:cstheme="majorHAnsi"/>
          <w:sz w:val="16"/>
        </w:rPr>
        <w:t>are rarely held</w:t>
      </w:r>
      <w:proofErr w:type="gramEnd"/>
      <w:r w:rsidRPr="00932813">
        <w:rPr>
          <w:rFonts w:asciiTheme="majorHAnsi" w:hAnsiTheme="majorHAnsi" w:cstheme="majorHAnsi"/>
          <w:sz w:val="16"/>
        </w:rPr>
        <w:t xml:space="preserve"> accountable to public opinion through free and fair elections, fears of popular unrest and irregular</w:t>
      </w:r>
      <w:r w:rsidRPr="00932813">
        <w:rPr>
          <w:rStyle w:val="StyleUnderline"/>
          <w:rFonts w:asciiTheme="majorHAnsi" w:hAnsiTheme="majorHAnsi" w:cstheme="majorHAnsi"/>
        </w:rPr>
        <w:t xml:space="preserve"> ouster often weigh heavily on autocrats seeking to maximize their tenure in office.</w:t>
      </w:r>
      <w:r w:rsidRPr="00932813">
        <w:rPr>
          <w:rFonts w:asciiTheme="majorHAnsi" w:hAnsiTheme="majorHAnsi" w:cstheme="majorHAnsi"/>
          <w:sz w:val="16"/>
        </w:rPr>
        <w:t xml:space="preserve"> Considering the harsh consequences that authoritarian elites face if pushed out of office, </w:t>
      </w:r>
      <w:r w:rsidRPr="00932813">
        <w:rPr>
          <w:rStyle w:val="Emphasis"/>
          <w:rFonts w:asciiTheme="majorHAnsi" w:hAnsiTheme="majorHAnsi" w:cstheme="majorHAnsi"/>
          <w:highlight w:val="green"/>
        </w:rPr>
        <w:t>even a small increase</w:t>
      </w:r>
      <w:r w:rsidRPr="00932813">
        <w:rPr>
          <w:rStyle w:val="StyleUnderline"/>
          <w:rFonts w:asciiTheme="majorHAnsi" w:hAnsiTheme="majorHAnsi" w:cstheme="majorHAnsi"/>
          <w:highlight w:val="green"/>
        </w:rPr>
        <w:t xml:space="preserve"> in</w:t>
      </w:r>
      <w:r w:rsidRPr="00932813">
        <w:rPr>
          <w:rStyle w:val="StyleUnderline"/>
          <w:rFonts w:asciiTheme="majorHAnsi" w:hAnsiTheme="majorHAnsi" w:cstheme="majorHAnsi"/>
        </w:rPr>
        <w:t xml:space="preserve"> the </w:t>
      </w:r>
      <w:r w:rsidRPr="00932813">
        <w:rPr>
          <w:rStyle w:val="StyleUnderline"/>
          <w:rFonts w:asciiTheme="majorHAnsi" w:hAnsiTheme="majorHAnsi" w:cstheme="majorHAnsi"/>
          <w:highlight w:val="green"/>
        </w:rPr>
        <w:t>probability of ouster could alter</w:t>
      </w:r>
      <w:r w:rsidRPr="00932813">
        <w:rPr>
          <w:rStyle w:val="StyleUnderline"/>
          <w:rFonts w:asciiTheme="majorHAnsi" w:hAnsiTheme="majorHAnsi" w:cstheme="majorHAnsi"/>
        </w:rPr>
        <w:t xml:space="preserve"> authoritarian </w:t>
      </w:r>
      <w:r w:rsidRPr="00932813">
        <w:rPr>
          <w:rStyle w:val="StyleUnderline"/>
          <w:rFonts w:asciiTheme="majorHAnsi" w:hAnsiTheme="majorHAnsi" w:cstheme="majorHAnsi"/>
          <w:highlight w:val="green"/>
        </w:rPr>
        <w:t>incentives in international crises.</w:t>
      </w:r>
      <w:r w:rsidRPr="00932813">
        <w:rPr>
          <w:rFonts w:asciiTheme="majorHAnsi" w:hAnsiTheme="majorHAnsi" w:cstheme="majorHAnsi"/>
          <w:sz w:val="16"/>
        </w:rPr>
        <w:t xml:space="preserve">9 A </w:t>
      </w:r>
      <w:r w:rsidRPr="00932813">
        <w:rPr>
          <w:rStyle w:val="Emphasis"/>
          <w:rFonts w:asciiTheme="majorHAnsi" w:hAnsiTheme="majorHAnsi" w:cstheme="majorHAnsi"/>
          <w:highlight w:val="green"/>
        </w:rPr>
        <w:t>history of nationalist uprisings</w:t>
      </w:r>
      <w:r w:rsidRPr="00932813">
        <w:rPr>
          <w:rStyle w:val="StyleUnderline"/>
          <w:rFonts w:asciiTheme="majorHAnsi" w:hAnsiTheme="majorHAnsi" w:cstheme="majorHAnsi"/>
          <w:highlight w:val="green"/>
        </w:rPr>
        <w:t xml:space="preserve"> make</w:t>
      </w:r>
      <w:r w:rsidRPr="00932813">
        <w:rPr>
          <w:rStyle w:val="StyleUnderline"/>
          <w:rFonts w:asciiTheme="majorHAnsi" w:hAnsiTheme="majorHAnsi" w:cstheme="majorHAnsi"/>
        </w:rPr>
        <w:t xml:space="preserve"> </w:t>
      </w:r>
      <w:r w:rsidRPr="00932813">
        <w:rPr>
          <w:rStyle w:val="StyleUnderline"/>
          <w:rFonts w:asciiTheme="majorHAnsi" w:hAnsiTheme="majorHAnsi" w:cstheme="majorHAnsi"/>
          <w:highlight w:val="green"/>
        </w:rPr>
        <w:t>Chinese</w:t>
      </w:r>
      <w:r w:rsidRPr="00932813">
        <w:rPr>
          <w:rStyle w:val="StyleUnderline"/>
          <w:rFonts w:asciiTheme="majorHAnsi" w:hAnsiTheme="majorHAnsi" w:cstheme="majorHAnsi"/>
        </w:rPr>
        <w:t xml:space="preserve"> citizens and leaders especially </w:t>
      </w:r>
      <w:r w:rsidRPr="00932813">
        <w:rPr>
          <w:rStyle w:val="StyleUnderline"/>
          <w:rFonts w:asciiTheme="majorHAnsi" w:hAnsiTheme="majorHAnsi" w:cstheme="majorHAnsi"/>
          <w:highlight w:val="green"/>
        </w:rPr>
        <w:t>aware of</w:t>
      </w:r>
      <w:r w:rsidRPr="00932813">
        <w:rPr>
          <w:rStyle w:val="StyleUnderline"/>
          <w:rFonts w:asciiTheme="majorHAnsi" w:hAnsiTheme="majorHAnsi" w:cstheme="majorHAnsi"/>
        </w:rPr>
        <w:t xml:space="preserve"> the </w:t>
      </w:r>
      <w:r w:rsidRPr="00932813">
        <w:rPr>
          <w:rStyle w:val="StyleUnderline"/>
          <w:rFonts w:asciiTheme="majorHAnsi" w:hAnsiTheme="majorHAnsi" w:cstheme="majorHAnsi"/>
          <w:highlight w:val="green"/>
        </w:rPr>
        <w:t xml:space="preserve">linkage between </w:t>
      </w:r>
      <w:r w:rsidRPr="00932813">
        <w:rPr>
          <w:rStyle w:val="Emphasis"/>
          <w:rFonts w:asciiTheme="majorHAnsi" w:hAnsiTheme="majorHAnsi" w:cstheme="majorHAnsi"/>
          <w:highlight w:val="green"/>
        </w:rPr>
        <w:t>international disputes</w:t>
      </w:r>
      <w:r w:rsidRPr="00932813">
        <w:rPr>
          <w:rStyle w:val="StyleUnderline"/>
          <w:rFonts w:asciiTheme="majorHAnsi" w:hAnsiTheme="majorHAnsi" w:cstheme="majorHAnsi"/>
          <w:highlight w:val="green"/>
        </w:rPr>
        <w:t xml:space="preserve"> and </w:t>
      </w:r>
      <w:r w:rsidRPr="00932813">
        <w:rPr>
          <w:rStyle w:val="Emphasis"/>
          <w:rFonts w:asciiTheme="majorHAnsi" w:hAnsiTheme="majorHAnsi" w:cstheme="majorHAnsi"/>
          <w:highlight w:val="green"/>
        </w:rPr>
        <w:t>domestic unrest</w:t>
      </w:r>
      <w:r w:rsidRPr="00932813">
        <w:rPr>
          <w:rStyle w:val="StyleUnderline"/>
          <w:rFonts w:asciiTheme="majorHAnsi" w:hAnsiTheme="majorHAnsi" w:cstheme="majorHAnsi"/>
          <w:highlight w:val="green"/>
        </w:rPr>
        <w:t>.</w:t>
      </w:r>
      <w:r w:rsidRPr="00932813">
        <w:rPr>
          <w:rFonts w:asciiTheme="majorHAnsi" w:hAnsiTheme="majorHAnsi" w:cstheme="majorHAnsi"/>
          <w:sz w:val="16"/>
        </w:rPr>
        <w:t xml:space="preserve"> The </w:t>
      </w:r>
      <w:r w:rsidRPr="00932813">
        <w:rPr>
          <w:rStyle w:val="StyleUnderline"/>
          <w:rFonts w:asciiTheme="majorHAnsi" w:hAnsiTheme="majorHAnsi" w:cstheme="majorHAnsi"/>
        </w:rPr>
        <w:t xml:space="preserve">weakness of the PRC’s predecessor in defending Chinese sovereignty </w:t>
      </w:r>
      <w:r w:rsidRPr="00932813">
        <w:rPr>
          <w:rFonts w:asciiTheme="majorHAnsi" w:hAnsiTheme="majorHAnsi" w:cstheme="majorHAnsi"/>
          <w:sz w:val="16"/>
        </w:rPr>
        <w:t xml:space="preserve">at the Paris Peace Conference in 1919 </w:t>
      </w:r>
      <w:r w:rsidRPr="00932813">
        <w:rPr>
          <w:rStyle w:val="StyleUnderline"/>
          <w:rFonts w:asciiTheme="majorHAnsi" w:hAnsiTheme="majorHAnsi" w:cstheme="majorHAnsi"/>
        </w:rPr>
        <w:t>galvanized protests and a general strike, forcing the government to sack three officials</w:t>
      </w:r>
      <w:r w:rsidRPr="00932813">
        <w:rPr>
          <w:rFonts w:asciiTheme="majorHAnsi" w:hAnsiTheme="majorHAnsi" w:cstheme="majorHAnsi"/>
          <w:sz w:val="16"/>
        </w:rPr>
        <w:t xml:space="preserve"> and reject the Treaty of Versailles, which awarded territories in China to Japan. </w:t>
      </w:r>
      <w:r w:rsidRPr="00932813">
        <w:rPr>
          <w:rFonts w:asciiTheme="majorHAnsi" w:hAnsiTheme="majorHAnsi" w:cstheme="majorHAnsi"/>
          <w:u w:val="single"/>
        </w:rPr>
        <w:t xml:space="preserve">These </w:t>
      </w:r>
      <w:r w:rsidRPr="00932813">
        <w:rPr>
          <w:rStyle w:val="Emphasis"/>
          <w:rFonts w:asciiTheme="majorHAnsi" w:hAnsiTheme="majorHAnsi" w:cstheme="majorHAnsi"/>
        </w:rPr>
        <w:t>precedents</w:t>
      </w:r>
      <w:r w:rsidRPr="00932813">
        <w:rPr>
          <w:rFonts w:asciiTheme="majorHAnsi" w:hAnsiTheme="majorHAnsi" w:cstheme="majorHAnsi"/>
          <w:u w:val="single"/>
        </w:rPr>
        <w:t xml:space="preserve"> have </w:t>
      </w:r>
      <w:r w:rsidRPr="00932813">
        <w:rPr>
          <w:rStyle w:val="StyleUnderline"/>
          <w:rFonts w:asciiTheme="majorHAnsi" w:hAnsiTheme="majorHAnsi" w:cstheme="majorHAnsi"/>
        </w:rPr>
        <w:t>made Chinese officials particularly sensitive to the appearance of hewing to public opinion.</w:t>
      </w:r>
      <w:r w:rsidRPr="00932813">
        <w:rPr>
          <w:rFonts w:asciiTheme="majorHAnsi" w:hAnsiTheme="majorHAnsi" w:cstheme="majorHAnsi"/>
          <w:u w:val="single"/>
        </w:rPr>
        <w:t xml:space="preserve"> As the People’s </w:t>
      </w:r>
      <w:proofErr w:type="gramStart"/>
      <w:r w:rsidRPr="00932813">
        <w:rPr>
          <w:rFonts w:asciiTheme="majorHAnsi" w:hAnsiTheme="majorHAnsi" w:cstheme="majorHAnsi"/>
          <w:u w:val="single"/>
        </w:rPr>
        <w:t>Daily</w:t>
      </w:r>
      <w:proofErr w:type="gramEnd"/>
      <w:r w:rsidRPr="00932813">
        <w:rPr>
          <w:rFonts w:asciiTheme="majorHAnsi" w:hAnsiTheme="majorHAnsi" w:cstheme="majorHAnsi"/>
          <w:u w:val="single"/>
        </w:rPr>
        <w:t xml:space="preserve"> chief editor wrote: “History and reality have shown us that </w:t>
      </w:r>
      <w:r w:rsidRPr="00932813">
        <w:rPr>
          <w:rStyle w:val="Emphasis"/>
          <w:rFonts w:asciiTheme="majorHAnsi" w:hAnsiTheme="majorHAnsi" w:cstheme="majorHAnsi"/>
        </w:rPr>
        <w:t>public opinion and regime safety are inseparable</w:t>
      </w:r>
      <w:r w:rsidRPr="00932813">
        <w:rPr>
          <w:rFonts w:asciiTheme="majorHAnsi" w:hAnsiTheme="majorHAnsi" w:cstheme="majorHAnsi"/>
          <w:u w:val="single"/>
        </w:rPr>
        <w:t>.”10 One Chinese scholar even claimed: “the Chinese government probably knows the public’s opinion better and reacts to it more directly than even the U.S. government.”11</w:t>
      </w:r>
    </w:p>
    <w:p w:rsidR="00673E79" w:rsidRPr="00932813" w:rsidRDefault="00673E79" w:rsidP="00673E79">
      <w:pPr>
        <w:pStyle w:val="Heading4"/>
        <w:rPr>
          <w:rFonts w:asciiTheme="majorHAnsi" w:hAnsiTheme="majorHAnsi" w:cstheme="majorHAnsi"/>
        </w:rPr>
      </w:pPr>
      <w:r w:rsidRPr="00932813">
        <w:rPr>
          <w:rFonts w:asciiTheme="majorHAnsi" w:hAnsiTheme="majorHAnsi" w:cstheme="majorHAnsi"/>
        </w:rPr>
        <w:t xml:space="preserve">Xi will launch diversionary war to domestic backlash – escalates in </w:t>
      </w:r>
      <w:r w:rsidRPr="00932813">
        <w:rPr>
          <w:rFonts w:asciiTheme="majorHAnsi" w:hAnsiTheme="majorHAnsi" w:cstheme="majorHAnsi"/>
          <w:u w:val="single"/>
        </w:rPr>
        <w:t>multiple hotspots</w:t>
      </w:r>
      <w:r w:rsidRPr="00932813">
        <w:rPr>
          <w:rFonts w:asciiTheme="majorHAnsi" w:hAnsiTheme="majorHAnsi" w:cstheme="majorHAnsi"/>
        </w:rPr>
        <w:t xml:space="preserve"> </w:t>
      </w:r>
    </w:p>
    <w:p w:rsidR="00673E79" w:rsidRPr="00932813" w:rsidRDefault="00673E79" w:rsidP="00673E79">
      <w:pPr>
        <w:rPr>
          <w:rFonts w:asciiTheme="majorHAnsi" w:hAnsiTheme="majorHAnsi" w:cstheme="majorHAnsi"/>
        </w:rPr>
      </w:pPr>
      <w:r w:rsidRPr="00932813">
        <w:rPr>
          <w:rStyle w:val="Style13ptBold"/>
          <w:rFonts w:asciiTheme="majorHAnsi" w:hAnsiTheme="majorHAnsi" w:cstheme="majorHAnsi"/>
        </w:rPr>
        <w:t>Norris 17</w:t>
      </w:r>
      <w:r w:rsidRPr="00932813">
        <w:rPr>
          <w:rFonts w:asciiTheme="majorHAnsi" w:hAnsiTheme="majorHAnsi" w:cstheme="majorHAnsi"/>
        </w:rPr>
        <w:t>, William J. Geostrategic Implications of China’s Twin Economic Challenges. CFR Discussion Paper, 2017. (Associate professor of Chinese foreign and security policy at Texas A&amp;M University’s Bush School of Government and Public Service)//Elmer</w:t>
      </w:r>
    </w:p>
    <w:p w:rsidR="00673E79" w:rsidRPr="00932813" w:rsidRDefault="00673E79" w:rsidP="00673E79">
      <w:pPr>
        <w:rPr>
          <w:rFonts w:asciiTheme="majorHAnsi" w:hAnsiTheme="majorHAnsi" w:cstheme="majorHAnsi"/>
          <w:sz w:val="14"/>
        </w:rPr>
      </w:pPr>
      <w:r w:rsidRPr="00932813">
        <w:rPr>
          <w:rFonts w:asciiTheme="majorHAnsi" w:hAnsiTheme="majorHAnsi" w:cstheme="majorHAnsi"/>
          <w:u w:val="single"/>
        </w:rPr>
        <w:t xml:space="preserve">Populist pressures might tempt the </w:t>
      </w:r>
      <w:r w:rsidRPr="00932813">
        <w:rPr>
          <w:rFonts w:asciiTheme="majorHAnsi" w:hAnsiTheme="majorHAnsi" w:cstheme="majorHAnsi"/>
          <w:b/>
          <w:iCs/>
          <w:u w:val="single"/>
        </w:rPr>
        <w:t>party leadership</w:t>
      </w:r>
      <w:r w:rsidRPr="00932813">
        <w:rPr>
          <w:rFonts w:asciiTheme="majorHAnsi" w:hAnsiTheme="majorHAnsi" w:cstheme="majorHAnsi"/>
          <w:u w:val="single"/>
        </w:rPr>
        <w:t xml:space="preserve"> to encourage </w:t>
      </w:r>
      <w:r w:rsidRPr="00932813">
        <w:rPr>
          <w:rFonts w:asciiTheme="majorHAnsi" w:hAnsiTheme="majorHAnsi" w:cstheme="majorHAnsi"/>
          <w:b/>
          <w:iCs/>
          <w:u w:val="single"/>
        </w:rPr>
        <w:t>diversionary nationalism</w:t>
      </w:r>
      <w:r w:rsidRPr="00932813">
        <w:rPr>
          <w:rFonts w:asciiTheme="majorHAnsi" w:hAnsiTheme="majorHAnsi" w:cstheme="majorHAnsi"/>
          <w:u w:val="single"/>
        </w:rPr>
        <w:t>.</w:t>
      </w:r>
      <w:r w:rsidRPr="00932813">
        <w:rPr>
          <w:rFonts w:asciiTheme="majorHAnsi" w:hAnsiTheme="majorHAnsi" w:cstheme="majorHAnsi"/>
          <w:sz w:val="14"/>
        </w:rPr>
        <w:t xml:space="preserve"> The logic of this concern is straightforward: the </w:t>
      </w:r>
      <w:r w:rsidRPr="00932813">
        <w:rPr>
          <w:rFonts w:asciiTheme="majorHAnsi" w:hAnsiTheme="majorHAnsi" w:cstheme="majorHAnsi"/>
          <w:u w:val="single"/>
        </w:rPr>
        <w:t xml:space="preserve">Communist Party might seek to </w:t>
      </w:r>
      <w:r w:rsidRPr="00932813">
        <w:rPr>
          <w:rFonts w:asciiTheme="majorHAnsi" w:hAnsiTheme="majorHAnsi" w:cstheme="majorHAnsi"/>
          <w:b/>
          <w:iCs/>
          <w:u w:val="single"/>
        </w:rPr>
        <w:t>distract a restless domestic population</w:t>
      </w:r>
      <w:r w:rsidRPr="00932813">
        <w:rPr>
          <w:rFonts w:asciiTheme="majorHAnsi" w:hAnsiTheme="majorHAnsi" w:cstheme="majorHAnsi"/>
          <w:u w:val="single"/>
        </w:rPr>
        <w:t xml:space="preserve"> with </w:t>
      </w:r>
      <w:r w:rsidRPr="00932813">
        <w:rPr>
          <w:rFonts w:asciiTheme="majorHAnsi" w:hAnsiTheme="majorHAnsi" w:cstheme="majorHAnsi"/>
          <w:b/>
          <w:iCs/>
          <w:u w:val="single"/>
        </w:rPr>
        <w:t>adventurism abroad</w:t>
      </w:r>
      <w:r w:rsidRPr="00932813">
        <w:rPr>
          <w:rFonts w:asciiTheme="majorHAnsi" w:hAnsiTheme="majorHAnsi" w:cstheme="majorHAnsi"/>
          <w:u w:val="single"/>
        </w:rPr>
        <w:t>.</w:t>
      </w:r>
      <w:r w:rsidRPr="00932813">
        <w:rPr>
          <w:rFonts w:asciiTheme="majorHAnsi" w:hAnsiTheme="majorHAnsi" w:cstheme="majorHAnsi"/>
          <w:sz w:val="14"/>
        </w:rPr>
        <w:t xml:space="preserve">19 The </w:t>
      </w:r>
      <w:r w:rsidRPr="00932813">
        <w:rPr>
          <w:rFonts w:asciiTheme="majorHAnsi" w:hAnsiTheme="majorHAnsi" w:cstheme="majorHAnsi"/>
          <w:b/>
          <w:iCs/>
          <w:highlight w:val="green"/>
          <w:u w:val="single"/>
        </w:rPr>
        <w:t>Xi</w:t>
      </w:r>
      <w:r w:rsidRPr="00932813">
        <w:rPr>
          <w:rFonts w:asciiTheme="majorHAnsi" w:hAnsiTheme="majorHAnsi" w:cstheme="majorHAnsi"/>
          <w:sz w:val="14"/>
        </w:rPr>
        <w:t xml:space="preserve"> administration </w:t>
      </w:r>
      <w:r w:rsidRPr="00932813">
        <w:rPr>
          <w:rFonts w:asciiTheme="majorHAnsi" w:hAnsiTheme="majorHAnsi" w:cstheme="majorHAnsi"/>
          <w:highlight w:val="green"/>
          <w:u w:val="single"/>
        </w:rPr>
        <w:t xml:space="preserve">wants to </w:t>
      </w:r>
      <w:r w:rsidRPr="00932813">
        <w:rPr>
          <w:rFonts w:asciiTheme="majorHAnsi" w:hAnsiTheme="majorHAnsi" w:cstheme="majorHAnsi"/>
          <w:b/>
          <w:iCs/>
          <w:highlight w:val="green"/>
          <w:u w:val="single"/>
        </w:rPr>
        <w:t>appear tough</w:t>
      </w:r>
      <w:r w:rsidRPr="00932813">
        <w:rPr>
          <w:rFonts w:asciiTheme="majorHAnsi" w:hAnsiTheme="majorHAnsi" w:cstheme="majorHAnsi"/>
          <w:highlight w:val="green"/>
          <w:u w:val="single"/>
        </w:rPr>
        <w:t xml:space="preserve"> in</w:t>
      </w:r>
      <w:r w:rsidRPr="00932813">
        <w:rPr>
          <w:rFonts w:asciiTheme="majorHAnsi" w:hAnsiTheme="majorHAnsi" w:cstheme="majorHAnsi"/>
          <w:u w:val="single"/>
        </w:rPr>
        <w:t xml:space="preserve"> its </w:t>
      </w:r>
      <w:r w:rsidRPr="00932813">
        <w:rPr>
          <w:rFonts w:asciiTheme="majorHAnsi" w:hAnsiTheme="majorHAnsi" w:cstheme="majorHAnsi"/>
          <w:b/>
          <w:iCs/>
          <w:highlight w:val="green"/>
          <w:u w:val="single"/>
        </w:rPr>
        <w:t>defense of foreign encroachments</w:t>
      </w:r>
      <w:r w:rsidRPr="00932813">
        <w:rPr>
          <w:rFonts w:asciiTheme="majorHAnsi" w:hAnsiTheme="majorHAnsi" w:cstheme="majorHAnsi"/>
          <w:u w:val="single"/>
        </w:rPr>
        <w:t xml:space="preserve"> against China’s interests.</w:t>
      </w:r>
      <w:r w:rsidRPr="00932813">
        <w:rPr>
          <w:rFonts w:asciiTheme="majorHAnsi" w:hAnsiTheme="majorHAnsi" w:cstheme="majorHAnsi"/>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932813">
        <w:rPr>
          <w:rFonts w:asciiTheme="majorHAnsi" w:hAnsiTheme="majorHAnsi" w:cstheme="majorHAnsi"/>
          <w:u w:val="single"/>
        </w:rPr>
        <w:t xml:space="preserve">The </w:t>
      </w:r>
      <w:r w:rsidRPr="00932813">
        <w:rPr>
          <w:rFonts w:asciiTheme="majorHAnsi" w:hAnsiTheme="majorHAnsi" w:cstheme="majorHAnsi"/>
          <w:highlight w:val="green"/>
          <w:u w:val="single"/>
        </w:rPr>
        <w:t xml:space="preserve">party is </w:t>
      </w:r>
      <w:r w:rsidRPr="00932813">
        <w:rPr>
          <w:rFonts w:asciiTheme="majorHAnsi" w:hAnsiTheme="majorHAnsi" w:cstheme="majorHAnsi"/>
          <w:b/>
          <w:iCs/>
          <w:u w:val="single"/>
        </w:rPr>
        <w:t xml:space="preserve">particularly </w:t>
      </w:r>
      <w:r w:rsidRPr="00932813">
        <w:rPr>
          <w:rFonts w:asciiTheme="majorHAnsi" w:hAnsiTheme="majorHAnsi" w:cstheme="majorHAnsi"/>
          <w:b/>
          <w:iCs/>
          <w:highlight w:val="green"/>
          <w:u w:val="single"/>
        </w:rPr>
        <w:t>sensitive</w:t>
      </w:r>
      <w:r w:rsidRPr="00932813">
        <w:rPr>
          <w:rFonts w:asciiTheme="majorHAnsi" w:hAnsiTheme="majorHAnsi" w:cstheme="majorHAnsi"/>
          <w:highlight w:val="green"/>
          <w:u w:val="single"/>
        </w:rPr>
        <w:t xml:space="preserve"> to </w:t>
      </w:r>
      <w:r w:rsidRPr="00932813">
        <w:rPr>
          <w:rFonts w:asciiTheme="majorHAnsi" w:hAnsiTheme="majorHAnsi" w:cstheme="majorHAnsi"/>
          <w:b/>
          <w:iCs/>
          <w:highlight w:val="green"/>
          <w:u w:val="single"/>
        </w:rPr>
        <w:t>perceptions of weakness</w:t>
      </w:r>
      <w:r w:rsidRPr="00932813">
        <w:rPr>
          <w:rFonts w:asciiTheme="majorHAnsi" w:hAnsiTheme="majorHAnsi" w:cstheme="majorHAnsi"/>
          <w:highlight w:val="green"/>
          <w:u w:val="single"/>
        </w:rPr>
        <w:t xml:space="preserve"> because</w:t>
      </w:r>
      <w:r w:rsidRPr="00932813">
        <w:rPr>
          <w:rFonts w:asciiTheme="majorHAnsi" w:hAnsiTheme="majorHAnsi" w:cstheme="majorHAnsi"/>
          <w:u w:val="single"/>
        </w:rPr>
        <w:t xml:space="preserve"> much of its </w:t>
      </w:r>
      <w:r w:rsidRPr="00932813">
        <w:rPr>
          <w:rFonts w:asciiTheme="majorHAnsi" w:hAnsiTheme="majorHAnsi" w:cstheme="majorHAnsi"/>
          <w:b/>
          <w:iCs/>
          <w:highlight w:val="green"/>
          <w:u w:val="single"/>
        </w:rPr>
        <w:t>claim to legitimacy</w:t>
      </w:r>
      <w:r w:rsidRPr="00932813">
        <w:rPr>
          <w:rFonts w:asciiTheme="majorHAnsi" w:hAnsiTheme="majorHAnsi" w:cstheme="majorHAnsi"/>
          <w:u w:val="single"/>
        </w:rPr>
        <w:t xml:space="preserve">—manifested in </w:t>
      </w:r>
      <w:r w:rsidRPr="00932813">
        <w:rPr>
          <w:rFonts w:asciiTheme="majorHAnsi" w:hAnsiTheme="majorHAnsi" w:cstheme="majorHAnsi"/>
          <w:b/>
          <w:iCs/>
          <w:u w:val="single"/>
        </w:rPr>
        <w:t>Xi’s Chinese Dream</w:t>
      </w:r>
      <w:r w:rsidRPr="00932813">
        <w:rPr>
          <w:rFonts w:asciiTheme="majorHAnsi" w:hAnsiTheme="majorHAnsi" w:cstheme="majorHAnsi"/>
          <w:u w:val="single"/>
        </w:rPr>
        <w:t xml:space="preserve"> campaign today—</w:t>
      </w:r>
      <w:r w:rsidRPr="00932813">
        <w:rPr>
          <w:rFonts w:asciiTheme="majorHAnsi" w:hAnsiTheme="majorHAnsi" w:cstheme="majorHAnsi"/>
          <w:highlight w:val="green"/>
          <w:u w:val="single"/>
        </w:rPr>
        <w:t>stems from</w:t>
      </w:r>
      <w:r w:rsidRPr="00932813">
        <w:rPr>
          <w:rFonts w:asciiTheme="majorHAnsi" w:hAnsiTheme="majorHAnsi" w:cstheme="majorHAnsi"/>
          <w:u w:val="single"/>
        </w:rPr>
        <w:t xml:space="preserve"> the party’s claims of leading the </w:t>
      </w:r>
      <w:r w:rsidRPr="00932813">
        <w:rPr>
          <w:rFonts w:asciiTheme="majorHAnsi" w:hAnsiTheme="majorHAnsi" w:cstheme="majorHAnsi"/>
          <w:b/>
          <w:iCs/>
          <w:highlight w:val="green"/>
          <w:u w:val="single"/>
          <w:bdr w:val="single" w:sz="4" w:space="0" w:color="auto"/>
        </w:rPr>
        <w:t>restoration of Chinese greatness</w:t>
      </w:r>
      <w:r w:rsidRPr="00932813">
        <w:rPr>
          <w:rFonts w:asciiTheme="majorHAnsi" w:hAnsiTheme="majorHAnsi" w:cstheme="majorHAnsi"/>
          <w:highlight w:val="green"/>
          <w:u w:val="single"/>
        </w:rPr>
        <w:t>.</w:t>
      </w:r>
      <w:r w:rsidRPr="00932813">
        <w:rPr>
          <w:rFonts w:asciiTheme="majorHAnsi" w:hAnsiTheme="majorHAnsi" w:cstheme="majorHAnsi"/>
          <w:sz w:val="14"/>
        </w:rPr>
        <w:t xml:space="preserve"> For example, the May Fourth Movement, a popular protest in 1919 that helped catalyze the CPC, called into question the legitimacy of the Republic of China government running the country at that time because the regime </w:t>
      </w:r>
      <w:proofErr w:type="gramStart"/>
      <w:r w:rsidRPr="00932813">
        <w:rPr>
          <w:rFonts w:asciiTheme="majorHAnsi" w:hAnsiTheme="majorHAnsi" w:cstheme="majorHAnsi"/>
          <w:sz w:val="14"/>
        </w:rPr>
        <w:t>was seen</w:t>
      </w:r>
      <w:proofErr w:type="gramEnd"/>
      <w:r w:rsidRPr="00932813">
        <w:rPr>
          <w:rFonts w:asciiTheme="majorHAnsi" w:hAnsiTheme="majorHAnsi" w:cstheme="majorHAnsi"/>
          <w:sz w:val="14"/>
        </w:rPr>
        <w:t xml:space="preserve"> as not having effectively defended China’s territorial and sovereignty interests at the Versailles Peace Conference. </w:t>
      </w:r>
      <w:r w:rsidRPr="00932813">
        <w:rPr>
          <w:rFonts w:asciiTheme="majorHAnsi" w:hAnsiTheme="majorHAnsi" w:cstheme="majorHAnsi"/>
          <w:b/>
          <w:iCs/>
          <w:u w:val="single"/>
        </w:rPr>
        <w:t>Diversionary nationalist frictions</w:t>
      </w:r>
      <w:r w:rsidRPr="00932813">
        <w:rPr>
          <w:rFonts w:asciiTheme="majorHAnsi" w:hAnsiTheme="majorHAnsi" w:cstheme="majorHAnsi"/>
          <w:u w:val="single"/>
        </w:rPr>
        <w:t xml:space="preserve"> would likely occur if the Chinese leadership portrayed a foreign adversary as having made the first move</w:t>
      </w:r>
      <w:r w:rsidRPr="00932813">
        <w:rPr>
          <w:rFonts w:asciiTheme="majorHAnsi" w:hAnsiTheme="majorHAnsi" w:cstheme="majorHAnsi"/>
          <w:sz w:val="14"/>
        </w:rPr>
        <w:t xml:space="preserve">, thus </w:t>
      </w:r>
      <w:r w:rsidRPr="00932813">
        <w:rPr>
          <w:rFonts w:asciiTheme="majorHAnsi" w:hAnsiTheme="majorHAnsi" w:cstheme="majorHAnsi"/>
          <w:u w:val="single"/>
        </w:rPr>
        <w:t>forcing Xi to stand up for China’s interests.</w:t>
      </w:r>
      <w:r w:rsidRPr="00932813">
        <w:rPr>
          <w:rFonts w:asciiTheme="majorHAnsi" w:hAnsiTheme="majorHAnsi" w:cstheme="majorHAnsi"/>
          <w:sz w:val="14"/>
        </w:rPr>
        <w:t xml:space="preserve"> </w:t>
      </w:r>
      <w:proofErr w:type="gramStart"/>
      <w:r w:rsidRPr="00932813">
        <w:rPr>
          <w:rFonts w:asciiTheme="majorHAnsi" w:hAnsiTheme="majorHAnsi" w:cstheme="majorHAnsi"/>
          <w:sz w:val="14"/>
        </w:rPr>
        <w:t xml:space="preserve">An example is the 2012 attempt by the nationalist governor of Tokyo, </w:t>
      </w:r>
      <w:proofErr w:type="spellStart"/>
      <w:r w:rsidRPr="00932813">
        <w:rPr>
          <w:rFonts w:asciiTheme="majorHAnsi" w:hAnsiTheme="majorHAnsi" w:cstheme="majorHAnsi"/>
          <w:sz w:val="14"/>
        </w:rPr>
        <w:t>Shintaro</w:t>
      </w:r>
      <w:proofErr w:type="spellEnd"/>
      <w:r w:rsidRPr="00932813">
        <w:rPr>
          <w:rFonts w:asciiTheme="majorHAnsi" w:hAnsiTheme="majorHAnsi" w:cstheme="majorHAnsi"/>
          <w:sz w:val="14"/>
        </w:rPr>
        <w:t xml:space="preserve"> Ishihara, to buy the </w:t>
      </w:r>
      <w:proofErr w:type="spellStart"/>
      <w:r w:rsidRPr="00932813">
        <w:rPr>
          <w:rFonts w:asciiTheme="majorHAnsi" w:hAnsiTheme="majorHAnsi" w:cstheme="majorHAnsi"/>
          <w:sz w:val="14"/>
        </w:rPr>
        <w:t>Senkaku</w:t>
      </w:r>
      <w:proofErr w:type="spellEnd"/>
      <w:r w:rsidRPr="00932813">
        <w:rPr>
          <w:rFonts w:asciiTheme="majorHAnsi" w:hAnsiTheme="majorHAnsi" w:cstheme="majorHAnsi"/>
          <w:sz w:val="14"/>
        </w:rPr>
        <w:t>/</w:t>
      </w:r>
      <w:proofErr w:type="spellStart"/>
      <w:r w:rsidRPr="00932813">
        <w:rPr>
          <w:rFonts w:asciiTheme="majorHAnsi" w:hAnsiTheme="majorHAnsi" w:cstheme="majorHAnsi"/>
          <w:sz w:val="14"/>
        </w:rPr>
        <w:t>Diaoyu</w:t>
      </w:r>
      <w:proofErr w:type="spellEnd"/>
      <w:r w:rsidRPr="00932813">
        <w:rPr>
          <w:rFonts w:asciiTheme="majorHAnsi" w:hAnsiTheme="majorHAnsi" w:cstheme="majorHAnsi"/>
          <w:sz w:val="14"/>
        </w:rPr>
        <w:t xml:space="preserve">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w:t>
      </w:r>
      <w:proofErr w:type="gramEnd"/>
      <w:r w:rsidRPr="00932813">
        <w:rPr>
          <w:rFonts w:asciiTheme="majorHAnsi" w:hAnsiTheme="majorHAnsi" w:cstheme="majorHAnsi"/>
          <w:sz w:val="14"/>
        </w:rPr>
        <w:t xml:space="preserve"> Xi seemingly had no choice but to defend China’s claims against an attempt by Japan to consolidate its position on the dispute.21 </w:t>
      </w:r>
      <w:proofErr w:type="gramStart"/>
      <w:r w:rsidRPr="00932813">
        <w:rPr>
          <w:rFonts w:asciiTheme="majorHAnsi" w:hAnsiTheme="majorHAnsi" w:cstheme="majorHAnsi"/>
          <w:sz w:val="14"/>
        </w:rPr>
        <w:t>This</w:t>
      </w:r>
      <w:proofErr w:type="gramEnd"/>
      <w:r w:rsidRPr="00932813">
        <w:rPr>
          <w:rFonts w:asciiTheme="majorHAnsi" w:hAnsiTheme="majorHAnsi" w:cstheme="majorHAnsi"/>
          <w:sz w:val="14"/>
        </w:rPr>
        <w:t xml:space="preserve"> issue touched off a period of heated tensions between China and Japan, lasting more than two years.22 Such dynamics are not limited to Japan. Other </w:t>
      </w:r>
      <w:r w:rsidRPr="00932813">
        <w:rPr>
          <w:rFonts w:asciiTheme="majorHAnsi" w:hAnsiTheme="majorHAnsi" w:cstheme="majorHAnsi"/>
          <w:u w:val="single"/>
        </w:rPr>
        <w:t xml:space="preserve">possible </w:t>
      </w:r>
      <w:r w:rsidRPr="00932813">
        <w:rPr>
          <w:rFonts w:asciiTheme="majorHAnsi" w:hAnsiTheme="majorHAnsi" w:cstheme="majorHAnsi"/>
          <w:highlight w:val="green"/>
          <w:u w:val="single"/>
        </w:rPr>
        <w:t>areas of conflict include</w:t>
      </w:r>
      <w:r w:rsidRPr="00932813">
        <w:rPr>
          <w:rFonts w:asciiTheme="majorHAnsi" w:hAnsiTheme="majorHAnsi" w:cstheme="majorHAnsi"/>
          <w:sz w:val="14"/>
        </w:rPr>
        <w:t xml:space="preserve">, but are not necessarily limited to, </w:t>
      </w:r>
      <w:r w:rsidRPr="00932813">
        <w:rPr>
          <w:rFonts w:asciiTheme="majorHAnsi" w:hAnsiTheme="majorHAnsi" w:cstheme="majorHAnsi"/>
          <w:b/>
          <w:iCs/>
          <w:highlight w:val="green"/>
          <w:u w:val="single"/>
        </w:rPr>
        <w:t>Taiwan</w:t>
      </w:r>
      <w:r w:rsidRPr="00932813">
        <w:rPr>
          <w:rFonts w:asciiTheme="majorHAnsi" w:hAnsiTheme="majorHAnsi" w:cstheme="majorHAnsi"/>
          <w:highlight w:val="green"/>
          <w:u w:val="single"/>
        </w:rPr>
        <w:t xml:space="preserve">, </w:t>
      </w:r>
      <w:r w:rsidRPr="00932813">
        <w:rPr>
          <w:rFonts w:asciiTheme="majorHAnsi" w:hAnsiTheme="majorHAnsi" w:cstheme="majorHAnsi"/>
          <w:b/>
          <w:iCs/>
          <w:highlight w:val="green"/>
          <w:u w:val="single"/>
        </w:rPr>
        <w:t>India</w:t>
      </w:r>
      <w:r w:rsidRPr="00932813">
        <w:rPr>
          <w:rFonts w:asciiTheme="majorHAnsi" w:hAnsiTheme="majorHAnsi" w:cstheme="majorHAnsi"/>
          <w:highlight w:val="green"/>
          <w:u w:val="single"/>
        </w:rPr>
        <w:t xml:space="preserve">, and the </w:t>
      </w:r>
      <w:r w:rsidRPr="00932813">
        <w:rPr>
          <w:rFonts w:asciiTheme="majorHAnsi" w:hAnsiTheme="majorHAnsi" w:cstheme="majorHAnsi"/>
          <w:b/>
          <w:iCs/>
          <w:highlight w:val="green"/>
          <w:u w:val="single"/>
        </w:rPr>
        <w:t>S</w:t>
      </w:r>
      <w:r w:rsidRPr="00932813">
        <w:rPr>
          <w:rFonts w:asciiTheme="majorHAnsi" w:hAnsiTheme="majorHAnsi" w:cstheme="majorHAnsi"/>
          <w:b/>
          <w:iCs/>
          <w:u w:val="single"/>
        </w:rPr>
        <w:t xml:space="preserve">outh </w:t>
      </w:r>
      <w:r w:rsidRPr="00932813">
        <w:rPr>
          <w:rFonts w:asciiTheme="majorHAnsi" w:hAnsiTheme="majorHAnsi" w:cstheme="majorHAnsi"/>
          <w:b/>
          <w:iCs/>
          <w:highlight w:val="green"/>
          <w:u w:val="single"/>
        </w:rPr>
        <w:t>C</w:t>
      </w:r>
      <w:r w:rsidRPr="00932813">
        <w:rPr>
          <w:rFonts w:asciiTheme="majorHAnsi" w:hAnsiTheme="majorHAnsi" w:cstheme="majorHAnsi"/>
          <w:b/>
          <w:iCs/>
          <w:u w:val="single"/>
        </w:rPr>
        <w:t xml:space="preserve">hina </w:t>
      </w:r>
      <w:r w:rsidRPr="00932813">
        <w:rPr>
          <w:rFonts w:asciiTheme="majorHAnsi" w:hAnsiTheme="majorHAnsi" w:cstheme="majorHAnsi"/>
          <w:b/>
          <w:iCs/>
          <w:highlight w:val="green"/>
          <w:u w:val="single"/>
        </w:rPr>
        <w:t>S</w:t>
      </w:r>
      <w:r w:rsidRPr="00932813">
        <w:rPr>
          <w:rFonts w:asciiTheme="majorHAnsi" w:hAnsiTheme="majorHAnsi" w:cstheme="majorHAnsi"/>
          <w:b/>
          <w:iCs/>
          <w:u w:val="single"/>
        </w:rPr>
        <w:t>ea</w:t>
      </w:r>
      <w:r w:rsidRPr="00932813">
        <w:rPr>
          <w:rFonts w:asciiTheme="majorHAnsi" w:hAnsiTheme="majorHAnsi" w:cstheme="majorHAnsi"/>
          <w:u w:val="single"/>
        </w:rPr>
        <w:t xml:space="preserve"> (especially </w:t>
      </w:r>
      <w:r w:rsidRPr="00932813">
        <w:rPr>
          <w:rFonts w:asciiTheme="majorHAnsi" w:hAnsiTheme="majorHAnsi" w:cstheme="majorHAnsi"/>
          <w:highlight w:val="green"/>
          <w:u w:val="single"/>
        </w:rPr>
        <w:t xml:space="preserve">with the </w:t>
      </w:r>
      <w:r w:rsidRPr="00932813">
        <w:rPr>
          <w:rFonts w:asciiTheme="majorHAnsi" w:hAnsiTheme="majorHAnsi" w:cstheme="majorHAnsi"/>
          <w:b/>
          <w:iCs/>
          <w:highlight w:val="green"/>
          <w:u w:val="single"/>
        </w:rPr>
        <w:t>Philippines</w:t>
      </w:r>
      <w:r w:rsidRPr="00932813">
        <w:rPr>
          <w:rFonts w:asciiTheme="majorHAnsi" w:hAnsiTheme="majorHAnsi" w:cstheme="majorHAnsi"/>
          <w:highlight w:val="green"/>
          <w:u w:val="single"/>
        </w:rPr>
        <w:t xml:space="preserve"> and </w:t>
      </w:r>
      <w:r w:rsidRPr="00932813">
        <w:rPr>
          <w:rFonts w:asciiTheme="majorHAnsi" w:hAnsiTheme="majorHAnsi" w:cstheme="majorHAnsi"/>
          <w:b/>
          <w:iCs/>
          <w:highlight w:val="green"/>
          <w:u w:val="single"/>
        </w:rPr>
        <w:t>Vietnam</w:t>
      </w:r>
      <w:r w:rsidRPr="00932813">
        <w:rPr>
          <w:rFonts w:asciiTheme="majorHAnsi" w:hAnsiTheme="majorHAnsi" w:cstheme="majorHAnsi"/>
          <w:u w:val="single"/>
        </w:rPr>
        <w:t>).</w:t>
      </w:r>
      <w:r w:rsidRPr="00932813">
        <w:rPr>
          <w:rFonts w:asciiTheme="majorHAnsi" w:hAnsiTheme="majorHAnsi" w:cstheme="majorHAnsi"/>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932813">
        <w:rPr>
          <w:rFonts w:asciiTheme="majorHAnsi" w:hAnsiTheme="majorHAnsi" w:cstheme="majorHAnsi"/>
          <w:u w:val="single"/>
        </w:rPr>
        <w:t xml:space="preserve">Even if the top leadership did not wish to provoke conflict, a smaller budgetary allotment for security could cause </w:t>
      </w:r>
      <w:r w:rsidRPr="00932813">
        <w:rPr>
          <w:rFonts w:asciiTheme="majorHAnsi" w:hAnsiTheme="majorHAnsi" w:cstheme="majorHAnsi"/>
          <w:b/>
          <w:iCs/>
          <w:highlight w:val="green"/>
          <w:u w:val="single"/>
        </w:rPr>
        <w:t>military interests</w:t>
      </w:r>
      <w:r w:rsidRPr="00932813">
        <w:rPr>
          <w:rFonts w:asciiTheme="majorHAnsi" w:hAnsiTheme="majorHAnsi" w:cstheme="majorHAnsi"/>
          <w:u w:val="single"/>
        </w:rPr>
        <w:t xml:space="preserve"> in China </w:t>
      </w:r>
      <w:proofErr w:type="gramStart"/>
      <w:r w:rsidRPr="00932813">
        <w:rPr>
          <w:rFonts w:asciiTheme="majorHAnsi" w:hAnsiTheme="majorHAnsi" w:cstheme="majorHAnsi"/>
          <w:u w:val="single"/>
        </w:rPr>
        <w:t xml:space="preserve">to </w:t>
      </w:r>
      <w:r w:rsidRPr="00932813">
        <w:rPr>
          <w:rFonts w:asciiTheme="majorHAnsi" w:hAnsiTheme="majorHAnsi" w:cstheme="majorHAnsi"/>
          <w:b/>
          <w:iCs/>
          <w:highlight w:val="green"/>
          <w:u w:val="single"/>
        </w:rPr>
        <w:t>deliberately instigate</w:t>
      </w:r>
      <w:proofErr w:type="gramEnd"/>
      <w:r w:rsidRPr="00932813">
        <w:rPr>
          <w:rFonts w:asciiTheme="majorHAnsi" w:hAnsiTheme="majorHAnsi" w:cstheme="majorHAnsi"/>
          <w:b/>
          <w:iCs/>
          <w:highlight w:val="green"/>
          <w:u w:val="single"/>
        </w:rPr>
        <w:t xml:space="preserve"> trouble</w:t>
      </w:r>
      <w:r w:rsidRPr="00932813">
        <w:rPr>
          <w:rFonts w:asciiTheme="majorHAnsi" w:hAnsiTheme="majorHAnsi" w:cstheme="majorHAnsi"/>
          <w:highlight w:val="green"/>
          <w:u w:val="single"/>
        </w:rPr>
        <w:t xml:space="preserve"> to </w:t>
      </w:r>
      <w:r w:rsidRPr="00932813">
        <w:rPr>
          <w:rFonts w:asciiTheme="majorHAnsi" w:hAnsiTheme="majorHAnsi" w:cstheme="majorHAnsi"/>
          <w:b/>
          <w:iCs/>
          <w:highlight w:val="green"/>
          <w:u w:val="single"/>
        </w:rPr>
        <w:t>justify</w:t>
      </w:r>
      <w:r w:rsidRPr="00932813">
        <w:rPr>
          <w:rFonts w:asciiTheme="majorHAnsi" w:hAnsiTheme="majorHAnsi" w:cstheme="majorHAnsi"/>
          <w:u w:val="single"/>
        </w:rPr>
        <w:t xml:space="preserve"> their </w:t>
      </w:r>
      <w:r w:rsidRPr="00932813">
        <w:rPr>
          <w:rFonts w:asciiTheme="majorHAnsi" w:hAnsiTheme="majorHAnsi" w:cstheme="majorHAnsi"/>
          <w:b/>
          <w:iCs/>
          <w:highlight w:val="green"/>
          <w:u w:val="single"/>
        </w:rPr>
        <w:t>claims over</w:t>
      </w:r>
      <w:r w:rsidRPr="00932813">
        <w:rPr>
          <w:rFonts w:asciiTheme="majorHAnsi" w:hAnsiTheme="majorHAnsi" w:cstheme="majorHAnsi"/>
          <w:b/>
          <w:iCs/>
          <w:u w:val="single"/>
        </w:rPr>
        <w:t xml:space="preserve"> increasingly scarce </w:t>
      </w:r>
      <w:r w:rsidRPr="00932813">
        <w:rPr>
          <w:rFonts w:asciiTheme="majorHAnsi" w:hAnsiTheme="majorHAnsi" w:cstheme="majorHAnsi"/>
          <w:b/>
          <w:iCs/>
          <w:highlight w:val="green"/>
          <w:u w:val="single"/>
        </w:rPr>
        <w:t>resources</w:t>
      </w:r>
      <w:r w:rsidRPr="00932813">
        <w:rPr>
          <w:rFonts w:asciiTheme="majorHAnsi" w:hAnsiTheme="majorHAnsi" w:cstheme="majorHAnsi"/>
          <w:highlight w:val="green"/>
          <w:u w:val="single"/>
        </w:rPr>
        <w:t>.</w:t>
      </w:r>
      <w:r w:rsidRPr="00932813">
        <w:rPr>
          <w:rFonts w:asciiTheme="majorHAnsi" w:hAnsiTheme="majorHAnsi" w:cstheme="majorHAnsi"/>
          <w:sz w:val="14"/>
        </w:rPr>
        <w:t xml:space="preserve"> For example, an air force interested in ensuring its funding for a midair tanker program might find the existence of far-flung territorial disputes to be useful in making its case. Such a case </w:t>
      </w:r>
      <w:proofErr w:type="gramStart"/>
      <w:r w:rsidRPr="00932813">
        <w:rPr>
          <w:rFonts w:asciiTheme="majorHAnsi" w:hAnsiTheme="majorHAnsi" w:cstheme="majorHAnsi"/>
          <w:sz w:val="14"/>
        </w:rPr>
        <w:t>would be made</w:t>
      </w:r>
      <w:proofErr w:type="gramEnd"/>
      <w:r w:rsidRPr="00932813">
        <w:rPr>
          <w:rFonts w:asciiTheme="majorHAnsi" w:hAnsiTheme="majorHAnsi" w:cstheme="majorHAnsi"/>
          <w:sz w:val="14"/>
        </w:rPr>
        <w:t xml:space="preserv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w:t>
      </w:r>
      <w:proofErr w:type="gramStart"/>
      <w:r w:rsidRPr="00932813">
        <w:rPr>
          <w:rFonts w:asciiTheme="majorHAnsi" w:hAnsiTheme="majorHAnsi" w:cstheme="majorHAnsi"/>
          <w:sz w:val="14"/>
        </w:rPr>
        <w:t>Xi’s Leadership Xi Jinping’s</w:t>
      </w:r>
      <w:proofErr w:type="gramEnd"/>
      <w:r w:rsidRPr="00932813">
        <w:rPr>
          <w:rFonts w:asciiTheme="majorHAnsi" w:hAnsiTheme="majorHAnsi" w:cstheme="majorHAnsi"/>
          <w:sz w:val="14"/>
        </w:rPr>
        <w:t xml:space="preserve"> efforts to address economic challenges could fail, unleashing consequences that extend well beyond China’s economic health. For example, </w:t>
      </w:r>
      <w:r w:rsidRPr="00932813">
        <w:rPr>
          <w:rFonts w:asciiTheme="majorHAnsi" w:hAnsiTheme="majorHAnsi" w:cstheme="majorHAnsi"/>
          <w:u w:val="single"/>
        </w:rPr>
        <w:t xml:space="preserve">an </w:t>
      </w:r>
      <w:r w:rsidRPr="00932813">
        <w:rPr>
          <w:rFonts w:asciiTheme="majorHAnsi" w:hAnsiTheme="majorHAnsi" w:cstheme="majorHAnsi"/>
          <w:b/>
          <w:iCs/>
          <w:u w:val="single"/>
        </w:rPr>
        <w:t>economic collapse</w:t>
      </w:r>
      <w:r w:rsidRPr="00932813">
        <w:rPr>
          <w:rFonts w:asciiTheme="majorHAnsi" w:hAnsiTheme="majorHAnsi" w:cstheme="majorHAnsi"/>
          <w:u w:val="single"/>
        </w:rPr>
        <w:t xml:space="preserve"> could give rise to a Vladimir </w:t>
      </w:r>
      <w:r w:rsidRPr="00932813">
        <w:rPr>
          <w:rFonts w:asciiTheme="majorHAnsi" w:hAnsiTheme="majorHAnsi" w:cstheme="majorHAnsi"/>
          <w:b/>
          <w:iCs/>
          <w:u w:val="single"/>
        </w:rPr>
        <w:t>Putin–like redemption figure</w:t>
      </w:r>
      <w:r w:rsidRPr="00932813">
        <w:rPr>
          <w:rFonts w:asciiTheme="majorHAnsi" w:hAnsiTheme="majorHAnsi" w:cstheme="majorHAnsi"/>
          <w:u w:val="single"/>
        </w:rPr>
        <w:t xml:space="preserve"> in China. </w:t>
      </w:r>
      <w:r w:rsidRPr="00932813">
        <w:rPr>
          <w:rFonts w:asciiTheme="majorHAnsi" w:hAnsiTheme="majorHAnsi" w:cstheme="majorHAnsi"/>
          <w:highlight w:val="green"/>
          <w:u w:val="single"/>
        </w:rPr>
        <w:t>Xi’s</w:t>
      </w:r>
      <w:r w:rsidRPr="00932813">
        <w:rPr>
          <w:rFonts w:asciiTheme="majorHAnsi" w:hAnsiTheme="majorHAnsi" w:cstheme="majorHAnsi"/>
          <w:u w:val="single"/>
        </w:rPr>
        <w:t xml:space="preserve"> approach of </w:t>
      </w:r>
      <w:r w:rsidRPr="00932813">
        <w:rPr>
          <w:rFonts w:asciiTheme="majorHAnsi" w:hAnsiTheme="majorHAnsi" w:cstheme="majorHAnsi"/>
          <w:highlight w:val="green"/>
          <w:u w:val="single"/>
        </w:rPr>
        <w:t>centralizing authority</w:t>
      </w:r>
      <w:r w:rsidRPr="00932813">
        <w:rPr>
          <w:rFonts w:asciiTheme="majorHAnsi" w:hAnsiTheme="majorHAnsi" w:cstheme="majorHAnsi"/>
          <w:u w:val="single"/>
        </w:rPr>
        <w:t xml:space="preserve"> over</w:t>
      </w:r>
      <w:r w:rsidRPr="00932813">
        <w:rPr>
          <w:rFonts w:asciiTheme="majorHAnsi" w:hAnsiTheme="majorHAnsi" w:cstheme="majorHAnsi"/>
          <w:sz w:val="14"/>
        </w:rPr>
        <w:t xml:space="preserve"> a diverse, complex, and massive social, political, and </w:t>
      </w:r>
      <w:r w:rsidRPr="00932813">
        <w:rPr>
          <w:rFonts w:asciiTheme="majorHAnsi" w:hAnsiTheme="majorHAnsi" w:cstheme="majorHAnsi"/>
          <w:u w:val="single"/>
        </w:rPr>
        <w:t xml:space="preserve">economic system </w:t>
      </w:r>
      <w:r w:rsidRPr="00932813">
        <w:rPr>
          <w:rFonts w:asciiTheme="majorHAnsi" w:hAnsiTheme="majorHAnsi" w:cstheme="majorHAnsi"/>
          <w:highlight w:val="green"/>
          <w:u w:val="single"/>
        </w:rPr>
        <w:t xml:space="preserve">is a </w:t>
      </w:r>
      <w:r w:rsidRPr="00932813">
        <w:rPr>
          <w:rFonts w:asciiTheme="majorHAnsi" w:hAnsiTheme="majorHAnsi" w:cstheme="majorHAnsi"/>
          <w:b/>
          <w:iCs/>
          <w:highlight w:val="green"/>
          <w:u w:val="single"/>
        </w:rPr>
        <w:t>recipe for brittleness</w:t>
      </w:r>
      <w:r w:rsidRPr="00932813">
        <w:rPr>
          <w:rFonts w:asciiTheme="majorHAnsi" w:hAnsiTheme="majorHAnsi" w:cstheme="majorHAnsi"/>
          <w:highlight w:val="green"/>
          <w:u w:val="single"/>
        </w:rPr>
        <w:t>.</w:t>
      </w:r>
      <w:r w:rsidRPr="00932813">
        <w:rPr>
          <w:rFonts w:asciiTheme="majorHAnsi" w:hAnsiTheme="majorHAnsi" w:cstheme="majorHAnsi"/>
          <w:sz w:val="14"/>
        </w:rPr>
        <w:t xml:space="preserve"> Rather than designing a resilient, decentralized governance structure that can gracefully cope with localized failures at particular nodes in a network, </w:t>
      </w:r>
      <w:r w:rsidRPr="00932813">
        <w:rPr>
          <w:rFonts w:asciiTheme="majorHAnsi" w:hAnsiTheme="majorHAnsi" w:cstheme="majorHAnsi"/>
          <w:u w:val="single"/>
        </w:rPr>
        <w:t xml:space="preserve">a highly centralized architecture </w:t>
      </w:r>
      <w:r w:rsidRPr="00932813">
        <w:rPr>
          <w:rFonts w:asciiTheme="majorHAnsi" w:hAnsiTheme="majorHAnsi" w:cstheme="majorHAnsi"/>
          <w:b/>
          <w:iCs/>
          <w:u w:val="single"/>
        </w:rPr>
        <w:t>risks catastrophic</w:t>
      </w:r>
      <w:r w:rsidRPr="00932813">
        <w:rPr>
          <w:rFonts w:asciiTheme="majorHAnsi" w:hAnsiTheme="majorHAnsi" w:cstheme="majorHAnsi"/>
          <w:u w:val="single"/>
        </w:rPr>
        <w:t xml:space="preserve">, </w:t>
      </w:r>
      <w:r w:rsidRPr="00932813">
        <w:rPr>
          <w:rFonts w:asciiTheme="majorHAnsi" w:hAnsiTheme="majorHAnsi" w:cstheme="majorHAnsi"/>
          <w:b/>
          <w:iCs/>
          <w:u w:val="single"/>
        </w:rPr>
        <w:t>system-level failure</w:t>
      </w:r>
      <w:r w:rsidRPr="00932813">
        <w:rPr>
          <w:rFonts w:asciiTheme="majorHAnsi" w:hAnsiTheme="majorHAnsi" w:cstheme="majorHAnsi"/>
          <w:u w:val="single"/>
        </w:rPr>
        <w:t>.</w:t>
      </w:r>
      <w:r w:rsidRPr="00932813">
        <w:rPr>
          <w:rFonts w:asciiTheme="majorHAnsi" w:hAnsiTheme="majorHAnsi" w:cstheme="majorHAnsi"/>
          <w:sz w:val="14"/>
        </w:rPr>
        <w:t xml:space="preserve"> Although centralized authority offers the tantalizing chimera of stronger control from the center, it also puts all the responsibility squarely on Xi’s shoulders. With China’s ascension to great power status, the consequences of internecine domestic political battles are increasingly playing out on the world stage. The </w:t>
      </w:r>
      <w:r w:rsidRPr="00932813">
        <w:rPr>
          <w:rFonts w:asciiTheme="majorHAnsi" w:hAnsiTheme="majorHAnsi" w:cstheme="majorHAnsi"/>
          <w:u w:val="single"/>
        </w:rPr>
        <w:t>international significance of China’s domestic politics is a new paradigm for the Chinese leadership</w:t>
      </w:r>
      <w:r w:rsidRPr="00932813">
        <w:rPr>
          <w:rFonts w:asciiTheme="majorHAnsi" w:hAnsiTheme="majorHAnsi" w:cstheme="majorHAnsi"/>
          <w:sz w:val="14"/>
        </w:rPr>
        <w:t xml:space="preserve">, and one can expect an adjustment period during which the outcome of what had previously been relatively insulated </w:t>
      </w:r>
      <w:r w:rsidRPr="00932813">
        <w:rPr>
          <w:rFonts w:asciiTheme="majorHAnsi" w:hAnsiTheme="majorHAnsi" w:cstheme="majorHAnsi"/>
          <w:u w:val="single"/>
        </w:rPr>
        <w:t xml:space="preserve">domestic political frictions will likely generate </w:t>
      </w:r>
      <w:r w:rsidRPr="00932813">
        <w:rPr>
          <w:rFonts w:asciiTheme="majorHAnsi" w:hAnsiTheme="majorHAnsi" w:cstheme="majorHAnsi"/>
          <w:b/>
          <w:iCs/>
          <w:u w:val="single"/>
        </w:rPr>
        <w:t>unintended international repercussions</w:t>
      </w:r>
      <w:r w:rsidRPr="00932813">
        <w:rPr>
          <w:rFonts w:asciiTheme="majorHAnsi" w:hAnsiTheme="majorHAnsi" w:cstheme="majorHAnsi"/>
          <w:u w:val="single"/>
        </w:rPr>
        <w:t>.</w:t>
      </w:r>
      <w:r w:rsidRPr="00932813">
        <w:rPr>
          <w:rFonts w:asciiTheme="majorHAnsi" w:hAnsiTheme="majorHAnsi" w:cstheme="majorHAnsi"/>
          <w:sz w:val="14"/>
        </w:rPr>
        <w:t xml:space="preserve"> Such dynamics will influence Chinese foreign policy and security behavior. </w:t>
      </w:r>
      <w:r w:rsidRPr="00932813">
        <w:rPr>
          <w:rFonts w:asciiTheme="majorHAnsi" w:hAnsiTheme="majorHAnsi" w:cstheme="majorHAnsi"/>
          <w:u w:val="single"/>
        </w:rPr>
        <w:t xml:space="preserve">Domestic arguments over ideology, bureaucratic power struggles, and strategic direction could all have </w:t>
      </w:r>
      <w:r w:rsidRPr="00932813">
        <w:rPr>
          <w:rFonts w:asciiTheme="majorHAnsi" w:hAnsiTheme="majorHAnsi" w:cstheme="majorHAnsi"/>
          <w:b/>
          <w:iCs/>
          <w:u w:val="single"/>
        </w:rPr>
        <w:t>ripple effects abroad</w:t>
      </w:r>
      <w:r w:rsidRPr="00932813">
        <w:rPr>
          <w:rFonts w:asciiTheme="majorHAnsi" w:hAnsiTheme="majorHAnsi" w:cstheme="majorHAnsi"/>
          <w:u w:val="single"/>
        </w:rPr>
        <w:t>.</w:t>
      </w:r>
      <w:r w:rsidRPr="00932813">
        <w:rPr>
          <w:rFonts w:asciiTheme="majorHAnsi" w:hAnsiTheme="majorHAnsi" w:cstheme="majorHAnsi"/>
          <w:sz w:val="14"/>
        </w:rPr>
        <w:t xml:space="preserve"> Many of China’s party heavyweights still employ a narrow and exclusively domestic political calculus. </w:t>
      </w:r>
      <w:r w:rsidRPr="00932813">
        <w:rPr>
          <w:rFonts w:asciiTheme="majorHAnsi" w:hAnsiTheme="majorHAnsi" w:cstheme="majorHAnsi"/>
          <w:u w:val="single"/>
        </w:rPr>
        <w:t xml:space="preserve">Such behavior increases the possibility of international implications that </w:t>
      </w:r>
      <w:proofErr w:type="gramStart"/>
      <w:r w:rsidRPr="00932813">
        <w:rPr>
          <w:rFonts w:asciiTheme="majorHAnsi" w:hAnsiTheme="majorHAnsi" w:cstheme="majorHAnsi"/>
          <w:u w:val="single"/>
        </w:rPr>
        <w:t>are not fully anticipated</w:t>
      </w:r>
      <w:proofErr w:type="gramEnd"/>
      <w:r w:rsidRPr="00932813">
        <w:rPr>
          <w:rFonts w:asciiTheme="majorHAnsi" w:hAnsiTheme="majorHAnsi" w:cstheme="majorHAnsi"/>
          <w:u w:val="single"/>
        </w:rPr>
        <w:t xml:space="preserve">, </w:t>
      </w:r>
      <w:r w:rsidRPr="00932813">
        <w:rPr>
          <w:rFonts w:asciiTheme="majorHAnsi" w:hAnsiTheme="majorHAnsi" w:cstheme="majorHAnsi"/>
          <w:b/>
          <w:iCs/>
          <w:u w:val="single"/>
        </w:rPr>
        <w:t>raising the risks</w:t>
      </w:r>
      <w:r w:rsidRPr="00932813">
        <w:rPr>
          <w:rFonts w:asciiTheme="majorHAnsi" w:hAnsiTheme="majorHAnsi" w:cstheme="majorHAnsi"/>
          <w:u w:val="single"/>
        </w:rPr>
        <w:t xml:space="preserve"> of </w:t>
      </w:r>
      <w:r w:rsidRPr="00932813">
        <w:rPr>
          <w:rFonts w:asciiTheme="majorHAnsi" w:hAnsiTheme="majorHAnsi" w:cstheme="majorHAnsi"/>
          <w:b/>
          <w:iCs/>
          <w:u w:val="single"/>
        </w:rPr>
        <w:t xml:space="preserve">strategic </w:t>
      </w:r>
      <w:r w:rsidRPr="00932813">
        <w:rPr>
          <w:rFonts w:asciiTheme="majorHAnsi" w:hAnsiTheme="majorHAnsi" w:cstheme="majorHAnsi"/>
          <w:b/>
          <w:iCs/>
          <w:highlight w:val="green"/>
          <w:u w:val="single"/>
        </w:rPr>
        <w:t>miscalc</w:t>
      </w:r>
      <w:r w:rsidRPr="00932813">
        <w:rPr>
          <w:rFonts w:asciiTheme="majorHAnsi" w:hAnsiTheme="majorHAnsi" w:cstheme="majorHAnsi"/>
          <w:b/>
          <w:iCs/>
          <w:u w:val="single"/>
        </w:rPr>
        <w:t>ulation</w:t>
      </w:r>
      <w:r w:rsidRPr="00932813">
        <w:rPr>
          <w:rFonts w:asciiTheme="majorHAnsi" w:hAnsiTheme="majorHAnsi" w:cstheme="majorHAnsi"/>
          <w:u w:val="single"/>
        </w:rPr>
        <w:t xml:space="preserve"> on the world stage.</w:t>
      </w:r>
      <w:r w:rsidRPr="00932813">
        <w:rPr>
          <w:rFonts w:asciiTheme="majorHAnsi" w:hAnsiTheme="majorHAnsi" w:cstheme="majorHAnsi"/>
          <w:sz w:val="14"/>
        </w:rPr>
        <w:t xml:space="preserve"> For example, the factional power struggles that animated the Cultural Revolution were largely driven by domestic </w:t>
      </w:r>
      <w:proofErr w:type="gramStart"/>
      <w:r w:rsidRPr="00932813">
        <w:rPr>
          <w:rFonts w:asciiTheme="majorHAnsi" w:hAnsiTheme="majorHAnsi" w:cstheme="majorHAnsi"/>
          <w:sz w:val="14"/>
        </w:rPr>
        <w:t>concerns,</w:t>
      </w:r>
      <w:proofErr w:type="gramEnd"/>
      <w:r w:rsidRPr="00932813">
        <w:rPr>
          <w:rFonts w:asciiTheme="majorHAnsi" w:hAnsiTheme="majorHAnsi" w:cstheme="majorHAnsi"/>
          <w:sz w:val="14"/>
        </w:rPr>
        <w:t xml:space="preserve"> yet manifested themselves in Chinese foreign policy for more than a decade. During this period, China was not the world’s second largest economy and, for much of this time, did not even have formal representation at the United Nations</w:t>
      </w:r>
      <w:r w:rsidRPr="00932813">
        <w:rPr>
          <w:rFonts w:asciiTheme="majorHAnsi" w:hAnsiTheme="majorHAnsi" w:cstheme="majorHAnsi"/>
          <w:sz w:val="14"/>
          <w:u w:val="single"/>
        </w:rPr>
        <w:t xml:space="preserve">. </w:t>
      </w:r>
      <w:r w:rsidRPr="00932813">
        <w:rPr>
          <w:rFonts w:asciiTheme="majorHAnsi" w:hAnsiTheme="majorHAnsi" w:cstheme="majorHAnsi"/>
          <w:highlight w:val="green"/>
          <w:u w:val="single"/>
        </w:rPr>
        <w:t>If</w:t>
      </w:r>
      <w:r w:rsidRPr="00932813">
        <w:rPr>
          <w:rFonts w:asciiTheme="majorHAnsi" w:hAnsiTheme="majorHAnsi" w:cstheme="majorHAnsi"/>
          <w:u w:val="single"/>
        </w:rPr>
        <w:t xml:space="preserve"> </w:t>
      </w:r>
      <w:proofErr w:type="gramStart"/>
      <w:r w:rsidRPr="00932813">
        <w:rPr>
          <w:rFonts w:asciiTheme="majorHAnsi" w:hAnsiTheme="majorHAnsi" w:cstheme="majorHAnsi"/>
          <w:u w:val="single"/>
        </w:rPr>
        <w:t>today’s</w:t>
      </w:r>
      <w:proofErr w:type="gramEnd"/>
      <w:r w:rsidRPr="00932813">
        <w:rPr>
          <w:rFonts w:asciiTheme="majorHAnsi" w:hAnsiTheme="majorHAnsi" w:cstheme="majorHAnsi"/>
          <w:u w:val="single"/>
        </w:rPr>
        <w:t xml:space="preserve"> globally interconnected </w:t>
      </w:r>
      <w:r w:rsidRPr="00932813">
        <w:rPr>
          <w:rFonts w:asciiTheme="majorHAnsi" w:hAnsiTheme="majorHAnsi" w:cstheme="majorHAnsi"/>
          <w:highlight w:val="green"/>
          <w:u w:val="single"/>
        </w:rPr>
        <w:t>China became engulfed in</w:t>
      </w:r>
      <w:r w:rsidRPr="00932813">
        <w:rPr>
          <w:rFonts w:asciiTheme="majorHAnsi" w:hAnsiTheme="majorHAnsi" w:cstheme="majorHAnsi"/>
          <w:u w:val="single"/>
        </w:rPr>
        <w:t xml:space="preserve"> similar </w:t>
      </w:r>
      <w:r w:rsidRPr="00932813">
        <w:rPr>
          <w:rFonts w:asciiTheme="majorHAnsi" w:hAnsiTheme="majorHAnsi" w:cstheme="majorHAnsi"/>
          <w:highlight w:val="green"/>
          <w:u w:val="single"/>
        </w:rPr>
        <w:t>domestic chaos,</w:t>
      </w:r>
      <w:r w:rsidRPr="00932813">
        <w:rPr>
          <w:rFonts w:asciiTheme="majorHAnsi" w:hAnsiTheme="majorHAnsi" w:cstheme="majorHAnsi"/>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w:t>
      </w:r>
      <w:proofErr w:type="gramStart"/>
      <w:r w:rsidRPr="00932813">
        <w:rPr>
          <w:rFonts w:asciiTheme="majorHAnsi" w:hAnsiTheme="majorHAnsi" w:cstheme="majorHAnsi"/>
          <w:u w:val="single"/>
        </w:rPr>
        <w:t>are loosened</w:t>
      </w:r>
      <w:proofErr w:type="gramEnd"/>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the U.S.-China relationship will be more prone to conflict</w:t>
      </w:r>
      <w:r w:rsidRPr="00932813">
        <w:rPr>
          <w:rFonts w:asciiTheme="majorHAnsi" w:hAnsiTheme="majorHAnsi" w:cstheme="majorHAnsi"/>
          <w:u w:val="single"/>
        </w:rPr>
        <w:t xml:space="preserve"> and friction</w:t>
      </w:r>
      <w:r w:rsidRPr="00932813">
        <w:rPr>
          <w:rFonts w:asciiTheme="majorHAnsi" w:hAnsiTheme="majorHAnsi" w:cstheme="majorHAnsi"/>
        </w:rPr>
        <w:t>.</w:t>
      </w:r>
      <w:r w:rsidRPr="00932813">
        <w:rPr>
          <w:rFonts w:asciiTheme="majorHAnsi" w:hAnsiTheme="majorHAnsi" w:cstheme="majorHAnsi"/>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w:t>
      </w:r>
      <w:proofErr w:type="spellStart"/>
      <w:r w:rsidRPr="00932813">
        <w:rPr>
          <w:rFonts w:asciiTheme="majorHAnsi" w:hAnsiTheme="majorHAnsi" w:cstheme="majorHAnsi"/>
          <w:sz w:val="14"/>
        </w:rPr>
        <w:t>semifinished</w:t>
      </w:r>
      <w:proofErr w:type="spellEnd"/>
      <w:r w:rsidRPr="00932813">
        <w:rPr>
          <w:rFonts w:asciiTheme="majorHAnsi" w:hAnsiTheme="majorHAnsi" w:cstheme="majorHAnsi"/>
          <w:sz w:val="14"/>
        </w:rPr>
        <w:t xml:space="preserve"> goods for </w:t>
      </w:r>
      <w:proofErr w:type="spellStart"/>
      <w:r w:rsidRPr="00932813">
        <w:rPr>
          <w:rFonts w:asciiTheme="majorHAnsi" w:hAnsiTheme="majorHAnsi" w:cstheme="majorHAnsi"/>
          <w:sz w:val="14"/>
        </w:rPr>
        <w:t>reexport</w:t>
      </w:r>
      <w:proofErr w:type="spellEnd"/>
      <w:r w:rsidRPr="00932813">
        <w:rPr>
          <w:rFonts w:asciiTheme="majorHAnsi" w:hAnsiTheme="majorHAnsi" w:cstheme="majorHAnsi"/>
          <w:sz w:val="14"/>
        </w:rPr>
        <w:t xml:space="preserve">, a consumption-driven China could have a different international trade profile. China could still rely on imported goods, but their centrality to the country’s overall economic growth </w:t>
      </w:r>
      <w:proofErr w:type="gramStart"/>
      <w:r w:rsidRPr="00932813">
        <w:rPr>
          <w:rFonts w:asciiTheme="majorHAnsi" w:hAnsiTheme="majorHAnsi" w:cstheme="majorHAnsi"/>
          <w:sz w:val="14"/>
        </w:rPr>
        <w:t>would be altered</w:t>
      </w:r>
      <w:proofErr w:type="gramEnd"/>
      <w:r w:rsidRPr="00932813">
        <w:rPr>
          <w:rFonts w:asciiTheme="majorHAnsi" w:hAnsiTheme="majorHAnsi" w:cstheme="majorHAnsi"/>
          <w:sz w:val="14"/>
        </w:rPr>
        <w:t xml:space="preserve">. Imports of luxury goods, consumer products, international brands, and services may not exert a significant constraining influence, since loss of access to such items </w:t>
      </w:r>
      <w:proofErr w:type="gramStart"/>
      <w:r w:rsidRPr="00932813">
        <w:rPr>
          <w:rFonts w:asciiTheme="majorHAnsi" w:hAnsiTheme="majorHAnsi" w:cstheme="majorHAnsi"/>
          <w:sz w:val="14"/>
        </w:rPr>
        <w:t>may not be seen</w:t>
      </w:r>
      <w:proofErr w:type="gramEnd"/>
      <w:r w:rsidRPr="00932813">
        <w:rPr>
          <w:rFonts w:asciiTheme="majorHAnsi" w:hAnsiTheme="majorHAnsi" w:cstheme="majorHAnsi"/>
          <w:sz w:val="14"/>
        </w:rPr>
        <w:t xml:space="preserve"> as strategically vital. If these flows </w:t>
      </w:r>
      <w:proofErr w:type="gramStart"/>
      <w:r w:rsidRPr="00932813">
        <w:rPr>
          <w:rFonts w:asciiTheme="majorHAnsi" w:hAnsiTheme="majorHAnsi" w:cstheme="majorHAnsi"/>
          <w:sz w:val="14"/>
        </w:rPr>
        <w:t>were interrupted or jeopardized,</w:t>
      </w:r>
      <w:proofErr w:type="gramEnd"/>
      <w:r w:rsidRPr="00932813">
        <w:rPr>
          <w:rFonts w:asciiTheme="majorHAnsi" w:hAnsiTheme="majorHAnsi" w:cstheme="majorHAnsi"/>
          <w:sz w:val="14"/>
        </w:rPr>
        <w:t xml:space="preserve"> the result would be more akin to an inconvenience than a strategic setback for China’s rise. That said</w:t>
      </w:r>
      <w:proofErr w:type="gramStart"/>
      <w:r w:rsidRPr="00932813">
        <w:rPr>
          <w:rFonts w:asciiTheme="majorHAnsi" w:hAnsiTheme="majorHAnsi" w:cstheme="majorHAnsi"/>
          <w:sz w:val="14"/>
        </w:rPr>
        <w:t>,</w:t>
      </w:r>
      <w:proofErr w:type="gramEnd"/>
      <w:r w:rsidRPr="00932813">
        <w:rPr>
          <w:rFonts w:asciiTheme="majorHAnsi" w:hAnsiTheme="majorHAnsi" w:cstheme="majorHAnsi"/>
          <w:sz w:val="14"/>
        </w:rPr>
        <w:t xml:space="preserve"> China is likely to continue to highly depend on imported oil even if the economic end to which that energy resource is directed shifts away from industrial and export production toward domestic consumption.</w:t>
      </w:r>
    </w:p>
    <w:p w:rsidR="00673E79" w:rsidRPr="00932813" w:rsidRDefault="00673E79" w:rsidP="00673E79">
      <w:pPr>
        <w:pStyle w:val="Heading4"/>
        <w:rPr>
          <w:rStyle w:val="Style13ptBold"/>
          <w:rFonts w:asciiTheme="majorHAnsi" w:hAnsiTheme="majorHAnsi" w:cstheme="majorHAnsi"/>
          <w:b/>
          <w:bCs w:val="0"/>
        </w:rPr>
      </w:pPr>
      <w:r w:rsidRPr="00932813">
        <w:rPr>
          <w:rStyle w:val="Style13ptBold"/>
          <w:rFonts w:asciiTheme="majorHAnsi" w:hAnsiTheme="majorHAnsi" w:cstheme="majorHAnsi"/>
        </w:rPr>
        <w:t xml:space="preserve">US–China war goes nuclear – crisis </w:t>
      </w:r>
      <w:proofErr w:type="spellStart"/>
      <w:r w:rsidRPr="00932813">
        <w:rPr>
          <w:rStyle w:val="Style13ptBold"/>
          <w:rFonts w:asciiTheme="majorHAnsi" w:hAnsiTheme="majorHAnsi" w:cstheme="majorHAnsi"/>
        </w:rPr>
        <w:t>mis</w:t>
      </w:r>
      <w:proofErr w:type="spellEnd"/>
      <w:r w:rsidRPr="00932813">
        <w:rPr>
          <w:rStyle w:val="Style13ptBold"/>
          <w:rFonts w:asciiTheme="majorHAnsi" w:hAnsiTheme="majorHAnsi" w:cstheme="majorHAnsi"/>
        </w:rPr>
        <w:t>-management ensures conventional escalation - extinction</w:t>
      </w:r>
    </w:p>
    <w:p w:rsidR="00673E79" w:rsidRPr="00932813" w:rsidRDefault="00673E79" w:rsidP="00673E79">
      <w:pPr>
        <w:rPr>
          <w:rFonts w:asciiTheme="majorHAnsi" w:hAnsiTheme="majorHAnsi" w:cstheme="majorHAnsi"/>
        </w:rPr>
      </w:pPr>
      <w:proofErr w:type="spellStart"/>
      <w:r w:rsidRPr="00932813">
        <w:rPr>
          <w:rStyle w:val="Style13ptBold"/>
          <w:rFonts w:asciiTheme="majorHAnsi" w:hAnsiTheme="majorHAnsi" w:cstheme="majorHAnsi"/>
        </w:rPr>
        <w:t>Kulacki</w:t>
      </w:r>
      <w:proofErr w:type="spellEnd"/>
      <w:r w:rsidRPr="00932813">
        <w:rPr>
          <w:rStyle w:val="Style13ptBold"/>
          <w:rFonts w:asciiTheme="majorHAnsi" w:hAnsiTheme="majorHAnsi" w:cstheme="majorHAnsi"/>
        </w:rPr>
        <w:t xml:space="preserve"> 20 </w:t>
      </w:r>
      <w:r w:rsidRPr="00932813">
        <w:rPr>
          <w:rFonts w:asciiTheme="majorHAnsi" w:hAnsiTheme="majorHAnsi" w:cstheme="majorHAnsi"/>
        </w:rPr>
        <w:t xml:space="preserve">[Dr. Gregory </w:t>
      </w:r>
      <w:proofErr w:type="spellStart"/>
      <w:r w:rsidRPr="00932813">
        <w:rPr>
          <w:rFonts w:asciiTheme="majorHAnsi" w:hAnsiTheme="majorHAnsi" w:cstheme="majorHAnsi"/>
        </w:rPr>
        <w:t>Kulacki</w:t>
      </w:r>
      <w:proofErr w:type="spellEnd"/>
      <w:r w:rsidRPr="00932813">
        <w:rPr>
          <w:rFonts w:asciiTheme="majorHAnsi" w:hAnsiTheme="majorHAnsi" w:cstheme="majorHAnsi"/>
        </w:rPr>
        <w:t xml:space="preserve"> focuses on cross-cultural communication between the United States and China on nuclear and space arms control and is the China Project Manager for the Global Security Program at the Union of Concerned Scientists, 2020. Would China Use Nuclear Weapons First In A War With The United States</w:t>
      </w:r>
      <w:proofErr w:type="gramStart"/>
      <w:r w:rsidRPr="00932813">
        <w:rPr>
          <w:rFonts w:asciiTheme="majorHAnsi" w:hAnsiTheme="majorHAnsi" w:cstheme="majorHAnsi"/>
        </w:rPr>
        <w:t>?,</w:t>
      </w:r>
      <w:proofErr w:type="gramEnd"/>
      <w:r w:rsidRPr="00932813">
        <w:rPr>
          <w:rFonts w:asciiTheme="majorHAnsi" w:hAnsiTheme="majorHAnsi" w:cstheme="majorHAnsi"/>
        </w:rPr>
        <w:t xml:space="preserve"> Thediplomat.com, https://thediplomat.com/2020/04/would-china-use-nuclear-weapons-first-in-a-war-with-the-united-states/] </w:t>
      </w:r>
      <w:proofErr w:type="spellStart"/>
      <w:r w:rsidRPr="00932813">
        <w:rPr>
          <w:rFonts w:asciiTheme="majorHAnsi" w:hAnsiTheme="majorHAnsi" w:cstheme="majorHAnsi"/>
        </w:rPr>
        <w:t>srey</w:t>
      </w:r>
      <w:proofErr w:type="spellEnd"/>
    </w:p>
    <w:p w:rsidR="00673E79" w:rsidRPr="00932813" w:rsidRDefault="00673E79" w:rsidP="00673E79">
      <w:pPr>
        <w:rPr>
          <w:rFonts w:asciiTheme="majorHAnsi" w:hAnsiTheme="majorHAnsi" w:cstheme="majorHAnsi"/>
          <w:sz w:val="16"/>
        </w:rPr>
      </w:pPr>
      <w:r w:rsidRPr="00932813">
        <w:rPr>
          <w:rFonts w:asciiTheme="majorHAnsi" w:hAnsiTheme="majorHAnsi" w:cstheme="majorHAnsi"/>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w:t>
      </w:r>
      <w:proofErr w:type="gramStart"/>
      <w:r w:rsidRPr="00932813">
        <w:rPr>
          <w:rFonts w:asciiTheme="majorHAnsi" w:hAnsiTheme="majorHAnsi" w:cstheme="majorHAnsi"/>
          <w:sz w:val="16"/>
        </w:rPr>
        <w:t>That’s</w:t>
      </w:r>
      <w:proofErr w:type="gramEnd"/>
      <w:r w:rsidRPr="00932813">
        <w:rPr>
          <w:rFonts w:asciiTheme="majorHAnsi" w:hAnsiTheme="majorHAnsi" w:cstheme="majorHAnsi"/>
          <w:sz w:val="16"/>
        </w:rPr>
        <w:t xml:space="preserve"> surprising. </w:t>
      </w:r>
      <w:r w:rsidRPr="00932813">
        <w:rPr>
          <w:rFonts w:asciiTheme="majorHAnsi" w:hAnsiTheme="majorHAnsi" w:cstheme="majorHAnsi"/>
          <w:b/>
          <w:bCs/>
          <w:u w:val="single"/>
        </w:rPr>
        <w:t>China</w:t>
      </w:r>
      <w:r w:rsidRPr="00932813">
        <w:rPr>
          <w:rFonts w:asciiTheme="majorHAnsi" w:hAnsiTheme="majorHAnsi" w:cstheme="majorHAnsi"/>
          <w:sz w:val="16"/>
        </w:rPr>
        <w:t xml:space="preserve"> has been </w:t>
      </w:r>
      <w:r w:rsidRPr="00932813">
        <w:rPr>
          <w:rFonts w:asciiTheme="majorHAnsi" w:hAnsiTheme="majorHAnsi" w:cstheme="majorHAnsi"/>
          <w:u w:val="single"/>
        </w:rPr>
        <w:t xml:space="preserve">exceptionally </w:t>
      </w:r>
      <w:r w:rsidRPr="00932813">
        <w:rPr>
          <w:rFonts w:asciiTheme="majorHAnsi" w:hAnsiTheme="majorHAnsi" w:cstheme="majorHAnsi"/>
          <w:b/>
          <w:bCs/>
          <w:u w:val="single"/>
        </w:rPr>
        <w:t>clear</w:t>
      </w:r>
      <w:r w:rsidRPr="00932813">
        <w:rPr>
          <w:rFonts w:asciiTheme="majorHAnsi" w:hAnsiTheme="majorHAnsi" w:cstheme="majorHAnsi"/>
          <w:u w:val="single"/>
        </w:rPr>
        <w:t xml:space="preserve"> </w:t>
      </w:r>
      <w:r w:rsidRPr="00932813">
        <w:rPr>
          <w:rFonts w:asciiTheme="majorHAnsi" w:hAnsiTheme="majorHAnsi" w:cstheme="majorHAnsi"/>
          <w:b/>
          <w:bCs/>
          <w:u w:val="single"/>
        </w:rPr>
        <w:t>about</w:t>
      </w:r>
      <w:r w:rsidRPr="00932813">
        <w:rPr>
          <w:rFonts w:asciiTheme="majorHAnsi" w:hAnsiTheme="majorHAnsi" w:cstheme="majorHAnsi"/>
          <w:u w:val="single"/>
        </w:rPr>
        <w:t xml:space="preserve"> its </w:t>
      </w:r>
      <w:r w:rsidRPr="00932813">
        <w:rPr>
          <w:rFonts w:asciiTheme="majorHAnsi" w:hAnsiTheme="majorHAnsi" w:cstheme="majorHAnsi"/>
          <w:b/>
          <w:bCs/>
          <w:u w:val="single"/>
        </w:rPr>
        <w:t>intentions</w:t>
      </w:r>
      <w:r w:rsidRPr="00932813">
        <w:rPr>
          <w:rFonts w:asciiTheme="majorHAnsi" w:hAnsiTheme="majorHAnsi" w:cstheme="majorHAnsi"/>
          <w:u w:val="single"/>
        </w:rPr>
        <w:t xml:space="preserve"> </w:t>
      </w:r>
      <w:r w:rsidRPr="00932813">
        <w:rPr>
          <w:rFonts w:asciiTheme="majorHAnsi" w:hAnsiTheme="majorHAnsi" w:cstheme="majorHAnsi"/>
          <w:b/>
          <w:bCs/>
          <w:u w:val="single"/>
        </w:rPr>
        <w:t>on</w:t>
      </w:r>
      <w:r w:rsidRPr="00932813">
        <w:rPr>
          <w:rFonts w:asciiTheme="majorHAnsi" w:hAnsiTheme="majorHAnsi" w:cstheme="majorHAnsi"/>
          <w:u w:val="single"/>
        </w:rPr>
        <w:t xml:space="preserve"> the possible </w:t>
      </w:r>
      <w:r w:rsidRPr="00932813">
        <w:rPr>
          <w:rFonts w:asciiTheme="majorHAnsi" w:hAnsiTheme="majorHAnsi" w:cstheme="majorHAnsi"/>
          <w:b/>
          <w:bCs/>
          <w:u w:val="single"/>
        </w:rPr>
        <w:t>first</w:t>
      </w:r>
      <w:r w:rsidRPr="00932813">
        <w:rPr>
          <w:rFonts w:asciiTheme="majorHAnsi" w:hAnsiTheme="majorHAnsi" w:cstheme="majorHAnsi"/>
          <w:u w:val="single"/>
        </w:rPr>
        <w:t xml:space="preserve"> </w:t>
      </w:r>
      <w:r w:rsidRPr="00932813">
        <w:rPr>
          <w:rFonts w:asciiTheme="majorHAnsi" w:hAnsiTheme="majorHAnsi" w:cstheme="majorHAnsi"/>
          <w:b/>
          <w:bCs/>
          <w:u w:val="single"/>
        </w:rPr>
        <w:t>use</w:t>
      </w:r>
      <w:r w:rsidRPr="00932813">
        <w:rPr>
          <w:rFonts w:asciiTheme="majorHAnsi" w:hAnsiTheme="majorHAnsi" w:cstheme="majorHAnsi"/>
          <w:u w:val="single"/>
        </w:rPr>
        <w:t xml:space="preserve"> </w:t>
      </w:r>
      <w:r w:rsidRPr="00932813">
        <w:rPr>
          <w:rFonts w:asciiTheme="majorHAnsi" w:hAnsiTheme="majorHAnsi" w:cstheme="majorHAnsi"/>
          <w:b/>
          <w:bCs/>
          <w:u w:val="single"/>
        </w:rPr>
        <w:t>of</w:t>
      </w:r>
      <w:r w:rsidRPr="00932813">
        <w:rPr>
          <w:rFonts w:asciiTheme="majorHAnsi" w:hAnsiTheme="majorHAnsi" w:cstheme="majorHAnsi"/>
          <w:u w:val="single"/>
        </w:rPr>
        <w:t xml:space="preserve"> </w:t>
      </w:r>
      <w:r w:rsidRPr="00932813">
        <w:rPr>
          <w:rFonts w:asciiTheme="majorHAnsi" w:hAnsiTheme="majorHAnsi" w:cstheme="majorHAnsi"/>
          <w:b/>
          <w:bCs/>
          <w:u w:val="single"/>
        </w:rPr>
        <w:t>nuclear</w:t>
      </w:r>
      <w:r w:rsidRPr="00932813">
        <w:rPr>
          <w:rFonts w:asciiTheme="majorHAnsi" w:hAnsiTheme="majorHAnsi" w:cstheme="majorHAnsi"/>
          <w:u w:val="single"/>
        </w:rPr>
        <w:t xml:space="preserve"> </w:t>
      </w:r>
      <w:r w:rsidRPr="00932813">
        <w:rPr>
          <w:rFonts w:asciiTheme="majorHAnsi" w:hAnsiTheme="majorHAnsi" w:cstheme="majorHAnsi"/>
          <w:b/>
          <w:bCs/>
          <w:u w:val="single"/>
        </w:rPr>
        <w:t>weapons</w:t>
      </w:r>
      <w:r w:rsidRPr="00932813">
        <w:rPr>
          <w:rFonts w:asciiTheme="majorHAnsi" w:hAnsiTheme="majorHAnsi" w:cstheme="majorHAnsi"/>
          <w:sz w:val="16"/>
        </w:rPr>
        <w:t>. On the day of its first nuclear test on October 16, 1964, China declared it “will never at any time or under any circumstances be the first to use nuclear weapons.”</w:t>
      </w:r>
      <w:r w:rsidRPr="00932813">
        <w:rPr>
          <w:rFonts w:asciiTheme="majorHAnsi" w:hAnsiTheme="majorHAnsi" w:cstheme="majorHAnsi"/>
          <w:u w:val="single"/>
        </w:rPr>
        <w:t xml:space="preserve"> That </w:t>
      </w:r>
      <w:r w:rsidRPr="00932813">
        <w:rPr>
          <w:rFonts w:asciiTheme="majorHAnsi" w:hAnsiTheme="majorHAnsi" w:cstheme="majorHAnsi"/>
          <w:b/>
          <w:bCs/>
          <w:u w:val="single"/>
        </w:rPr>
        <w:t>unambiguous</w:t>
      </w:r>
      <w:r w:rsidRPr="00932813">
        <w:rPr>
          <w:rFonts w:asciiTheme="majorHAnsi" w:hAnsiTheme="majorHAnsi" w:cstheme="majorHAnsi"/>
          <w:u w:val="single"/>
        </w:rPr>
        <w:t xml:space="preserve"> </w:t>
      </w:r>
      <w:r w:rsidRPr="00932813">
        <w:rPr>
          <w:rFonts w:asciiTheme="majorHAnsi" w:hAnsiTheme="majorHAnsi" w:cstheme="majorHAnsi"/>
          <w:b/>
          <w:bCs/>
          <w:u w:val="single"/>
        </w:rPr>
        <w:t>statement</w:t>
      </w:r>
      <w:r w:rsidRPr="00932813">
        <w:rPr>
          <w:rFonts w:asciiTheme="majorHAnsi" w:hAnsiTheme="majorHAnsi" w:cstheme="majorHAnsi"/>
          <w:u w:val="single"/>
        </w:rPr>
        <w:t xml:space="preserve"> </w:t>
      </w:r>
      <w:r w:rsidRPr="00932813">
        <w:rPr>
          <w:rFonts w:asciiTheme="majorHAnsi" w:hAnsiTheme="majorHAnsi" w:cstheme="majorHAnsi"/>
          <w:b/>
          <w:bCs/>
          <w:u w:val="single"/>
        </w:rPr>
        <w:t>has</w:t>
      </w:r>
      <w:r w:rsidRPr="00932813">
        <w:rPr>
          <w:rFonts w:asciiTheme="majorHAnsi" w:hAnsiTheme="majorHAnsi" w:cstheme="majorHAnsi"/>
          <w:u w:val="single"/>
        </w:rPr>
        <w:t xml:space="preserve"> </w:t>
      </w:r>
      <w:r w:rsidRPr="00932813">
        <w:rPr>
          <w:rFonts w:asciiTheme="majorHAnsi" w:hAnsiTheme="majorHAnsi" w:cstheme="majorHAnsi"/>
          <w:b/>
          <w:bCs/>
          <w:u w:val="single"/>
        </w:rPr>
        <w:t>been</w:t>
      </w:r>
      <w:r w:rsidRPr="00932813">
        <w:rPr>
          <w:rFonts w:asciiTheme="majorHAnsi" w:hAnsiTheme="majorHAnsi" w:cstheme="majorHAnsi"/>
          <w:u w:val="single"/>
        </w:rPr>
        <w:t xml:space="preserve"> a </w:t>
      </w:r>
      <w:r w:rsidRPr="00932813">
        <w:rPr>
          <w:rFonts w:asciiTheme="majorHAnsi" w:hAnsiTheme="majorHAnsi" w:cstheme="majorHAnsi"/>
          <w:b/>
          <w:bCs/>
          <w:u w:val="single"/>
        </w:rPr>
        <w:t>cornerstone</w:t>
      </w:r>
      <w:r w:rsidRPr="00932813">
        <w:rPr>
          <w:rFonts w:asciiTheme="majorHAnsi" w:hAnsiTheme="majorHAnsi" w:cstheme="majorHAnsi"/>
          <w:u w:val="single"/>
        </w:rPr>
        <w:t xml:space="preserve"> </w:t>
      </w:r>
      <w:r w:rsidRPr="00932813">
        <w:rPr>
          <w:rFonts w:asciiTheme="majorHAnsi" w:hAnsiTheme="majorHAnsi" w:cstheme="majorHAnsi"/>
          <w:b/>
          <w:bCs/>
          <w:u w:val="single"/>
        </w:rPr>
        <w:t>of</w:t>
      </w:r>
      <w:r w:rsidRPr="00932813">
        <w:rPr>
          <w:rFonts w:asciiTheme="majorHAnsi" w:hAnsiTheme="majorHAnsi" w:cstheme="majorHAnsi"/>
          <w:u w:val="single"/>
        </w:rPr>
        <w:t xml:space="preserve"> </w:t>
      </w:r>
      <w:r w:rsidRPr="00932813">
        <w:rPr>
          <w:rFonts w:asciiTheme="majorHAnsi" w:hAnsiTheme="majorHAnsi" w:cstheme="majorHAnsi"/>
          <w:b/>
          <w:bCs/>
          <w:u w:val="single"/>
        </w:rPr>
        <w:t>Chinese</w:t>
      </w:r>
      <w:r w:rsidRPr="00932813">
        <w:rPr>
          <w:rFonts w:asciiTheme="majorHAnsi" w:hAnsiTheme="majorHAnsi" w:cstheme="majorHAnsi"/>
          <w:u w:val="single"/>
        </w:rPr>
        <w:t xml:space="preserve"> </w:t>
      </w:r>
      <w:r w:rsidRPr="00932813">
        <w:rPr>
          <w:rFonts w:asciiTheme="majorHAnsi" w:hAnsiTheme="majorHAnsi" w:cstheme="majorHAnsi"/>
          <w:b/>
          <w:bCs/>
          <w:u w:val="single"/>
        </w:rPr>
        <w:t>nuclear</w:t>
      </w:r>
      <w:r w:rsidRPr="00932813">
        <w:rPr>
          <w:rFonts w:asciiTheme="majorHAnsi" w:hAnsiTheme="majorHAnsi" w:cstheme="majorHAnsi"/>
          <w:u w:val="single"/>
        </w:rPr>
        <w:t xml:space="preserve"> </w:t>
      </w:r>
      <w:r w:rsidRPr="00932813">
        <w:rPr>
          <w:rFonts w:asciiTheme="majorHAnsi" w:hAnsiTheme="majorHAnsi" w:cstheme="majorHAnsi"/>
          <w:b/>
          <w:bCs/>
          <w:u w:val="single"/>
        </w:rPr>
        <w:t>weapons</w:t>
      </w:r>
      <w:r w:rsidRPr="00932813">
        <w:rPr>
          <w:rFonts w:asciiTheme="majorHAnsi" w:hAnsiTheme="majorHAnsi" w:cstheme="majorHAnsi"/>
          <w:u w:val="single"/>
        </w:rPr>
        <w:t xml:space="preserve"> policy for 56 years and </w:t>
      </w:r>
      <w:proofErr w:type="gramStart"/>
      <w:r w:rsidRPr="00932813">
        <w:rPr>
          <w:rFonts w:asciiTheme="majorHAnsi" w:hAnsiTheme="majorHAnsi" w:cstheme="majorHAnsi"/>
          <w:u w:val="single"/>
        </w:rPr>
        <w:t>has been repeated</w:t>
      </w:r>
      <w:proofErr w:type="gramEnd"/>
      <w:r w:rsidRPr="00932813">
        <w:rPr>
          <w:rFonts w:asciiTheme="majorHAnsi" w:hAnsiTheme="majorHAnsi" w:cstheme="majorHAnsi"/>
          <w:u w:val="single"/>
        </w:rPr>
        <w:t xml:space="preserve"> frequently in authoritative Chinese publications for domestic and international audiences, including a highly classified training manual for the operators of China’s nuclear forces</w:t>
      </w:r>
      <w:r w:rsidRPr="00932813">
        <w:rPr>
          <w:rFonts w:asciiTheme="majorHAnsi" w:hAnsiTheme="majorHAnsi" w:cstheme="majorHAnsi"/>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932813">
        <w:rPr>
          <w:rFonts w:asciiTheme="majorHAnsi" w:hAnsiTheme="majorHAnsi" w:cstheme="majorHAnsi"/>
          <w:b/>
          <w:bCs/>
          <w:highlight w:val="green"/>
          <w:u w:val="single"/>
        </w:rPr>
        <w:t>China</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would</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weapons</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first</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in</w:t>
      </w:r>
      <w:r w:rsidRPr="00932813">
        <w:rPr>
          <w:rFonts w:asciiTheme="majorHAnsi" w:hAnsiTheme="majorHAnsi" w:cstheme="majorHAnsi"/>
          <w:highlight w:val="green"/>
          <w:u w:val="single"/>
        </w:rPr>
        <w:t xml:space="preserve"> a </w:t>
      </w:r>
      <w:r w:rsidRPr="00932813">
        <w:rPr>
          <w:rFonts w:asciiTheme="majorHAnsi" w:hAnsiTheme="majorHAnsi" w:cstheme="majorHAnsi"/>
          <w:b/>
          <w:bCs/>
          <w:highlight w:val="green"/>
          <w:u w:val="single"/>
        </w:rPr>
        <w:t>war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with</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w:t>
      </w:r>
      <w:r w:rsidRPr="00932813">
        <w:rPr>
          <w:rFonts w:asciiTheme="majorHAnsi" w:hAnsiTheme="majorHAnsi" w:cstheme="majorHAnsi"/>
          <w:u w:val="single"/>
        </w:rPr>
        <w:t xml:space="preserve">nited </w:t>
      </w:r>
      <w:r w:rsidRPr="00932813">
        <w:rPr>
          <w:rFonts w:asciiTheme="majorHAnsi" w:hAnsiTheme="majorHAnsi" w:cstheme="majorHAnsi"/>
          <w:b/>
          <w:bCs/>
          <w:highlight w:val="green"/>
          <w:u w:val="single"/>
        </w:rPr>
        <w:t>S</w:t>
      </w:r>
      <w:r w:rsidRPr="00932813">
        <w:rPr>
          <w:rFonts w:asciiTheme="majorHAnsi" w:hAnsiTheme="majorHAnsi" w:cstheme="majorHAnsi"/>
          <w:u w:val="single"/>
        </w:rPr>
        <w:t>tates</w:t>
      </w:r>
      <w:r w:rsidRPr="00932813">
        <w:rPr>
          <w:rFonts w:asciiTheme="majorHAnsi" w:hAnsiTheme="majorHAnsi" w:cstheme="majorHAnsi"/>
          <w:sz w:val="16"/>
        </w:rPr>
        <w:t xml:space="preserve">. This U.S. misperception is </w:t>
      </w:r>
      <w:proofErr w:type="gramStart"/>
      <w:r w:rsidRPr="00932813">
        <w:rPr>
          <w:rFonts w:asciiTheme="majorHAnsi" w:hAnsiTheme="majorHAnsi" w:cstheme="majorHAnsi"/>
          <w:sz w:val="16"/>
        </w:rPr>
        <w:t>understandable,</w:t>
      </w:r>
      <w:proofErr w:type="gramEnd"/>
      <w:r w:rsidRPr="00932813">
        <w:rPr>
          <w:rFonts w:asciiTheme="majorHAnsi" w:hAnsiTheme="majorHAnsi" w:cstheme="majorHAnsi"/>
          <w:sz w:val="16"/>
        </w:rPr>
        <w:t xml:space="preserve"> especially given the difficulties the Defense Department encountered translating the text into English. The language, carefully considered in the context of the entire book, articulates a strong reaffirmation of </w:t>
      </w:r>
      <w:proofErr w:type="gramStart"/>
      <w:r w:rsidRPr="00932813">
        <w:rPr>
          <w:rFonts w:asciiTheme="majorHAnsi" w:hAnsiTheme="majorHAnsi" w:cstheme="majorHAnsi"/>
          <w:sz w:val="16"/>
        </w:rPr>
        <w:t>China’s</w:t>
      </w:r>
      <w:proofErr w:type="gramEnd"/>
      <w:r w:rsidRPr="00932813">
        <w:rPr>
          <w:rFonts w:asciiTheme="majorHAnsi" w:hAnsiTheme="majorHAnsi" w:cstheme="majorHAnsi"/>
          <w:sz w:val="16"/>
        </w:rPr>
        <w:t xml:space="preserve"> no first use policy. </w:t>
      </w:r>
      <w:proofErr w:type="gramStart"/>
      <w:r w:rsidRPr="00932813">
        <w:rPr>
          <w:rFonts w:asciiTheme="majorHAnsi" w:hAnsiTheme="majorHAnsi" w:cstheme="majorHAnsi"/>
          <w:sz w:val="16"/>
        </w:rPr>
        <w:t>But</w:t>
      </w:r>
      <w:proofErr w:type="gramEnd"/>
      <w:r w:rsidRPr="00932813">
        <w:rPr>
          <w:rFonts w:asciiTheme="majorHAnsi" w:hAnsiTheme="majorHAnsi" w:cstheme="majorHAnsi"/>
          <w:sz w:val="16"/>
        </w:rPr>
        <w:t xml:space="preserve"> it also reveals </w:t>
      </w:r>
      <w:r w:rsidRPr="00932813">
        <w:rPr>
          <w:rFonts w:asciiTheme="majorHAnsi" w:hAnsiTheme="majorHAnsi" w:cstheme="majorHAnsi"/>
          <w:b/>
          <w:bCs/>
          <w:highlight w:val="green"/>
          <w:u w:val="single"/>
        </w:rPr>
        <w:t>Chinese</w:t>
      </w:r>
      <w:r w:rsidRPr="00932813">
        <w:rPr>
          <w:rFonts w:asciiTheme="majorHAnsi" w:hAnsiTheme="majorHAnsi" w:cstheme="majorHAnsi"/>
          <w:highlight w:val="green"/>
          <w:u w:val="single"/>
        </w:rPr>
        <w:t xml:space="preserve"> </w:t>
      </w:r>
      <w:r w:rsidRPr="00932813">
        <w:rPr>
          <w:rFonts w:asciiTheme="majorHAnsi" w:hAnsiTheme="majorHAnsi" w:cstheme="majorHAnsi"/>
          <w:u w:val="single"/>
        </w:rPr>
        <w:t xml:space="preserve">military </w:t>
      </w:r>
      <w:r w:rsidRPr="00932813">
        <w:rPr>
          <w:rFonts w:asciiTheme="majorHAnsi" w:hAnsiTheme="majorHAnsi" w:cstheme="majorHAnsi"/>
          <w:highlight w:val="green"/>
          <w:u w:val="single"/>
        </w:rPr>
        <w:t xml:space="preserve">planners are </w:t>
      </w:r>
      <w:r w:rsidRPr="00932813">
        <w:rPr>
          <w:rFonts w:asciiTheme="majorHAnsi" w:hAnsiTheme="majorHAnsi" w:cstheme="majorHAnsi"/>
          <w:b/>
          <w:bCs/>
          <w:highlight w:val="green"/>
          <w:u w:val="single"/>
        </w:rPr>
        <w:t>struggling</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with</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crisis</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management</w:t>
      </w:r>
      <w:r w:rsidRPr="00932813">
        <w:rPr>
          <w:rFonts w:asciiTheme="majorHAnsi" w:hAnsiTheme="majorHAnsi" w:cstheme="majorHAnsi"/>
          <w:highlight w:val="green"/>
          <w:u w:val="single"/>
        </w:rPr>
        <w:t xml:space="preserve"> </w:t>
      </w:r>
      <w:r w:rsidRPr="00932813">
        <w:rPr>
          <w:rFonts w:asciiTheme="majorHAnsi" w:hAnsiTheme="majorHAnsi" w:cstheme="majorHAnsi"/>
          <w:b/>
          <w:bCs/>
          <w:u w:val="single"/>
        </w:rPr>
        <w:t>and</w:t>
      </w:r>
      <w:r w:rsidRPr="00932813">
        <w:rPr>
          <w:rFonts w:asciiTheme="majorHAnsi" w:hAnsiTheme="majorHAnsi" w:cstheme="majorHAnsi"/>
          <w:u w:val="single"/>
        </w:rPr>
        <w:t xml:space="preserve"> </w:t>
      </w:r>
      <w:r w:rsidRPr="00932813">
        <w:rPr>
          <w:rFonts w:asciiTheme="majorHAnsi" w:hAnsiTheme="majorHAnsi" w:cstheme="majorHAnsi"/>
          <w:b/>
          <w:bCs/>
          <w:u w:val="single"/>
        </w:rPr>
        <w:t>considering</w:t>
      </w:r>
      <w:r w:rsidRPr="00932813">
        <w:rPr>
          <w:rFonts w:asciiTheme="majorHAnsi" w:hAnsiTheme="majorHAnsi" w:cstheme="majorHAnsi"/>
          <w:u w:val="single"/>
        </w:rPr>
        <w:t xml:space="preserve"> </w:t>
      </w:r>
      <w:r w:rsidRPr="00932813">
        <w:rPr>
          <w:rFonts w:asciiTheme="majorHAnsi" w:hAnsiTheme="majorHAnsi" w:cstheme="majorHAnsi"/>
          <w:b/>
          <w:bCs/>
          <w:u w:val="single"/>
        </w:rPr>
        <w:t>steps</w:t>
      </w:r>
      <w:r w:rsidRPr="00932813">
        <w:rPr>
          <w:rFonts w:asciiTheme="majorHAnsi" w:hAnsiTheme="majorHAnsi" w:cstheme="majorHAnsi"/>
          <w:u w:val="single"/>
        </w:rPr>
        <w:t xml:space="preserve"> </w:t>
      </w:r>
      <w:r w:rsidRPr="00932813">
        <w:rPr>
          <w:rFonts w:asciiTheme="majorHAnsi" w:hAnsiTheme="majorHAnsi" w:cstheme="majorHAnsi"/>
          <w:b/>
          <w:bCs/>
          <w:highlight w:val="green"/>
          <w:u w:val="single"/>
        </w:rPr>
        <w:t>that</w:t>
      </w:r>
      <w:r w:rsidRPr="00932813">
        <w:rPr>
          <w:rFonts w:asciiTheme="majorHAnsi" w:hAnsiTheme="majorHAnsi" w:cstheme="majorHAnsi"/>
          <w:highlight w:val="green"/>
          <w:u w:val="single"/>
        </w:rPr>
        <w:t xml:space="preserve"> could </w:t>
      </w:r>
      <w:r w:rsidRPr="00932813">
        <w:rPr>
          <w:rFonts w:asciiTheme="majorHAnsi" w:hAnsiTheme="majorHAnsi" w:cstheme="majorHAnsi"/>
          <w:b/>
          <w:bCs/>
          <w:highlight w:val="green"/>
          <w:u w:val="single"/>
          <w:bdr w:val="single" w:sz="4" w:space="0" w:color="auto"/>
        </w:rPr>
        <w:t>create</w:t>
      </w:r>
      <w:r w:rsidRPr="00932813">
        <w:rPr>
          <w:rFonts w:asciiTheme="majorHAnsi" w:hAnsiTheme="majorHAnsi" w:cstheme="majorHAnsi"/>
          <w:highlight w:val="green"/>
          <w:u w:val="single"/>
          <w:bdr w:val="single" w:sz="4" w:space="0" w:color="auto"/>
        </w:rPr>
        <w:t xml:space="preserve"> </w:t>
      </w:r>
      <w:r w:rsidRPr="00932813">
        <w:rPr>
          <w:rFonts w:asciiTheme="majorHAnsi" w:hAnsiTheme="majorHAnsi" w:cstheme="majorHAnsi"/>
          <w:b/>
          <w:bCs/>
          <w:highlight w:val="green"/>
          <w:u w:val="single"/>
          <w:bdr w:val="single" w:sz="4" w:space="0" w:color="auto"/>
        </w:rPr>
        <w:t>ambiguity</w:t>
      </w:r>
      <w:r w:rsidRPr="00932813">
        <w:rPr>
          <w:rFonts w:asciiTheme="majorHAnsi" w:hAnsiTheme="majorHAnsi" w:cstheme="majorHAnsi"/>
          <w:highlight w:val="green"/>
          <w:u w:val="single"/>
          <w:bdr w:val="single" w:sz="4" w:space="0" w:color="auto"/>
        </w:rPr>
        <w:t xml:space="preserve"> </w:t>
      </w:r>
      <w:r w:rsidRPr="00932813">
        <w:rPr>
          <w:rFonts w:asciiTheme="majorHAnsi" w:hAnsiTheme="majorHAnsi" w:cstheme="majorHAnsi"/>
          <w:b/>
          <w:bCs/>
          <w:highlight w:val="green"/>
          <w:u w:val="single"/>
          <w:bdr w:val="single" w:sz="4" w:space="0" w:color="auto"/>
        </w:rPr>
        <w:t>with</w:t>
      </w:r>
      <w:r w:rsidRPr="00932813">
        <w:rPr>
          <w:rFonts w:asciiTheme="majorHAnsi" w:hAnsiTheme="majorHAnsi" w:cstheme="majorHAnsi"/>
          <w:highlight w:val="green"/>
          <w:u w:val="single"/>
          <w:bdr w:val="single" w:sz="4" w:space="0" w:color="auto"/>
        </w:rPr>
        <w:t xml:space="preserve"> </w:t>
      </w:r>
      <w:r w:rsidRPr="00932813">
        <w:rPr>
          <w:rFonts w:asciiTheme="majorHAnsi" w:hAnsiTheme="majorHAnsi" w:cstheme="majorHAnsi"/>
          <w:b/>
          <w:bCs/>
          <w:highlight w:val="green"/>
          <w:u w:val="single"/>
          <w:bdr w:val="single" w:sz="4" w:space="0" w:color="auto"/>
        </w:rPr>
        <w:t>disastrous</w:t>
      </w:r>
      <w:r w:rsidRPr="00932813">
        <w:rPr>
          <w:rFonts w:asciiTheme="majorHAnsi" w:hAnsiTheme="majorHAnsi" w:cstheme="majorHAnsi"/>
          <w:highlight w:val="green"/>
          <w:u w:val="single"/>
          <w:bdr w:val="single" w:sz="4" w:space="0" w:color="auto"/>
        </w:rPr>
        <w:t xml:space="preserve"> </w:t>
      </w:r>
      <w:r w:rsidRPr="00932813">
        <w:rPr>
          <w:rFonts w:asciiTheme="majorHAnsi" w:hAnsiTheme="majorHAnsi" w:cstheme="majorHAnsi"/>
          <w:b/>
          <w:bCs/>
          <w:highlight w:val="green"/>
          <w:u w:val="single"/>
          <w:bdr w:val="single" w:sz="4" w:space="0" w:color="auto"/>
        </w:rPr>
        <w:t>consequences</w:t>
      </w:r>
      <w:r w:rsidRPr="00932813">
        <w:rPr>
          <w:rFonts w:asciiTheme="majorHAnsi" w:hAnsiTheme="majorHAnsi" w:cstheme="majorHAnsi"/>
          <w:u w:val="single"/>
        </w:rPr>
        <w:t>.</w:t>
      </w:r>
      <w:r w:rsidRPr="00932813">
        <w:rPr>
          <w:rFonts w:asciiTheme="majorHAnsi" w:hAnsiTheme="majorHAnsi" w:cstheme="majorHAnsi"/>
          <w:sz w:val="16"/>
        </w:rPr>
        <w:t xml:space="preserve"> </w:t>
      </w:r>
      <w:proofErr w:type="gramStart"/>
      <w:r w:rsidRPr="00932813">
        <w:rPr>
          <w:rFonts w:asciiTheme="majorHAnsi" w:hAnsiTheme="majorHAnsi" w:cstheme="majorHAnsi"/>
          <w:sz w:val="16"/>
        </w:rPr>
        <w:t xml:space="preserve">Towards the end of the 405-page text on the operations of China’s strategic rocket forces, in a chapter entitled, “Second Artillery Deterrence Operations,” the authors explain what China’s nuclear forces train to do if </w:t>
      </w:r>
      <w:r w:rsidRPr="00932813">
        <w:rPr>
          <w:rFonts w:asciiTheme="majorHAnsi" w:hAnsiTheme="majorHAnsi" w:cstheme="majorHAnsi"/>
          <w:b/>
          <w:bCs/>
          <w:u w:val="single"/>
        </w:rPr>
        <w:t>“</w:t>
      </w:r>
      <w:r w:rsidRPr="00932813">
        <w:rPr>
          <w:rFonts w:asciiTheme="majorHAnsi" w:hAnsiTheme="majorHAnsi" w:cstheme="majorHAnsi"/>
          <w:highlight w:val="green"/>
          <w:u w:val="single"/>
        </w:rPr>
        <w:t xml:space="preserve">a strong military power possessing nuclear‐armed missiles </w:t>
      </w:r>
      <w:r w:rsidRPr="00932813">
        <w:rPr>
          <w:rFonts w:asciiTheme="majorHAnsi" w:hAnsiTheme="majorHAnsi" w:cstheme="majorHAnsi"/>
          <w:u w:val="single"/>
        </w:rPr>
        <w:t xml:space="preserve">and an absolute advantage in high‐tech conventional weapons </w:t>
      </w:r>
      <w:r w:rsidRPr="00932813">
        <w:rPr>
          <w:rFonts w:asciiTheme="majorHAnsi" w:hAnsiTheme="majorHAnsi" w:cstheme="majorHAnsi"/>
          <w:highlight w:val="green"/>
          <w:u w:val="single"/>
        </w:rPr>
        <w:t xml:space="preserve">is carrying out </w:t>
      </w:r>
      <w:r w:rsidRPr="00932813">
        <w:rPr>
          <w:rFonts w:asciiTheme="majorHAnsi" w:hAnsiTheme="majorHAnsi" w:cstheme="majorHAnsi"/>
          <w:u w:val="single"/>
        </w:rPr>
        <w:t xml:space="preserve">intense and </w:t>
      </w:r>
      <w:r w:rsidRPr="00932813">
        <w:rPr>
          <w:rFonts w:asciiTheme="majorHAnsi" w:hAnsiTheme="majorHAnsi" w:cstheme="majorHAnsi"/>
          <w:highlight w:val="green"/>
          <w:u w:val="single"/>
        </w:rPr>
        <w:t xml:space="preserve">continuous attacks </w:t>
      </w:r>
      <w:r w:rsidRPr="00932813">
        <w:rPr>
          <w:rFonts w:asciiTheme="majorHAnsi" w:hAnsiTheme="majorHAnsi" w:cstheme="majorHAnsi"/>
          <w:u w:val="single"/>
        </w:rPr>
        <w:t>against our major strategic targets and we have no good military strategy to resist the enemy.</w:t>
      </w:r>
      <w:r w:rsidRPr="00932813">
        <w:rPr>
          <w:rFonts w:asciiTheme="majorHAnsi" w:hAnsiTheme="majorHAnsi" w:cstheme="majorHAnsi"/>
          <w:b/>
          <w:bCs/>
          <w:u w:val="single"/>
        </w:rPr>
        <w:t>”</w:t>
      </w:r>
      <w:proofErr w:type="gramEnd"/>
      <w:r w:rsidRPr="00932813">
        <w:rPr>
          <w:rFonts w:asciiTheme="majorHAnsi" w:hAnsiTheme="majorHAnsi" w:cstheme="majorHAnsi"/>
          <w:u w:val="single"/>
        </w:rPr>
        <w:t xml:space="preserve"> The military power </w:t>
      </w:r>
      <w:proofErr w:type="gramStart"/>
      <w:r w:rsidRPr="00932813">
        <w:rPr>
          <w:rFonts w:asciiTheme="majorHAnsi" w:hAnsiTheme="majorHAnsi" w:cstheme="majorHAnsi"/>
          <w:u w:val="single"/>
        </w:rPr>
        <w:t>they’re</w:t>
      </w:r>
      <w:proofErr w:type="gramEnd"/>
      <w:r w:rsidRPr="00932813">
        <w:rPr>
          <w:rFonts w:asciiTheme="majorHAnsi" w:hAnsiTheme="majorHAnsi" w:cstheme="majorHAnsi"/>
          <w:u w:val="single"/>
        </w:rPr>
        <w:t xml:space="preserve"> talking about is </w:t>
      </w:r>
      <w:r w:rsidRPr="00932813">
        <w:rPr>
          <w:rFonts w:asciiTheme="majorHAnsi" w:hAnsiTheme="majorHAnsi" w:cstheme="majorHAnsi"/>
          <w:highlight w:val="green"/>
          <w:u w:val="single"/>
        </w:rPr>
        <w:t>the U</w:t>
      </w:r>
      <w:r w:rsidRPr="00932813">
        <w:rPr>
          <w:rFonts w:asciiTheme="majorHAnsi" w:hAnsiTheme="majorHAnsi" w:cstheme="majorHAnsi"/>
          <w:u w:val="single"/>
        </w:rPr>
        <w:t xml:space="preserve">nited </w:t>
      </w:r>
      <w:r w:rsidRPr="00932813">
        <w:rPr>
          <w:rFonts w:asciiTheme="majorHAnsi" w:hAnsiTheme="majorHAnsi" w:cstheme="majorHAnsi"/>
          <w:highlight w:val="green"/>
          <w:u w:val="single"/>
        </w:rPr>
        <w:t>S</w:t>
      </w:r>
      <w:r w:rsidRPr="00932813">
        <w:rPr>
          <w:rFonts w:asciiTheme="majorHAnsi" w:hAnsiTheme="majorHAnsi" w:cstheme="majorHAnsi"/>
          <w:u w:val="single"/>
        </w:rPr>
        <w:t>tates.</w:t>
      </w:r>
      <w:r w:rsidRPr="00932813">
        <w:rPr>
          <w:rFonts w:asciiTheme="majorHAnsi" w:hAnsiTheme="majorHAnsi" w:cstheme="majorHAnsi"/>
          <w:sz w:val="16"/>
        </w:rPr>
        <w:t xml:space="preserve"> The authors indicate </w:t>
      </w:r>
      <w:r w:rsidRPr="00932813">
        <w:rPr>
          <w:rFonts w:asciiTheme="majorHAnsi" w:hAnsiTheme="majorHAnsi" w:cstheme="majorHAnsi"/>
          <w:u w:val="single"/>
        </w:rPr>
        <w:t>China’s nuclear missile forces train to take specific steps, including increasing readiness and conducting launch exercises, to “dissuade the continuation of the strong enemy’s conventional attacks.”</w:t>
      </w:r>
      <w:r w:rsidRPr="00932813">
        <w:rPr>
          <w:rFonts w:asciiTheme="majorHAnsi" w:hAnsiTheme="majorHAnsi" w:cstheme="majorHAnsi"/>
          <w:sz w:val="16"/>
        </w:rPr>
        <w:t xml:space="preserve"> </w:t>
      </w:r>
      <w:r w:rsidRPr="00932813">
        <w:rPr>
          <w:rFonts w:asciiTheme="majorHAnsi" w:hAnsiTheme="majorHAnsi" w:cstheme="majorHAnsi"/>
          <w:u w:val="single"/>
        </w:rPr>
        <w:t>The manual refers to these steps as an “adjustment” to China’s nuclear policy and a “lowering” of China’s threshold for brandishing its nuclear forces.</w:t>
      </w:r>
      <w:r w:rsidRPr="00932813">
        <w:rPr>
          <w:rFonts w:asciiTheme="majorHAnsi" w:hAnsiTheme="majorHAnsi" w:cstheme="majorHAnsi"/>
          <w:sz w:val="16"/>
        </w:rPr>
        <w:t xml:space="preserve"> Chinese leaders would only take these steps in extreme circumstances. The text highlights several triggers such as U.S. conventional bombing of China’s nuclear and hydroelectric power plants, heavy conventional bombing of large cities like Beijing and Shanghai, or other acts of </w:t>
      </w:r>
      <w:r w:rsidRPr="00932813">
        <w:rPr>
          <w:rFonts w:asciiTheme="majorHAnsi" w:hAnsiTheme="majorHAnsi" w:cstheme="majorHAnsi"/>
          <w:b/>
          <w:bCs/>
          <w:highlight w:val="green"/>
          <w:u w:val="single"/>
        </w:rPr>
        <w:t>conventional</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warfare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that</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seriously</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threatened</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 xml:space="preserve">the </w:t>
      </w:r>
      <w:r w:rsidRPr="00932813">
        <w:rPr>
          <w:rFonts w:asciiTheme="majorHAnsi" w:hAnsiTheme="majorHAnsi" w:cstheme="majorHAnsi"/>
          <w:u w:val="single"/>
        </w:rPr>
        <w:t xml:space="preserve">“safety and </w:t>
      </w:r>
      <w:r w:rsidRPr="00932813">
        <w:rPr>
          <w:rFonts w:asciiTheme="majorHAnsi" w:hAnsiTheme="majorHAnsi" w:cstheme="majorHAnsi"/>
          <w:b/>
          <w:bCs/>
          <w:highlight w:val="green"/>
          <w:u w:val="single"/>
        </w:rPr>
        <w:t>survival</w:t>
      </w:r>
      <w:r w:rsidRPr="00932813">
        <w:rPr>
          <w:rFonts w:asciiTheme="majorHAnsi" w:hAnsiTheme="majorHAnsi" w:cstheme="majorHAnsi"/>
          <w:u w:val="single"/>
        </w:rPr>
        <w:t>” of the nation</w:t>
      </w:r>
      <w:r w:rsidRPr="00932813">
        <w:rPr>
          <w:rFonts w:asciiTheme="majorHAnsi" w:hAnsiTheme="majorHAnsi" w:cstheme="majorHAnsi"/>
          <w:sz w:val="16"/>
        </w:rPr>
        <w:t xml:space="preserve">. U.S. Misunderstanding Richard seems to believe this planned adjustment in China’s nuclear posture means </w:t>
      </w:r>
      <w:r w:rsidRPr="00932813">
        <w:rPr>
          <w:rFonts w:asciiTheme="majorHAnsi" w:hAnsiTheme="majorHAnsi" w:cstheme="majorHAnsi"/>
          <w:highlight w:val="green"/>
          <w:u w:val="single"/>
        </w:rPr>
        <w:t xml:space="preserve">China is </w:t>
      </w:r>
      <w:r w:rsidRPr="00932813">
        <w:rPr>
          <w:rFonts w:asciiTheme="majorHAnsi" w:hAnsiTheme="majorHAnsi" w:cstheme="majorHAnsi"/>
          <w:b/>
          <w:bCs/>
          <w:highlight w:val="green"/>
          <w:u w:val="single"/>
        </w:rPr>
        <w:t>preparing</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to</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weapons</w:t>
      </w:r>
      <w:r w:rsidRPr="00932813">
        <w:rPr>
          <w:rFonts w:asciiTheme="majorHAnsi" w:hAnsiTheme="majorHAnsi" w:cstheme="majorHAnsi"/>
          <w:highlight w:val="green"/>
          <w:u w:val="single"/>
        </w:rPr>
        <w:t xml:space="preserve"> first under these circumstances</w:t>
      </w:r>
      <w:r w:rsidRPr="00932813">
        <w:rPr>
          <w:rFonts w:asciiTheme="majorHAnsi" w:hAnsiTheme="majorHAnsi" w:cstheme="majorHAnsi"/>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932813">
        <w:rPr>
          <w:rFonts w:asciiTheme="majorHAnsi" w:hAnsiTheme="majorHAnsi" w:cstheme="majorHAnsi"/>
          <w:b/>
          <w:bCs/>
          <w:u w:val="single"/>
        </w:rPr>
        <w:t>Chinese</w:t>
      </w:r>
      <w:r w:rsidRPr="00932813">
        <w:rPr>
          <w:rFonts w:asciiTheme="majorHAnsi" w:hAnsiTheme="majorHAnsi" w:cstheme="majorHAnsi"/>
          <w:u w:val="single"/>
        </w:rPr>
        <w:t xml:space="preserve"> would </w:t>
      </w:r>
      <w:r w:rsidRPr="00932813">
        <w:rPr>
          <w:rFonts w:asciiTheme="majorHAnsi" w:hAnsiTheme="majorHAnsi" w:cstheme="majorHAnsi"/>
          <w:b/>
          <w:bCs/>
          <w:highlight w:val="green"/>
          <w:u w:val="single"/>
        </w:rPr>
        <w:t>interpret</w:t>
      </w:r>
      <w:r w:rsidRPr="00932813">
        <w:rPr>
          <w:rFonts w:asciiTheme="majorHAnsi" w:hAnsiTheme="majorHAnsi" w:cstheme="majorHAnsi"/>
          <w:highlight w:val="green"/>
          <w:u w:val="single"/>
        </w:rPr>
        <w:t xml:space="preserve"> </w:t>
      </w:r>
      <w:r w:rsidRPr="00932813">
        <w:rPr>
          <w:rFonts w:asciiTheme="majorHAnsi" w:hAnsiTheme="majorHAnsi" w:cstheme="majorHAnsi"/>
          <w:b/>
          <w:bCs/>
          <w:u w:val="single"/>
        </w:rPr>
        <w:t>these</w:t>
      </w:r>
      <w:r w:rsidRPr="00932813">
        <w:rPr>
          <w:rFonts w:asciiTheme="majorHAnsi" w:hAnsiTheme="majorHAnsi" w:cstheme="majorHAnsi"/>
          <w:u w:val="single"/>
        </w:rPr>
        <w:t xml:space="preserve"> types of U.S. </w:t>
      </w:r>
      <w:r w:rsidRPr="00932813">
        <w:rPr>
          <w:rFonts w:asciiTheme="majorHAnsi" w:hAnsiTheme="majorHAnsi" w:cstheme="majorHAnsi"/>
          <w:highlight w:val="green"/>
          <w:u w:val="single"/>
        </w:rPr>
        <w:t xml:space="preserve">conventional </w:t>
      </w:r>
      <w:r w:rsidRPr="00932813">
        <w:rPr>
          <w:rFonts w:asciiTheme="majorHAnsi" w:hAnsiTheme="majorHAnsi" w:cstheme="majorHAnsi"/>
          <w:b/>
          <w:bCs/>
          <w:highlight w:val="green"/>
          <w:u w:val="single"/>
        </w:rPr>
        <w:t>attacks</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as</w:t>
      </w:r>
      <w:r w:rsidRPr="00932813">
        <w:rPr>
          <w:rFonts w:asciiTheme="majorHAnsi" w:hAnsiTheme="majorHAnsi" w:cstheme="majorHAnsi"/>
          <w:highlight w:val="green"/>
          <w:u w:val="single"/>
        </w:rPr>
        <w:t xml:space="preserve"> </w:t>
      </w:r>
      <w:r w:rsidRPr="00932813">
        <w:rPr>
          <w:rFonts w:asciiTheme="majorHAnsi" w:hAnsiTheme="majorHAnsi" w:cstheme="majorHAnsi"/>
          <w:b/>
          <w:bCs/>
          <w:u w:val="single"/>
        </w:rPr>
        <w:t>equivalent</w:t>
      </w:r>
      <w:r w:rsidRPr="00932813">
        <w:rPr>
          <w:rFonts w:asciiTheme="majorHAnsi" w:hAnsiTheme="majorHAnsi" w:cstheme="majorHAnsi"/>
          <w:u w:val="single"/>
        </w:rPr>
        <w:t xml:space="preserve"> </w:t>
      </w:r>
      <w:r w:rsidRPr="00932813">
        <w:rPr>
          <w:rFonts w:asciiTheme="majorHAnsi" w:hAnsiTheme="majorHAnsi" w:cstheme="majorHAnsi"/>
          <w:b/>
          <w:bCs/>
          <w:u w:val="single"/>
        </w:rPr>
        <w:t>to</w:t>
      </w:r>
      <w:r w:rsidRPr="00932813">
        <w:rPr>
          <w:rFonts w:asciiTheme="majorHAnsi" w:hAnsiTheme="majorHAnsi" w:cstheme="majorHAnsi"/>
          <w:u w:val="single"/>
        </w:rPr>
        <w:t xml:space="preserve"> a </w:t>
      </w:r>
      <w:r w:rsidRPr="00932813">
        <w:rPr>
          <w:rFonts w:asciiTheme="majorHAnsi" w:hAnsiTheme="majorHAnsi" w:cstheme="majorHAnsi"/>
          <w:b/>
          <w:bCs/>
          <w:u w:val="single"/>
        </w:rPr>
        <w:t xml:space="preserve">U.S. </w:t>
      </w:r>
      <w:r w:rsidRPr="00932813">
        <w:rPr>
          <w:rFonts w:asciiTheme="majorHAnsi" w:hAnsiTheme="majorHAnsi" w:cstheme="majorHAnsi"/>
          <w:b/>
          <w:bCs/>
          <w:highlight w:val="green"/>
          <w:u w:val="single"/>
        </w:rPr>
        <w:t>first use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of</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weapons</w:t>
      </w:r>
      <w:r w:rsidRPr="00932813">
        <w:rPr>
          <w:rFonts w:asciiTheme="majorHAnsi" w:hAnsiTheme="majorHAnsi" w:cstheme="majorHAnsi"/>
          <w:highlight w:val="green"/>
          <w:u w:val="single"/>
        </w:rPr>
        <w:t xml:space="preserve"> </w:t>
      </w:r>
      <w:r w:rsidRPr="00932813">
        <w:rPr>
          <w:rFonts w:asciiTheme="majorHAnsi" w:hAnsiTheme="majorHAnsi" w:cstheme="majorHAnsi"/>
          <w:u w:val="single"/>
        </w:rPr>
        <w:t>against China</w:t>
      </w:r>
      <w:r w:rsidRPr="00932813">
        <w:rPr>
          <w:rFonts w:asciiTheme="majorHAnsi" w:hAnsiTheme="majorHAnsi" w:cstheme="majorHAnsi"/>
          <w:sz w:val="16"/>
        </w:rPr>
        <w:t xml:space="preserve">. </w:t>
      </w:r>
      <w:proofErr w:type="gramStart"/>
      <w:r w:rsidRPr="00932813">
        <w:rPr>
          <w:rFonts w:asciiTheme="majorHAnsi" w:hAnsiTheme="majorHAnsi" w:cstheme="majorHAnsi"/>
          <w:sz w:val="16"/>
        </w:rPr>
        <w:t>But</w:t>
      </w:r>
      <w:proofErr w:type="gramEnd"/>
      <w:r w:rsidRPr="00932813">
        <w:rPr>
          <w:rFonts w:asciiTheme="majorHAnsi" w:hAnsiTheme="majorHAnsi" w:cstheme="majorHAnsi"/>
          <w:sz w:val="16"/>
        </w:rPr>
        <w:t xml:space="preserve">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w:t>
      </w:r>
      <w:proofErr w:type="gramStart"/>
      <w:r w:rsidRPr="00932813">
        <w:rPr>
          <w:rFonts w:asciiTheme="majorHAnsi" w:hAnsiTheme="majorHAnsi" w:cstheme="majorHAnsi"/>
          <w:sz w:val="16"/>
        </w:rPr>
        <w:t>off-alert</w:t>
      </w:r>
      <w:proofErr w:type="gramEnd"/>
      <w:r w:rsidRPr="00932813">
        <w:rPr>
          <w:rFonts w:asciiTheme="majorHAnsi" w:hAnsiTheme="majorHAnsi" w:cstheme="majorHAnsi"/>
          <w:sz w:val="16"/>
        </w:rPr>
        <w:t xml:space="preserve">. Its warheads </w:t>
      </w:r>
      <w:proofErr w:type="gramStart"/>
      <w:r w:rsidRPr="00932813">
        <w:rPr>
          <w:rFonts w:asciiTheme="majorHAnsi" w:hAnsiTheme="majorHAnsi" w:cstheme="majorHAnsi"/>
          <w:sz w:val="16"/>
        </w:rPr>
        <w:t>are not mated</w:t>
      </w:r>
      <w:proofErr w:type="gramEnd"/>
      <w:r w:rsidRPr="00932813">
        <w:rPr>
          <w:rFonts w:asciiTheme="majorHAnsi" w:hAnsiTheme="majorHAnsi" w:cstheme="majorHAnsi"/>
          <w:sz w:val="16"/>
        </w:rPr>
        <w:t xml:space="preserve"> to its missiles. China’s nuclear-armed submarines are not continuously at sea on armed patrols. The manual describes how China’s nuclear warheads and the missiles that deliver them </w:t>
      </w:r>
      <w:proofErr w:type="gramStart"/>
      <w:r w:rsidRPr="00932813">
        <w:rPr>
          <w:rFonts w:asciiTheme="majorHAnsi" w:hAnsiTheme="majorHAnsi" w:cstheme="majorHAnsi"/>
          <w:sz w:val="16"/>
        </w:rPr>
        <w:t>are controlled</w:t>
      </w:r>
      <w:proofErr w:type="gramEnd"/>
      <w:r w:rsidRPr="00932813">
        <w:rPr>
          <w:rFonts w:asciiTheme="majorHAnsi" w:hAnsiTheme="majorHAnsi" w:cstheme="majorHAnsi"/>
          <w:sz w:val="16"/>
        </w:rPr>
        <w:t xml:space="preserve"> by two separate chains of command. Chinese </w:t>
      </w:r>
      <w:proofErr w:type="spellStart"/>
      <w:r w:rsidRPr="00932813">
        <w:rPr>
          <w:rFonts w:asciiTheme="majorHAnsi" w:hAnsiTheme="majorHAnsi" w:cstheme="majorHAnsi"/>
          <w:sz w:val="16"/>
        </w:rPr>
        <w:t>missileers</w:t>
      </w:r>
      <w:proofErr w:type="spellEnd"/>
      <w:r w:rsidRPr="00932813">
        <w:rPr>
          <w:rFonts w:asciiTheme="majorHAnsi" w:hAnsiTheme="majorHAnsi" w:cstheme="majorHAnsi"/>
          <w:sz w:val="16"/>
        </w:rPr>
        <w:t xml:space="preserve"> train to bring them together and launch them after China </w:t>
      </w:r>
      <w:proofErr w:type="gramStart"/>
      <w:r w:rsidRPr="00932813">
        <w:rPr>
          <w:rFonts w:asciiTheme="majorHAnsi" w:hAnsiTheme="majorHAnsi" w:cstheme="majorHAnsi"/>
          <w:sz w:val="16"/>
        </w:rPr>
        <w:t>has been attacked</w:t>
      </w:r>
      <w:proofErr w:type="gramEnd"/>
      <w:r w:rsidRPr="00932813">
        <w:rPr>
          <w:rFonts w:asciiTheme="majorHAnsi" w:hAnsiTheme="majorHAnsi" w:cstheme="majorHAnsi"/>
          <w:sz w:val="16"/>
        </w:rPr>
        <w:t xml:space="preserve">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w:t>
      </w:r>
      <w:proofErr w:type="gramStart"/>
      <w:r w:rsidRPr="00932813">
        <w:rPr>
          <w:rFonts w:asciiTheme="majorHAnsi" w:hAnsiTheme="majorHAnsi" w:cstheme="majorHAnsi"/>
          <w:sz w:val="16"/>
        </w:rPr>
        <w:t>is intended</w:t>
      </w:r>
      <w:proofErr w:type="gramEnd"/>
      <w:r w:rsidRPr="00932813">
        <w:rPr>
          <w:rFonts w:asciiTheme="majorHAnsi" w:hAnsiTheme="majorHAnsi" w:cstheme="majorHAnsi"/>
          <w:sz w:val="16"/>
        </w:rPr>
        <w:t xml:space="preserve">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932813">
        <w:rPr>
          <w:rFonts w:asciiTheme="majorHAnsi" w:hAnsiTheme="majorHAnsi" w:cstheme="majorHAnsi"/>
          <w:u w:val="single"/>
        </w:rPr>
        <w:t xml:space="preserve">United States used nuclear weapons to attempt to knock out a small fraction of the Chinese ICBMs that could reach the United States it </w:t>
      </w:r>
      <w:proofErr w:type="gramStart"/>
      <w:r w:rsidRPr="00932813">
        <w:rPr>
          <w:rFonts w:asciiTheme="majorHAnsi" w:hAnsiTheme="majorHAnsi" w:cstheme="majorHAnsi"/>
          <w:u w:val="single"/>
        </w:rPr>
        <w:t>may</w:t>
      </w:r>
      <w:proofErr w:type="gramEnd"/>
      <w:r w:rsidRPr="00932813">
        <w:rPr>
          <w:rFonts w:asciiTheme="majorHAnsi" w:hAnsiTheme="majorHAnsi" w:cstheme="majorHAnsi"/>
          <w:u w:val="single"/>
        </w:rPr>
        <w:t xml:space="preserve"> kill tens of millions of Chinese civilians</w:t>
      </w:r>
      <w:r w:rsidRPr="00932813">
        <w:rPr>
          <w:rFonts w:asciiTheme="majorHAnsi" w:hAnsiTheme="majorHAnsi" w:cstheme="majorHAnsi"/>
          <w:sz w:val="16"/>
        </w:rPr>
        <w:t xml:space="preserve">. The authors of the text assume </w:t>
      </w:r>
      <w:r w:rsidRPr="00932813">
        <w:rPr>
          <w:rFonts w:asciiTheme="majorHAnsi" w:hAnsiTheme="majorHAnsi" w:cstheme="majorHAnsi"/>
          <w:u w:val="single"/>
        </w:rPr>
        <w:t>alerting China’s nuclear forces would “create a great shock in the enemy’s psyche.”</w:t>
      </w:r>
      <w:r w:rsidRPr="00932813">
        <w:rPr>
          <w:rFonts w:asciiTheme="majorHAnsi" w:hAnsiTheme="majorHAnsi" w:cstheme="majorHAnsi"/>
          <w:sz w:val="16"/>
        </w:rPr>
        <w:t xml:space="preserve"> </w:t>
      </w:r>
      <w:proofErr w:type="gramStart"/>
      <w:r w:rsidRPr="00932813">
        <w:rPr>
          <w:rFonts w:asciiTheme="majorHAnsi" w:hAnsiTheme="majorHAnsi" w:cstheme="majorHAnsi"/>
          <w:sz w:val="16"/>
        </w:rPr>
        <w:t>That’s</w:t>
      </w:r>
      <w:proofErr w:type="gramEnd"/>
      <w:r w:rsidRPr="00932813">
        <w:rPr>
          <w:rFonts w:asciiTheme="majorHAnsi" w:hAnsiTheme="majorHAnsi" w:cstheme="majorHAnsi"/>
          <w:sz w:val="16"/>
        </w:rPr>
        <w:t xml:space="preserve"> a fair assumption. </w:t>
      </w:r>
      <w:proofErr w:type="gramStart"/>
      <w:r w:rsidRPr="00932813">
        <w:rPr>
          <w:rFonts w:asciiTheme="majorHAnsi" w:hAnsiTheme="majorHAnsi" w:cstheme="majorHAnsi"/>
          <w:sz w:val="16"/>
        </w:rPr>
        <w:t>But</w:t>
      </w:r>
      <w:proofErr w:type="gramEnd"/>
      <w:r w:rsidRPr="00932813">
        <w:rPr>
          <w:rFonts w:asciiTheme="majorHAnsi" w:hAnsiTheme="majorHAnsi" w:cstheme="majorHAnsi"/>
          <w:sz w:val="16"/>
        </w:rPr>
        <w:t xml:space="preserve"> they also assume this shock could “dissuade the continuation of the strong enemy’s conventional attacks against our major strategic targets.” </w:t>
      </w:r>
      <w:proofErr w:type="gramStart"/>
      <w:r w:rsidRPr="00932813">
        <w:rPr>
          <w:rFonts w:asciiTheme="majorHAnsi" w:hAnsiTheme="majorHAnsi" w:cstheme="majorHAnsi"/>
          <w:sz w:val="16"/>
        </w:rPr>
        <w:t>That’s</w:t>
      </w:r>
      <w:proofErr w:type="gramEnd"/>
      <w:r w:rsidRPr="00932813">
        <w:rPr>
          <w:rFonts w:asciiTheme="majorHAnsi" w:hAnsiTheme="majorHAnsi" w:cstheme="majorHAnsi"/>
          <w:sz w:val="16"/>
        </w:rPr>
        <w:t xml:space="preserve"> highly questionable. </w:t>
      </w:r>
      <w:r w:rsidRPr="00932813">
        <w:rPr>
          <w:rFonts w:asciiTheme="majorHAnsi" w:hAnsiTheme="majorHAnsi" w:cstheme="majorHAnsi"/>
          <w:u w:val="single"/>
        </w:rPr>
        <w:t xml:space="preserve">There is </w:t>
      </w:r>
      <w:r w:rsidRPr="00932813">
        <w:rPr>
          <w:rFonts w:asciiTheme="majorHAnsi" w:hAnsiTheme="majorHAnsi" w:cstheme="majorHAnsi"/>
          <w:highlight w:val="green"/>
          <w:u w:val="single"/>
        </w:rPr>
        <w:t xml:space="preserve">a </w:t>
      </w:r>
      <w:r w:rsidRPr="00932813">
        <w:rPr>
          <w:rFonts w:asciiTheme="majorHAnsi" w:hAnsiTheme="majorHAnsi" w:cstheme="majorHAnsi"/>
          <w:b/>
          <w:bCs/>
          <w:highlight w:val="green"/>
          <w:u w:val="single"/>
        </w:rPr>
        <w:t>substantial</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risk</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w:t>
      </w:r>
      <w:r w:rsidRPr="00932813">
        <w:rPr>
          <w:rFonts w:asciiTheme="majorHAnsi" w:hAnsiTheme="majorHAnsi" w:cstheme="majorHAnsi"/>
          <w:u w:val="single"/>
        </w:rPr>
        <w:t xml:space="preserve">nited </w:t>
      </w:r>
      <w:r w:rsidRPr="00932813">
        <w:rPr>
          <w:rFonts w:asciiTheme="majorHAnsi" w:hAnsiTheme="majorHAnsi" w:cstheme="majorHAnsi"/>
          <w:b/>
          <w:bCs/>
          <w:highlight w:val="green"/>
          <w:u w:val="single"/>
        </w:rPr>
        <w:t>S</w:t>
      </w:r>
      <w:r w:rsidRPr="00932813">
        <w:rPr>
          <w:rFonts w:asciiTheme="majorHAnsi" w:hAnsiTheme="majorHAnsi" w:cstheme="majorHAnsi"/>
          <w:u w:val="single"/>
        </w:rPr>
        <w:t xml:space="preserve">tates </w:t>
      </w:r>
      <w:r w:rsidRPr="00932813">
        <w:rPr>
          <w:rFonts w:asciiTheme="majorHAnsi" w:hAnsiTheme="majorHAnsi" w:cstheme="majorHAnsi"/>
          <w:b/>
          <w:bCs/>
          <w:highlight w:val="green"/>
          <w:u w:val="single"/>
        </w:rPr>
        <w:t>would</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respond</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to</w:t>
      </w:r>
      <w:r w:rsidRPr="00932813">
        <w:rPr>
          <w:rFonts w:asciiTheme="majorHAnsi" w:hAnsiTheme="majorHAnsi" w:cstheme="majorHAnsi"/>
          <w:highlight w:val="green"/>
          <w:u w:val="single"/>
        </w:rPr>
        <w:t xml:space="preserve"> this implicit </w:t>
      </w:r>
      <w:r w:rsidRPr="00932813">
        <w:rPr>
          <w:rFonts w:asciiTheme="majorHAnsi" w:hAnsiTheme="majorHAnsi" w:cstheme="majorHAnsi"/>
          <w:b/>
          <w:bCs/>
          <w:highlight w:val="green"/>
          <w:u w:val="single"/>
        </w:rPr>
        <w:t>Chinese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threat</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to</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use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weapons</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by</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escalating</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 xml:space="preserve">rather than halting, its </w:t>
      </w:r>
      <w:r w:rsidRPr="00932813">
        <w:rPr>
          <w:rFonts w:asciiTheme="majorHAnsi" w:hAnsiTheme="majorHAnsi" w:cstheme="majorHAnsi"/>
          <w:b/>
          <w:bCs/>
          <w:highlight w:val="green"/>
          <w:u w:val="single"/>
        </w:rPr>
        <w:t>conventional</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attacks</w:t>
      </w:r>
      <w:r w:rsidRPr="00932813">
        <w:rPr>
          <w:rFonts w:asciiTheme="majorHAnsi" w:hAnsiTheme="majorHAnsi" w:cstheme="majorHAnsi"/>
          <w:sz w:val="16"/>
        </w:rPr>
        <w:t xml:space="preserve">. If China’s nuclear forces </w:t>
      </w:r>
      <w:proofErr w:type="gramStart"/>
      <w:r w:rsidRPr="00932813">
        <w:rPr>
          <w:rFonts w:asciiTheme="majorHAnsi" w:hAnsiTheme="majorHAnsi" w:cstheme="majorHAnsi"/>
          <w:sz w:val="16"/>
        </w:rPr>
        <w:t>were targeted</w:t>
      </w:r>
      <w:proofErr w:type="gramEnd"/>
      <w:r w:rsidRPr="00932813">
        <w:rPr>
          <w:rFonts w:asciiTheme="majorHAnsi" w:hAnsiTheme="majorHAnsi" w:cstheme="majorHAnsi"/>
          <w:sz w:val="16"/>
        </w:rPr>
        <w:t xml:space="preserve">, it would put even greater strain on the operators of China’s nuclear forces. </w:t>
      </w:r>
      <w:r w:rsidRPr="00932813">
        <w:rPr>
          <w:rFonts w:asciiTheme="majorHAnsi" w:hAnsiTheme="majorHAnsi" w:cstheme="majorHAnsi"/>
          <w:highlight w:val="green"/>
          <w:u w:val="single"/>
        </w:rPr>
        <w:t xml:space="preserve">A </w:t>
      </w:r>
      <w:r w:rsidRPr="00932813">
        <w:rPr>
          <w:rFonts w:asciiTheme="majorHAnsi" w:hAnsiTheme="majorHAnsi" w:cstheme="majorHAnsi"/>
          <w:b/>
          <w:bCs/>
          <w:highlight w:val="green"/>
          <w:u w:val="single"/>
        </w:rPr>
        <w:t>slippery</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slope</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to</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war</w:t>
      </w:r>
      <w:r w:rsidRPr="00932813">
        <w:rPr>
          <w:rFonts w:asciiTheme="majorHAnsi" w:hAnsiTheme="majorHAnsi" w:cstheme="majorHAnsi"/>
          <w:sz w:val="16"/>
          <w:highlight w:val="green"/>
        </w:rPr>
        <w:t xml:space="preserve"> </w:t>
      </w:r>
      <w:r w:rsidRPr="00932813">
        <w:rPr>
          <w:rFonts w:asciiTheme="majorHAnsi" w:hAnsiTheme="majorHAnsi" w:cstheme="majorHAnsi"/>
          <w:sz w:val="16"/>
        </w:rPr>
        <w:t xml:space="preserve">Chinese military planners are aware that attempting to coerce the United States into halting conventional bombardment by alerting their nuclear forces could fail. They also know it might trigger a nuclear war. </w:t>
      </w:r>
      <w:proofErr w:type="gramStart"/>
      <w:r w:rsidRPr="00932813">
        <w:rPr>
          <w:rFonts w:asciiTheme="majorHAnsi" w:hAnsiTheme="majorHAnsi" w:cstheme="majorHAnsi"/>
          <w:sz w:val="16"/>
        </w:rPr>
        <w:t>But</w:t>
      </w:r>
      <w:proofErr w:type="gramEnd"/>
      <w:r w:rsidRPr="00932813">
        <w:rPr>
          <w:rFonts w:asciiTheme="majorHAnsi" w:hAnsiTheme="majorHAnsi" w:cstheme="majorHAnsi"/>
          <w:sz w:val="16"/>
        </w:rPr>
        <w:t xml:space="preserve"> if it does, they are equally clear China won’t be the one to start it. Nuclear attack </w:t>
      </w:r>
      <w:proofErr w:type="gramStart"/>
      <w:r w:rsidRPr="00932813">
        <w:rPr>
          <w:rFonts w:asciiTheme="majorHAnsi" w:hAnsiTheme="majorHAnsi" w:cstheme="majorHAnsi"/>
          <w:sz w:val="16"/>
        </w:rPr>
        <w:t>is often preceded</w:t>
      </w:r>
      <w:proofErr w:type="gramEnd"/>
      <w:r w:rsidRPr="00932813">
        <w:rPr>
          <w:rFonts w:asciiTheme="majorHAnsi" w:hAnsiTheme="majorHAnsi" w:cstheme="majorHAnsi"/>
          <w:sz w:val="16"/>
        </w:rPr>
        <w:t xml:space="preserve">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t>
      </w:r>
      <w:proofErr w:type="gramStart"/>
      <w:r w:rsidRPr="00932813">
        <w:rPr>
          <w:rFonts w:asciiTheme="majorHAnsi" w:hAnsiTheme="majorHAnsi" w:cstheme="majorHAnsi"/>
          <w:sz w:val="16"/>
        </w:rPr>
        <w:t>will be used</w:t>
      </w:r>
      <w:proofErr w:type="gramEnd"/>
      <w:r w:rsidRPr="00932813">
        <w:rPr>
          <w:rFonts w:asciiTheme="majorHAnsi" w:hAnsiTheme="majorHAnsi" w:cstheme="majorHAnsi"/>
          <w:sz w:val="16"/>
        </w:rPr>
        <w:t xml:space="preserve"> in actual fighting. They assume if China demonstrates it is well prepared to </w:t>
      </w:r>
      <w:proofErr w:type="gramStart"/>
      <w:r w:rsidRPr="00932813">
        <w:rPr>
          <w:rFonts w:asciiTheme="majorHAnsi" w:hAnsiTheme="majorHAnsi" w:cstheme="majorHAnsi"/>
          <w:sz w:val="16"/>
        </w:rPr>
        <w:t>retaliate</w:t>
      </w:r>
      <w:proofErr w:type="gramEnd"/>
      <w:r w:rsidRPr="00932813">
        <w:rPr>
          <w:rFonts w:asciiTheme="majorHAnsi" w:hAnsiTheme="majorHAnsi" w:cstheme="majorHAnsi"/>
          <w:sz w:val="16"/>
        </w:rPr>
        <w:t xml:space="preserve"> the United States would not risk a damage limitation strike using nuclear weapons. </w:t>
      </w:r>
      <w:proofErr w:type="gramStart"/>
      <w:r w:rsidRPr="00932813">
        <w:rPr>
          <w:rFonts w:asciiTheme="majorHAnsi" w:hAnsiTheme="majorHAnsi" w:cstheme="majorHAnsi"/>
          <w:sz w:val="16"/>
        </w:rPr>
        <w:t>And</w:t>
      </w:r>
      <w:proofErr w:type="gramEnd"/>
      <w:r w:rsidRPr="00932813">
        <w:rPr>
          <w:rFonts w:asciiTheme="majorHAnsi" w:hAnsiTheme="majorHAnsi" w:cstheme="majorHAnsi"/>
          <w:sz w:val="16"/>
        </w:rPr>
        <w:t xml:space="preserve"> even if the United States were to attack China’s nuclear forces with conventional weapons, China still would not strike first. </w:t>
      </w:r>
      <w:proofErr w:type="gramStart"/>
      <w:r w:rsidRPr="00932813">
        <w:rPr>
          <w:rFonts w:asciiTheme="majorHAnsi" w:hAnsiTheme="majorHAnsi" w:cstheme="majorHAnsi"/>
          <w:sz w:val="16"/>
        </w:rPr>
        <w:t>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w:t>
      </w:r>
      <w:proofErr w:type="gramEnd"/>
      <w:r w:rsidRPr="00932813">
        <w:rPr>
          <w:rFonts w:asciiTheme="majorHAnsi" w:hAnsiTheme="majorHAnsi" w:cstheme="majorHAnsi"/>
          <w:sz w:val="16"/>
        </w:rPr>
        <w:t xml:space="preserve"> Richard is wrong. There are no holes in China’s no first use policy. </w:t>
      </w:r>
      <w:proofErr w:type="gramStart"/>
      <w:r w:rsidRPr="00932813">
        <w:rPr>
          <w:rFonts w:asciiTheme="majorHAnsi" w:hAnsiTheme="majorHAnsi" w:cstheme="majorHAnsi"/>
          <w:sz w:val="16"/>
        </w:rPr>
        <w:t>But</w:t>
      </w:r>
      <w:proofErr w:type="gramEnd"/>
      <w:r w:rsidRPr="00932813">
        <w:rPr>
          <w:rFonts w:asciiTheme="majorHAnsi" w:hAnsiTheme="majorHAnsi" w:cstheme="majorHAnsi"/>
          <w:sz w:val="16"/>
        </w:rPr>
        <w:t xml:space="preserve">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w:t>
      </w:r>
      <w:proofErr w:type="gramStart"/>
      <w:r w:rsidRPr="00932813">
        <w:rPr>
          <w:rFonts w:asciiTheme="majorHAnsi" w:hAnsiTheme="majorHAnsi" w:cstheme="majorHAnsi"/>
          <w:sz w:val="16"/>
        </w:rPr>
        <w:t>But</w:t>
      </w:r>
      <w:proofErr w:type="gramEnd"/>
      <w:r w:rsidRPr="00932813">
        <w:rPr>
          <w:rFonts w:asciiTheme="majorHAnsi" w:hAnsiTheme="majorHAnsi" w:cstheme="majorHAnsi"/>
          <w:sz w:val="16"/>
        </w:rPr>
        <w:t xml:space="preserve">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932813">
        <w:rPr>
          <w:rFonts w:asciiTheme="majorHAnsi" w:hAnsiTheme="majorHAnsi" w:cstheme="majorHAnsi"/>
          <w:u w:val="single"/>
        </w:rPr>
        <w:t>“</w:t>
      </w:r>
      <w:r w:rsidRPr="00932813">
        <w:rPr>
          <w:rFonts w:asciiTheme="majorHAnsi" w:hAnsiTheme="majorHAnsi" w:cstheme="majorHAnsi"/>
          <w:b/>
          <w:bCs/>
          <w:highlight w:val="green"/>
          <w:u w:val="single"/>
        </w:rPr>
        <w:t>nuclear</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blackmail</w:t>
      </w:r>
      <w:r w:rsidRPr="00932813">
        <w:rPr>
          <w:rFonts w:asciiTheme="majorHAnsi" w:hAnsiTheme="majorHAnsi" w:cstheme="majorHAnsi"/>
          <w:u w:val="single"/>
        </w:rPr>
        <w:t>.”</w:t>
      </w:r>
      <w:r w:rsidRPr="00932813">
        <w:rPr>
          <w:rFonts w:asciiTheme="majorHAnsi" w:hAnsiTheme="majorHAnsi" w:cstheme="majorHAnsi"/>
          <w:sz w:val="16"/>
        </w:rPr>
        <w:t xml:space="preserve"> A former director of </w:t>
      </w:r>
      <w:r w:rsidRPr="00932813">
        <w:rPr>
          <w:rFonts w:asciiTheme="majorHAnsi" w:hAnsiTheme="majorHAnsi" w:cstheme="majorHAnsi"/>
          <w:u w:val="single"/>
        </w:rPr>
        <w:t>China’s nuclear weapons laboratories told me China developed them so its leaders could “sit up with a straight spine.”</w:t>
      </w:r>
      <w:r w:rsidRPr="00932813">
        <w:rPr>
          <w:rFonts w:asciiTheme="majorHAnsi" w:hAnsiTheme="majorHAnsi" w:cstheme="majorHAnsi"/>
          <w:sz w:val="16"/>
        </w:rPr>
        <w:t xml:space="preserve"> Countering nuclear blackmail – along with compelling other nuclear weapons states to negotiate their elimination – were the only two purposes Chinese nuclear weapons </w:t>
      </w:r>
      <w:proofErr w:type="gramStart"/>
      <w:r w:rsidRPr="00932813">
        <w:rPr>
          <w:rFonts w:asciiTheme="majorHAnsi" w:hAnsiTheme="majorHAnsi" w:cstheme="majorHAnsi"/>
          <w:sz w:val="16"/>
        </w:rPr>
        <w:t>were meant</w:t>
      </w:r>
      <w:proofErr w:type="gramEnd"/>
      <w:r w:rsidRPr="00932813">
        <w:rPr>
          <w:rFonts w:asciiTheme="majorHAnsi" w:hAnsiTheme="majorHAnsi" w:cstheme="majorHAnsi"/>
          <w:sz w:val="16"/>
        </w:rPr>
        <w:t xml:space="preserve"> to serve. Contemporary Chinese military planners appear to have added a new purpose: compelling the United States to halt a conventional attack. Even though it only applies in extreme circumstances, </w:t>
      </w:r>
      <w:r w:rsidRPr="00932813">
        <w:rPr>
          <w:rFonts w:asciiTheme="majorHAnsi" w:hAnsiTheme="majorHAnsi" w:cstheme="majorHAnsi"/>
          <w:u w:val="single"/>
        </w:rPr>
        <w:t xml:space="preserve">it </w:t>
      </w:r>
      <w:r w:rsidRPr="00932813">
        <w:rPr>
          <w:rFonts w:asciiTheme="majorHAnsi" w:hAnsiTheme="majorHAnsi" w:cstheme="majorHAnsi"/>
          <w:b/>
          <w:bCs/>
          <w:highlight w:val="green"/>
          <w:u w:val="single"/>
        </w:rPr>
        <w:t>increases</w:t>
      </w:r>
      <w:r w:rsidRPr="00932813">
        <w:rPr>
          <w:rFonts w:asciiTheme="majorHAnsi" w:hAnsiTheme="majorHAnsi" w:cstheme="majorHAnsi"/>
          <w:highlight w:val="green"/>
          <w:u w:val="single"/>
        </w:rPr>
        <w:t xml:space="preserve"> the </w:t>
      </w:r>
      <w:r w:rsidRPr="00932813">
        <w:rPr>
          <w:rFonts w:asciiTheme="majorHAnsi" w:hAnsiTheme="majorHAnsi" w:cstheme="majorHAnsi"/>
          <w:b/>
          <w:bCs/>
          <w:highlight w:val="green"/>
          <w:u w:val="single"/>
        </w:rPr>
        <w:t>risk</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that</w:t>
      </w:r>
      <w:r w:rsidRPr="00932813">
        <w:rPr>
          <w:rFonts w:asciiTheme="majorHAnsi" w:hAnsiTheme="majorHAnsi" w:cstheme="majorHAnsi"/>
          <w:highlight w:val="green"/>
          <w:u w:val="single"/>
        </w:rPr>
        <w:t xml:space="preserve"> a </w:t>
      </w:r>
      <w:r w:rsidRPr="00932813">
        <w:rPr>
          <w:rFonts w:asciiTheme="majorHAnsi" w:hAnsiTheme="majorHAnsi" w:cstheme="majorHAnsi"/>
          <w:b/>
          <w:bCs/>
          <w:highlight w:val="green"/>
          <w:u w:val="single"/>
        </w:rPr>
        <w:t>war</w:t>
      </w:r>
      <w:r w:rsidRPr="00932813">
        <w:rPr>
          <w:rFonts w:asciiTheme="majorHAnsi" w:hAnsiTheme="majorHAnsi" w:cstheme="majorHAnsi"/>
          <w:highlight w:val="green"/>
          <w:u w:val="single"/>
        </w:rPr>
        <w:t xml:space="preserve"> between the U</w:t>
      </w:r>
      <w:r w:rsidRPr="00932813">
        <w:rPr>
          <w:rFonts w:asciiTheme="majorHAnsi" w:hAnsiTheme="majorHAnsi" w:cstheme="majorHAnsi"/>
          <w:u w:val="single"/>
        </w:rPr>
        <w:t xml:space="preserve">nited </w:t>
      </w:r>
      <w:r w:rsidRPr="00932813">
        <w:rPr>
          <w:rFonts w:asciiTheme="majorHAnsi" w:hAnsiTheme="majorHAnsi" w:cstheme="majorHAnsi"/>
          <w:highlight w:val="green"/>
          <w:u w:val="single"/>
        </w:rPr>
        <w:t>S</w:t>
      </w:r>
      <w:r w:rsidRPr="00932813">
        <w:rPr>
          <w:rFonts w:asciiTheme="majorHAnsi" w:hAnsiTheme="majorHAnsi" w:cstheme="majorHAnsi"/>
          <w:u w:val="single"/>
        </w:rPr>
        <w:t xml:space="preserve">tates </w:t>
      </w:r>
      <w:r w:rsidRPr="00932813">
        <w:rPr>
          <w:rFonts w:asciiTheme="majorHAnsi" w:hAnsiTheme="majorHAnsi" w:cstheme="majorHAnsi"/>
          <w:highlight w:val="green"/>
          <w:u w:val="single"/>
        </w:rPr>
        <w:t xml:space="preserve">and China </w:t>
      </w:r>
      <w:r w:rsidRPr="00932813">
        <w:rPr>
          <w:rFonts w:asciiTheme="majorHAnsi" w:hAnsiTheme="majorHAnsi" w:cstheme="majorHAnsi"/>
          <w:b/>
          <w:bCs/>
          <w:highlight w:val="green"/>
          <w:u w:val="single"/>
        </w:rPr>
        <w:t>will</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end</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in</w:t>
      </w:r>
      <w:r w:rsidRPr="00932813">
        <w:rPr>
          <w:rFonts w:asciiTheme="majorHAnsi" w:hAnsiTheme="majorHAnsi" w:cstheme="majorHAnsi"/>
          <w:highlight w:val="green"/>
          <w:u w:val="single"/>
        </w:rPr>
        <w:t xml:space="preserve"> a nuclear exchange with </w:t>
      </w:r>
      <w:r w:rsidRPr="00932813">
        <w:rPr>
          <w:rFonts w:asciiTheme="majorHAnsi" w:hAnsiTheme="majorHAnsi" w:cstheme="majorHAnsi"/>
          <w:u w:val="single"/>
        </w:rPr>
        <w:t xml:space="preserve">unpredictable and </w:t>
      </w:r>
      <w:r w:rsidRPr="00932813">
        <w:rPr>
          <w:rFonts w:asciiTheme="majorHAnsi" w:hAnsiTheme="majorHAnsi" w:cstheme="majorHAnsi"/>
          <w:b/>
          <w:bCs/>
          <w:highlight w:val="green"/>
          <w:u w:val="single"/>
        </w:rPr>
        <w:t>catastrophic</w:t>
      </w:r>
      <w:r w:rsidRPr="00932813">
        <w:rPr>
          <w:rFonts w:asciiTheme="majorHAnsi" w:hAnsiTheme="majorHAnsi" w:cstheme="majorHAnsi"/>
          <w:highlight w:val="green"/>
          <w:u w:val="single"/>
        </w:rPr>
        <w:t xml:space="preserve"> </w:t>
      </w:r>
      <w:r w:rsidRPr="00932813">
        <w:rPr>
          <w:rFonts w:asciiTheme="majorHAnsi" w:hAnsiTheme="majorHAnsi" w:cstheme="majorHAnsi"/>
          <w:b/>
          <w:bCs/>
          <w:highlight w:val="green"/>
          <w:u w:val="single"/>
        </w:rPr>
        <w:t>consequences</w:t>
      </w:r>
      <w:r w:rsidRPr="00932813">
        <w:rPr>
          <w:rFonts w:asciiTheme="majorHAnsi" w:hAnsiTheme="majorHAnsi" w:cstheme="majorHAnsi"/>
          <w:sz w:val="16"/>
        </w:rPr>
        <w:t xml:space="preserve">.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w:t>
      </w:r>
      <w:proofErr w:type="gramStart"/>
      <w:r w:rsidRPr="00932813">
        <w:rPr>
          <w:rFonts w:asciiTheme="majorHAnsi" w:hAnsiTheme="majorHAnsi" w:cstheme="majorHAnsi"/>
          <w:sz w:val="16"/>
        </w:rPr>
        <w:t>And</w:t>
      </w:r>
      <w:proofErr w:type="gramEnd"/>
      <w:r w:rsidRPr="00932813">
        <w:rPr>
          <w:rFonts w:asciiTheme="majorHAnsi" w:hAnsiTheme="majorHAnsi" w:cstheme="majorHAnsi"/>
          <w:sz w:val="16"/>
        </w:rPr>
        <w:t xml:space="preserve"> it would be wise to adopt the same policy for the United States. If both countries declared they would never use nuclear </w:t>
      </w:r>
      <w:proofErr w:type="gramStart"/>
      <w:r w:rsidRPr="00932813">
        <w:rPr>
          <w:rFonts w:asciiTheme="majorHAnsi" w:hAnsiTheme="majorHAnsi" w:cstheme="majorHAnsi"/>
          <w:sz w:val="16"/>
        </w:rPr>
        <w:t>weapons</w:t>
      </w:r>
      <w:proofErr w:type="gramEnd"/>
      <w:r w:rsidRPr="00932813">
        <w:rPr>
          <w:rFonts w:asciiTheme="majorHAnsi" w:hAnsiTheme="majorHAnsi" w:cstheme="majorHAnsi"/>
          <w:sz w:val="16"/>
        </w:rPr>
        <w:t xml:space="preserve"> first it may not guarantee they can avoid a nuclear exchange during a military crisis, but it would make one far less likely.</w:t>
      </w:r>
    </w:p>
    <w:p w:rsidR="00673E79" w:rsidRPr="00932813" w:rsidRDefault="00673E79" w:rsidP="00673E79">
      <w:pPr>
        <w:rPr>
          <w:rFonts w:asciiTheme="majorHAnsi" w:hAnsiTheme="majorHAnsi" w:cstheme="majorHAnsi"/>
        </w:rPr>
      </w:pPr>
    </w:p>
    <w:p w:rsidR="00673E79" w:rsidRPr="00673E79" w:rsidRDefault="00673E79" w:rsidP="00673E79"/>
    <w:p w:rsidR="00673E79" w:rsidRDefault="00673E79" w:rsidP="00673E79">
      <w:pPr>
        <w:pStyle w:val="Heading3"/>
        <w:rPr>
          <w:rFonts w:cs="Calibri"/>
        </w:rPr>
      </w:pPr>
      <w:r>
        <w:rPr>
          <w:rFonts w:cs="Calibri"/>
        </w:rPr>
        <w:t>4</w:t>
      </w:r>
    </w:p>
    <w:p w:rsidR="0011671B" w:rsidRPr="00100A2B" w:rsidRDefault="0011671B" w:rsidP="0011671B">
      <w:pPr>
        <w:pStyle w:val="Heading4"/>
        <w:rPr>
          <w:rFonts w:cs="Arial"/>
        </w:rPr>
      </w:pPr>
      <w:r>
        <w:rPr>
          <w:rFonts w:cs="Arial"/>
        </w:rPr>
        <w:t>States</w:t>
      </w:r>
      <w:r w:rsidRPr="00100A2B">
        <w:rPr>
          <w:rFonts w:cs="Arial"/>
        </w:rPr>
        <w:t xml:space="preserve"> </w:t>
      </w:r>
      <w:r>
        <w:rPr>
          <w:rFonts w:cs="Arial"/>
        </w:rPr>
        <w:t>should establish:</w:t>
      </w:r>
    </w:p>
    <w:p w:rsidR="0011671B" w:rsidRPr="00100A2B" w:rsidRDefault="0011671B" w:rsidP="0011671B">
      <w:pPr>
        <w:pStyle w:val="Heading4"/>
        <w:rPr>
          <w:rFonts w:cs="Arial"/>
        </w:rPr>
      </w:pPr>
      <w:r w:rsidRPr="00100A2B">
        <w:rPr>
          <w:rFonts w:cs="Arial"/>
        </w:rPr>
        <w:t xml:space="preserve">-an international fund collected via a fee upon launch starting at 5% and moving upwards pending international agreement that functions as a partial rebate and victims restitution fund by providing partial compensation to countries who create “debris free” launches and implement post-mission disposal mechanisms as well as providing full compensation to countries in the events of collisions with orbital debris. </w:t>
      </w:r>
    </w:p>
    <w:p w:rsidR="0011671B" w:rsidRPr="0011671B" w:rsidRDefault="0011671B" w:rsidP="0011671B"/>
    <w:p w:rsidR="0011671B" w:rsidRDefault="0011671B" w:rsidP="0011671B">
      <w:pPr>
        <w:pStyle w:val="Heading3"/>
        <w:rPr>
          <w:rFonts w:cs="Calibri"/>
        </w:rPr>
      </w:pPr>
      <w:r>
        <w:rPr>
          <w:rFonts w:cs="Calibri"/>
        </w:rPr>
        <w:t>Case</w:t>
      </w:r>
    </w:p>
    <w:p w:rsidR="00880B91" w:rsidRDefault="00880B91">
      <w:bookmarkStart w:id="0" w:name="_GoBack"/>
      <w:bookmarkEnd w:id="0"/>
    </w:p>
    <w:sectPr w:rsidR="00880B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E79"/>
    <w:rsid w:val="00031A6C"/>
    <w:rsid w:val="000C36A1"/>
    <w:rsid w:val="0011671B"/>
    <w:rsid w:val="00133F53"/>
    <w:rsid w:val="00346836"/>
    <w:rsid w:val="00673E79"/>
    <w:rsid w:val="00832ACD"/>
    <w:rsid w:val="00880B91"/>
    <w:rsid w:val="00D91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92B9F"/>
  <w15:chartTrackingRefBased/>
  <w15:docId w15:val="{6781777D-F77F-421D-AE9E-07C0CCED5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673E79"/>
    <w:rPr>
      <w:rFonts w:ascii="Calibri" w:hAnsi="Calibri"/>
    </w:rPr>
  </w:style>
  <w:style w:type="paragraph" w:styleId="Heading1">
    <w:name w:val="heading 1"/>
    <w:aliases w:val="Pocket"/>
    <w:basedOn w:val="Normal"/>
    <w:next w:val="Normal"/>
    <w:link w:val="Heading1Char"/>
    <w:qFormat/>
    <w:rsid w:val="00673E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73E7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73E7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Spacing1,No Spacing11,No Spacing111,No Spacing112,No Spacing1121,no read,T,t"/>
    <w:basedOn w:val="Normal"/>
    <w:next w:val="Normal"/>
    <w:link w:val="Heading4Char"/>
    <w:uiPriority w:val="3"/>
    <w:unhideWhenUsed/>
    <w:qFormat/>
    <w:rsid w:val="00673E7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73E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3E79"/>
  </w:style>
  <w:style w:type="character" w:customStyle="1" w:styleId="Heading1Char">
    <w:name w:val="Heading 1 Char"/>
    <w:aliases w:val="Pocket Char"/>
    <w:basedOn w:val="DefaultParagraphFont"/>
    <w:link w:val="Heading1"/>
    <w:rsid w:val="00673E7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73E7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73E79"/>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673E7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s"/>
    <w:basedOn w:val="DefaultParagraphFont"/>
    <w:link w:val="textbold"/>
    <w:uiPriority w:val="7"/>
    <w:qFormat/>
    <w:rsid w:val="00673E7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73E79"/>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6"/>
    <w:qFormat/>
    <w:rsid w:val="00673E79"/>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Read"/>
    <w:basedOn w:val="DefaultParagraphFont"/>
    <w:link w:val="NoSpacing"/>
    <w:uiPriority w:val="99"/>
    <w:unhideWhenUsed/>
    <w:rsid w:val="00673E79"/>
    <w:rPr>
      <w:color w:val="auto"/>
      <w:u w:val="none"/>
    </w:rPr>
  </w:style>
  <w:style w:type="character" w:styleId="FollowedHyperlink">
    <w:name w:val="FollowedHyperlink"/>
    <w:basedOn w:val="DefaultParagraphFont"/>
    <w:uiPriority w:val="99"/>
    <w:semiHidden/>
    <w:unhideWhenUsed/>
    <w:rsid w:val="00673E79"/>
    <w:rPr>
      <w:color w:val="auto"/>
      <w:u w:val="non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s,tag,Card"/>
    <w:basedOn w:val="Heading1"/>
    <w:link w:val="Hyperlink"/>
    <w:autoRedefine/>
    <w:uiPriority w:val="99"/>
    <w:qFormat/>
    <w:rsid w:val="00673E7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673E79"/>
    <w:pPr>
      <w:pBdr>
        <w:top w:val="single" w:sz="18" w:space="1" w:color="auto"/>
        <w:left w:val="single" w:sz="18" w:space="4" w:color="auto"/>
        <w:bottom w:val="single" w:sz="18" w:space="1" w:color="auto"/>
        <w:right w:val="single" w:sz="18" w:space="4" w:color="auto"/>
      </w:pBdr>
      <w:ind w:left="720"/>
      <w:jc w:val="both"/>
    </w:pPr>
    <w:rPr>
      <w:b/>
      <w:iCs/>
      <w:u w:val="single"/>
    </w:rPr>
  </w:style>
  <w:style w:type="paragraph" w:customStyle="1" w:styleId="Emphasis1">
    <w:name w:val="Emphasis1"/>
    <w:basedOn w:val="Normal"/>
    <w:autoRedefine/>
    <w:uiPriority w:val="7"/>
    <w:qFormat/>
    <w:rsid w:val="00673E7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673E79"/>
    <w:pPr>
      <w:ind w:left="720"/>
      <w:contextualSpacing/>
    </w:pPr>
  </w:style>
  <w:style w:type="character" w:customStyle="1" w:styleId="hgkelc">
    <w:name w:val="hgkelc"/>
    <w:basedOn w:val="DefaultParagraphFont"/>
    <w:rsid w:val="00031A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692087">
      <w:bodyDiv w:val="1"/>
      <w:marLeft w:val="0"/>
      <w:marRight w:val="0"/>
      <w:marTop w:val="0"/>
      <w:marBottom w:val="0"/>
      <w:divBdr>
        <w:top w:val="none" w:sz="0" w:space="0" w:color="auto"/>
        <w:left w:val="none" w:sz="0" w:space="0" w:color="auto"/>
        <w:bottom w:val="none" w:sz="0" w:space="0" w:color="auto"/>
        <w:right w:val="none" w:sz="0" w:space="0" w:color="auto"/>
      </w:divBdr>
      <w:divsChild>
        <w:div w:id="391461911">
          <w:marLeft w:val="0"/>
          <w:marRight w:val="0"/>
          <w:marTop w:val="0"/>
          <w:marBottom w:val="0"/>
          <w:divBdr>
            <w:top w:val="none" w:sz="0" w:space="0" w:color="auto"/>
            <w:left w:val="none" w:sz="0" w:space="0" w:color="auto"/>
            <w:bottom w:val="none" w:sz="0" w:space="0" w:color="auto"/>
            <w:right w:val="none" w:sz="0" w:space="0" w:color="auto"/>
          </w:divBdr>
          <w:divsChild>
            <w:div w:id="185096539">
              <w:marLeft w:val="0"/>
              <w:marRight w:val="0"/>
              <w:marTop w:val="180"/>
              <w:marBottom w:val="180"/>
              <w:divBdr>
                <w:top w:val="none" w:sz="0" w:space="0" w:color="auto"/>
                <w:left w:val="none" w:sz="0" w:space="0" w:color="auto"/>
                <w:bottom w:val="none" w:sz="0" w:space="0" w:color="auto"/>
                <w:right w:val="none" w:sz="0" w:space="0" w:color="auto"/>
              </w:divBdr>
            </w:div>
          </w:divsChild>
        </w:div>
        <w:div w:id="1769081313">
          <w:marLeft w:val="0"/>
          <w:marRight w:val="0"/>
          <w:marTop w:val="0"/>
          <w:marBottom w:val="0"/>
          <w:divBdr>
            <w:top w:val="none" w:sz="0" w:space="0" w:color="auto"/>
            <w:left w:val="none" w:sz="0" w:space="0" w:color="auto"/>
            <w:bottom w:val="none" w:sz="0" w:space="0" w:color="auto"/>
            <w:right w:val="none" w:sz="0" w:space="0" w:color="auto"/>
          </w:divBdr>
          <w:divsChild>
            <w:div w:id="862672945">
              <w:marLeft w:val="0"/>
              <w:marRight w:val="0"/>
              <w:marTop w:val="0"/>
              <w:marBottom w:val="0"/>
              <w:divBdr>
                <w:top w:val="none" w:sz="0" w:space="0" w:color="auto"/>
                <w:left w:val="none" w:sz="0" w:space="0" w:color="auto"/>
                <w:bottom w:val="none" w:sz="0" w:space="0" w:color="auto"/>
                <w:right w:val="none" w:sz="0" w:space="0" w:color="auto"/>
              </w:divBdr>
              <w:divsChild>
                <w:div w:id="1044528344">
                  <w:marLeft w:val="0"/>
                  <w:marRight w:val="0"/>
                  <w:marTop w:val="0"/>
                  <w:marBottom w:val="0"/>
                  <w:divBdr>
                    <w:top w:val="none" w:sz="0" w:space="0" w:color="auto"/>
                    <w:left w:val="none" w:sz="0" w:space="0" w:color="auto"/>
                    <w:bottom w:val="none" w:sz="0" w:space="0" w:color="auto"/>
                    <w:right w:val="none" w:sz="0" w:space="0" w:color="auto"/>
                  </w:divBdr>
                  <w:divsChild>
                    <w:div w:id="2084794691">
                      <w:marLeft w:val="0"/>
                      <w:marRight w:val="0"/>
                      <w:marTop w:val="0"/>
                      <w:marBottom w:val="0"/>
                      <w:divBdr>
                        <w:top w:val="none" w:sz="0" w:space="0" w:color="auto"/>
                        <w:left w:val="none" w:sz="0" w:space="0" w:color="auto"/>
                        <w:bottom w:val="none" w:sz="0" w:space="0" w:color="auto"/>
                        <w:right w:val="none" w:sz="0" w:space="0" w:color="auto"/>
                      </w:divBdr>
                      <w:divsChild>
                        <w:div w:id="797258819">
                          <w:marLeft w:val="0"/>
                          <w:marRight w:val="0"/>
                          <w:marTop w:val="0"/>
                          <w:marBottom w:val="0"/>
                          <w:divBdr>
                            <w:top w:val="none" w:sz="0" w:space="0" w:color="auto"/>
                            <w:left w:val="none" w:sz="0" w:space="0" w:color="auto"/>
                            <w:bottom w:val="none" w:sz="0" w:space="0" w:color="auto"/>
                            <w:right w:val="none" w:sz="0" w:space="0" w:color="auto"/>
                          </w:divBdr>
                          <w:divsChild>
                            <w:div w:id="127462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omberg.com/opinion/articles/2021-03-04/u-s-needs-a-strong-defense-against-china-s-rare-earth-weapon" TargetMode="External"/><Relationship Id="rId13" Type="http://schemas.openxmlformats.org/officeDocument/2006/relationships/hyperlink" Target="https://www.fraserinstitute.org/article/afghanistans-rare-earth-element-bonanza" TargetMode="External"/><Relationship Id="rId18" Type="http://schemas.openxmlformats.org/officeDocument/2006/relationships/hyperlink" Target="https://www.commerce.gov/news/press-releases/2019/06/department-commerce-releases-report-critical-minerals" TargetMode="External"/><Relationship Id="rId26" Type="http://schemas.openxmlformats.org/officeDocument/2006/relationships/hyperlink" Target="https://archive.md/o/bc9l4/https:/www.ida.org/-/media/feature/publications/e/ev/evaluation-of-chinas-commercial-space-sector/d-10873.ashx" TargetMode="External"/><Relationship Id="rId3" Type="http://schemas.openxmlformats.org/officeDocument/2006/relationships/settings" Target="settings.xml"/><Relationship Id="rId21" Type="http://schemas.openxmlformats.org/officeDocument/2006/relationships/hyperlink" Target="https://hbr.org/search?term=elsbeth%20johnson&amp;search_type=search-all" TargetMode="External"/><Relationship Id="rId7" Type="http://schemas.openxmlformats.org/officeDocument/2006/relationships/hyperlink" Target="https://www.orfonline.org/research/indias-space-programme-a-role-for-the-private-sector-finally-66661/" TargetMode="External"/><Relationship Id="rId12" Type="http://schemas.openxmlformats.org/officeDocument/2006/relationships/hyperlink" Target="https://thediplomat.com/2020/02/afghanistans-mineral-resources-are-a-lost-opportunity-and-a-threat/" TargetMode="External"/><Relationship Id="rId17" Type="http://schemas.openxmlformats.org/officeDocument/2006/relationships/hyperlink" Target="https://www.bloomberg.com/opinion/articles/2021-02-22/china-weaponizing-rare-earths-technology-will-probably-backfire" TargetMode="External"/><Relationship Id="rId25" Type="http://schemas.openxmlformats.org/officeDocument/2006/relationships/hyperlink" Target="https://archive.md/o/bc9l4/www.cpppc.org/en/zy/994006.jhtml" TargetMode="External"/><Relationship Id="rId2" Type="http://schemas.openxmlformats.org/officeDocument/2006/relationships/styles" Target="styles.xml"/><Relationship Id="rId16" Type="http://schemas.openxmlformats.org/officeDocument/2006/relationships/hyperlink" Target="https://www.bloomberg.com/opinion/articles/2019-10-30/china-is-determined-to-reshape-the-globe" TargetMode="External"/><Relationship Id="rId20" Type="http://schemas.openxmlformats.org/officeDocument/2006/relationships/hyperlink" Target="https://hbr.org/search?term=rana%20mitter&amp;search_type=search-all" TargetMode="External"/><Relationship Id="rId29" Type="http://schemas.openxmlformats.org/officeDocument/2006/relationships/hyperlink" Target="http://www.jessicachenweiss.com/uploads/3/0/6/3/30636001/19-01-24-elite-statements-isq-ca.pdf" TargetMode="External"/><Relationship Id="rId1" Type="http://schemas.openxmlformats.org/officeDocument/2006/relationships/numbering" Target="numbering.xml"/><Relationship Id="rId6" Type="http://schemas.openxmlformats.org/officeDocument/2006/relationships/hyperlink" Target="https://thediplomat.com/2017/03/why-india-should-help-shape-norms-for-outer-space-activities/" TargetMode="External"/><Relationship Id="rId11" Type="http://schemas.openxmlformats.org/officeDocument/2006/relationships/hyperlink" Target="https://www.bloomberg.com/news/articles/2021-02-16/why-rare-earths-are-achilles-heal-for-europe-u-s-quicktake" TargetMode="External"/><Relationship Id="rId24" Type="http://schemas.openxmlformats.org/officeDocument/2006/relationships/hyperlink" Target="https://www.technologyreview.com/2021/01/21/1016513/china-private-commercial-space-industry-dominance/" TargetMode="External"/><Relationship Id="rId5" Type="http://schemas.openxmlformats.org/officeDocument/2006/relationships/hyperlink" Target="https://commons.und.edu/cgi/viewcontent.cgi?article=3456&amp;context=theses" TargetMode="External"/><Relationship Id="rId15" Type="http://schemas.openxmlformats.org/officeDocument/2006/relationships/hyperlink" Target="https://www.state.gov/wp-content/uploads/2019/06/Energy-Resource-Governance-Initiative-ERGI-Fact-Sheet.pdf" TargetMode="External"/><Relationship Id="rId23" Type="http://schemas.openxmlformats.org/officeDocument/2006/relationships/hyperlink" Target="https://hbr.org/2011/06/what-the-west-doesnt-get-about-china" TargetMode="External"/><Relationship Id="rId28" Type="http://schemas.openxmlformats.org/officeDocument/2006/relationships/hyperlink" Target="https://archive.md/o/bc9l4/https:/www.bbc.com/news/science-environment-54076895" TargetMode="External"/><Relationship Id="rId10" Type="http://schemas.openxmlformats.org/officeDocument/2006/relationships/hyperlink" Target="https://www.bloomberg.com/news/articles/2021-02-19/china-may-ban-rare-earth-technology-exports-on-security-concerns?sref=QYxyklwO" TargetMode="External"/><Relationship Id="rId19" Type="http://schemas.openxmlformats.org/officeDocument/2006/relationships/hyperlink" Target="https://digital.stpetersburg.usf.edu/cgi/viewcontent.cgi?article=1132&amp;context=honorstheses"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scmp.com/news/china/diplomacy/article/3122501/china-raises-rare-earth-quotas-goodwill-trade-signal-us" TargetMode="External"/><Relationship Id="rId14" Type="http://schemas.openxmlformats.org/officeDocument/2006/relationships/hyperlink" Target="https://www.wsj.com/articles/china-trade-fight-raises-specter-of-rare-earth-shortage-11559304000" TargetMode="External"/><Relationship Id="rId22" Type="http://schemas.openxmlformats.org/officeDocument/2006/relationships/hyperlink" Target="https://hbr.org/2021/05/what-the-west-gets-wrong-about-china%20accessed%2012/14/21" TargetMode="External"/><Relationship Id="rId27" Type="http://schemas.openxmlformats.org/officeDocument/2006/relationships/hyperlink" Target="https://archive.md/o/bc9l4/https:/spacenews.com/spacety-releases-first-sar-images/"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32</TotalTime>
  <Pages>21</Pages>
  <Words>11102</Words>
  <Characters>63286</Characters>
  <Application>Microsoft Office Word</Application>
  <DocSecurity>0</DocSecurity>
  <Lines>527</Lines>
  <Paragraphs>148</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        1</vt:lpstr>
      <vt:lpstr>        2</vt:lpstr>
      <vt:lpstr>        3</vt:lpstr>
      <vt:lpstr>        4</vt:lpstr>
      <vt:lpstr>        Case</vt:lpstr>
    </vt:vector>
  </TitlesOfParts>
  <Company>CISD</Company>
  <LinksUpToDate>false</LinksUpToDate>
  <CharactersWithSpaces>74240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2021-12-18T00:52:00Z</dcterms:created>
  <dcterms:modified xsi:type="dcterms:W3CDTF">2021-12-18T15:06:00Z</dcterms:modified>
</cp:coreProperties>
</file>