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8E8" w:rsidRDefault="005748E8" w:rsidP="005748E8">
      <w:r>
        <w:t xml:space="preserve">Consequences do matter, but prefer probabilistic </w:t>
      </w:r>
      <w:proofErr w:type="gramStart"/>
      <w:r>
        <w:t>impacts</w:t>
      </w:r>
      <w:proofErr w:type="gramEnd"/>
      <w:r>
        <w:t xml:space="preserve"> </w:t>
      </w:r>
      <w:proofErr w:type="spellStart"/>
      <w:r>
        <w:t>bc</w:t>
      </w:r>
      <w:proofErr w:type="spellEnd"/>
      <w:r>
        <w:t xml:space="preserve">, it doesn’t matter how big an impact is if it never happens. Politicians never worry about asteroids hitting the earth even though it would cause human extinction, rather they choose to focus on material suffering and violence that is happening now </w:t>
      </w:r>
      <w:proofErr w:type="spellStart"/>
      <w:proofErr w:type="gramStart"/>
      <w:r>
        <w:t>bc</w:t>
      </w:r>
      <w:proofErr w:type="spellEnd"/>
      <w:proofErr w:type="gramEnd"/>
      <w:r>
        <w:t xml:space="preserve"> racism and people dying is a guarantee and the more time we focus on large impacts, the less time we can focus on every day impacts. </w:t>
      </w:r>
    </w:p>
    <w:p w:rsidR="00A43D6C" w:rsidRDefault="00A43D6C" w:rsidP="00A43D6C">
      <w:pPr>
        <w:pStyle w:val="Heading3"/>
      </w:pPr>
      <w:r>
        <w:lastRenderedPageBreak/>
        <w:t xml:space="preserve">Contention 1 </w:t>
      </w:r>
    </w:p>
    <w:p w:rsidR="00A43D6C" w:rsidRDefault="00A43D6C" w:rsidP="00A43D6C">
      <w:pPr>
        <w:pStyle w:val="Heading4"/>
      </w:pPr>
      <w:r>
        <w:t xml:space="preserve">Police Strikes </w:t>
      </w:r>
      <w:proofErr w:type="gramStart"/>
      <w:r>
        <w:t>are used</w:t>
      </w:r>
      <w:proofErr w:type="gramEnd"/>
      <w:r>
        <w:t xml:space="preserve"> to combat racial progress and attempts to limit police union power. Making them legal and easier only make progress much harder.</w:t>
      </w:r>
    </w:p>
    <w:p w:rsidR="00A43D6C" w:rsidRPr="00CC1109" w:rsidRDefault="00A43D6C" w:rsidP="00A43D6C">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5" w:history="1">
        <w:r w:rsidRPr="0064794D">
          <w:rPr>
            <w:rStyle w:val="Hyperlink"/>
          </w:rPr>
          <w:t>https://www.washingtonpost.com/outlook/2020/07/01/what-is-blue-flu-how-has-it-increased-police-power/</w:t>
        </w:r>
      </w:hyperlink>
      <w:r>
        <w:t>SJKS</w:t>
      </w:r>
    </w:p>
    <w:p w:rsidR="00A43D6C" w:rsidRPr="00A0522E" w:rsidRDefault="00A43D6C" w:rsidP="00A43D6C">
      <w:pPr>
        <w:rPr>
          <w:sz w:val="16"/>
        </w:rPr>
      </w:pPr>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w:t>
      </w:r>
      <w:r w:rsidRPr="00256D04">
        <w:rPr>
          <w:sz w:val="16"/>
        </w:rPr>
        <w:t xml:space="preserve">them. </w:t>
      </w:r>
      <w:proofErr w:type="gramStart"/>
      <w:r w:rsidRPr="00256D04">
        <w:rPr>
          <w:sz w:val="16"/>
        </w:rPr>
        <w:t>And</w:t>
      </w:r>
      <w:proofErr w:type="gramEnd"/>
      <w:r w:rsidRPr="00256D04">
        <w:rPr>
          <w:sz w:val="16"/>
        </w:rPr>
        <w:t xml:space="preserve"> Detroit was not an outlier. Throughout the 1960s, ’70s and ’80s, the blue flu was a </w:t>
      </w:r>
      <w:hyperlink r:id="rId6" w:history="1">
        <w:r w:rsidRPr="00256D04">
          <w:rPr>
            <w:rStyle w:val="Hyperlink"/>
            <w:sz w:val="16"/>
          </w:rPr>
          <w:t>ubiquitous and highly effective</w:t>
        </w:r>
      </w:hyperlink>
      <w:r w:rsidRPr="00256D04">
        <w:rPr>
          <w:sz w:val="16"/>
        </w:rPr>
        <w:t xml:space="preserve"> tactic in Baltimore, Memphis, New Orleans, Chicago, Newark, New York and many other cities. In most cases, as author Kristian Williams writes, “</w:t>
      </w:r>
      <w:r w:rsidRPr="00256D04">
        <w:rPr>
          <w:rStyle w:val="Emphasis"/>
        </w:rPr>
        <w:t xml:space="preserve">When faced with a walkout or slowdown, the authorities usually decided that the pragmatic need to get the cops back to work trumped the city government’s long term interest in diminishing the rank and file’s power.” </w:t>
      </w:r>
      <w:proofErr w:type="gramStart"/>
      <w:r w:rsidRPr="00256D04">
        <w:rPr>
          <w:rStyle w:val="Emphasis"/>
        </w:rPr>
        <w:t>But</w:t>
      </w:r>
      <w:proofErr w:type="gramEnd"/>
      <w:r w:rsidRPr="00256D04">
        <w:rPr>
          <w:rStyle w:val="Emphasis"/>
        </w:rPr>
        <w:t xml:space="preserve"> each time a city relented to this pressure, they ceded more and more power to police unions, which would turn to</w:t>
      </w:r>
      <w:r w:rsidRPr="0024764F">
        <w:rPr>
          <w:rStyle w:val="Emphasis"/>
        </w:rPr>
        <w:t xml:space="preserve">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7" w:tgtFrame="_blank" w:history="1">
        <w:r w:rsidRPr="00A0522E">
          <w:rPr>
            <w:rStyle w:val="Hyperlink"/>
            <w:sz w:val="16"/>
          </w:rPr>
          <w:t>for example</w:t>
        </w:r>
      </w:hyperlink>
      <w:r w:rsidRPr="00A0522E">
        <w:rPr>
          <w:sz w:val="16"/>
        </w:rPr>
        <w:t xml:space="preserve">, 20,000 officers called out sick </w:t>
      </w:r>
      <w:proofErr w:type="gramStart"/>
      <w:r w:rsidRPr="00A0522E">
        <w:rPr>
          <w:sz w:val="16"/>
        </w:rPr>
        <w:t>for five days over a pay dispute without any apparent increase in crime</w:t>
      </w:r>
      <w:proofErr w:type="gramEnd"/>
      <w:r w:rsidRPr="00A0522E">
        <w:rPr>
          <w:sz w:val="16"/>
        </w:rPr>
        <w:t>. The most striking aspect of the walkout, as one observer noted, “</w:t>
      </w:r>
      <w:proofErr w:type="gramStart"/>
      <w:r w:rsidRPr="00A0522E">
        <w:rPr>
          <w:sz w:val="16"/>
        </w:rPr>
        <w:t>might</w:t>
      </w:r>
      <w:proofErr w:type="gramEnd"/>
      <w:r w:rsidRPr="00A0522E">
        <w:rPr>
          <w:sz w:val="16"/>
        </w:rPr>
        <w:t xml:space="preserve">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rsidR="00A43D6C" w:rsidRPr="0024764F" w:rsidRDefault="00A43D6C" w:rsidP="00A43D6C"/>
    <w:p w:rsidR="00A43D6C" w:rsidRPr="00845B81" w:rsidRDefault="00A43D6C" w:rsidP="00A43D6C">
      <w:pPr>
        <w:pStyle w:val="Heading4"/>
      </w:pPr>
      <w:r>
        <w:t>These strikes strengthen unions that contribute to increased violence, and protection of misconduct</w:t>
      </w:r>
    </w:p>
    <w:p w:rsidR="00A43D6C" w:rsidRDefault="00A43D6C" w:rsidP="00A43D6C">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A43D6C" w:rsidRPr="00676EFA" w:rsidRDefault="00A43D6C" w:rsidP="00A43D6C"/>
    <w:p w:rsidR="00A43D6C" w:rsidRDefault="00A43D6C" w:rsidP="00A43D6C">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w:t>
      </w:r>
      <w:r w:rsidRPr="00256D04">
        <w:rPr>
          <w:rStyle w:val="Emphasis"/>
        </w:rPr>
        <w:t xml:space="preserve">unions, enacting and enforcing barriers to accountability became a primary concern. </w:t>
      </w:r>
      <w:r w:rsidRPr="00256D04">
        <w:rPr>
          <w:sz w:val="16"/>
        </w:rPr>
        <w:t>In 2014</w:t>
      </w:r>
      <w:r w:rsidRPr="00845B81">
        <w:rPr>
          <w:sz w:val="16"/>
        </w:rPr>
        <w:t xml:space="preserve">,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t>
      </w:r>
      <w:proofErr w:type="gramStart"/>
      <w:r w:rsidRPr="00845B81">
        <w:rPr>
          <w:rStyle w:val="Emphasis"/>
        </w:rPr>
        <w:t>was affected</w:t>
      </w:r>
      <w:proofErr w:type="gramEnd"/>
      <w:r w:rsidRPr="00845B81">
        <w:rPr>
          <w:rStyle w:val="Emphasis"/>
        </w:rPr>
        <w:t xml:space="preserve">. The provisions do more than simply protect </w:t>
      </w:r>
      <w:r w:rsidRPr="00256D04">
        <w:rPr>
          <w:rStyle w:val="Emphasis"/>
        </w:rPr>
        <w:t>bad actors. They cultivate an unhealthy and secretive culture within police departments, strengthening a phenomenon known as the code of silence</w:t>
      </w:r>
      <w:r w:rsidRPr="00256D04">
        <w:rPr>
          <w:sz w:val="16"/>
        </w:rPr>
        <w:t>. In a</w:t>
      </w:r>
      <w:r w:rsidRPr="00845B81">
        <w:rPr>
          <w:sz w:val="16"/>
        </w:rPr>
        <w:t xml:space="preserve"> 2000 survey of police officers by the National Institute of Justice, only 39 percent of respondents agreed with the statement “Police officers always report serious criminal violations involving abuse of authority by fellow officers.” </w:t>
      </w:r>
    </w:p>
    <w:p w:rsidR="00A43D6C" w:rsidRDefault="00A43D6C" w:rsidP="00A43D6C">
      <w:pPr>
        <w:pStyle w:val="Heading4"/>
      </w:pPr>
      <w:r>
        <w:t>That leads to endless amounts of racist violence and the bolstering of the prison industrial complex.</w:t>
      </w:r>
    </w:p>
    <w:p w:rsidR="00A43D6C" w:rsidRPr="00D47055" w:rsidRDefault="00A43D6C" w:rsidP="00A43D6C">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A43D6C" w:rsidRPr="00B2635B" w:rsidRDefault="00A43D6C" w:rsidP="00A43D6C">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w:t>
      </w:r>
      <w:r w:rsidRPr="00256D04">
        <w:rPr>
          <w:sz w:val="14"/>
        </w:rPr>
        <w:t>for they provide the lens through which our focus on the racist and discriminatory practices of law enforcement can occur</w:t>
      </w:r>
      <w:r w:rsidRPr="00256D04">
        <w:rPr>
          <w:rStyle w:val="StyleUnderline"/>
        </w:rPr>
        <w:t xml:space="preserve">. Since the time that Africans [African Americans] </w:t>
      </w:r>
      <w:proofErr w:type="gramStart"/>
      <w:r w:rsidRPr="00256D04">
        <w:rPr>
          <w:rStyle w:val="StyleUnderline"/>
        </w:rPr>
        <w:t>were forcibly brought</w:t>
      </w:r>
      <w:proofErr w:type="gramEnd"/>
      <w:r w:rsidRPr="00256D04">
        <w:rPr>
          <w:rStyle w:val="StyleUnderline"/>
        </w:rPr>
        <w:t xml:space="preserve"> to America, they have been the victims of racist and discriminatory practices that</w:t>
      </w:r>
      <w:r w:rsidRPr="00713B23">
        <w:rPr>
          <w:rStyle w:val="StyleUnderline"/>
        </w:rPr>
        <w:t xml:space="preserve"> have been spurred and/or substantiated by those who create and enforce the law. </w:t>
      </w:r>
      <w:proofErr w:type="gramStart"/>
      <w:r w:rsidRPr="00713B23">
        <w:rPr>
          <w:rStyle w:val="StyleUnderline"/>
        </w:rPr>
        <w:t xml:space="preserve">For example, The Watts Riots of 1965, the widespread assaults against Blacks in Harlem during the 1920s (King 2011), law enforcement violence against Black women (i.e., </w:t>
      </w:r>
      <w:proofErr w:type="spellStart"/>
      <w:r w:rsidRPr="00713B23">
        <w:rPr>
          <w:rStyle w:val="StyleUnderline"/>
        </w:rPr>
        <w:t>Malaika</w:t>
      </w:r>
      <w:proofErr w:type="spellEnd"/>
      <w:r w:rsidRPr="00713B23">
        <w:rPr>
          <w:rStyle w:val="StyleUnderline"/>
        </w:rPr>
        <w:t xml:space="preserve">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w:t>
      </w:r>
      <w:proofErr w:type="spellStart"/>
      <w:r w:rsidRPr="00713B23">
        <w:rPr>
          <w:rStyle w:val="StyleUnderline"/>
        </w:rPr>
        <w:t>Murch</w:t>
      </w:r>
      <w:proofErr w:type="spellEnd"/>
      <w:r w:rsidRPr="00713B23">
        <w:rPr>
          <w:rStyle w:val="StyleUnderline"/>
        </w:rPr>
        <w:t xml:space="preserve"> 2012; </w:t>
      </w:r>
      <w:proofErr w:type="spellStart"/>
      <w:r w:rsidRPr="00713B23">
        <w:rPr>
          <w:rStyle w:val="StyleUnderline"/>
        </w:rPr>
        <w:t>Rafail</w:t>
      </w:r>
      <w:proofErr w:type="spellEnd"/>
      <w:r w:rsidRPr="00713B23">
        <w:rPr>
          <w:rStyle w:val="StyleUnderline"/>
        </w:rPr>
        <w:t xml:space="preserve"> et al. 2012).</w:t>
      </w:r>
      <w:proofErr w:type="gramEnd"/>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 xml:space="preserve">Blacks </w:t>
      </w:r>
      <w:proofErr w:type="gramStart"/>
      <w:r w:rsidRPr="00B2635B">
        <w:rPr>
          <w:rStyle w:val="StyleUnderline"/>
          <w:highlight w:val="green"/>
        </w:rPr>
        <w:t>are viewed</w:t>
      </w:r>
      <w:proofErr w:type="gramEnd"/>
      <w:r w:rsidRPr="00B2635B">
        <w:rPr>
          <w:rStyle w:val="StyleUnderline"/>
          <w:highlight w:val="green"/>
        </w:rPr>
        <w:t xml:space="preserve">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w:t>
      </w:r>
      <w:proofErr w:type="gramStart"/>
      <w:r w:rsidRPr="00B2635B">
        <w:rPr>
          <w:sz w:val="14"/>
        </w:rPr>
        <w:t xml:space="preserve">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w:t>
      </w:r>
      <w:proofErr w:type="spellStart"/>
      <w:r w:rsidRPr="00B2635B">
        <w:rPr>
          <w:sz w:val="14"/>
        </w:rPr>
        <w:t>Eberhardt</w:t>
      </w:r>
      <w:proofErr w:type="spellEnd"/>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w:t>
      </w:r>
      <w:proofErr w:type="gramEnd"/>
      <w:r w:rsidRPr="00B2635B">
        <w:rPr>
          <w:sz w:val="14"/>
        </w:rPr>
        <w:t xml:space="preserve"> For instance, Blair et al. (2004) revealed that Black males with more Afrocentric features (e.g., dark skin, broad noses, full lips) may receive longer sentences than Blacks with less Afrocentric features, i.e., lighter skin and straighter hair (</w:t>
      </w:r>
      <w:proofErr w:type="spellStart"/>
      <w:r w:rsidRPr="00B2635B">
        <w:rPr>
          <w:sz w:val="14"/>
        </w:rPr>
        <w:t>Eberhardt</w:t>
      </w:r>
      <w:proofErr w:type="spellEnd"/>
      <w:r w:rsidRPr="00B2635B">
        <w:rPr>
          <w:sz w:val="14"/>
        </w:rPr>
        <w:t xml:space="preserve">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w:t>
      </w:r>
      <w:proofErr w:type="gramStart"/>
      <w:r w:rsidRPr="00B2635B">
        <w:rPr>
          <w:sz w:val="14"/>
        </w:rPr>
        <w:t>can be surmised</w:t>
      </w:r>
      <w:proofErr w:type="gramEnd"/>
      <w:r w:rsidRPr="00B2635B">
        <w:rPr>
          <w:sz w:val="14"/>
        </w:rPr>
        <w:t xml:space="preserve">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w:t>
      </w:r>
      <w:proofErr w:type="gramStart"/>
      <w:r w:rsidRPr="0016040C">
        <w:rPr>
          <w:rStyle w:val="StyleUnderline"/>
        </w:rPr>
        <w:t xml:space="preserve">can be </w:t>
      </w:r>
      <w:r w:rsidRPr="00B2635B">
        <w:rPr>
          <w:rStyle w:val="StyleUnderline"/>
          <w:highlight w:val="green"/>
        </w:rPr>
        <w:t>used</w:t>
      </w:r>
      <w:proofErr w:type="gramEnd"/>
      <w:r w:rsidRPr="00B2635B">
        <w:rPr>
          <w:rStyle w:val="StyleUnderline"/>
          <w:highlight w:val="green"/>
        </w:rPr>
        <w:t xml:space="preserve">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African-American males represent a group that </w:t>
      </w:r>
      <w:proofErr w:type="gramStart"/>
      <w:r w:rsidRPr="00942C0E">
        <w:rPr>
          <w:rStyle w:val="StyleUnderline"/>
        </w:rPr>
        <w:t>has been much maligned</w:t>
      </w:r>
      <w:proofErr w:type="gramEnd"/>
      <w:r w:rsidRPr="00942C0E">
        <w:rPr>
          <w:rStyle w:val="StyleUnderline"/>
        </w:rPr>
        <w:t xml:space="preserve">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w:t>
      </w:r>
      <w:proofErr w:type="spellStart"/>
      <w:r w:rsidRPr="00942C0E">
        <w:rPr>
          <w:rStyle w:val="StyleUnderline"/>
        </w:rPr>
        <w:t>Pieterse</w:t>
      </w:r>
      <w:proofErr w:type="spellEnd"/>
      <w:r w:rsidRPr="00942C0E">
        <w:rPr>
          <w:rStyle w:val="StyleUnderline"/>
        </w:rPr>
        <w:t xml:space="preserv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w:t>
      </w:r>
      <w:proofErr w:type="gramStart"/>
      <w:r w:rsidRPr="00B2635B">
        <w:rPr>
          <w:sz w:val="14"/>
        </w:rPr>
        <w:t>Against</w:t>
      </w:r>
      <w:proofErr w:type="gramEnd"/>
      <w:r w:rsidRPr="00B2635B">
        <w:rPr>
          <w:sz w:val="14"/>
        </w:rPr>
        <w:t xml:space="preserve"> Black Males According to Walker (2011), police brutality is defined as “the use of excessive physical force or verbal assault and psychological intimidation” (p. 579). Although one recent study suggests that the NYPD </w:t>
      </w:r>
      <w:proofErr w:type="gramStart"/>
      <w:r w:rsidRPr="00B2635B">
        <w:rPr>
          <w:sz w:val="14"/>
        </w:rPr>
        <w:t>has become better behaved</w:t>
      </w:r>
      <w:proofErr w:type="gramEnd"/>
      <w:r w:rsidRPr="00B2635B">
        <w:rPr>
          <w:sz w:val="14"/>
        </w:rPr>
        <w:t xml:space="preserve">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w:t>
      </w:r>
      <w:proofErr w:type="spellStart"/>
      <w:r w:rsidRPr="00B2635B">
        <w:rPr>
          <w:sz w:val="14"/>
        </w:rPr>
        <w:t>Hassell</w:t>
      </w:r>
      <w:proofErr w:type="spellEnd"/>
      <w:r w:rsidRPr="00B2635B">
        <w:rPr>
          <w:sz w:val="14"/>
        </w:rPr>
        <w:t xml:space="preserve"> and </w:t>
      </w:r>
      <w:proofErr w:type="spellStart"/>
      <w:r w:rsidRPr="00B2635B">
        <w:rPr>
          <w:sz w:val="14"/>
        </w:rPr>
        <w:t>Archbold</w:t>
      </w:r>
      <w:proofErr w:type="spellEnd"/>
      <w:r w:rsidRPr="00B2635B">
        <w:rPr>
          <w:sz w:val="14"/>
        </w:rPr>
        <w:t xml:space="preserve">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w:t>
      </w:r>
      <w:proofErr w:type="gramStart"/>
      <w:r w:rsidRPr="00B2635B">
        <w:rPr>
          <w:sz w:val="14"/>
        </w:rPr>
        <w:t>can be applied</w:t>
      </w:r>
      <w:proofErr w:type="gramEnd"/>
      <w:r w:rsidRPr="00B2635B">
        <w:rPr>
          <w:sz w:val="14"/>
        </w:rPr>
        <w:t xml:space="preserve">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w:t>
      </w:r>
      <w:proofErr w:type="gramStart"/>
      <w:r w:rsidRPr="00B2635B">
        <w:rPr>
          <w:sz w:val="14"/>
        </w:rPr>
        <w:t>threat which</w:t>
      </w:r>
      <w:proofErr w:type="gramEnd"/>
      <w:r w:rsidRPr="00B2635B">
        <w:rPr>
          <w:sz w:val="14"/>
        </w:rPr>
        <w:t xml:space="preserve"> justifies the disproportionate use of deadly force. Therefore, it is not beyond the realm of possibility that police officers’ decisions to act aggressively may, to some extent, </w:t>
      </w:r>
      <w:proofErr w:type="gramStart"/>
      <w:r w:rsidRPr="00B2635B">
        <w:rPr>
          <w:sz w:val="14"/>
        </w:rPr>
        <w:t>be influenced</w:t>
      </w:r>
      <w:proofErr w:type="gramEnd"/>
      <w:r w:rsidRPr="00B2635B">
        <w:rPr>
          <w:sz w:val="14"/>
        </w:rPr>
        <w:t xml:space="preserve">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w:t>
      </w:r>
      <w:proofErr w:type="gramStart"/>
      <w:r w:rsidRPr="00B2635B">
        <w:rPr>
          <w:sz w:val="14"/>
        </w:rPr>
        <w:t>are regarded</w:t>
      </w:r>
      <w:proofErr w:type="gramEnd"/>
      <w:r w:rsidRPr="00B2635B">
        <w:rPr>
          <w:sz w:val="14"/>
        </w:rPr>
        <w:t xml:space="preserve">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w:t>
      </w:r>
      <w:proofErr w:type="spellStart"/>
      <w:r w:rsidRPr="00B2635B">
        <w:rPr>
          <w:sz w:val="14"/>
        </w:rPr>
        <w:t>Eberhardt</w:t>
      </w:r>
      <w:proofErr w:type="spellEnd"/>
      <w:r w:rsidRPr="00B2635B">
        <w:rPr>
          <w:sz w:val="14"/>
        </w:rPr>
        <w:t xml:space="preserve">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proofErr w:type="gramStart"/>
      <w:r w:rsidRPr="00B2635B">
        <w:rPr>
          <w:sz w:val="14"/>
        </w:rPr>
        <w:t>reality and is solely under the control of the media</w:t>
      </w:r>
      <w:proofErr w:type="gramEnd"/>
      <w:r w:rsidRPr="00B2635B">
        <w:rPr>
          <w:sz w:val="14"/>
        </w:rPr>
        <w:t xml:space="preserve"> and exercises no agency. Lastly, </w:t>
      </w:r>
      <w:proofErr w:type="spellStart"/>
      <w:r w:rsidRPr="00B2635B">
        <w:rPr>
          <w:sz w:val="14"/>
        </w:rPr>
        <w:t>Peffley</w:t>
      </w:r>
      <w:proofErr w:type="spellEnd"/>
      <w:r w:rsidRPr="00B2635B">
        <w:rPr>
          <w:sz w:val="14"/>
        </w:rPr>
        <w:t xml:space="preserve"> and Hurwitz (2013) describe what </w:t>
      </w:r>
      <w:proofErr w:type="gramStart"/>
      <w:r w:rsidRPr="00B2635B">
        <w:rPr>
          <w:sz w:val="14"/>
        </w:rPr>
        <w:t>can be perceived</w:t>
      </w:r>
      <w:proofErr w:type="gramEnd"/>
      <w:r w:rsidRPr="00B2635B">
        <w:rPr>
          <w:sz w:val="14"/>
        </w:rPr>
        <w:t xml:space="preserve">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w:t>
      </w:r>
      <w:proofErr w:type="gramStart"/>
      <w:r w:rsidRPr="00B2635B">
        <w:rPr>
          <w:sz w:val="14"/>
        </w:rPr>
        <w:t>segregated</w:t>
      </w:r>
      <w:proofErr w:type="gramEnd"/>
      <w:r w:rsidRPr="00B2635B">
        <w:rPr>
          <w:sz w:val="14"/>
        </w:rPr>
        <w:t xml:space="preserve">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rsidR="00A43D6C" w:rsidRDefault="00A43D6C" w:rsidP="00A43D6C">
      <w:pPr>
        <w:pStyle w:val="Heading3"/>
      </w:pPr>
      <w:r>
        <w:t>Contention 2</w:t>
      </w:r>
    </w:p>
    <w:p w:rsidR="00A43D6C" w:rsidRDefault="00A43D6C" w:rsidP="00A43D6C">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rsidR="00A43D6C" w:rsidRPr="00580499" w:rsidRDefault="00A43D6C" w:rsidP="00A43D6C">
      <w:r w:rsidRPr="00580499">
        <w:rPr>
          <w:rStyle w:val="Style13ptBold"/>
        </w:rPr>
        <w:t>Masterson 17</w:t>
      </w:r>
      <w:r>
        <w:t xml:space="preserve"> </w:t>
      </w:r>
      <w:r w:rsidRPr="00580499">
        <w:t>Les Masterson 8-15-2017 "Nursing strikes can cause harm well beyond labor relations"</w:t>
      </w:r>
      <w:r>
        <w:t xml:space="preserve"> </w:t>
      </w:r>
      <w:hyperlink r:id="rId8"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rsidR="00A43D6C" w:rsidRPr="00580499" w:rsidRDefault="00A43D6C" w:rsidP="00A43D6C">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 xml:space="preserve">Hospital strikes </w:t>
      </w:r>
      <w:proofErr w:type="gramStart"/>
      <w:r w:rsidRPr="00580499">
        <w:rPr>
          <w:b/>
          <w:sz w:val="26"/>
          <w:highlight w:val="green"/>
          <w:u w:val="single"/>
        </w:rPr>
        <w:t>aren't</w:t>
      </w:r>
      <w:proofErr w:type="gramEnd"/>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proofErr w:type="gramStart"/>
      <w:r w:rsidRPr="00580499">
        <w:rPr>
          <w:u w:val="single"/>
        </w:rPr>
        <w:t>A</w:t>
      </w:r>
      <w:proofErr w:type="gramEnd"/>
      <w:r w:rsidRPr="00580499">
        <w:rPr>
          <w:u w:val="single"/>
        </w:rPr>
        <w:t xml:space="preserve">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w:t>
      </w:r>
      <w:proofErr w:type="spellStart"/>
      <w:r w:rsidRPr="00580499">
        <w:rPr>
          <w:u w:val="single"/>
        </w:rPr>
        <w:t>Kleiner</w:t>
      </w:r>
      <w:proofErr w:type="spellEnd"/>
      <w:r w:rsidRPr="00580499">
        <w:rPr>
          <w:u w:val="single"/>
        </w:rPr>
        <w:t xml:space="preserve">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t>
      </w:r>
      <w:proofErr w:type="gramStart"/>
      <w:r w:rsidRPr="00580499">
        <w:rPr>
          <w:u w:val="single"/>
        </w:rPr>
        <w:t>was already done</w:t>
      </w:r>
      <w:proofErr w:type="gramEnd"/>
      <w:r w:rsidRPr="00580499">
        <w:rPr>
          <w:u w:val="single"/>
        </w:rPr>
        <w:t xml:space="preserv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w:t>
      </w:r>
      <w:proofErr w:type="gramStart"/>
      <w:r w:rsidRPr="00580499">
        <w:rPr>
          <w:sz w:val="16"/>
        </w:rPr>
        <w:t>don’t</w:t>
      </w:r>
      <w:proofErr w:type="gramEnd"/>
      <w:r w:rsidRPr="00580499">
        <w:rPr>
          <w:sz w:val="16"/>
        </w:rPr>
        <w:t xml:space="preserve"> make a fortune doing it. The median registered nurses’ salary is about $70,000, according to the Bureau of Labor Statistics.</w:t>
      </w:r>
    </w:p>
    <w:p w:rsidR="00A43D6C" w:rsidRDefault="00A43D6C" w:rsidP="00A43D6C">
      <w:pPr>
        <w:pStyle w:val="Heading4"/>
      </w:pPr>
      <w:r>
        <w:t xml:space="preserve">High Hospital Costs </w:t>
      </w:r>
      <w:r>
        <w:rPr>
          <w:u w:val="single"/>
        </w:rPr>
        <w:t>force</w:t>
      </w:r>
      <w:r>
        <w:t xml:space="preserve"> closures – COVID puts them </w:t>
      </w:r>
      <w:r>
        <w:rPr>
          <w:u w:val="single"/>
        </w:rPr>
        <w:t>on the brink</w:t>
      </w:r>
      <w:r>
        <w:t>.</w:t>
      </w:r>
    </w:p>
    <w:p w:rsidR="00A43D6C" w:rsidRPr="00580499" w:rsidRDefault="00A43D6C" w:rsidP="00A43D6C">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rsidR="00A43D6C" w:rsidRPr="00580499" w:rsidRDefault="00A43D6C" w:rsidP="00A43D6C">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rsidR="00A43D6C" w:rsidRDefault="00A43D6C" w:rsidP="00A43D6C">
      <w:pPr>
        <w:pStyle w:val="Heading4"/>
      </w:pPr>
      <w:r>
        <w:t xml:space="preserve">Hospitals are the critical </w:t>
      </w:r>
      <w:r>
        <w:rPr>
          <w:u w:val="single"/>
        </w:rPr>
        <w:t>internal link</w:t>
      </w:r>
      <w:r>
        <w:t xml:space="preserve"> for pandemic preparedness.</w:t>
      </w:r>
    </w:p>
    <w:p w:rsidR="00A43D6C" w:rsidRPr="00EF0944" w:rsidRDefault="00A43D6C" w:rsidP="00A43D6C">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 xml:space="preserve">Associate Professor of Nursing at </w:t>
      </w:r>
      <w:proofErr w:type="spellStart"/>
      <w:r w:rsidRPr="00EF0944">
        <w:t>Taif</w:t>
      </w:r>
      <w:proofErr w:type="spellEnd"/>
      <w:r w:rsidRPr="00EF0944">
        <w:t xml:space="preserve"> University</w:t>
      </w:r>
      <w:r>
        <w:t>)//SJDH</w:t>
      </w:r>
    </w:p>
    <w:p w:rsidR="00A43D6C" w:rsidRPr="00C01178" w:rsidRDefault="00A43D6C" w:rsidP="00A43D6C">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w:t>
      </w:r>
      <w:proofErr w:type="gramStart"/>
      <w:r w:rsidRPr="00C01178">
        <w:rPr>
          <w:u w:val="single"/>
        </w:rPr>
        <w:t xml:space="preserve">is </w:t>
      </w:r>
      <w:r w:rsidRPr="00C01178">
        <w:rPr>
          <w:highlight w:val="green"/>
          <w:u w:val="single"/>
        </w:rPr>
        <w:t>defined</w:t>
      </w:r>
      <w:proofErr w:type="gramEnd"/>
      <w:r w:rsidRPr="00C01178">
        <w:rPr>
          <w:highlight w:val="green"/>
          <w:u w:val="single"/>
        </w:rPr>
        <w:t xml:space="preserve">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483164"/>
    <w:multiLevelType w:val="hybridMultilevel"/>
    <w:tmpl w:val="EA78C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6C"/>
    <w:rsid w:val="00341CEA"/>
    <w:rsid w:val="005748E8"/>
    <w:rsid w:val="00707203"/>
    <w:rsid w:val="007467CC"/>
    <w:rsid w:val="00832ACD"/>
    <w:rsid w:val="00880B91"/>
    <w:rsid w:val="00A43D6C"/>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E5E3"/>
  <w15:chartTrackingRefBased/>
  <w15:docId w15:val="{8FC7BB99-82DD-44C1-8C95-E2B98951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41CEA"/>
    <w:rPr>
      <w:rFonts w:ascii="Calibri" w:hAnsi="Calibri"/>
    </w:rPr>
  </w:style>
  <w:style w:type="paragraph" w:styleId="Heading1">
    <w:name w:val="heading 1"/>
    <w:aliases w:val="Pocket"/>
    <w:basedOn w:val="Normal"/>
    <w:next w:val="Normal"/>
    <w:link w:val="Heading1Char"/>
    <w:qFormat/>
    <w:rsid w:val="00341C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1C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341C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341C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1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CEA"/>
  </w:style>
  <w:style w:type="character" w:customStyle="1" w:styleId="Heading1Char">
    <w:name w:val="Heading 1 Char"/>
    <w:aliases w:val="Pocket Char"/>
    <w:basedOn w:val="DefaultParagraphFont"/>
    <w:link w:val="Heading1"/>
    <w:rsid w:val="00341C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1CE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41CE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3"/>
    <w:rsid w:val="00341CE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341C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1CEA"/>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341CE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41CEA"/>
    <w:rPr>
      <w:color w:val="auto"/>
      <w:u w:val="none"/>
    </w:rPr>
  </w:style>
  <w:style w:type="character" w:styleId="FollowedHyperlink">
    <w:name w:val="FollowedHyperlink"/>
    <w:basedOn w:val="DefaultParagraphFont"/>
    <w:uiPriority w:val="99"/>
    <w:semiHidden/>
    <w:unhideWhenUsed/>
    <w:rsid w:val="00341CEA"/>
    <w:rPr>
      <w:color w:val="auto"/>
      <w:u w:val="none"/>
    </w:rPr>
  </w:style>
  <w:style w:type="paragraph" w:customStyle="1" w:styleId="textbold">
    <w:name w:val="text bold"/>
    <w:basedOn w:val="Normal"/>
    <w:link w:val="Emphasis"/>
    <w:uiPriority w:val="7"/>
    <w:qFormat/>
    <w:rsid w:val="00A43D6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A43D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43D6C"/>
  </w:style>
  <w:style w:type="paragraph" w:customStyle="1" w:styleId="Emphasis1">
    <w:name w:val="Emphasis1"/>
    <w:basedOn w:val="Normal"/>
    <w:autoRedefine/>
    <w:uiPriority w:val="7"/>
    <w:qFormat/>
    <w:rsid w:val="00A43D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467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nursing-strikes-can-cause-harm-well-beyond-labor-relations/447627/" TargetMode="Externa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5" Type="http://schemas.openxmlformats.org/officeDocument/2006/relationships/hyperlink" Target="https://www.washingtonpost.com/outlook/2020/07/01/what-is-blue-flu-how-has-it-increased-police-pow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98</TotalTime>
  <Pages>8</Pages>
  <Words>4538</Words>
  <Characters>25872</Characters>
  <Application>Microsoft Office Word</Application>
  <DocSecurity>0</DocSecurity>
  <Lines>215</Lines>
  <Paragraphs>60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Contention 1 </vt:lpstr>
      <vt:lpstr>        Contention 2</vt:lpstr>
    </vt:vector>
  </TitlesOfParts>
  <Company>CISD</Company>
  <LinksUpToDate>false</LinksUpToDate>
  <CharactersWithSpaces>30350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2021-11-13T22:26:00Z</dcterms:created>
  <dcterms:modified xsi:type="dcterms:W3CDTF">2021-11-14T13:33:00Z</dcterms:modified>
</cp:coreProperties>
</file>