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78F" w:rsidRDefault="0092578F" w:rsidP="0092578F">
      <w:pPr>
        <w:pStyle w:val="Heading1"/>
      </w:pPr>
      <w:r>
        <w:t>1</w:t>
      </w:r>
    </w:p>
    <w:p w:rsidR="0092578F" w:rsidRPr="002B7F60" w:rsidRDefault="0092578F" w:rsidP="0092578F">
      <w:pPr>
        <w:pStyle w:val="Heading4"/>
        <w:rPr>
          <w:sz w:val="24"/>
        </w:rPr>
      </w:pPr>
      <w:r w:rsidRPr="002B7F60">
        <w:t>Unions are limited to defending against the system instead of overthrowing it, reinforcing capitalism by making it easier for workers to be productive.</w:t>
      </w:r>
    </w:p>
    <w:p w:rsidR="0092578F" w:rsidRDefault="0092578F" w:rsidP="0092578F">
      <w:pPr>
        <w:spacing w:before="20" w:after="180"/>
        <w:rPr>
          <w:rFonts w:eastAsia="Times New Roman"/>
          <w:sz w:val="24"/>
        </w:rPr>
      </w:pPr>
      <w:proofErr w:type="spellStart"/>
      <w:r w:rsidRPr="002B7F60">
        <w:rPr>
          <w:rStyle w:val="Style13ptBold"/>
        </w:rPr>
        <w:t>Eidlin</w:t>
      </w:r>
      <w:proofErr w:type="spellEnd"/>
      <w:r w:rsidRPr="002B7F60">
        <w:rPr>
          <w:rStyle w:val="Style13ptBold"/>
        </w:rPr>
        <w:t xml:space="preserve">, 20 </w:t>
      </w:r>
      <w:r w:rsidRPr="002B7F60">
        <w:rPr>
          <w:rFonts w:eastAsia="Times New Roman"/>
          <w:color w:val="000000"/>
        </w:rPr>
        <w:t xml:space="preserve">(Barry </w:t>
      </w:r>
      <w:proofErr w:type="spellStart"/>
      <w:r w:rsidRPr="002B7F60">
        <w:rPr>
          <w:rFonts w:eastAsia="Times New Roman"/>
          <w:color w:val="000000"/>
        </w:rPr>
        <w:t>Eidlin</w:t>
      </w:r>
      <w:proofErr w:type="spellEnd"/>
      <w:r w:rsidRPr="002B7F60">
        <w:rPr>
          <w:rFonts w:eastAsia="Times New Roman"/>
          <w:color w:val="000000"/>
        </w:rPr>
        <w:t xml:space="preserve">, Barry </w:t>
      </w:r>
      <w:proofErr w:type="spellStart"/>
      <w:r w:rsidRPr="002B7F60">
        <w:rPr>
          <w:rFonts w:eastAsia="Times New Roman"/>
          <w:color w:val="000000"/>
        </w:rPr>
        <w:t>Eidlin</w:t>
      </w:r>
      <w:proofErr w:type="spellEnd"/>
      <w:r w:rsidRPr="002B7F60">
        <w:rPr>
          <w:rFonts w:eastAsia="Times New Roman"/>
          <w:color w:val="000000"/>
        </w:rPr>
        <w:t xml:space="preserve"> is an assistant professor of sociology at McGill University and the author of Labor and the Class Idea in the United States and Canada., 1-6-2020, accessed on 6-28-2021, </w:t>
      </w:r>
      <w:proofErr w:type="spellStart"/>
      <w:r w:rsidRPr="002B7F60">
        <w:rPr>
          <w:rFonts w:eastAsia="Times New Roman"/>
          <w:color w:val="000000"/>
        </w:rPr>
        <w:t>Jacobinmag</w:t>
      </w:r>
      <w:proofErr w:type="spellEnd"/>
      <w:r w:rsidRPr="002B7F60">
        <w:rPr>
          <w:rFonts w:eastAsia="Times New Roman"/>
          <w:color w:val="000000"/>
        </w:rPr>
        <w:t xml:space="preserve">, "Why Unions Are Good — But Not Good Enough", </w:t>
      </w:r>
      <w:hyperlink r:id="rId5" w:history="1">
        <w:r w:rsidRPr="002B7F60">
          <w:rPr>
            <w:rStyle w:val="Hyperlink"/>
            <w:rFonts w:eastAsia="Times New Roman"/>
          </w:rPr>
          <w:t>https://www.jacobinmag.com/2020/01/marxism-trade-unions-socialism-revolutionary-organizing)//st</w:t>
        </w:r>
      </w:hyperlink>
    </w:p>
    <w:p w:rsidR="0092578F" w:rsidRPr="002B7F60" w:rsidRDefault="0092578F" w:rsidP="0092578F">
      <w:pPr>
        <w:spacing w:before="20" w:after="180"/>
        <w:rPr>
          <w:rFonts w:eastAsia="Times New Roman"/>
          <w:sz w:val="24"/>
        </w:rPr>
      </w:pPr>
      <w:r w:rsidRPr="002B7F60">
        <w:rPr>
          <w:rFonts w:eastAsia="Times New Roman"/>
          <w:sz w:val="24"/>
        </w:rPr>
        <w:br/>
      </w:r>
      <w:r w:rsidRPr="002B7F60">
        <w:rPr>
          <w:rFonts w:eastAsia="Times New Roman"/>
          <w:color w:val="000000"/>
          <w:sz w:val="16"/>
          <w:szCs w:val="16"/>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unions are an imperfect and incomplete vehicle for the working class to achieve one of Marxist theory’s central goals: overthrowing capitalism.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by their very existence </w:t>
      </w:r>
      <w:r w:rsidRPr="002B7F60">
        <w:rPr>
          <w:rFonts w:eastAsia="Times New Roman"/>
          <w:b/>
          <w:bCs/>
          <w:color w:val="000000"/>
          <w:sz w:val="24"/>
          <w:u w:val="single"/>
          <w:shd w:val="clear" w:color="auto" w:fill="00FBFF"/>
        </w:rPr>
        <w:t>affirm and reinforce capitalist</w:t>
      </w:r>
      <w:r w:rsidRPr="002B7F60">
        <w:rPr>
          <w:rFonts w:eastAsia="Times New Roman"/>
          <w:b/>
          <w:bCs/>
          <w:color w:val="000000"/>
          <w:sz w:val="24"/>
          <w:u w:val="single"/>
        </w:rPr>
        <w:t xml:space="preserve"> class </w:t>
      </w:r>
      <w:r w:rsidRPr="002B7F60">
        <w:rPr>
          <w:rFonts w:eastAsia="Times New Roman"/>
          <w:b/>
          <w:bCs/>
          <w:color w:val="000000"/>
          <w:sz w:val="24"/>
          <w:u w:val="single"/>
          <w:shd w:val="clear" w:color="auto" w:fill="00FBFF"/>
        </w:rPr>
        <w:t xml:space="preserve">society. As </w:t>
      </w:r>
      <w:proofErr w:type="gramStart"/>
      <w:r w:rsidRPr="002B7F60">
        <w:rPr>
          <w:rFonts w:eastAsia="Times New Roman"/>
          <w:b/>
          <w:bCs/>
          <w:color w:val="000000"/>
          <w:sz w:val="24"/>
          <w:u w:val="single"/>
          <w:shd w:val="clear" w:color="auto" w:fill="00FBFF"/>
        </w:rPr>
        <w:t>organizations which</w:t>
      </w:r>
      <w:proofErr w:type="gramEnd"/>
      <w:r w:rsidRPr="002B7F60">
        <w:rPr>
          <w:rFonts w:eastAsia="Times New Roman"/>
          <w:b/>
          <w:bCs/>
          <w:color w:val="000000"/>
          <w:sz w:val="24"/>
          <w:u w:val="single"/>
        </w:rPr>
        <w:t xml:space="preserve"> primarily </w:t>
      </w:r>
      <w:r w:rsidRPr="002B7F60">
        <w:rPr>
          <w:rFonts w:eastAsia="Times New Roman"/>
          <w:b/>
          <w:bCs/>
          <w:color w:val="000000"/>
          <w:sz w:val="24"/>
          <w:u w:val="single"/>
          <w:shd w:val="clear" w:color="auto" w:fill="00FBFF"/>
        </w:rPr>
        <w:t>negotiate</w:t>
      </w:r>
      <w:r w:rsidRPr="002B7F60">
        <w:rPr>
          <w:rFonts w:eastAsia="Times New Roman"/>
          <w:b/>
          <w:bCs/>
          <w:color w:val="000000"/>
          <w:sz w:val="24"/>
          <w:u w:val="single"/>
        </w:rPr>
        <w:t xml:space="preserve"> wages, benefits, and </w:t>
      </w:r>
      <w:r w:rsidRPr="002B7F60">
        <w:rPr>
          <w:rFonts w:eastAsia="Times New Roman"/>
          <w:b/>
          <w:bCs/>
          <w:color w:val="000000"/>
          <w:sz w:val="24"/>
          <w:u w:val="single"/>
          <w:shd w:val="clear" w:color="auto" w:fill="00FBFF"/>
        </w:rPr>
        <w:t>working conditions with employers, unions only exist in relation to capitalists. This makes them</w:t>
      </w:r>
      <w:r w:rsidRPr="002B7F60">
        <w:rPr>
          <w:rFonts w:eastAsia="Times New Roman"/>
          <w:color w:val="000000"/>
          <w:sz w:val="16"/>
          <w:szCs w:val="16"/>
        </w:rPr>
        <w:t xml:space="preserve"> almost by definition </w:t>
      </w:r>
      <w:r w:rsidRPr="002B7F60">
        <w:rPr>
          <w:rFonts w:eastAsia="Times New Roman"/>
          <w:b/>
          <w:bCs/>
          <w:color w:val="000000"/>
          <w:sz w:val="24"/>
          <w:u w:val="single"/>
        </w:rPr>
        <w:t xml:space="preserve">reformist institutions, </w:t>
      </w:r>
      <w:r w:rsidRPr="002B7F60">
        <w:rPr>
          <w:rFonts w:eastAsia="Times New Roman"/>
          <w:b/>
          <w:bCs/>
          <w:color w:val="000000"/>
          <w:sz w:val="24"/>
          <w:u w:val="single"/>
          <w:shd w:val="clear" w:color="auto" w:fill="00FBFF"/>
        </w:rPr>
        <w:t>designed to</w:t>
      </w:r>
      <w:r w:rsidRPr="002B7F60">
        <w:rPr>
          <w:rFonts w:eastAsia="Times New Roman"/>
          <w:b/>
          <w:bCs/>
          <w:color w:val="000000"/>
          <w:sz w:val="24"/>
          <w:u w:val="single"/>
        </w:rPr>
        <w:t xml:space="preserve"> mitigate and </w:t>
      </w:r>
      <w:r w:rsidRPr="002B7F60">
        <w:rPr>
          <w:rFonts w:eastAsia="Times New Roman"/>
          <w:b/>
          <w:bCs/>
          <w:color w:val="000000"/>
          <w:sz w:val="24"/>
          <w:u w:val="single"/>
          <w:shd w:val="clear" w:color="auto" w:fill="00FBFF"/>
        </w:rPr>
        <w:t>manage</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employment</w:t>
      </w:r>
      <w:r w:rsidRPr="002B7F60">
        <w:rPr>
          <w:rFonts w:eastAsia="Times New Roman"/>
          <w:b/>
          <w:bCs/>
          <w:color w:val="000000"/>
          <w:sz w:val="24"/>
          <w:u w:val="single"/>
        </w:rPr>
        <w:t xml:space="preserve"> relationship, </w:t>
      </w:r>
      <w:r w:rsidRPr="002B7F60">
        <w:rPr>
          <w:rFonts w:eastAsia="Times New Roman"/>
          <w:b/>
          <w:bCs/>
          <w:color w:val="000000"/>
          <w:sz w:val="24"/>
          <w:u w:val="single"/>
          <w:shd w:val="clear" w:color="auto" w:fill="00FBFF"/>
        </w:rPr>
        <w:t>not transform it.</w:t>
      </w:r>
      <w:r w:rsidRPr="002B7F60">
        <w:rPr>
          <w:rFonts w:eastAsia="Times New Roman"/>
          <w:color w:val="000000"/>
          <w:sz w:val="16"/>
          <w:szCs w:val="16"/>
        </w:rPr>
        <w:t xml:space="preserve"> 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w:t>
      </w:r>
      <w:r w:rsidRPr="002B7F60">
        <w:rPr>
          <w:rFonts w:eastAsia="Times New Roman"/>
          <w:b/>
          <w:bCs/>
          <w:color w:val="000000"/>
          <w:sz w:val="24"/>
          <w:u w:val="single"/>
        </w:rPr>
        <w:t>to what degree do unions simply reflect existing relations of production and class struggle,</w:t>
      </w:r>
      <w:r w:rsidRPr="002B7F60">
        <w:rPr>
          <w:rFonts w:eastAsia="Times New Roman"/>
          <w:color w:val="000000"/>
          <w:sz w:val="16"/>
          <w:szCs w:val="16"/>
        </w:rPr>
        <w:t xml:space="preserve"> or actively shape those relations? Second, </w:t>
      </w:r>
      <w:r w:rsidRPr="002B7F60">
        <w:rPr>
          <w:rFonts w:eastAsia="Times New Roman"/>
          <w:b/>
          <w:bCs/>
          <w:color w:val="000000"/>
          <w:sz w:val="24"/>
          <w:u w:val="single"/>
        </w:rPr>
        <w:t xml:space="preserve">if unions actively shape class struggle, why and under what conditions do they enhance or inhibit it? </w:t>
      </w:r>
      <w:r w:rsidRPr="002B7F60">
        <w:rPr>
          <w:rFonts w:eastAsia="Times New Roman"/>
          <w:color w:val="000000"/>
          <w:sz w:val="16"/>
          <w:szCs w:val="16"/>
        </w:rPr>
        <w:t xml:space="preserve">Third, </w:t>
      </w:r>
      <w:r w:rsidRPr="002B7F60">
        <w:rPr>
          <w:rFonts w:eastAsia="Times New Roman"/>
          <w:b/>
          <w:bCs/>
          <w:color w:val="000000"/>
          <w:sz w:val="24"/>
          <w:u w:val="single"/>
        </w:rPr>
        <w:t xml:space="preserve">how do unions shape class identities, </w:t>
      </w:r>
      <w:r w:rsidRPr="002B7F60">
        <w:rPr>
          <w:rFonts w:eastAsia="Times New Roman"/>
          <w:color w:val="000000"/>
          <w:sz w:val="16"/>
          <w:szCs w:val="16"/>
        </w:rPr>
        <w:t xml:space="preserve">and how does this affect unions’ scope of action? Fourth, </w:t>
      </w:r>
      <w:r w:rsidRPr="002B7F60">
        <w:rPr>
          <w:rFonts w:eastAsia="Times New Roman"/>
          <w:b/>
          <w:bCs/>
          <w:color w:val="000000"/>
          <w:sz w:val="24"/>
          <w:u w:val="single"/>
        </w:rPr>
        <w:t>what is the relation between unions and politics?</w:t>
      </w:r>
      <w:r w:rsidRPr="002B7F60">
        <w:rPr>
          <w:rFonts w:eastAsia="Times New Roman"/>
          <w:color w:val="000000"/>
          <w:sz w:val="16"/>
          <w:szCs w:val="16"/>
        </w:rPr>
        <w:t xml:space="preserve"> This question is comprised of two sub-questions: to what degree do unions help or hinder struggles in the workplace becoming broader political struggles? </w:t>
      </w:r>
      <w:proofErr w:type="gramStart"/>
      <w:r w:rsidRPr="002B7F60">
        <w:rPr>
          <w:rFonts w:eastAsia="Times New Roman"/>
          <w:color w:val="000000"/>
          <w:sz w:val="16"/>
          <w:szCs w:val="16"/>
        </w:rPr>
        <w:t>And</w:t>
      </w:r>
      <w:proofErr w:type="gramEnd"/>
      <w:r w:rsidRPr="002B7F60">
        <w:rPr>
          <w:rFonts w:eastAsia="Times New Roman"/>
          <w:color w:val="000000"/>
          <w:sz w:val="16"/>
          <w:szCs w:val="16"/>
        </w:rPr>
        <w:t xml:space="preserve"> how should unions relate to political parties, the more conventional vehicle for advancing political demands? The following is a chapter from The Oxford Handbook of Karl Marx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departed from previous variants of socialism, often based in idealized views of rebuilding a rapidly eroding community of artisanal producers, which did not emphasize class organization or class struggle. </w:t>
      </w:r>
      <w:proofErr w:type="gramStart"/>
      <w:r w:rsidRPr="002B7F60">
        <w:rPr>
          <w:rFonts w:eastAsia="Times New Roman"/>
          <w:color w:val="000000"/>
          <w:sz w:val="16"/>
          <w:szCs w:val="16"/>
        </w:rPr>
        <w:t>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w:t>
      </w:r>
      <w:proofErr w:type="gramEnd"/>
      <w:r w:rsidRPr="002B7F60">
        <w:rPr>
          <w:rFonts w:eastAsia="Times New Roman"/>
          <w:color w:val="000000"/>
          <w:sz w:val="16"/>
          <w:szCs w:val="16"/>
        </w:rPr>
        <w:t xml:space="preserve"> They </w:t>
      </w:r>
      <w:proofErr w:type="spellStart"/>
      <w:r w:rsidRPr="002B7F60">
        <w:rPr>
          <w:rFonts w:eastAsia="Times New Roman"/>
          <w:color w:val="000000"/>
          <w:sz w:val="16"/>
          <w:szCs w:val="16"/>
        </w:rPr>
        <w:t>im</w:t>
      </w:r>
      <w:r w:rsidRPr="002B7F60">
        <w:rPr>
          <w:rFonts w:eastAsia="Times New Roman"/>
          <w:color w:val="000000"/>
          <w:sz w:val="16"/>
          <w:szCs w:val="16"/>
        </w:rPr>
        <w:softHyphen/>
      </w:r>
      <w:proofErr w:type="spellEnd"/>
      <w:r w:rsidRPr="002B7F60">
        <w:rPr>
          <w:rFonts w:eastAsia="Times New Roman"/>
          <w:color w:val="000000"/>
          <w:sz w:val="16"/>
          <w:szCs w:val="16"/>
        </w:rPr>
        <w:t xml:space="preserve"> ply the recognition of the fact that </w:t>
      </w:r>
      <w:r w:rsidRPr="002B7F60">
        <w:rPr>
          <w:rFonts w:eastAsia="Times New Roman"/>
          <w:b/>
          <w:bCs/>
          <w:color w:val="000000"/>
          <w:sz w:val="24"/>
          <w:u w:val="single"/>
        </w:rPr>
        <w:t xml:space="preserve">the supremacy of </w:t>
      </w:r>
      <w:r w:rsidRPr="002B7F60">
        <w:rPr>
          <w:rFonts w:eastAsia="Times New Roman"/>
          <w:b/>
          <w:bCs/>
          <w:color w:val="000000"/>
          <w:sz w:val="24"/>
          <w:u w:val="single"/>
          <w:shd w:val="clear" w:color="auto" w:fill="00FBFF"/>
        </w:rPr>
        <w:t>the bourgeoisie is based</w:t>
      </w:r>
      <w:r w:rsidRPr="002B7F60">
        <w:rPr>
          <w:rFonts w:eastAsia="Times New Roman"/>
          <w:b/>
          <w:bCs/>
          <w:color w:val="000000"/>
          <w:sz w:val="24"/>
          <w:u w:val="single"/>
        </w:rPr>
        <w:t xml:space="preserve"> wholly </w:t>
      </w:r>
      <w:r w:rsidRPr="002B7F60">
        <w:rPr>
          <w:rFonts w:eastAsia="Times New Roman"/>
          <w:b/>
          <w:bCs/>
          <w:color w:val="000000"/>
          <w:sz w:val="24"/>
          <w:u w:val="single"/>
          <w:shd w:val="clear" w:color="auto" w:fill="00FBFF"/>
        </w:rPr>
        <w:t>upon</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competition of</w:t>
      </w:r>
      <w:r w:rsidRPr="002B7F60">
        <w:rPr>
          <w:rFonts w:eastAsia="Times New Roman"/>
          <w:b/>
          <w:bCs/>
          <w:color w:val="000000"/>
          <w:sz w:val="24"/>
          <w:u w:val="single"/>
        </w:rPr>
        <w:t xml:space="preserve"> the </w:t>
      </w:r>
      <w:r w:rsidRPr="002B7F60">
        <w:rPr>
          <w:rFonts w:eastAsia="Times New Roman"/>
          <w:b/>
          <w:bCs/>
          <w:color w:val="000000"/>
          <w:sz w:val="24"/>
          <w:u w:val="single"/>
          <w:shd w:val="clear" w:color="auto" w:fill="00FBFF"/>
        </w:rPr>
        <w:t>workers among themselves</w:t>
      </w:r>
      <w:r w:rsidRPr="002B7F60">
        <w:rPr>
          <w:rFonts w:eastAsia="Times New Roman"/>
          <w:color w:val="000000"/>
          <w:sz w:val="16"/>
          <w:szCs w:val="16"/>
        </w:rPr>
        <w:t xml:space="preserve">; i.e., upon their want of cohesion. </w:t>
      </w:r>
      <w:proofErr w:type="gramStart"/>
      <w:r w:rsidRPr="002B7F60">
        <w:rPr>
          <w:rFonts w:eastAsia="Times New Roman"/>
          <w:color w:val="000000"/>
          <w:sz w:val="16"/>
          <w:szCs w:val="16"/>
        </w:rPr>
        <w:t>And</w:t>
      </w:r>
      <w:proofErr w:type="gramEnd"/>
      <w:r w:rsidRPr="002B7F60">
        <w:rPr>
          <w:rFonts w:eastAsia="Times New Roman"/>
          <w:color w:val="000000"/>
          <w:sz w:val="16"/>
          <w:szCs w:val="16"/>
        </w:rPr>
        <w:t xml:space="preserve"> precisely because the </w:t>
      </w:r>
      <w:r w:rsidRPr="002B7F60">
        <w:rPr>
          <w:rFonts w:eastAsia="Times New Roman"/>
          <w:b/>
          <w:bCs/>
          <w:color w:val="000000"/>
          <w:sz w:val="24"/>
          <w:u w:val="single"/>
        </w:rPr>
        <w:t>Unions</w:t>
      </w:r>
      <w:r w:rsidRPr="002B7F60">
        <w:rPr>
          <w:rFonts w:eastAsia="Times New Roman"/>
          <w:color w:val="000000"/>
          <w:sz w:val="16"/>
          <w:szCs w:val="16"/>
        </w:rPr>
        <w:t xml:space="preserve"> direct themselves against the vital nerve of the present social order, however one-sidedly, in however narrow a way, are they so dangerous to this social order. At the same time, Engels saw that, even as union struggles “[kept alive] the opposition of the workers to the … omnipotence of the bourgeoisie,” so too did they “</w:t>
      </w:r>
      <w:r w:rsidRPr="002B7F60">
        <w:rPr>
          <w:rFonts w:eastAsia="Times New Roman"/>
          <w:b/>
          <w:bCs/>
          <w:color w:val="000000"/>
          <w:sz w:val="24"/>
          <w:u w:val="single"/>
        </w:rPr>
        <w:t>[compel] the admission that something more is needed than</w:t>
      </w:r>
      <w:r w:rsidRPr="002B7F60">
        <w:rPr>
          <w:rFonts w:eastAsia="Times New Roman"/>
          <w:color w:val="000000"/>
          <w:sz w:val="16"/>
          <w:szCs w:val="16"/>
        </w:rPr>
        <w:t xml:space="preserve"> Trades Unions and </w:t>
      </w:r>
      <w:r w:rsidRPr="002B7F60">
        <w:rPr>
          <w:rFonts w:eastAsia="Times New Roman"/>
          <w:b/>
          <w:bCs/>
          <w:color w:val="000000"/>
          <w:sz w:val="24"/>
          <w:u w:val="single"/>
        </w:rPr>
        <w:t>strikes to break the power of the ruling class.”</w:t>
      </w:r>
      <w:r w:rsidRPr="002B7F60">
        <w:rPr>
          <w:rFonts w:eastAsia="Times New Roman"/>
          <w:color w:val="000000"/>
          <w:sz w:val="16"/>
          <w:szCs w:val="16"/>
        </w:rPr>
        <w:t xml:space="preserve"> Here Engels articulates the crux of the problem. First, </w:t>
      </w:r>
      <w:r w:rsidRPr="002B7F60">
        <w:rPr>
          <w:rFonts w:eastAsia="Times New Roman"/>
          <w:b/>
          <w:bCs/>
          <w:color w:val="000000"/>
          <w:sz w:val="24"/>
          <w:u w:val="single"/>
          <w:shd w:val="clear" w:color="auto" w:fill="00FBFF"/>
        </w:rPr>
        <w:t>unions</w:t>
      </w:r>
      <w:r w:rsidRPr="002B7F60">
        <w:rPr>
          <w:rFonts w:eastAsia="Times New Roman"/>
          <w:color w:val="000000"/>
          <w:sz w:val="16"/>
          <w:szCs w:val="16"/>
        </w:rPr>
        <w:t xml:space="preserve"> are essential for working-class </w:t>
      </w:r>
      <w:r w:rsidRPr="002B7F60">
        <w:rPr>
          <w:rFonts w:eastAsia="Times New Roman"/>
          <w:color w:val="000000"/>
          <w:sz w:val="16"/>
          <w:szCs w:val="16"/>
        </w:rPr>
        <w:lastRenderedPageBreak/>
        <w:t>formation, creating a collective actor both opposed to the bourgeoisie and capable of challenging it for power. Second, they</w:t>
      </w:r>
      <w:r w:rsidRPr="002B7F60">
        <w:rPr>
          <w:rFonts w:eastAsia="Times New Roman"/>
          <w:b/>
          <w:bCs/>
          <w:color w:val="000000"/>
          <w:sz w:val="24"/>
          <w:u w:val="single"/>
        </w:rPr>
        <w:t xml:space="preserve"> </w:t>
      </w:r>
      <w:r w:rsidRPr="002B7F60">
        <w:rPr>
          <w:rFonts w:eastAsia="Times New Roman"/>
          <w:b/>
          <w:bCs/>
          <w:color w:val="000000"/>
          <w:sz w:val="24"/>
          <w:u w:val="single"/>
          <w:shd w:val="clear" w:color="auto" w:fill="00FBFF"/>
        </w:rPr>
        <w:t>are</w:t>
      </w:r>
      <w:r w:rsidRPr="002B7F60">
        <w:rPr>
          <w:rFonts w:eastAsia="Times New Roman"/>
          <w:b/>
          <w:bCs/>
          <w:color w:val="000000"/>
          <w:sz w:val="24"/>
          <w:u w:val="single"/>
        </w:rPr>
        <w:t xml:space="preserve"> an </w:t>
      </w:r>
      <w:r w:rsidRPr="002B7F60">
        <w:rPr>
          <w:rFonts w:eastAsia="Times New Roman"/>
          <w:b/>
          <w:bCs/>
          <w:color w:val="000000"/>
          <w:sz w:val="24"/>
          <w:u w:val="single"/>
          <w:shd w:val="clear" w:color="auto" w:fill="00FBFF"/>
        </w:rPr>
        <w:t>insufficient</w:t>
      </w:r>
      <w:r w:rsidRPr="002B7F60">
        <w:rPr>
          <w:rFonts w:eastAsia="Times New Roman"/>
          <w:b/>
          <w:bCs/>
          <w:color w:val="000000"/>
          <w:sz w:val="24"/>
          <w:u w:val="single"/>
        </w:rPr>
        <w:t xml:space="preserve"> vehicle </w:t>
      </w:r>
      <w:r w:rsidRPr="002B7F60">
        <w:rPr>
          <w:rFonts w:eastAsia="Times New Roman"/>
          <w:b/>
          <w:bCs/>
          <w:color w:val="000000"/>
          <w:sz w:val="24"/>
          <w:u w:val="single"/>
          <w:shd w:val="clear" w:color="auto" w:fill="00FBFF"/>
        </w:rPr>
        <w:t>for</w:t>
      </w:r>
      <w:r w:rsidRPr="002B7F60">
        <w:rPr>
          <w:rFonts w:eastAsia="Times New Roman"/>
          <w:b/>
          <w:bCs/>
          <w:color w:val="000000"/>
          <w:sz w:val="24"/>
          <w:u w:val="single"/>
        </w:rPr>
        <w:t xml:space="preserve"> creating and </w:t>
      </w:r>
      <w:r w:rsidRPr="002B7F60">
        <w:rPr>
          <w:rFonts w:eastAsia="Times New Roman"/>
          <w:b/>
          <w:bCs/>
          <w:color w:val="000000"/>
          <w:sz w:val="24"/>
          <w:u w:val="single"/>
          <w:shd w:val="clear" w:color="auto" w:fill="00FBFF"/>
        </w:rPr>
        <w:t>mobilizing</w:t>
      </w:r>
      <w:r w:rsidRPr="002B7F60">
        <w:rPr>
          <w:rFonts w:eastAsia="Times New Roman"/>
          <w:b/>
          <w:bCs/>
          <w:color w:val="000000"/>
          <w:sz w:val="24"/>
          <w:u w:val="single"/>
        </w:rPr>
        <w:t xml:space="preserve"> that collective actor. </w:t>
      </w:r>
      <w:r w:rsidRPr="002B7F60">
        <w:rPr>
          <w:rFonts w:eastAsia="Times New Roman"/>
          <w:color w:val="000000"/>
          <w:sz w:val="16"/>
          <w:szCs w:val="16"/>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w:t>
      </w:r>
      <w:proofErr w:type="gramStart"/>
      <w:r w:rsidRPr="002B7F60">
        <w:rPr>
          <w:rFonts w:eastAsia="Times New Roman"/>
          <w:color w:val="000000"/>
          <w:sz w:val="16"/>
          <w:szCs w:val="16"/>
        </w:rPr>
        <w:t>But</w:t>
      </w:r>
      <w:proofErr w:type="gramEnd"/>
      <w:r w:rsidRPr="002B7F60">
        <w:rPr>
          <w:rFonts w:eastAsia="Times New Roman"/>
          <w:color w:val="000000"/>
          <w:sz w:val="16"/>
          <w:szCs w:val="16"/>
        </w:rPr>
        <w:t xml:space="preserve"> just as unions could allow the proletariat to take shape and challenge the bourgeoisie for power, Marx and Engels also saw that they were a partial, imperfect vehicle for doing so for two reasons. First, </w:t>
      </w:r>
      <w:r w:rsidRPr="002B7F60">
        <w:rPr>
          <w:rFonts w:eastAsia="Times New Roman"/>
          <w:b/>
          <w:bCs/>
          <w:color w:val="000000"/>
          <w:sz w:val="24"/>
          <w:u w:val="single"/>
          <w:shd w:val="clear" w:color="auto" w:fill="00FBFF"/>
        </w:rPr>
        <w:t>unions’</w:t>
      </w:r>
      <w:r w:rsidRPr="002B7F60">
        <w:rPr>
          <w:rFonts w:eastAsia="Times New Roman"/>
          <w:b/>
          <w:bCs/>
          <w:color w:val="000000"/>
          <w:sz w:val="24"/>
          <w:u w:val="single"/>
        </w:rPr>
        <w:t xml:space="preserve"> fundamentally </w:t>
      </w:r>
      <w:r w:rsidRPr="002B7F60">
        <w:rPr>
          <w:rFonts w:eastAsia="Times New Roman"/>
          <w:b/>
          <w:bCs/>
          <w:color w:val="000000"/>
          <w:sz w:val="24"/>
          <w:u w:val="single"/>
          <w:shd w:val="clear" w:color="auto" w:fill="00FBFF"/>
        </w:rPr>
        <w:t>defensive role, protecting workers against employers’</w:t>
      </w:r>
      <w:r w:rsidRPr="002B7F60">
        <w:rPr>
          <w:rFonts w:eastAsia="Times New Roman"/>
          <w:b/>
          <w:bCs/>
          <w:color w:val="000000"/>
          <w:sz w:val="24"/>
          <w:u w:val="single"/>
        </w:rPr>
        <w:t xml:space="preserve"> efforts to drive a competitive race to the bottom, </w:t>
      </w:r>
      <w:r w:rsidRPr="002B7F60">
        <w:rPr>
          <w:rFonts w:eastAsia="Times New Roman"/>
          <w:b/>
          <w:bCs/>
          <w:color w:val="000000"/>
          <w:sz w:val="24"/>
          <w:u w:val="single"/>
          <w:shd w:val="clear" w:color="auto" w:fill="00FBFF"/>
        </w:rPr>
        <w:t>meant that they limited themselves “to</w:t>
      </w:r>
      <w:r w:rsidRPr="002B7F60">
        <w:rPr>
          <w:rFonts w:eastAsia="Times New Roman"/>
          <w:b/>
          <w:bCs/>
          <w:color w:val="000000"/>
          <w:sz w:val="24"/>
          <w:u w:val="single"/>
        </w:rPr>
        <w:t xml:space="preserve"> a </w:t>
      </w:r>
      <w:r w:rsidRPr="002B7F60">
        <w:rPr>
          <w:rFonts w:eastAsia="Times New Roman"/>
          <w:b/>
          <w:bCs/>
          <w:color w:val="000000"/>
          <w:sz w:val="24"/>
          <w:u w:val="single"/>
          <w:shd w:val="clear" w:color="auto" w:fill="00FBFF"/>
        </w:rPr>
        <w:t>guerrilla war against the effects of the existing system, instead of</w:t>
      </w:r>
      <w:r w:rsidRPr="002B7F60">
        <w:rPr>
          <w:rFonts w:eastAsia="Times New Roman"/>
          <w:b/>
          <w:bCs/>
          <w:color w:val="000000"/>
          <w:sz w:val="24"/>
          <w:u w:val="single"/>
        </w:rPr>
        <w:t xml:space="preserve"> simultaneously</w:t>
      </w:r>
      <w:r w:rsidRPr="002B7F60">
        <w:rPr>
          <w:rFonts w:eastAsia="Times New Roman"/>
          <w:b/>
          <w:bCs/>
          <w:color w:val="000000"/>
          <w:sz w:val="24"/>
          <w:u w:val="single"/>
          <w:shd w:val="clear" w:color="auto" w:fill="00FBFF"/>
        </w:rPr>
        <w:t xml:space="preserve"> trying to change it.”</w:t>
      </w:r>
      <w:r w:rsidRPr="002B7F60">
        <w:rPr>
          <w:rFonts w:eastAsia="Times New Roman"/>
          <w:color w:val="000000"/>
          <w:sz w:val="16"/>
          <w:szCs w:val="16"/>
          <w:shd w:val="clear" w:color="auto" w:fill="00FBFF"/>
        </w:rPr>
        <w:t xml:space="preserve"> </w:t>
      </w:r>
      <w:r w:rsidRPr="002B7F60">
        <w:rPr>
          <w:rFonts w:eastAsia="Times New Roman"/>
          <w:color w:val="000000"/>
          <w:sz w:val="16"/>
          <w:szCs w:val="16"/>
        </w:rPr>
        <w:t xml:space="preserve">Thus, </w:t>
      </w:r>
      <w:r w:rsidRPr="002B7F60">
        <w:rPr>
          <w:rFonts w:eastAsia="Times New Roman"/>
          <w:b/>
          <w:bCs/>
          <w:color w:val="000000"/>
          <w:sz w:val="24"/>
          <w:u w:val="single"/>
        </w:rPr>
        <w:t>even militant trade unions found themselves struggling</w:t>
      </w:r>
      <w:r w:rsidRPr="002B7F60">
        <w:rPr>
          <w:rFonts w:eastAsia="Times New Roman"/>
          <w:color w:val="000000"/>
          <w:sz w:val="16"/>
          <w:szCs w:val="16"/>
        </w:rPr>
        <w:t xml:space="preserve"> for “a fair day’s work for a fair day’s wage” </w:t>
      </w:r>
      <w:r w:rsidRPr="002B7F60">
        <w:rPr>
          <w:rFonts w:eastAsia="Times New Roman"/>
          <w:b/>
          <w:bCs/>
          <w:color w:val="000000"/>
          <w:sz w:val="24"/>
          <w:u w:val="single"/>
        </w:rPr>
        <w:t>without challenging the bourgeoisie’s fundamental power</w:t>
      </w:r>
      <w:r w:rsidRPr="002B7F60">
        <w:rPr>
          <w:rFonts w:eastAsia="Times New Roman"/>
          <w:color w:val="000000"/>
          <w:sz w:val="16"/>
          <w:szCs w:val="16"/>
        </w:rPr>
        <w:t xml:space="preserve">, particularly the wage labor system. </w:t>
      </w:r>
      <w:proofErr w:type="gramStart"/>
      <w:r w:rsidRPr="002B7F60">
        <w:rPr>
          <w:rFonts w:eastAsia="Times New Roman"/>
          <w:color w:val="000000"/>
          <w:sz w:val="16"/>
          <w:szCs w:val="16"/>
        </w:rPr>
        <w:t>And</w:t>
      </w:r>
      <w:proofErr w:type="gramEnd"/>
      <w:r w:rsidRPr="002B7F60">
        <w:rPr>
          <w:rFonts w:eastAsia="Times New Roman"/>
          <w:color w:val="000000"/>
          <w:sz w:val="16"/>
          <w:szCs w:val="16"/>
        </w:rPr>
        <w:t xml:space="preserve"> some layers of the trade union officialdom were content to fight for privileges for their small segment of the working class, leaving most workers behind. Second,</w:t>
      </w:r>
      <w:r w:rsidRPr="002B7F60">
        <w:rPr>
          <w:rFonts w:eastAsia="Times New Roman"/>
          <w:b/>
          <w:bCs/>
          <w:color w:val="000000"/>
          <w:sz w:val="24"/>
          <w:u w:val="single"/>
        </w:rPr>
        <w:t xml:space="preserve"> unions’ focus on wages and workplace issues tended to reinforce a division between economic and political struggles. </w:t>
      </w:r>
      <w:r w:rsidRPr="002B7F60">
        <w:rPr>
          <w:rFonts w:eastAsia="Times New Roman"/>
          <w:color w:val="000000"/>
          <w:sz w:val="16"/>
          <w:szCs w:val="16"/>
        </w:rPr>
        <w:t>This division was explicit with the more conservative “old” unions in Britain, which “</w:t>
      </w:r>
      <w:proofErr w:type="gramStart"/>
      <w:r w:rsidRPr="002B7F60">
        <w:rPr>
          <w:rFonts w:eastAsia="Times New Roman"/>
          <w:color w:val="000000"/>
          <w:sz w:val="16"/>
          <w:szCs w:val="16"/>
        </w:rPr>
        <w:t>bar[</w:t>
      </w:r>
      <w:proofErr w:type="gramEnd"/>
      <w:r w:rsidRPr="002B7F60">
        <w:rPr>
          <w:rFonts w:eastAsia="Times New Roman"/>
          <w:color w:val="000000"/>
          <w:sz w:val="16"/>
          <w:szCs w:val="16"/>
        </w:rPr>
        <w:t xml:space="preserve">red] all political action on principle and in their charters.” </w:t>
      </w:r>
      <w:proofErr w:type="gramStart"/>
      <w:r w:rsidRPr="002B7F60">
        <w:rPr>
          <w:rFonts w:eastAsia="Times New Roman"/>
          <w:color w:val="000000"/>
          <w:sz w:val="16"/>
          <w:szCs w:val="16"/>
        </w:rPr>
        <w:t>But</w:t>
      </w:r>
      <w:proofErr w:type="gramEnd"/>
      <w:r w:rsidRPr="002B7F60">
        <w:rPr>
          <w:rFonts w:eastAsia="Times New Roman"/>
          <w:color w:val="000000"/>
          <w:sz w:val="16"/>
          <w:szCs w:val="16"/>
        </w:rPr>
        <w:t xml:space="preserve"> even with more progressive formations, such as the early nineteenth century’s Chartists, or the late nineteenth century’s “new” unions, Marx and Engels saw that the transition from workplace struggles to politics was not automatic.</w:t>
      </w:r>
    </w:p>
    <w:p w:rsidR="0092578F" w:rsidRDefault="0092578F" w:rsidP="0092578F"/>
    <w:p w:rsidR="0092578F" w:rsidRDefault="0092578F" w:rsidP="0092578F">
      <w:pPr>
        <w:pStyle w:val="Heading4"/>
      </w:pPr>
      <w:r w:rsidRPr="004B0FED">
        <w:rPr>
          <w:u w:val="single"/>
        </w:rPr>
        <w:t>Capitalism</w:t>
      </w:r>
      <w:r>
        <w:t xml:space="preserve"> is an </w:t>
      </w:r>
      <w:r w:rsidRPr="004B0FED">
        <w:rPr>
          <w:u w:val="single"/>
        </w:rPr>
        <w:t>a priori</w:t>
      </w:r>
      <w:r>
        <w:t xml:space="preserve"> impact under any framework -- </w:t>
      </w:r>
      <w:proofErr w:type="gramStart"/>
      <w:r>
        <w:t>it’s</w:t>
      </w:r>
      <w:proofErr w:type="gramEnd"/>
      <w:r>
        <w:t xml:space="preserve">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rsidR="0092578F" w:rsidRPr="008B7163" w:rsidRDefault="0092578F" w:rsidP="0092578F">
      <w:r w:rsidRPr="008B7163">
        <w:rPr>
          <w:rStyle w:val="Style13ptBold"/>
        </w:rPr>
        <w:t>Ahmed 20</w:t>
      </w:r>
      <w:r w:rsidRPr="008B7163">
        <w:t xml:space="preserve"> (</w:t>
      </w:r>
      <w:proofErr w:type="spellStart"/>
      <w:r w:rsidRPr="008B7163">
        <w:t>Nafeez</w:t>
      </w:r>
      <w:proofErr w:type="spellEnd"/>
      <w:r w:rsidRPr="008B7163">
        <w:t xml:space="preserve">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rsidR="0092578F" w:rsidRPr="008B7163" w:rsidRDefault="0092578F" w:rsidP="0092578F">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proofErr w:type="gramStart"/>
      <w:r w:rsidRPr="008B7163">
        <w:rPr>
          <w:rStyle w:val="StyleUnderline"/>
        </w:rPr>
        <w:t>doesn’t</w:t>
      </w:r>
      <w:proofErr w:type="gramEnd"/>
      <w:r w:rsidRPr="008B7163">
        <w:rPr>
          <w:rStyle w:val="StyleUnderline"/>
        </w:rPr>
        <w:t xml:space="preserve"> keep growing endlessly, it just breaks. Grow, or die.</w:t>
      </w:r>
    </w:p>
    <w:p w:rsidR="0092578F" w:rsidRPr="008B7163" w:rsidRDefault="0092578F" w:rsidP="0092578F">
      <w:pPr>
        <w:rPr>
          <w:sz w:val="16"/>
        </w:rPr>
      </w:pPr>
      <w:proofErr w:type="gramStart"/>
      <w:r w:rsidRPr="008B7163">
        <w:rPr>
          <w:sz w:val="16"/>
        </w:rPr>
        <w:t>But</w:t>
      </w:r>
      <w:proofErr w:type="gramEnd"/>
      <w:r w:rsidRPr="008B7163">
        <w:rPr>
          <w:sz w:val="16"/>
        </w:rPr>
        <w:t xml:space="preserve">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rsidR="0092578F" w:rsidRPr="008B7163" w:rsidRDefault="0092578F" w:rsidP="0092578F">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rsidR="0092578F" w:rsidRPr="008B7163" w:rsidRDefault="0092578F" w:rsidP="0092578F">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industrial ag</w:t>
      </w:r>
      <w:r w:rsidRPr="008B7163">
        <w:rPr>
          <w:rStyle w:val="Emphasis"/>
          <w:rFonts w:eastAsiaTheme="majorEastAsia"/>
          <w:szCs w:val="26"/>
        </w:rPr>
        <w:t xml:space="preserve">riculture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w:t>
      </w:r>
      <w:proofErr w:type="gramStart"/>
      <w:r w:rsidRPr="008B7163">
        <w:rPr>
          <w:rStyle w:val="StyleUnderline"/>
        </w:rPr>
        <w:t>rich which is the chief</w:t>
      </w:r>
      <w:proofErr w:type="gramEnd"/>
      <w:r w:rsidRPr="008B7163">
        <w:rPr>
          <w:rStyle w:val="StyleUnderline"/>
        </w:rPr>
        <w:t xml:space="preserve"> driver of these other factors breaching</w:t>
      </w:r>
      <w:r w:rsidRPr="00906E7D">
        <w:t xml:space="preserve"> key </w:t>
      </w:r>
      <w:r w:rsidRPr="008B7163">
        <w:rPr>
          <w:rStyle w:val="StyleUnderline"/>
        </w:rPr>
        <w:t>planetary boundaries.</w:t>
      </w:r>
    </w:p>
    <w:p w:rsidR="0092578F" w:rsidRPr="008B7163" w:rsidRDefault="0092578F" w:rsidP="0092578F">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rsidR="0092578F" w:rsidRPr="008B7163" w:rsidRDefault="0092578F" w:rsidP="0092578F">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rsidR="0092578F" w:rsidRPr="008B7163" w:rsidRDefault="0092578F" w:rsidP="0092578F">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rsidR="0092578F" w:rsidRPr="00255157" w:rsidRDefault="0092578F" w:rsidP="0092578F">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w:t>
      </w:r>
      <w:proofErr w:type="gramStart"/>
      <w:r w:rsidRPr="00255157">
        <w:rPr>
          <w:rStyle w:val="Emphasis"/>
          <w:rFonts w:eastAsiaTheme="majorEastAsia"/>
          <w:szCs w:val="26"/>
        </w:rPr>
        <w:t>are intimately related</w:t>
      </w:r>
      <w:proofErr w:type="gramEnd"/>
      <w:r w:rsidRPr="00255157">
        <w:rPr>
          <w:rStyle w:val="Emphasis"/>
          <w:rFonts w:eastAsiaTheme="majorEastAsia"/>
          <w:szCs w:val="26"/>
        </w:rPr>
        <w:t xml:space="preserve"> to</w:t>
      </w:r>
      <w:r w:rsidRPr="00255157">
        <w:rPr>
          <w:sz w:val="16"/>
        </w:rPr>
        <w:t xml:space="preserve"> an </w:t>
      </w:r>
      <w:r w:rsidRPr="00255157">
        <w:rPr>
          <w:rStyle w:val="Emphasis"/>
          <w:rFonts w:eastAsiaTheme="majorEastAsia"/>
          <w:szCs w:val="26"/>
        </w:rPr>
        <w:t>escalating environmental crisis threatening the very existence of human societies.</w:t>
      </w:r>
    </w:p>
    <w:p w:rsidR="0092578F" w:rsidRPr="00255157" w:rsidRDefault="0092578F" w:rsidP="0092578F">
      <w:pPr>
        <w:rPr>
          <w:sz w:val="16"/>
        </w:rPr>
      </w:pPr>
      <w:proofErr w:type="spellStart"/>
      <w:r w:rsidRPr="00255157">
        <w:rPr>
          <w:sz w:val="16"/>
        </w:rPr>
        <w:t>Synthesising</w:t>
      </w:r>
      <w:proofErr w:type="spellEnd"/>
      <w:r w:rsidRPr="00255157">
        <w:rPr>
          <w:sz w:val="16"/>
        </w:rPr>
        <w:t xml:space="preserve">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rsidR="0092578F" w:rsidRPr="00255157" w:rsidRDefault="0092578F" w:rsidP="0092578F">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rsidR="0092578F" w:rsidRPr="00255157" w:rsidRDefault="0092578F" w:rsidP="0092578F">
      <w:pPr>
        <w:rPr>
          <w:sz w:val="16"/>
          <w:szCs w:val="16"/>
        </w:rPr>
      </w:pPr>
      <w:r w:rsidRPr="00255157">
        <w:rPr>
          <w:sz w:val="16"/>
          <w:szCs w:val="16"/>
        </w:rPr>
        <w:t>Capitalism and the pandemic</w:t>
      </w:r>
    </w:p>
    <w:p w:rsidR="0092578F" w:rsidRPr="00255157" w:rsidRDefault="0092578F" w:rsidP="0092578F">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rsidR="0092578F" w:rsidRPr="00255157" w:rsidRDefault="0092578F" w:rsidP="0092578F">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rsidR="0092578F" w:rsidRPr="004A1C5B" w:rsidRDefault="0092578F" w:rsidP="0092578F">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rsidR="0092578F" w:rsidRPr="00C33282" w:rsidRDefault="0092578F" w:rsidP="0092578F">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rsidR="0092578F" w:rsidRPr="00F56BC8" w:rsidRDefault="0092578F" w:rsidP="0092578F">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rsidR="0092578F" w:rsidRPr="00861659" w:rsidRDefault="0092578F" w:rsidP="0092578F">
      <w:pPr>
        <w:rPr>
          <w:sz w:val="16"/>
          <w:szCs w:val="16"/>
        </w:rPr>
      </w:pPr>
      <w:r w:rsidRPr="00861659">
        <w:rPr>
          <w:sz w:val="16"/>
          <w:szCs w:val="16"/>
        </w:rPr>
        <w:t>Eroding the ‘safe operating space’</w:t>
      </w:r>
    </w:p>
    <w:p w:rsidR="0092578F" w:rsidRPr="00A60A4D" w:rsidRDefault="0092578F" w:rsidP="0092578F">
      <w:pPr>
        <w:rPr>
          <w:sz w:val="16"/>
          <w:szCs w:val="16"/>
        </w:rPr>
      </w:pPr>
      <w:r w:rsidRPr="00A60A4D">
        <w:rPr>
          <w:sz w:val="16"/>
          <w:szCs w:val="16"/>
        </w:rPr>
        <w:t xml:space="preserve">The result is that </w:t>
      </w:r>
      <w:r w:rsidRPr="00A60A4D">
        <w:rPr>
          <w:rStyle w:val="Emphasis"/>
          <w:rFonts w:eastAsiaTheme="majorEastAsia"/>
        </w:rPr>
        <w:t xml:space="preserve">capitalism is causing human societies </w:t>
      </w:r>
      <w:proofErr w:type="gramStart"/>
      <w:r w:rsidRPr="00A60A4D">
        <w:rPr>
          <w:rStyle w:val="Emphasis"/>
          <w:rFonts w:eastAsiaTheme="majorEastAsia"/>
        </w:rPr>
        <w:t>to increasingly breach</w:t>
      </w:r>
      <w:proofErr w:type="gramEnd"/>
      <w:r w:rsidRPr="00A60A4D">
        <w:rPr>
          <w:rStyle w:val="Emphasis"/>
          <w:rFonts w:eastAsiaTheme="majorEastAsia"/>
        </w:rPr>
        <w:t xml:space="preserve"> key planetary boundaries</w:t>
      </w:r>
      <w:r w:rsidRPr="00A60A4D">
        <w:rPr>
          <w:sz w:val="16"/>
          <w:szCs w:val="16"/>
        </w:rPr>
        <w:t>, such as land-use change, biosphere integrity and climate change.</w:t>
      </w:r>
    </w:p>
    <w:p w:rsidR="0092578F" w:rsidRPr="00A60A4D" w:rsidRDefault="0092578F" w:rsidP="0092578F">
      <w:pPr>
        <w:rPr>
          <w:sz w:val="16"/>
          <w:szCs w:val="16"/>
        </w:rPr>
      </w:pPr>
      <w:r w:rsidRPr="00A60A4D">
        <w:rPr>
          <w:sz w:val="16"/>
          <w:szCs w:val="16"/>
        </w:rPr>
        <w:t xml:space="preserve">Remaining within these boundaries is essential to maintain what scientists describe as a “safe operating space” for human civilization. If those key ecosystems </w:t>
      </w:r>
      <w:proofErr w:type="gramStart"/>
      <w:r w:rsidRPr="00A60A4D">
        <w:rPr>
          <w:sz w:val="16"/>
          <w:szCs w:val="16"/>
        </w:rPr>
        <w:t>are disrupted</w:t>
      </w:r>
      <w:proofErr w:type="gramEnd"/>
      <w:r w:rsidRPr="00A60A4D">
        <w:rPr>
          <w:sz w:val="16"/>
          <w:szCs w:val="16"/>
        </w:rPr>
        <w:t>, that “safe operating space” will begin to erode. The global impacts of the COVID19 pandemic are yet another clear indication that this process of erosion has already begun.</w:t>
      </w:r>
    </w:p>
    <w:p w:rsidR="0092578F" w:rsidRPr="00A60A4D" w:rsidRDefault="0092578F" w:rsidP="0092578F">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rsidR="0092578F" w:rsidRPr="00A60A4D" w:rsidRDefault="0092578F" w:rsidP="0092578F">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w:t>
      </w:r>
      <w:proofErr w:type="gramStart"/>
      <w:r w:rsidRPr="00A60A4D">
        <w:rPr>
          <w:sz w:val="16"/>
          <w:szCs w:val="16"/>
        </w:rPr>
        <w:t>to a large extent</w:t>
      </w:r>
      <w:proofErr w:type="gramEnd"/>
      <w:r w:rsidRPr="00A60A4D">
        <w:rPr>
          <w:sz w:val="16"/>
          <w:szCs w:val="16"/>
        </w:rPr>
        <w:t xml:space="preserve">,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rsidR="0092578F" w:rsidRPr="00A60A4D" w:rsidRDefault="0092578F" w:rsidP="0092578F">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 xml:space="preserve">capitalism is eroding the ‘safe space’ by which human </w:t>
      </w:r>
      <w:proofErr w:type="spellStart"/>
      <w:r w:rsidRPr="00A60A4D">
        <w:rPr>
          <w:rStyle w:val="Emphasis"/>
          <w:rFonts w:eastAsiaTheme="majorEastAsia"/>
        </w:rPr>
        <w:t>civilisation</w:t>
      </w:r>
      <w:proofErr w:type="spellEnd"/>
      <w:r w:rsidRPr="00A60A4D">
        <w:rPr>
          <w:rStyle w:val="Emphasis"/>
          <w:rFonts w:eastAsiaTheme="majorEastAsia"/>
        </w:rPr>
        <w:t xml:space="preserve"> is able to survive.</w:t>
      </w:r>
    </w:p>
    <w:p w:rsidR="0092578F" w:rsidRPr="00A60A4D" w:rsidRDefault="0092578F" w:rsidP="0092578F">
      <w:pPr>
        <w:rPr>
          <w:sz w:val="16"/>
          <w:szCs w:val="16"/>
        </w:rPr>
      </w:pPr>
      <w:r w:rsidRPr="00A60A4D">
        <w:rPr>
          <w:sz w:val="16"/>
          <w:szCs w:val="16"/>
        </w:rPr>
        <w:t>The structures</w:t>
      </w:r>
    </w:p>
    <w:p w:rsidR="0092578F" w:rsidRPr="00A60A4D" w:rsidRDefault="0092578F" w:rsidP="0092578F">
      <w:pPr>
        <w:rPr>
          <w:sz w:val="16"/>
          <w:szCs w:val="16"/>
        </w:rPr>
      </w:pPr>
      <w:r w:rsidRPr="00A60A4D">
        <w:rPr>
          <w:sz w:val="16"/>
          <w:szCs w:val="16"/>
        </w:rPr>
        <w:t xml:space="preserve">The paper also sets out how this is happening in some detail. </w:t>
      </w:r>
      <w:r w:rsidRPr="00A60A4D">
        <w:rPr>
          <w:rStyle w:val="StyleUnderline"/>
        </w:rPr>
        <w:t>The super-</w:t>
      </w:r>
      <w:proofErr w:type="gramStart"/>
      <w:r w:rsidRPr="00A60A4D">
        <w:rPr>
          <w:rStyle w:val="StyleUnderline"/>
        </w:rPr>
        <w:t>rich</w:t>
      </w:r>
      <w:r w:rsidRPr="00A60A4D">
        <w:rPr>
          <w:sz w:val="16"/>
          <w:szCs w:val="16"/>
        </w:rPr>
        <w:t xml:space="preserve"> basically</w:t>
      </w:r>
      <w:proofErr w:type="gramEnd"/>
      <w:r w:rsidRPr="00A60A4D">
        <w:rPr>
          <w:sz w:val="16"/>
          <w:szCs w:val="16"/>
        </w:rPr>
        <w:t xml:space="preserve"> end up driving this destructive system forward in three key ways.</w:t>
      </w:r>
    </w:p>
    <w:p w:rsidR="0092578F" w:rsidRPr="00A60A4D" w:rsidRDefault="0092578F" w:rsidP="0092578F">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rsidR="0092578F" w:rsidRPr="00A60A4D" w:rsidRDefault="0092578F" w:rsidP="0092578F">
      <w:pPr>
        <w:rPr>
          <w:sz w:val="16"/>
          <w:szCs w:val="16"/>
        </w:rPr>
      </w:pPr>
      <w:r w:rsidRPr="00A60A4D">
        <w:rPr>
          <w:sz w:val="16"/>
          <w:szCs w:val="16"/>
        </w:rPr>
        <w:t>Secondly</w:t>
      </w:r>
      <w:r w:rsidRPr="00A60A4D">
        <w:rPr>
          <w:rStyle w:val="StyleUnderline"/>
        </w:rPr>
        <w:t>, they are “members of powerful factions of the capitalist class.”</w:t>
      </w:r>
    </w:p>
    <w:p w:rsidR="0092578F" w:rsidRPr="00A60A4D" w:rsidRDefault="0092578F" w:rsidP="0092578F">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rsidR="0092578F" w:rsidRPr="00537540" w:rsidRDefault="0092578F" w:rsidP="0092578F">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rsidR="0092578F" w:rsidRPr="00537540" w:rsidRDefault="0092578F" w:rsidP="0092578F">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rsidR="0092578F" w:rsidRPr="00A60A4D" w:rsidRDefault="0092578F" w:rsidP="0092578F">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 w:val="16"/>
          <w:szCs w:val="16"/>
        </w:rPr>
        <w:t xml:space="preserve"> from access to the productive resources of the earth, along with the mechanisms used to extract these resources and produce goods and services.</w:t>
      </w:r>
    </w:p>
    <w:p w:rsidR="0092578F" w:rsidRPr="00A60A4D" w:rsidRDefault="0092578F" w:rsidP="0092578F">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 w:val="16"/>
          <w:szCs w:val="16"/>
        </w:rPr>
        <w:t xml:space="preserve"> not just </w:t>
      </w:r>
      <w:proofErr w:type="spellStart"/>
      <w:r w:rsidRPr="00537540">
        <w:rPr>
          <w:rStyle w:val="StyleUnderline"/>
        </w:rPr>
        <w:t>normalised</w:t>
      </w:r>
      <w:proofErr w:type="spellEnd"/>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rsidR="0092578F" w:rsidRPr="00537540" w:rsidRDefault="0092578F" w:rsidP="0092578F">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rsidR="0092578F" w:rsidRPr="00537540" w:rsidRDefault="0092578F" w:rsidP="0092578F">
      <w:pPr>
        <w:rPr>
          <w:sz w:val="12"/>
          <w:szCs w:val="12"/>
        </w:rPr>
      </w:pP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(e.g.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rsidR="0092578F" w:rsidRPr="00537540" w:rsidRDefault="0092578F" w:rsidP="0092578F">
      <w:pPr>
        <w:rPr>
          <w:sz w:val="12"/>
          <w:szCs w:val="12"/>
        </w:rPr>
      </w:pPr>
      <w:proofErr w:type="gramStart"/>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w:t>
      </w:r>
      <w:proofErr w:type="gramEnd"/>
      <w:r w:rsidRPr="00537540">
        <w:rPr>
          <w:sz w:val="12"/>
          <w:szCs w:val="12"/>
        </w:rPr>
        <w:t xml:space="preserve"> Under normal economic conditions, this capitalist competition is expected to lead to aggregate growth dynamics.”</w:t>
      </w:r>
    </w:p>
    <w:p w:rsidR="0092578F" w:rsidRPr="00537540" w:rsidRDefault="0092578F" w:rsidP="0092578F">
      <w:pPr>
        <w:rPr>
          <w:sz w:val="12"/>
          <w:szCs w:val="12"/>
        </w:rPr>
      </w:pPr>
      <w:r w:rsidRPr="00537540">
        <w:rPr>
          <w:sz w:val="12"/>
          <w:szCs w:val="12"/>
        </w:rPr>
        <w:t xml:space="preserve">The irony is that, as the paper also shows, the “affluence” accumulated by the super-rich </w:t>
      </w:r>
      <w:proofErr w:type="gramStart"/>
      <w:r w:rsidRPr="00537540">
        <w:rPr>
          <w:sz w:val="12"/>
          <w:szCs w:val="12"/>
        </w:rPr>
        <w:t>isn’t</w:t>
      </w:r>
      <w:proofErr w:type="gramEnd"/>
      <w:r w:rsidRPr="00537540">
        <w:rPr>
          <w:sz w:val="12"/>
          <w:szCs w:val="12"/>
        </w:rPr>
        <w:t xml:space="preserve"> correlated with happiness or well-being.</w:t>
      </w:r>
    </w:p>
    <w:p w:rsidR="0092578F" w:rsidRPr="00537540" w:rsidRDefault="0092578F" w:rsidP="0092578F">
      <w:pPr>
        <w:rPr>
          <w:sz w:val="12"/>
          <w:szCs w:val="12"/>
        </w:rPr>
      </w:pPr>
      <w:r w:rsidRPr="00537540">
        <w:rPr>
          <w:sz w:val="12"/>
          <w:szCs w:val="12"/>
        </w:rPr>
        <w:t>Restructure</w:t>
      </w:r>
    </w:p>
    <w:p w:rsidR="0092578F" w:rsidRPr="00A60A4D" w:rsidRDefault="0092578F" w:rsidP="0092578F">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proofErr w:type="gramStart"/>
      <w:r w:rsidRPr="006A1C69">
        <w:rPr>
          <w:sz w:val="16"/>
          <w:szCs w:val="16"/>
        </w:rPr>
        <w:t>So</w:t>
      </w:r>
      <w:proofErr w:type="gramEnd"/>
      <w:r w:rsidRPr="006A1C69">
        <w:rPr>
          <w:sz w:val="16"/>
          <w:szCs w:val="16"/>
        </w:rPr>
        <w:t xml:space="preserve">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w:t>
      </w:r>
      <w:proofErr w:type="spellStart"/>
      <w:r w:rsidRPr="00A60A4D">
        <w:rPr>
          <w:sz w:val="16"/>
          <w:szCs w:val="16"/>
        </w:rPr>
        <w:t>behaviours</w:t>
      </w:r>
      <w:proofErr w:type="spellEnd"/>
      <w:r w:rsidRPr="00A60A4D">
        <w:rPr>
          <w:sz w:val="16"/>
          <w:szCs w:val="16"/>
        </w:rPr>
        <w:t xml:space="preserve"> with a focus on cutting back our use of planetary resources:</w:t>
      </w:r>
    </w:p>
    <w:p w:rsidR="0092578F" w:rsidRPr="00A60A4D" w:rsidRDefault="0092578F" w:rsidP="0092578F">
      <w:pPr>
        <w:rPr>
          <w:sz w:val="16"/>
          <w:szCs w:val="16"/>
        </w:rPr>
      </w:pPr>
      <w:r w:rsidRPr="00A60A4D">
        <w:rPr>
          <w:sz w:val="16"/>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A60A4D">
        <w:rPr>
          <w:sz w:val="16"/>
          <w:szCs w:val="16"/>
        </w:rPr>
        <w:t>utilisation</w:t>
      </w:r>
      <w:proofErr w:type="spellEnd"/>
      <w:r w:rsidRPr="00A60A4D">
        <w:rPr>
          <w:sz w:val="16"/>
          <w:szCs w:val="16"/>
        </w:rPr>
        <w:t xml:space="preserve"> per se.”</w:t>
      </w:r>
    </w:p>
    <w:p w:rsidR="0092578F" w:rsidRPr="00A60A4D" w:rsidRDefault="0092578F" w:rsidP="0092578F">
      <w:pPr>
        <w:rPr>
          <w:sz w:val="16"/>
          <w:szCs w:val="16"/>
        </w:rPr>
      </w:pPr>
      <w:r w:rsidRPr="00A60A4D">
        <w:rPr>
          <w:sz w:val="16"/>
          <w:szCs w:val="16"/>
        </w:rPr>
        <w:t xml:space="preserve">The good news is that it </w:t>
      </w:r>
      <w:proofErr w:type="gramStart"/>
      <w:r w:rsidRPr="00A60A4D">
        <w:rPr>
          <w:sz w:val="16"/>
          <w:szCs w:val="16"/>
        </w:rPr>
        <w:t>doesn’t</w:t>
      </w:r>
      <w:proofErr w:type="gramEnd"/>
      <w:r w:rsidRPr="00A60A4D">
        <w:rPr>
          <w:sz w:val="16"/>
          <w:szCs w:val="16"/>
        </w:rPr>
        <w:t xml:space="preserve"> have to be this way.</w:t>
      </w:r>
    </w:p>
    <w:p w:rsidR="0092578F" w:rsidRPr="00A60A4D" w:rsidRDefault="0092578F" w:rsidP="0092578F">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rsidR="0092578F" w:rsidRPr="00DA4C2C" w:rsidRDefault="0092578F" w:rsidP="0092578F">
      <w:pPr>
        <w:rPr>
          <w:rStyle w:val="StyleUnderline"/>
        </w:rPr>
      </w:pPr>
      <w:r w:rsidRPr="00537540">
        <w:rPr>
          <w:rStyle w:val="StyleUnderline"/>
        </w:rPr>
        <w:t>In India, Brazil and South Africa, “</w:t>
      </w:r>
      <w:r w:rsidRPr="00DA4C2C">
        <w:rPr>
          <w:rStyle w:val="Emphasis"/>
          <w:rFonts w:eastAsiaTheme="majorEastAsia"/>
        </w:rPr>
        <w:t xml:space="preserve">decent living standards” </w:t>
      </w:r>
      <w:proofErr w:type="gramStart"/>
      <w:r w:rsidRPr="00DA4C2C">
        <w:rPr>
          <w:rStyle w:val="Emphasis"/>
          <w:rFonts w:eastAsiaTheme="majorEastAsia"/>
        </w:rPr>
        <w:t>can be supported</w:t>
      </w:r>
      <w:proofErr w:type="gramEnd"/>
      <w:r w:rsidRPr="00DA4C2C">
        <w:rPr>
          <w:rStyle w:val="Emphasis"/>
          <w:rFonts w:eastAsiaTheme="majorEastAsia"/>
        </w:rPr>
        <w:t xml:space="preserve">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rsidR="0092578F" w:rsidRPr="00DA4C2C" w:rsidRDefault="0092578F" w:rsidP="0092578F">
      <w:pPr>
        <w:rPr>
          <w:sz w:val="16"/>
          <w:szCs w:val="16"/>
        </w:rPr>
      </w:pPr>
      <w:r w:rsidRPr="00DA4C2C">
        <w:rPr>
          <w:sz w:val="16"/>
          <w:szCs w:val="16"/>
        </w:rPr>
        <w:t xml:space="preserve">By becoming aware of how the wider economic system </w:t>
      </w:r>
      <w:proofErr w:type="spellStart"/>
      <w:r w:rsidRPr="00DA4C2C">
        <w:rPr>
          <w:sz w:val="16"/>
          <w:szCs w:val="16"/>
        </w:rPr>
        <w:t>incentivises</w:t>
      </w:r>
      <w:proofErr w:type="spellEnd"/>
      <w:r w:rsidRPr="00DA4C2C">
        <w:rPr>
          <w:sz w:val="16"/>
          <w:szCs w:val="16"/>
        </w:rPr>
        <w:t xml:space="preserve"> </w:t>
      </w:r>
      <w:proofErr w:type="spellStart"/>
      <w:r w:rsidRPr="00DA4C2C">
        <w:rPr>
          <w:sz w:val="16"/>
          <w:szCs w:val="16"/>
        </w:rPr>
        <w:t>behaviour</w:t>
      </w:r>
      <w:proofErr w:type="spellEnd"/>
      <w:r w:rsidRPr="00DA4C2C">
        <w:rPr>
          <w:sz w:val="16"/>
          <w:szCs w:val="16"/>
        </w:rPr>
        <w:t xml:space="preserve"> that is destructive of human societies and planetary ecosystems critical for human survival, both ordinary workers and more wealthy sectors — including the super-rich — can work toward rewriting the global economic operating system.</w:t>
      </w:r>
    </w:p>
    <w:p w:rsidR="0092578F" w:rsidRPr="00DA4C2C" w:rsidRDefault="0092578F" w:rsidP="0092578F">
      <w:pPr>
        <w:rPr>
          <w:sz w:val="16"/>
          <w:szCs w:val="16"/>
        </w:rPr>
      </w:pPr>
      <w:r w:rsidRPr="00DA4C2C">
        <w:rPr>
          <w:sz w:val="16"/>
          <w:szCs w:val="16"/>
        </w:rPr>
        <w:t xml:space="preserve">This </w:t>
      </w:r>
      <w:proofErr w:type="gramStart"/>
      <w:r w:rsidRPr="00DA4C2C">
        <w:rPr>
          <w:sz w:val="16"/>
          <w:szCs w:val="16"/>
        </w:rPr>
        <w:t>can be done</w:t>
      </w:r>
      <w:proofErr w:type="gramEnd"/>
      <w:r w:rsidRPr="00DA4C2C">
        <w:rPr>
          <w:sz w:val="16"/>
          <w:szCs w:val="16"/>
        </w:rPr>
        <w:t xml:space="preserve"> by restructuring ownership in firms, </w:t>
      </w:r>
      <w:proofErr w:type="spellStart"/>
      <w:r w:rsidRPr="00DA4C2C">
        <w:rPr>
          <w:sz w:val="16"/>
          <w:szCs w:val="16"/>
        </w:rPr>
        <w:t>equalising</w:t>
      </w:r>
      <w:proofErr w:type="spellEnd"/>
      <w:r w:rsidRPr="00DA4C2C">
        <w:rPr>
          <w:sz w:val="16"/>
          <w:szCs w:val="16"/>
        </w:rPr>
        <w:t xml:space="preserve"> relations with workers, and intentionally </w:t>
      </w:r>
      <w:proofErr w:type="spellStart"/>
      <w:r w:rsidRPr="00DA4C2C">
        <w:rPr>
          <w:sz w:val="16"/>
          <w:szCs w:val="16"/>
        </w:rPr>
        <w:t>reorganising</w:t>
      </w:r>
      <w:proofErr w:type="spellEnd"/>
      <w:r w:rsidRPr="00DA4C2C">
        <w:rPr>
          <w:sz w:val="16"/>
          <w:szCs w:val="16"/>
        </w:rPr>
        <w:t xml:space="preserve"> the way decisions are made about investment priorities.</w:t>
      </w:r>
    </w:p>
    <w:p w:rsidR="0092578F" w:rsidRPr="00DA4C2C" w:rsidRDefault="0092578F" w:rsidP="0092578F">
      <w:pPr>
        <w:rPr>
          <w:sz w:val="16"/>
          <w:szCs w:val="16"/>
        </w:rPr>
      </w:pPr>
      <w:r w:rsidRPr="00DA4C2C">
        <w:rPr>
          <w:sz w:val="16"/>
          <w:szCs w:val="16"/>
        </w:rPr>
        <w:t xml:space="preserve">The paper points out that </w:t>
      </w:r>
      <w:r w:rsidRPr="00DA4C2C">
        <w:rPr>
          <w:rStyle w:val="Emphasis"/>
          <w:rFonts w:eastAsiaTheme="majorEastAsia"/>
          <w:szCs w:val="26"/>
        </w:rPr>
        <w:t xml:space="preserve">citizens and communities have a crucial role to play in getting </w:t>
      </w:r>
      <w:proofErr w:type="spellStart"/>
      <w:r w:rsidRPr="00DA4C2C">
        <w:rPr>
          <w:rStyle w:val="Emphasis"/>
          <w:rFonts w:eastAsiaTheme="majorEastAsia"/>
          <w:szCs w:val="26"/>
        </w:rPr>
        <w:t>organised</w:t>
      </w:r>
      <w:proofErr w:type="spellEnd"/>
      <w:r w:rsidRPr="00DA4C2C">
        <w:rPr>
          <w:rStyle w:val="Emphasis"/>
          <w:rFonts w:eastAsiaTheme="majorEastAsia"/>
          <w:szCs w:val="26"/>
        </w:rPr>
        <w:t>,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w:t>
      </w:r>
      <w:proofErr w:type="spellStart"/>
      <w:r w:rsidRPr="00DA4C2C">
        <w:rPr>
          <w:sz w:val="16"/>
          <w:szCs w:val="16"/>
        </w:rPr>
        <w:t>catalyse</w:t>
      </w:r>
      <w:proofErr w:type="spellEnd"/>
      <w:r w:rsidRPr="00DA4C2C">
        <w:rPr>
          <w:sz w:val="16"/>
          <w:szCs w:val="16"/>
        </w:rPr>
        <w:t xml:space="preserve"> </w:t>
      </w:r>
      <w:r w:rsidRPr="00DA4C2C">
        <w:rPr>
          <w:rStyle w:val="Emphasis"/>
          <w:rFonts w:eastAsiaTheme="majorEastAsia"/>
          <w:szCs w:val="26"/>
        </w:rPr>
        <w:t>mass change</w:t>
      </w:r>
      <w:r w:rsidRPr="00DA4C2C">
        <w:rPr>
          <w:sz w:val="16"/>
          <w:szCs w:val="16"/>
        </w:rPr>
        <w:t>.</w:t>
      </w:r>
    </w:p>
    <w:p w:rsidR="0092578F" w:rsidRPr="00DA4C2C" w:rsidRDefault="0092578F" w:rsidP="0092578F">
      <w:pPr>
        <w:rPr>
          <w:rStyle w:val="Emphasis"/>
          <w:rFonts w:eastAsiaTheme="majorEastAsia"/>
          <w:szCs w:val="26"/>
        </w:rPr>
      </w:pPr>
      <w:r w:rsidRPr="00DA4C2C">
        <w:rPr>
          <w:rStyle w:val="Emphasis"/>
          <w:rFonts w:eastAsiaTheme="majorEastAsia"/>
          <w:szCs w:val="26"/>
        </w:rPr>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 xml:space="preserve">global </w:t>
      </w:r>
      <w:proofErr w:type="gramStart"/>
      <w:r w:rsidRPr="00DA4C2C">
        <w:rPr>
          <w:rStyle w:val="Emphasis"/>
          <w:rFonts w:eastAsiaTheme="majorEastAsia"/>
        </w:rPr>
        <w:t>capitalism</w:t>
      </w:r>
      <w:proofErr w:type="gramEnd"/>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w:t>
      </w:r>
      <w:proofErr w:type="gramStart"/>
      <w:r w:rsidRPr="00DA4C2C">
        <w:rPr>
          <w:sz w:val="16"/>
          <w:szCs w:val="16"/>
        </w:rPr>
        <w:t>life-cycle</w:t>
      </w:r>
      <w:proofErr w:type="gramEnd"/>
      <w:r w:rsidRPr="00DA4C2C">
        <w:rPr>
          <w:sz w:val="16"/>
          <w:szCs w:val="16"/>
        </w:rPr>
        <w:t xml:space="preserv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rsidR="0092578F" w:rsidRPr="00DA4C2C" w:rsidRDefault="0092578F" w:rsidP="0092578F">
      <w:pPr>
        <w:rPr>
          <w:szCs w:val="26"/>
        </w:rPr>
      </w:pPr>
      <w:r w:rsidRPr="00DA4C2C">
        <w:rPr>
          <w:sz w:val="16"/>
          <w:szCs w:val="16"/>
        </w:rPr>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w:t>
      </w:r>
      <w:proofErr w:type="gramStart"/>
      <w:r w:rsidRPr="00DA4C2C">
        <w:rPr>
          <w:rStyle w:val="StyleUnderline"/>
        </w:rPr>
        <w:t xml:space="preserve">really </w:t>
      </w:r>
      <w:r w:rsidRPr="00DA4C2C">
        <w:rPr>
          <w:rStyle w:val="Emphasis"/>
          <w:rFonts w:eastAsiaTheme="majorEastAsia"/>
          <w:szCs w:val="26"/>
        </w:rPr>
        <w:t>separate</w:t>
      </w:r>
      <w:proofErr w:type="gramEnd"/>
      <w:r w:rsidRPr="00DA4C2C">
        <w:rPr>
          <w:rStyle w:val="Emphasis"/>
          <w:rFonts w:eastAsiaTheme="majorEastAsia"/>
          <w:szCs w:val="26"/>
        </w:rPr>
        <w:t xml:space="preserv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rsidR="0092578F" w:rsidRDefault="0092578F" w:rsidP="0092578F">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survival over the coming decades.</w:t>
      </w:r>
    </w:p>
    <w:p w:rsidR="0092578F" w:rsidRPr="0011121D" w:rsidRDefault="0092578F" w:rsidP="0092578F"/>
    <w:p w:rsidR="0092578F" w:rsidRPr="005A7CAA" w:rsidRDefault="0092578F" w:rsidP="0092578F">
      <w:pPr>
        <w:pStyle w:val="Heading4"/>
        <w:rPr>
          <w:rFonts w:cs="Calibri"/>
        </w:rPr>
      </w:pPr>
      <w:r w:rsidRPr="005A7CAA">
        <w:rPr>
          <w:rFonts w:cs="Calibri"/>
        </w:rPr>
        <w:t xml:space="preserve">Vote </w:t>
      </w:r>
      <w:proofErr w:type="spellStart"/>
      <w:r w:rsidRPr="005A7CAA">
        <w:rPr>
          <w:rFonts w:cs="Calibri"/>
        </w:rPr>
        <w:t>neg</w:t>
      </w:r>
      <w:proofErr w:type="spellEnd"/>
      <w:r w:rsidRPr="005A7CAA">
        <w:rPr>
          <w:rFonts w:cs="Calibri"/>
        </w:rPr>
        <w:t xml:space="preserve"> for dual power organizing – only by refusing the 1ac’s opportunistic politics can we produce actual change.</w:t>
      </w:r>
    </w:p>
    <w:p w:rsidR="0092578F" w:rsidRPr="005A7CAA" w:rsidRDefault="0092578F" w:rsidP="0092578F">
      <w:pPr>
        <w:rPr>
          <w:sz w:val="18"/>
          <w:szCs w:val="20"/>
        </w:rPr>
      </w:pPr>
      <w:r w:rsidRPr="005A7CAA">
        <w:rPr>
          <w:rStyle w:val="Style13ptBold"/>
        </w:rPr>
        <w:t>Escalante 18</w:t>
      </w:r>
      <w:r w:rsidRPr="005A7CAA">
        <w:t xml:space="preserve"> </w:t>
      </w:r>
      <w:r w:rsidRPr="005A7CAA">
        <w:rPr>
          <w:sz w:val="18"/>
          <w:szCs w:val="20"/>
        </w:rPr>
        <w:t xml:space="preserve">Alyson Escalante (Marxist-Leninist, Materialist Feminist and Anti-Imperialist activist), 8-24-2018, "Against </w:t>
      </w:r>
      <w:proofErr w:type="spellStart"/>
      <w:r w:rsidRPr="005A7CAA">
        <w:rPr>
          <w:sz w:val="18"/>
          <w:szCs w:val="20"/>
        </w:rPr>
        <w:t>Electoralism</w:t>
      </w:r>
      <w:proofErr w:type="spellEnd"/>
      <w:r w:rsidRPr="005A7CAA">
        <w:rPr>
          <w:sz w:val="18"/>
          <w:szCs w:val="20"/>
        </w:rPr>
        <w:t>, For Dual Power</w:t>
      </w:r>
      <w:proofErr w:type="gramStart"/>
      <w:r w:rsidRPr="005A7CAA">
        <w:rPr>
          <w:sz w:val="18"/>
          <w:szCs w:val="20"/>
        </w:rPr>
        <w:t>!,</w:t>
      </w:r>
      <w:proofErr w:type="gramEnd"/>
      <w:r w:rsidRPr="005A7CAA">
        <w:rPr>
          <w:sz w:val="18"/>
          <w:szCs w:val="20"/>
        </w:rPr>
        <w:t xml:space="preserve">" Forge News, https://theforgenews.org/2018/08/24/against-electoralism-for-dual-power/, pat recut </w:t>
      </w:r>
      <w:proofErr w:type="spellStart"/>
      <w:r w:rsidRPr="005A7CAA">
        <w:rPr>
          <w:sz w:val="18"/>
          <w:szCs w:val="20"/>
        </w:rPr>
        <w:t>sjbe</w:t>
      </w:r>
      <w:proofErr w:type="spellEnd"/>
    </w:p>
    <w:p w:rsidR="0092578F" w:rsidRPr="005A7CAA" w:rsidRDefault="0092578F" w:rsidP="0092578F">
      <w:pPr>
        <w:rPr>
          <w:sz w:val="14"/>
        </w:rPr>
      </w:pPr>
      <w:r w:rsidRPr="005A7CAA">
        <w:rPr>
          <w:sz w:val="14"/>
        </w:rPr>
        <w:t xml:space="preserve">If we, as socialists, truly fight for a classless world, we must smash the </w:t>
      </w:r>
      <w:proofErr w:type="gramStart"/>
      <w:r w:rsidRPr="005A7CAA">
        <w:rPr>
          <w:sz w:val="14"/>
        </w:rPr>
        <w:t>mechanisms which</w:t>
      </w:r>
      <w:proofErr w:type="gramEnd"/>
      <w:r w:rsidRPr="005A7CAA">
        <w:rPr>
          <w:sz w:val="14"/>
        </w:rPr>
        <w:t xml:space="preserve"> ensure class domination. </w:t>
      </w:r>
      <w:r w:rsidRPr="005A7CAA">
        <w:rPr>
          <w:b/>
          <w:u w:val="single"/>
        </w:rPr>
        <w:t xml:space="preserve">We must smash the bourgeois state. This realization led the Bolsheviks to reject the opportunism of the Socialist Revolutionaries and </w:t>
      </w:r>
      <w:proofErr w:type="spellStart"/>
      <w:r w:rsidRPr="005A7CAA">
        <w:rPr>
          <w:b/>
          <w:u w:val="single"/>
        </w:rPr>
        <w:t>Menshiviks</w:t>
      </w:r>
      <w:proofErr w:type="spellEnd"/>
      <w:r w:rsidRPr="005A7CAA">
        <w:rPr>
          <w:b/>
          <w:u w:val="single"/>
        </w:rPr>
        <w:t xml:space="preserve"> in the Soviets and they chose to overthrow the provisional government themselves. Shockingly, their revolution was successful</w:t>
      </w:r>
      <w:r w:rsidRPr="005A7CAA">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w:t>
      </w:r>
      <w:proofErr w:type="gramStart"/>
      <w:r w:rsidRPr="005A7CAA">
        <w:rPr>
          <w:sz w:val="14"/>
        </w:rPr>
        <w:t>it</w:t>
      </w:r>
      <w:proofErr w:type="gramEnd"/>
      <w:r w:rsidRPr="005A7CAA">
        <w:rPr>
          <w:sz w:val="14"/>
        </w:rPr>
        <w:t xml:space="preserve"> had broken their strikes. Of course, it could do nothing </w:t>
      </w:r>
      <w:proofErr w:type="gramStart"/>
      <w:r w:rsidRPr="005A7CAA">
        <w:rPr>
          <w:sz w:val="14"/>
        </w:rPr>
        <w:t>else,</w:t>
      </w:r>
      <w:proofErr w:type="gramEnd"/>
      <w:r w:rsidRPr="005A7CAA">
        <w:rPr>
          <w:sz w:val="14"/>
        </w:rPr>
        <w:t xml:space="preserve"> the bourgeois state is designed to do precisely this. The events of </w:t>
      </w:r>
      <w:proofErr w:type="gramStart"/>
      <w:r w:rsidRPr="005A7CAA">
        <w:rPr>
          <w:sz w:val="14"/>
        </w:rPr>
        <w:t>October,</w:t>
      </w:r>
      <w:proofErr w:type="gramEnd"/>
      <w:r w:rsidRPr="005A7CAA">
        <w:rPr>
          <w:sz w:val="14"/>
        </w:rPr>
        <w:t xml:space="preserve"> 1917 ought to have concretely proven that the strategy of infiltrating the bourgeois government is untenable. </w:t>
      </w:r>
      <w:r w:rsidRPr="005A7CAA">
        <w:rPr>
          <w:b/>
          <w:u w:val="single"/>
        </w:rPr>
        <w:t xml:space="preserve">Lenin and the Bolsheviks proved that the workers are willing to throw the bourgeois state away in favor of a dictatorship of the proletariat. </w:t>
      </w:r>
      <w:proofErr w:type="gramStart"/>
      <w:r w:rsidRPr="005A7CAA">
        <w:rPr>
          <w:b/>
          <w:u w:val="single"/>
        </w:rPr>
        <w:t>And yet</w:t>
      </w:r>
      <w:proofErr w:type="gramEnd"/>
      <w:r w:rsidRPr="005A7CAA">
        <w:rPr>
          <w:b/>
          <w:u w:val="single"/>
        </w:rPr>
        <w:t xml:space="preserve">, here we are 111 years later and large factions of the largest socialist organization in the United States echo the cowardly and worthless </w:t>
      </w:r>
      <w:proofErr w:type="spellStart"/>
      <w:r w:rsidRPr="005A7CAA">
        <w:rPr>
          <w:b/>
          <w:u w:val="single"/>
        </w:rPr>
        <w:t>drivelings</w:t>
      </w:r>
      <w:proofErr w:type="spellEnd"/>
      <w:r w:rsidRPr="005A7CAA">
        <w:rPr>
          <w:b/>
          <w:u w:val="single"/>
        </w:rPr>
        <w:t xml:space="preserve"> of the </w:t>
      </w:r>
      <w:proofErr w:type="spellStart"/>
      <w:r w:rsidRPr="005A7CAA">
        <w:rPr>
          <w:b/>
          <w:u w:val="single"/>
        </w:rPr>
        <w:t>Menshiviks</w:t>
      </w:r>
      <w:proofErr w:type="spellEnd"/>
      <w:r w:rsidRPr="005A7CAA">
        <w:rPr>
          <w:b/>
          <w:u w:val="single"/>
        </w:rPr>
        <w:t xml:space="preserve"> and Socialist Revolutionaries.</w:t>
      </w:r>
      <w:r w:rsidRPr="005A7CAA">
        <w:rPr>
          <w:sz w:val="14"/>
        </w:rPr>
        <w:t xml:space="preserve"> Dual Power Today </w:t>
      </w:r>
      <w:r w:rsidRPr="005A7CAA">
        <w:rPr>
          <w:b/>
          <w:u w:val="single"/>
        </w:rPr>
        <w:t>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RPr="005A7CAA">
        <w:rPr>
          <w:b/>
          <w:highlight w:val="green"/>
          <w:u w:val="single"/>
        </w:rPr>
        <w:t xml:space="preserve"> we need to abandon </w:t>
      </w:r>
      <w:proofErr w:type="spellStart"/>
      <w:r w:rsidRPr="005A7CAA">
        <w:rPr>
          <w:b/>
          <w:u w:val="single"/>
        </w:rPr>
        <w:t>electoralism</w:t>
      </w:r>
      <w:proofErr w:type="spellEnd"/>
      <w:r w:rsidRPr="005A7CAA">
        <w:rPr>
          <w:b/>
          <w:u w:val="single"/>
        </w:rPr>
        <w:t xml:space="preserve"> and working within </w:t>
      </w:r>
      <w:r w:rsidRPr="005A7CAA">
        <w:rPr>
          <w:b/>
          <w:highlight w:val="green"/>
          <w:u w:val="single"/>
        </w:rPr>
        <w:t>the bourgeois state</w:t>
      </w:r>
      <w:r w:rsidRPr="005A7CAA">
        <w:rPr>
          <w:b/>
          <w:u w:val="single"/>
        </w:rPr>
        <w:t xml:space="preserve">. What were </w:t>
      </w:r>
      <w:r w:rsidRPr="005A7CAA">
        <w:rPr>
          <w:b/>
          <w:highlight w:val="green"/>
          <w:u w:val="single"/>
        </w:rPr>
        <w:t xml:space="preserve">the </w:t>
      </w:r>
      <w:proofErr w:type="gramStart"/>
      <w:r w:rsidRPr="005A7CAA">
        <w:rPr>
          <w:b/>
          <w:highlight w:val="green"/>
          <w:u w:val="single"/>
        </w:rPr>
        <w:t>conditions which</w:t>
      </w:r>
      <w:proofErr w:type="gramEnd"/>
      <w:r w:rsidRPr="005A7CAA">
        <w:rPr>
          <w:b/>
          <w:highlight w:val="green"/>
          <w:u w:val="single"/>
        </w:rPr>
        <w:t xml:space="preserve"> allowed the Bolsheviks to</w:t>
      </w:r>
      <w:r w:rsidRPr="005A7CAA">
        <w:rPr>
          <w:b/>
          <w:u w:val="single"/>
        </w:rPr>
        <w:t xml:space="preserve"> successfully </w:t>
      </w:r>
      <w:r w:rsidRPr="005A7CAA">
        <w:rPr>
          <w:b/>
          <w:highlight w:val="green"/>
          <w:u w:val="single"/>
        </w:rPr>
        <w:t>revolt</w:t>
      </w:r>
      <w:r w:rsidRPr="005A7CAA">
        <w:rPr>
          <w:b/>
          <w:u w:val="single"/>
        </w:rPr>
        <w:t xml:space="preserve">? The conditions were that of </w:t>
      </w:r>
      <w:r w:rsidRPr="005A7CAA">
        <w:rPr>
          <w:b/>
          <w:highlight w:val="green"/>
          <w:u w:val="single"/>
        </w:rPr>
        <w:t>Dual Power</w:t>
      </w:r>
      <w:r w:rsidRPr="005A7CAA">
        <w:rPr>
          <w:b/>
          <w:u w:val="single"/>
        </w:rPr>
        <w:t xml:space="preserve">. Alongside the capitalist state, </w:t>
      </w:r>
      <w:r w:rsidRPr="005A7CAA">
        <w:rPr>
          <w:b/>
          <w:highlight w:val="green"/>
          <w:u w:val="single"/>
        </w:rPr>
        <w:t xml:space="preserve">there existed </w:t>
      </w:r>
      <w:r w:rsidRPr="005A7CAA">
        <w:rPr>
          <w:b/>
          <w:u w:val="single"/>
        </w:rPr>
        <w:t xml:space="preserve">a whole set of </w:t>
      </w:r>
      <w:r w:rsidRPr="005A7CAA">
        <w:rPr>
          <w:b/>
          <w:highlight w:val="green"/>
          <w:u w:val="single"/>
        </w:rPr>
        <w:t>institutions and councils which met the needs of the workers</w:t>
      </w:r>
      <w:r w:rsidRPr="005A7CAA">
        <w:rPr>
          <w:b/>
          <w:u w:val="single"/>
        </w:rPr>
        <w:t>.</w:t>
      </w:r>
      <w:r w:rsidRPr="005A7CAA">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5A7CAA">
        <w:rPr>
          <w:b/>
          <w:u w:val="single"/>
        </w:rPr>
        <w:t xml:space="preserve">When a far right coup </w:t>
      </w:r>
      <w:proofErr w:type="gramStart"/>
      <w:r w:rsidRPr="005A7CAA">
        <w:rPr>
          <w:b/>
          <w:u w:val="single"/>
        </w:rPr>
        <w:t>was attempted</w:t>
      </w:r>
      <w:proofErr w:type="gramEnd"/>
      <w:r w:rsidRPr="005A7CAA">
        <w:rPr>
          <w:b/>
          <w:u w:val="single"/>
        </w:rPr>
        <w:t xml:space="preserve"> against the provisional government, it was troops loyal to the Bolshevik factions within the soviet who repelled the coup plotters, </w:t>
      </w:r>
      <w:r w:rsidRPr="005A7CAA">
        <w:rPr>
          <w:b/>
          <w:highlight w:val="green"/>
          <w:u w:val="single"/>
        </w:rPr>
        <w:t>proving</w:t>
      </w:r>
      <w:r w:rsidRPr="005A7CAA">
        <w:rPr>
          <w:b/>
          <w:u w:val="single"/>
        </w:rPr>
        <w:t xml:space="preserve"> concretely to the workers of Petrograd </w:t>
      </w:r>
      <w:r w:rsidRPr="005A7CAA">
        <w:rPr>
          <w:b/>
          <w:highlight w:val="green"/>
          <w:u w:val="single"/>
        </w:rPr>
        <w:t xml:space="preserve">that the socialists could </w:t>
      </w:r>
      <w:r w:rsidRPr="005A7CAA">
        <w:rPr>
          <w:b/>
          <w:u w:val="single"/>
        </w:rPr>
        <w:t xml:space="preserve">not only </w:t>
      </w:r>
      <w:r w:rsidRPr="005A7CAA">
        <w:rPr>
          <w:b/>
          <w:highlight w:val="green"/>
          <w:u w:val="single"/>
        </w:rPr>
        <w:t>provide</w:t>
      </w:r>
      <w:r w:rsidRPr="005A7CAA">
        <w:rPr>
          <w:b/>
          <w:u w:val="single"/>
        </w:rPr>
        <w:t xml:space="preserve"> </w:t>
      </w:r>
      <w:r w:rsidRPr="005A7CAA">
        <w:rPr>
          <w:b/>
          <w:highlight w:val="green"/>
          <w:u w:val="single"/>
        </w:rPr>
        <w:t xml:space="preserve">for their needs, </w:t>
      </w:r>
      <w:r w:rsidRPr="005A7CAA">
        <w:rPr>
          <w:b/>
          <w:u w:val="single"/>
        </w:rPr>
        <w:t>but also for their defense. In short: the Bolsheviks recognized that instead of integrating into the bourgeois state, they could operate outside of it to build dual power. They could establish programs of elected representatives who would serve the workers</w:t>
      </w:r>
      <w:r w:rsidRPr="005A7CAA">
        <w:rPr>
          <w:sz w:val="14"/>
        </w:rPr>
        <w:t xml:space="preserve">. They would not bolster the capitalist state in the name of </w:t>
      </w:r>
      <w:proofErr w:type="gramStart"/>
      <w:r w:rsidRPr="005A7CAA">
        <w:rPr>
          <w:sz w:val="14"/>
        </w:rPr>
        <w:t>socialism,</w:t>
      </w:r>
      <w:proofErr w:type="gramEnd"/>
      <w:r w:rsidRPr="005A7CAA">
        <w:rPr>
          <w:sz w:val="14"/>
        </w:rPr>
        <w:t xml:space="preserve"> they would offer an alternative to it. </w:t>
      </w:r>
      <w:proofErr w:type="gramStart"/>
      <w:r w:rsidRPr="005A7CAA">
        <w:rPr>
          <w:b/>
          <w:u w:val="single"/>
        </w:rPr>
        <w:t>And so</w:t>
      </w:r>
      <w:proofErr w:type="gramEnd"/>
      <w:r w:rsidRPr="005A7CAA">
        <w:rPr>
          <w:b/>
          <w:u w:val="single"/>
        </w:rPr>
        <w:t xml:space="preserve">, when the time came for revolt, the masses were already to loyal to </w:t>
      </w:r>
      <w:r w:rsidRPr="005A7CAA">
        <w:rPr>
          <w:b/>
          <w:highlight w:val="green"/>
          <w:u w:val="single"/>
        </w:rPr>
        <w:t>the Bolsheviks</w:t>
      </w:r>
      <w:r w:rsidRPr="005A7CAA">
        <w:rPr>
          <w:b/>
          <w:u w:val="single"/>
        </w:rPr>
        <w:t xml:space="preserve">. The only party who </w:t>
      </w:r>
      <w:r w:rsidRPr="005A7CAA">
        <w:rPr>
          <w:b/>
          <w:highlight w:val="green"/>
          <w:u w:val="single"/>
        </w:rPr>
        <w:t>had never compromised</w:t>
      </w:r>
      <w:r w:rsidRPr="005A7CAA">
        <w:rPr>
          <w:b/>
          <w:u w:val="single"/>
        </w:rPr>
        <w:t>, who had denounced the unpopular imperialist wars, who had rejected the provisional government entirely, was the party who successfully gained the support of the workers.</w:t>
      </w:r>
      <w:r w:rsidRPr="005A7CAA">
        <w:rPr>
          <w:sz w:val="14"/>
        </w:rPr>
        <w:t xml:space="preserve"> </w:t>
      </w:r>
      <w:proofErr w:type="gramStart"/>
      <w:r w:rsidRPr="005A7CAA">
        <w:rPr>
          <w:sz w:val="14"/>
        </w:rPr>
        <w:t>And so</w:t>
      </w:r>
      <w:proofErr w:type="gramEnd"/>
      <w:r w:rsidRPr="005A7CAA">
        <w:rPr>
          <w:sz w:val="14"/>
        </w:rPr>
        <w:t xml:space="preserve">, many of us on the more radical fringes of the socialist movement wonder why it is the </w:t>
      </w:r>
      <w:proofErr w:type="spellStart"/>
      <w:r w:rsidRPr="005A7CAA">
        <w:rPr>
          <w:sz w:val="14"/>
        </w:rPr>
        <w:t>the</w:t>
      </w:r>
      <w:proofErr w:type="spellEnd"/>
      <w:r w:rsidRPr="005A7CAA">
        <w:rPr>
          <w:sz w:val="14"/>
        </w:rPr>
        <w:t xml:space="preserve"> DSA and other socialist opportunists seem to think that we can win by bolstering the capitalist state? </w:t>
      </w:r>
      <w:r w:rsidRPr="005A7CAA">
        <w:rPr>
          <w:b/>
          <w:u w:val="single"/>
        </w:rPr>
        <w:t xml:space="preserve">We wonder, given this powerful historical precedent, why they devote their energy to getting more </w:t>
      </w:r>
      <w:proofErr w:type="spellStart"/>
      <w:r w:rsidRPr="005A7CAA">
        <w:rPr>
          <w:b/>
          <w:u w:val="single"/>
        </w:rPr>
        <w:t>Ocasios</w:t>
      </w:r>
      <w:proofErr w:type="spellEnd"/>
      <w:r w:rsidRPr="005A7CAA">
        <w:rPr>
          <w:b/>
          <w:u w:val="single"/>
        </w:rPr>
        <w:t xml:space="preserve"> elected; </w:t>
      </w:r>
      <w:r w:rsidRPr="005A7CAA">
        <w:rPr>
          <w:b/>
          <w:highlight w:val="green"/>
          <w:u w:val="single"/>
        </w:rPr>
        <w:t>what good does one more left democrat</w:t>
      </w:r>
      <w:r w:rsidRPr="005A7CAA">
        <w:rPr>
          <w:b/>
          <w:u w:val="single"/>
        </w:rPr>
        <w:t xml:space="preserve"> who will abandon the workers </w:t>
      </w:r>
      <w:r w:rsidRPr="005A7CAA">
        <w:rPr>
          <w:b/>
          <w:highlight w:val="green"/>
          <w:u w:val="single"/>
        </w:rPr>
        <w:t>do</w:t>
      </w:r>
      <w:r w:rsidRPr="005A7CAA">
        <w:rPr>
          <w:b/>
          <w:u w:val="single"/>
        </w:rPr>
        <w:t xml:space="preserve"> for us? </w:t>
      </w:r>
      <w:r w:rsidRPr="005A7CAA">
        <w:rPr>
          <w:sz w:val="14"/>
        </w:rPr>
        <w:t xml:space="preserve">The answer we receive in return is always the same: we want to win small changes that will make life for the workers easier; we want to protect food stamps and healthcare. </w:t>
      </w:r>
      <w:proofErr w:type="gramStart"/>
      <w:r w:rsidRPr="005A7CAA">
        <w:rPr>
          <w:sz w:val="14"/>
        </w:rPr>
        <w:t>And</w:t>
      </w:r>
      <w:proofErr w:type="gramEnd"/>
      <w:r w:rsidRPr="005A7CAA">
        <w:rPr>
          <w:sz w:val="14"/>
        </w:rPr>
        <w:t xml:space="preserve"> do this, we reply: what makes you think reformism is the only way to do this. </w:t>
      </w:r>
      <w:r w:rsidRPr="005A7CAA">
        <w:rPr>
          <w:b/>
          <w:u w:val="single"/>
        </w:rPr>
        <w:t xml:space="preserve">When the bourgeois state in California was happy to let black children go to school unfed, </w:t>
      </w:r>
      <w:r w:rsidRPr="005A7CAA">
        <w:rPr>
          <w:b/>
          <w:highlight w:val="green"/>
          <w:u w:val="single"/>
        </w:rPr>
        <w:t>the</w:t>
      </w:r>
      <w:r w:rsidRPr="005A7CAA">
        <w:rPr>
          <w:b/>
          <w:u w:val="single"/>
        </w:rPr>
        <w:t xml:space="preserve"> Black </w:t>
      </w:r>
      <w:r w:rsidRPr="005A7CAA">
        <w:rPr>
          <w:b/>
          <w:highlight w:val="green"/>
          <w:u w:val="single"/>
        </w:rPr>
        <w:t>Panthers</w:t>
      </w:r>
      <w:r w:rsidRPr="005A7CAA">
        <w:rPr>
          <w:b/>
          <w:u w:val="single"/>
        </w:rPr>
        <w:t xml:space="preserve"> </w:t>
      </w:r>
      <w:proofErr w:type="gramStart"/>
      <w:r w:rsidRPr="005A7CAA">
        <w:rPr>
          <w:b/>
          <w:u w:val="single"/>
        </w:rPr>
        <w:t>didn’t</w:t>
      </w:r>
      <w:proofErr w:type="gramEnd"/>
      <w:r w:rsidRPr="005A7CAA">
        <w:rPr>
          <w:b/>
          <w:u w:val="single"/>
        </w:rPr>
        <w:t xml:space="preserve"> rally around democratic candidates, they became militant and </w:t>
      </w:r>
      <w:r w:rsidRPr="005A7CAA">
        <w:rPr>
          <w:b/>
          <w:highlight w:val="green"/>
          <w:u w:val="single"/>
        </w:rPr>
        <w:t>fed the children themselves</w:t>
      </w:r>
      <w:r w:rsidRPr="005A7CAA">
        <w:rPr>
          <w:b/>
          <w:u w:val="single"/>
        </w:rPr>
        <w:t xml:space="preserve">. In the 40s and 50s, </w:t>
      </w:r>
      <w:r w:rsidRPr="005A7CAA">
        <w:rPr>
          <w:b/>
          <w:highlight w:val="green"/>
          <w:u w:val="single"/>
        </w:rPr>
        <w:t>socialists in New York</w:t>
      </w:r>
      <w:r w:rsidRPr="005A7CAA">
        <w:rPr>
          <w:b/>
          <w:u w:val="single"/>
        </w:rPr>
        <w:t xml:space="preserve"> saw people going without healthcare and instead of rallying behind democratic candidates, they </w:t>
      </w:r>
      <w:r w:rsidRPr="005A7CAA">
        <w:rPr>
          <w:b/>
          <w:highlight w:val="green"/>
          <w:u w:val="single"/>
        </w:rPr>
        <w:t>built the IWO to provide healthcare</w:t>
      </w:r>
      <w:r w:rsidRPr="005A7CAA">
        <w:rPr>
          <w:b/>
          <w:u w:val="single"/>
        </w:rPr>
        <w:t xml:space="preserve"> directly. Both these groups took up our pressing revolutionary task: building dual power.</w:t>
      </w:r>
      <w:r w:rsidRPr="005A7CAA">
        <w:rPr>
          <w:sz w:val="14"/>
        </w:rPr>
        <w:t xml:space="preserve"> Imagine if all those hours the DSA poured into electing Ocasio </w:t>
      </w:r>
      <w:proofErr w:type="gramStart"/>
      <w:r w:rsidRPr="005A7CAA">
        <w:rPr>
          <w:sz w:val="14"/>
        </w:rPr>
        <w:t>were instead used</w:t>
      </w:r>
      <w:proofErr w:type="gramEnd"/>
      <w:r w:rsidRPr="005A7CAA">
        <w:rPr>
          <w:sz w:val="14"/>
        </w:rPr>
        <w:t xml:space="preserve"> to feed the people of New York, to provide them with medical care, to ensure their needs were met. </w:t>
      </w:r>
      <w:r w:rsidRPr="005A7CAA">
        <w:rPr>
          <w:b/>
          <w:u w:val="single"/>
        </w:rPr>
        <w:t xml:space="preserve">Imagine the masses seeing socialism not as a pipe dream we might achieve through electing more imperialists, but as a concrete </w:t>
      </w:r>
      <w:proofErr w:type="gramStart"/>
      <w:r w:rsidRPr="005A7CAA">
        <w:rPr>
          <w:b/>
          <w:u w:val="single"/>
        </w:rPr>
        <w:t>movement which</w:t>
      </w:r>
      <w:proofErr w:type="gramEnd"/>
      <w:r w:rsidRPr="005A7CAA">
        <w:rPr>
          <w:b/>
          <w:u w:val="single"/>
        </w:rPr>
        <w:t xml:space="preserve"> is currently meeting their needs? </w:t>
      </w:r>
      <w:r w:rsidRPr="005A7CAA">
        <w:rPr>
          <w:sz w:val="14"/>
        </w:rPr>
        <w:t>The fact is</w:t>
      </w:r>
      <w:proofErr w:type="gramStart"/>
      <w:r w:rsidRPr="005A7CAA">
        <w:rPr>
          <w:sz w:val="14"/>
        </w:rPr>
        <w:t>,</w:t>
      </w:r>
      <w:proofErr w:type="gramEnd"/>
      <w:r w:rsidRPr="005A7CAA">
        <w:rPr>
          <w:sz w:val="14"/>
        </w:rPr>
        <w:t xml:space="preserve"> we are not nearly ready for revolution. Socialists in the United States have failed to meet the needs of the people, and as long as their only concrete interaction with the masses is handing them a voter registration form, they will continue to fail the people. </w:t>
      </w:r>
      <w:r w:rsidRPr="005A7CAA">
        <w:rPr>
          <w:b/>
          <w:highlight w:val="green"/>
          <w:u w:val="single"/>
        </w:rPr>
        <w:t>Our task</w:t>
      </w:r>
      <w:r w:rsidRPr="005A7CAA">
        <w:rPr>
          <w:b/>
          <w:u w:val="single"/>
        </w:rPr>
        <w:t xml:space="preserve"> now </w:t>
      </w:r>
      <w:r w:rsidRPr="005A7CAA">
        <w:rPr>
          <w:b/>
          <w:highlight w:val="green"/>
          <w:u w:val="single"/>
        </w:rPr>
        <w:t>is not to elect representatives</w:t>
      </w:r>
      <w:r w:rsidRPr="005A7CAA">
        <w:rPr>
          <w:b/>
          <w:u w:val="single"/>
        </w:rPr>
        <w:t xml:space="preserve"> to advocate for the people; </w:t>
      </w:r>
      <w:r w:rsidRPr="005A7CAA">
        <w:rPr>
          <w:b/>
          <w:highlight w:val="green"/>
          <w:u w:val="single"/>
        </w:rPr>
        <w:t>it is</w:t>
      </w:r>
      <w:r w:rsidRPr="005A7CAA">
        <w:rPr>
          <w:b/>
          <w:u w:val="single"/>
        </w:rPr>
        <w:t xml:space="preserve"> much more gruelingly laborious than that. Our task is </w:t>
      </w:r>
      <w:r w:rsidRPr="005A7CAA">
        <w:rPr>
          <w:b/>
          <w:highlight w:val="green"/>
          <w:u w:val="single"/>
        </w:rPr>
        <w:t>to serve the people</w:t>
      </w:r>
      <w:r w:rsidRPr="005A7CAA">
        <w:rPr>
          <w:b/>
          <w:u w:val="single"/>
        </w:rPr>
        <w:t xml:space="preserve">. Our task is </w:t>
      </w:r>
      <w:r w:rsidRPr="005A7CAA">
        <w:rPr>
          <w:b/>
          <w:highlight w:val="green"/>
          <w:u w:val="single"/>
        </w:rPr>
        <w:t>to build dual power</w:t>
      </w:r>
      <w:r w:rsidRPr="005A7CAA">
        <w:rPr>
          <w:b/>
          <w:u w:val="single"/>
        </w:rPr>
        <w:t>.</w:t>
      </w:r>
      <w:r w:rsidRPr="005A7CAA">
        <w:rPr>
          <w:sz w:val="14"/>
        </w:rPr>
        <w:t xml:space="preserve"> </w:t>
      </w:r>
      <w:r w:rsidRPr="005A7CAA">
        <w:rPr>
          <w:b/>
          <w:u w:val="single"/>
        </w:rPr>
        <w:t>The movement to do this is underway</w:t>
      </w:r>
      <w:r w:rsidRPr="005A7CAA">
        <w:rPr>
          <w:sz w:val="14"/>
        </w:rPr>
        <w:t xml:space="preserve">. </w:t>
      </w:r>
      <w:proofErr w:type="gramStart"/>
      <w:r w:rsidRPr="005A7CAA">
        <w:rPr>
          <w:b/>
          <w:u w:val="single"/>
        </w:rPr>
        <w:t xml:space="preserve">Members of the DSA </w:t>
      </w:r>
      <w:proofErr w:type="spellStart"/>
      <w:r w:rsidRPr="005A7CAA">
        <w:rPr>
          <w:b/>
          <w:u w:val="single"/>
        </w:rPr>
        <w:t>refoundation</w:t>
      </w:r>
      <w:proofErr w:type="spellEnd"/>
      <w:r w:rsidRPr="005A7CAA">
        <w:rPr>
          <w:b/>
          <w:u w:val="single"/>
        </w:rPr>
        <w:t xml:space="preserve">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005A7CAA">
        <w:rPr>
          <w:sz w:val="14"/>
        </w:rPr>
        <w:t>.</w:t>
      </w:r>
      <w:proofErr w:type="gramEnd"/>
      <w:r w:rsidRPr="005A7CAA">
        <w:rPr>
          <w:sz w:val="14"/>
        </w:rPr>
        <w:t xml:space="preserve"> The movement is growing, its time is coming, and dual power is achievable within our </w:t>
      </w:r>
      <w:proofErr w:type="gramStart"/>
      <w:r w:rsidRPr="005A7CAA">
        <w:rPr>
          <w:sz w:val="14"/>
        </w:rPr>
        <w:t>life time</w:t>
      </w:r>
      <w:proofErr w:type="gramEnd"/>
      <w:r w:rsidRPr="005A7CAA">
        <w:rPr>
          <w:sz w:val="14"/>
        </w:rPr>
        <w:t xml:space="preserve">. The opportunists are, in a sense, correct. We are not where we were in 1917, but we can begin to move in that direction and dual power can take us there. </w:t>
      </w:r>
      <w:r w:rsidRPr="005A7CAA">
        <w:rPr>
          <w:b/>
          <w:u w:val="single"/>
        </w:rPr>
        <w:t xml:space="preserve">In order to achieve dual power we have to recognize that Lenin was right: </w:t>
      </w:r>
      <w:r w:rsidRPr="005A7CAA">
        <w:rPr>
          <w:b/>
          <w:highlight w:val="green"/>
          <w:u w:val="single"/>
        </w:rPr>
        <w:t>there will be no socialist gains</w:t>
      </w:r>
      <w:r w:rsidRPr="005A7CAA">
        <w:rPr>
          <w:b/>
          <w:u w:val="single"/>
        </w:rPr>
        <w:t xml:space="preserve"> by </w:t>
      </w:r>
      <w:r w:rsidRPr="005A7CAA">
        <w:rPr>
          <w:b/>
          <w:highlight w:val="green"/>
          <w:u w:val="single"/>
        </w:rPr>
        <w:t xml:space="preserve">working within </w:t>
      </w:r>
      <w:r w:rsidRPr="005A7CAA">
        <w:rPr>
          <w:b/>
          <w:u w:val="single"/>
        </w:rPr>
        <w:t xml:space="preserve">state </w:t>
      </w:r>
      <w:r w:rsidRPr="005A7CAA">
        <w:rPr>
          <w:b/>
          <w:highlight w:val="green"/>
          <w:u w:val="single"/>
        </w:rPr>
        <w:t>institutions designed to crush socialism</w:t>
      </w:r>
      <w:r w:rsidRPr="005A7CAA">
        <w:rPr>
          <w:b/>
          <w:u w:val="single"/>
        </w:rPr>
        <w:t xml:space="preserve">. Furthermore, we must recognize that </w:t>
      </w:r>
      <w:r w:rsidRPr="005A7CAA">
        <w:rPr>
          <w:b/>
          <w:highlight w:val="green"/>
          <w:u w:val="single"/>
        </w:rPr>
        <w:t xml:space="preserve">the strategies of the </w:t>
      </w:r>
      <w:r w:rsidRPr="005A7CAA">
        <w:rPr>
          <w:b/>
          <w:u w:val="single"/>
        </w:rPr>
        <w:t xml:space="preserve">electoral </w:t>
      </w:r>
      <w:r w:rsidRPr="005A7CAA">
        <w:rPr>
          <w:b/>
          <w:highlight w:val="green"/>
          <w:u w:val="single"/>
        </w:rPr>
        <w:t>opportunists trade off with dual power</w:t>
      </w:r>
      <w:r w:rsidRPr="005A7CAA">
        <w:rPr>
          <w:b/>
          <w:u w:val="single"/>
        </w:rPr>
        <w:t xml:space="preserve">. </w:t>
      </w:r>
      <w:r w:rsidRPr="005A7CAA">
        <w:rPr>
          <w:b/>
          <w:highlight w:val="green"/>
          <w:u w:val="single"/>
        </w:rPr>
        <w:t>Electing candidates drains resources</w:t>
      </w:r>
      <w:r w:rsidRPr="005A7CAA">
        <w:rPr>
          <w:b/>
          <w:u w:val="single"/>
        </w:rPr>
        <w:t xml:space="preserve">, </w:t>
      </w:r>
      <w:r w:rsidRPr="005A7CAA">
        <w:rPr>
          <w:b/>
          <w:highlight w:val="green"/>
          <w:u w:val="single"/>
        </w:rPr>
        <w:t>time, and energy</w:t>
      </w:r>
      <w:r w:rsidRPr="005A7CAA">
        <w:rPr>
          <w:b/>
          <w:u w:val="single"/>
        </w:rPr>
        <w:t xml:space="preserve"> away from actually serving the people.</w:t>
      </w:r>
      <w:r w:rsidRPr="005A7CAA">
        <w:rPr>
          <w:sz w:val="14"/>
        </w:rPr>
        <w:t xml:space="preserve"> </w:t>
      </w:r>
      <w:proofErr w:type="gramStart"/>
      <w:r w:rsidRPr="005A7CAA">
        <w:rPr>
          <w:b/>
          <w:u w:val="single"/>
        </w:rPr>
        <w:t>And so</w:t>
      </w:r>
      <w:proofErr w:type="gramEnd"/>
      <w:r w:rsidRPr="005A7CAA">
        <w:rPr>
          <w:b/>
          <w:u w:val="single"/>
        </w:rPr>
        <w:t>, we should commit to undertake the difficult and dangerous task of building dual power</w:t>
      </w:r>
      <w:r w:rsidRPr="005A7CAA">
        <w:rPr>
          <w:sz w:val="14"/>
        </w:rPr>
        <w:t xml:space="preserve">. We must reject opportunism, we must name the </w:t>
      </w:r>
      <w:proofErr w:type="gramStart"/>
      <w:r w:rsidRPr="005A7CAA">
        <w:rPr>
          <w:sz w:val="14"/>
        </w:rPr>
        <w:t>democratic party</w:t>
      </w:r>
      <w:proofErr w:type="gramEnd"/>
      <w:r w:rsidRPr="005A7CAA">
        <w:rPr>
          <w:sz w:val="14"/>
        </w:rPr>
        <w:t xml:space="preserve"> as our enemy, we must rally around power directly in the hands of the socialist movement. </w:t>
      </w:r>
      <w:r w:rsidRPr="005A7CAA">
        <w:rPr>
          <w:b/>
          <w:u w:val="single"/>
        </w:rPr>
        <w:t>We do not have a parallel system of soviets in the United States. We can change that</w:t>
      </w:r>
      <w:r w:rsidRPr="005A7CAA">
        <w:rPr>
          <w:sz w:val="14"/>
        </w:rPr>
        <w:t xml:space="preserve">. Someday the cry “all power to the soviets” </w:t>
      </w:r>
      <w:proofErr w:type="gramStart"/>
      <w:r w:rsidRPr="005A7CAA">
        <w:rPr>
          <w:sz w:val="14"/>
        </w:rPr>
        <w:t>will be heard</w:t>
      </w:r>
      <w:proofErr w:type="gramEnd"/>
      <w:r w:rsidRPr="005A7CAA">
        <w:rPr>
          <w:sz w:val="14"/>
        </w:rPr>
        <w:t xml:space="preserve"> again. </w:t>
      </w:r>
      <w:proofErr w:type="spellStart"/>
      <w:proofErr w:type="gramStart"/>
      <w:r w:rsidRPr="005A7CAA">
        <w:rPr>
          <w:sz w:val="14"/>
        </w:rPr>
        <w:t>Lets</w:t>
      </w:r>
      <w:proofErr w:type="spellEnd"/>
      <w:proofErr w:type="gramEnd"/>
      <w:r w:rsidRPr="005A7CAA">
        <w:rPr>
          <w:sz w:val="14"/>
        </w:rPr>
        <w:t xml:space="preserve"> make it happen.</w:t>
      </w:r>
    </w:p>
    <w:p w:rsidR="0092578F" w:rsidRDefault="0092578F" w:rsidP="0092578F">
      <w:pPr>
        <w:pStyle w:val="Heading1"/>
      </w:pPr>
      <w:r>
        <w:t>2</w:t>
      </w:r>
    </w:p>
    <w:p w:rsidR="0092578F" w:rsidRDefault="0092578F" w:rsidP="0092578F">
      <w:pPr>
        <w:pStyle w:val="Heading4"/>
      </w:pPr>
      <w:r>
        <w:t xml:space="preserve">CP Text: A </w:t>
      </w:r>
      <w:r w:rsidRPr="00D46A2F">
        <w:t xml:space="preserve">just government ought to recognize an unconditional right of </w:t>
      </w:r>
      <w:r>
        <w:t xml:space="preserve">all </w:t>
      </w:r>
      <w:r w:rsidRPr="00D46A2F">
        <w:t xml:space="preserve">workers </w:t>
      </w:r>
      <w:proofErr w:type="gramStart"/>
      <w:r>
        <w:t>except</w:t>
      </w:r>
      <w:proofErr w:type="gramEnd"/>
      <w:r>
        <w:t xml:space="preserve"> police </w:t>
      </w:r>
      <w:r w:rsidRPr="00D46A2F">
        <w:t>to strike</w:t>
      </w:r>
      <w:r>
        <w:t xml:space="preserve">. </w:t>
      </w:r>
    </w:p>
    <w:p w:rsidR="0092578F" w:rsidRPr="00685FC6" w:rsidRDefault="0092578F" w:rsidP="0092578F"/>
    <w:p w:rsidR="0092578F" w:rsidRDefault="0092578F" w:rsidP="0092578F">
      <w:pPr>
        <w:pStyle w:val="Heading4"/>
      </w:pPr>
      <w:r>
        <w:t xml:space="preserve">Police Strikes </w:t>
      </w:r>
      <w:proofErr w:type="gramStart"/>
      <w:r>
        <w:t>are used</w:t>
      </w:r>
      <w:proofErr w:type="gramEnd"/>
      <w:r>
        <w:t xml:space="preserve"> to combat racial progress and attempts to limit police union power. Making them legal and easier only make progress much harder.</w:t>
      </w:r>
    </w:p>
    <w:p w:rsidR="0092578F" w:rsidRPr="00CC1109" w:rsidRDefault="0092578F" w:rsidP="0092578F">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6" w:history="1">
        <w:r w:rsidRPr="0064794D">
          <w:rPr>
            <w:rStyle w:val="Hyperlink"/>
          </w:rPr>
          <w:t>https://www.washingtonpost.com/outlook/2020/07/01/what-is-blue-flu-how-has-it-increased-police-power/</w:t>
        </w:r>
      </w:hyperlink>
      <w:r>
        <w:t>SJKS</w:t>
      </w:r>
    </w:p>
    <w:p w:rsidR="0092578F" w:rsidRPr="00A0522E" w:rsidRDefault="0092578F" w:rsidP="0092578F">
      <w:pPr>
        <w:rPr>
          <w:sz w:val="16"/>
        </w:rPr>
      </w:pPr>
      <w:proofErr w:type="gramStart"/>
      <w:r w:rsidRPr="00A0522E">
        <w:rPr>
          <w:sz w:val="16"/>
        </w:rPr>
        <w:t>But</w:t>
      </w:r>
      <w:proofErr w:type="gramEnd"/>
      <w:r w:rsidRPr="00A0522E">
        <w:rPr>
          <w:sz w:val="16"/>
        </w:rPr>
        <w:t xml:space="preserve"> the result of such protests matter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w:t>
      </w:r>
      <w:proofErr w:type="gramStart"/>
      <w:r w:rsidRPr="00A0522E">
        <w:rPr>
          <w:sz w:val="16"/>
        </w:rPr>
        <w:t>had, in fact, proposed</w:t>
      </w:r>
      <w:proofErr w:type="gramEnd"/>
      <w:r w:rsidRPr="00A0522E">
        <w:rPr>
          <w:sz w:val="16"/>
        </w:rPr>
        <w:t xml:space="preserve">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w:t>
      </w:r>
      <w:proofErr w:type="spellStart"/>
      <w:r w:rsidRPr="00A0522E">
        <w:rPr>
          <w:sz w:val="16"/>
        </w:rPr>
        <w:t>Girardin</w:t>
      </w:r>
      <w:proofErr w:type="spellEnd"/>
      <w:r w:rsidRPr="00A0522E">
        <w:rPr>
          <w:sz w:val="16"/>
        </w:rPr>
        <w:t xml:space="preserve">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w:t>
      </w:r>
      <w:r w:rsidRPr="00256D04">
        <w:rPr>
          <w:sz w:val="16"/>
        </w:rPr>
        <w:t xml:space="preserve">them. </w:t>
      </w:r>
      <w:proofErr w:type="gramStart"/>
      <w:r w:rsidRPr="00256D04">
        <w:rPr>
          <w:sz w:val="16"/>
        </w:rPr>
        <w:t>And</w:t>
      </w:r>
      <w:proofErr w:type="gramEnd"/>
      <w:r w:rsidRPr="00256D04">
        <w:rPr>
          <w:sz w:val="16"/>
        </w:rPr>
        <w:t xml:space="preserve"> Detroit was not an outlier. Throughout the 1960s, ’70s and ’80s, the blue flu was a </w:t>
      </w:r>
      <w:hyperlink r:id="rId7" w:history="1">
        <w:r w:rsidRPr="00256D04">
          <w:rPr>
            <w:rStyle w:val="Hyperlink"/>
            <w:sz w:val="16"/>
          </w:rPr>
          <w:t>ubiquitous and highly effective</w:t>
        </w:r>
      </w:hyperlink>
      <w:r w:rsidRPr="00256D04">
        <w:rPr>
          <w:sz w:val="16"/>
        </w:rPr>
        <w:t xml:space="preserve"> tactic in Baltimore, Memphis, New Orleans, Chicago, Newark, New York and many other cities. In most cases, as author Kristian Williams writes, “</w:t>
      </w:r>
      <w:r w:rsidRPr="00256D04">
        <w:rPr>
          <w:rStyle w:val="Emphasis"/>
        </w:rPr>
        <w:t xml:space="preserve">When faced with a walkout or slowdown, the authorities usually decided that the pragmatic need to get the cops back to work trumped the city government’s long term interest in diminishing the rank and file’s power.” </w:t>
      </w:r>
      <w:proofErr w:type="gramStart"/>
      <w:r w:rsidRPr="00256D04">
        <w:rPr>
          <w:rStyle w:val="Emphasis"/>
        </w:rPr>
        <w:t>But</w:t>
      </w:r>
      <w:proofErr w:type="gramEnd"/>
      <w:r w:rsidRPr="00256D04">
        <w:rPr>
          <w:rStyle w:val="Emphasis"/>
        </w:rPr>
        <w:t xml:space="preserve"> each time a city relented to this pressure, they ceded more and more power to police unions, which would turn to</w:t>
      </w:r>
      <w:r w:rsidRPr="0024764F">
        <w:rPr>
          <w:rStyle w:val="Emphasis"/>
        </w:rPr>
        <w:t xml:space="preserve">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Black officers, though, continued to speak out against their union’s support of racist practices, and many of them later resigned from the union in protest</w:t>
      </w:r>
      <w:r w:rsidRPr="00A0522E">
        <w:rPr>
          <w:sz w:val="16"/>
        </w:rPr>
        <w:t xml:space="preserve">. Similar scenarios played out in Detroit, Chicago and other cities in the 1960s and ’70s, as white officers 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reforms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w:t>
      </w:r>
      <w:proofErr w:type="gramStart"/>
      <w:r w:rsidRPr="00A0522E">
        <w:rPr>
          <w:sz w:val="16"/>
        </w:rPr>
        <w:t>saying</w:t>
      </w:r>
      <w:proofErr w:type="gramEnd"/>
      <w:r w:rsidRPr="00A0522E">
        <w:rPr>
          <w:sz w:val="16"/>
        </w:rPr>
        <w:t xml:space="preserve"> “it smacks of a police state.” The clash left one newspaper editor wondering, “Who’s the Boss of the Detroit Police?” </w:t>
      </w:r>
      <w:proofErr w:type="gramStart"/>
      <w:r w:rsidRPr="00A0522E">
        <w:rPr>
          <w:sz w:val="16"/>
        </w:rPr>
        <w:t>But</w:t>
      </w:r>
      <w:proofErr w:type="gramEnd"/>
      <w:r w:rsidRPr="00A0522E">
        <w:rPr>
          <w:sz w:val="16"/>
        </w:rPr>
        <w:t xml:space="preserve"> in the “law and order” climate of the late 1960s, such criticism did not resonate enough to stir a groundswell of public opinion against the blue flu. </w:t>
      </w:r>
      <w:proofErr w:type="gramStart"/>
      <w:r w:rsidRPr="00A0522E">
        <w:rPr>
          <w:sz w:val="16"/>
        </w:rPr>
        <w:t>And</w:t>
      </w:r>
      <w:proofErr w:type="gramEnd"/>
      <w:r w:rsidRPr="00A0522E">
        <w:rPr>
          <w:sz w:val="16"/>
        </w:rPr>
        <w:t xml:space="preserve"> police unions dismissed critics by arguing that officers had “no alternative” but to engage in walkouts to get city officials to make concessions. Crucially, the very effectiveness of the blue flu </w:t>
      </w:r>
      <w:proofErr w:type="gramStart"/>
      <w:r w:rsidRPr="00A0522E">
        <w:rPr>
          <w:sz w:val="16"/>
        </w:rPr>
        <w:t>may be premised</w:t>
      </w:r>
      <w:proofErr w:type="gramEnd"/>
      <w:r w:rsidRPr="00A0522E">
        <w:rPr>
          <w:sz w:val="16"/>
        </w:rPr>
        <w:t xml:space="preserve"> on a myth. </w:t>
      </w:r>
      <w:r w:rsidRPr="00A0522E">
        <w:rPr>
          <w:rStyle w:val="Emphasis"/>
        </w:rPr>
        <w:t xml:space="preserve">While police unions use public fear of crime skyrocketing without police on duty, in many cases, </w:t>
      </w:r>
      <w:r w:rsidRPr="00A0522E">
        <w:rPr>
          <w:rStyle w:val="Emphasis"/>
          <w:highlight w:val="green"/>
        </w:rPr>
        <w:t>the absence of police did not lead to a rise in crime</w:t>
      </w:r>
      <w:r w:rsidRPr="00A0522E">
        <w:rPr>
          <w:sz w:val="16"/>
        </w:rPr>
        <w:t xml:space="preserve">. In New York City in 1971, </w:t>
      </w:r>
      <w:hyperlink r:id="rId8" w:tgtFrame="_blank" w:history="1">
        <w:r w:rsidRPr="00A0522E">
          <w:rPr>
            <w:rStyle w:val="Hyperlink"/>
            <w:sz w:val="16"/>
          </w:rPr>
          <w:t>for example</w:t>
        </w:r>
      </w:hyperlink>
      <w:r w:rsidRPr="00A0522E">
        <w:rPr>
          <w:sz w:val="16"/>
        </w:rPr>
        <w:t xml:space="preserve">, 20,000 officers called out sick </w:t>
      </w:r>
      <w:proofErr w:type="gramStart"/>
      <w:r w:rsidRPr="00A0522E">
        <w:rPr>
          <w:sz w:val="16"/>
        </w:rPr>
        <w:t>for five days over a pay dispute without any apparent increase in crime</w:t>
      </w:r>
      <w:proofErr w:type="gramEnd"/>
      <w:r w:rsidRPr="00A0522E">
        <w:rPr>
          <w:sz w:val="16"/>
        </w:rPr>
        <w:t>. The most striking aspect of the walkout, as one observer noted, “</w:t>
      </w:r>
      <w:proofErr w:type="gramStart"/>
      <w:r w:rsidRPr="00A0522E">
        <w:rPr>
          <w:sz w:val="16"/>
        </w:rPr>
        <w:t>might</w:t>
      </w:r>
      <w:proofErr w:type="gramEnd"/>
      <w:r w:rsidRPr="00A0522E">
        <w:rPr>
          <w:sz w:val="16"/>
        </w:rPr>
        <w:t xml:space="preserve">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rsidR="0092578F" w:rsidRPr="0024764F" w:rsidRDefault="0092578F" w:rsidP="0092578F"/>
    <w:p w:rsidR="0092578F" w:rsidRPr="00845B81" w:rsidRDefault="0092578F" w:rsidP="0092578F">
      <w:pPr>
        <w:pStyle w:val="Heading4"/>
      </w:pPr>
      <w:r>
        <w:t>These strikes strengthen unions that contribute to increased violence, and protection of misconduct</w:t>
      </w:r>
    </w:p>
    <w:p w:rsidR="0092578F" w:rsidRDefault="0092578F" w:rsidP="0092578F">
      <w:proofErr w:type="spellStart"/>
      <w:r w:rsidRPr="00845B81">
        <w:rPr>
          <w:rStyle w:val="Style13ptBold"/>
        </w:rPr>
        <w:t>Serwer</w:t>
      </w:r>
      <w:proofErr w:type="spellEnd"/>
      <w:r>
        <w:rPr>
          <w:rStyle w:val="Style13ptBold"/>
        </w:rPr>
        <w:t xml:space="preserve"> 6/24 </w:t>
      </w:r>
      <w:proofErr w:type="spellStart"/>
      <w:r w:rsidRPr="00845B81">
        <w:t>Serwer</w:t>
      </w:r>
      <w:proofErr w:type="spellEnd"/>
      <w:r w:rsidRPr="00845B81">
        <w:t>, Adam</w:t>
      </w:r>
      <w:r w:rsidRPr="00676EFA">
        <w:t>. “Bust the Police Unions.” The Atlantic, Atlantic Media Company, 24 June 2021, www.theatlantic.com/magazine/archive/2021/07/bust-the-police-unions/619006</w:t>
      </w:r>
      <w:r>
        <w:t>/SJKS</w:t>
      </w:r>
    </w:p>
    <w:p w:rsidR="0092578F" w:rsidRPr="00676EFA" w:rsidRDefault="0092578F" w:rsidP="0092578F"/>
    <w:p w:rsidR="0092578F" w:rsidRDefault="0092578F" w:rsidP="0092578F">
      <w:pPr>
        <w:rPr>
          <w:sz w:val="16"/>
        </w:rPr>
      </w:pPr>
      <w:r w:rsidRPr="00845B81">
        <w:rPr>
          <w:rStyle w:val="Emphasis"/>
          <w:highlight w:val="green"/>
        </w:rPr>
        <w:t>Police unions</w:t>
      </w:r>
      <w:r w:rsidRPr="00845B81">
        <w:rPr>
          <w:rStyle w:val="Emphasis"/>
        </w:rPr>
        <w:t xml:space="preserve"> found that they had new </w:t>
      </w:r>
      <w:proofErr w:type="gramStart"/>
      <w:r w:rsidRPr="00845B81">
        <w:rPr>
          <w:rStyle w:val="Emphasis"/>
        </w:rPr>
        <w:t>leverage</w:t>
      </w:r>
      <w:proofErr w:type="gramEnd"/>
      <w:r w:rsidRPr="00845B81">
        <w:rPr>
          <w:rStyle w:val="Emphasis"/>
        </w:rPr>
        <w:t xml:space="preserv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w:t>
      </w:r>
      <w:proofErr w:type="gramStart"/>
      <w:r w:rsidRPr="00845B81">
        <w:rPr>
          <w:rStyle w:val="Emphasis"/>
        </w:rPr>
        <w:t>being interrogated</w:t>
      </w:r>
      <w:proofErr w:type="gramEnd"/>
      <w:r w:rsidRPr="00845B81">
        <w:rPr>
          <w:rStyle w:val="Emphasis"/>
        </w:rPr>
        <w:t xml:space="preserve">,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since 2006, of the 1,881 officers fired</w:t>
      </w:r>
      <w:r w:rsidRPr="00845B81">
        <w:rPr>
          <w:rStyle w:val="Emphasis"/>
        </w:rPr>
        <w:t xml:space="preserve"> for misconduct at the nation’s largest departments, </w:t>
      </w:r>
      <w:r w:rsidRPr="00845B81">
        <w:rPr>
          <w:rStyle w:val="Emphasis"/>
          <w:highlight w:val="green"/>
        </w:rPr>
        <w:t xml:space="preserve">451 </w:t>
      </w:r>
      <w:proofErr w:type="gramStart"/>
      <w:r w:rsidRPr="00845B81">
        <w:rPr>
          <w:rStyle w:val="Emphasis"/>
          <w:highlight w:val="green"/>
        </w:rPr>
        <w:t>had been reinstated</w:t>
      </w:r>
      <w:proofErr w:type="gramEnd"/>
      <w:r w:rsidRPr="00845B81">
        <w:rPr>
          <w:rStyle w:val="Emphasis"/>
          <w:highlight w:val="green"/>
        </w:rPr>
        <w:t xml:space="preserve"> because of requirements in union contracts.</w:t>
      </w:r>
      <w:r w:rsidRPr="00845B81">
        <w:rPr>
          <w:rStyle w:val="Emphasis"/>
        </w:rPr>
        <w:t xml:space="preserve"> For many police </w:t>
      </w:r>
      <w:r w:rsidRPr="00256D04">
        <w:rPr>
          <w:rStyle w:val="Emphasis"/>
        </w:rPr>
        <w:t xml:space="preserve">unions, enacting and enforcing barriers to accountability became a primary concern. </w:t>
      </w:r>
      <w:r w:rsidRPr="00256D04">
        <w:rPr>
          <w:sz w:val="16"/>
        </w:rPr>
        <w:t>In 2014</w:t>
      </w:r>
      <w:r w:rsidRPr="00845B81">
        <w:rPr>
          <w:sz w:val="16"/>
        </w:rPr>
        <w:t xml:space="preserve">,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w:t>
      </w:r>
      <w:proofErr w:type="spellStart"/>
      <w:r w:rsidRPr="00845B81">
        <w:rPr>
          <w:sz w:val="16"/>
        </w:rPr>
        <w:t>Gillezeau</w:t>
      </w:r>
      <w:proofErr w:type="spellEnd"/>
      <w:r w:rsidRPr="00845B81">
        <w:rPr>
          <w:sz w:val="16"/>
        </w:rPr>
        <w:t xml:space="preserve"> of the University of Victoria found that </w:t>
      </w:r>
      <w:r w:rsidRPr="00845B81">
        <w:rPr>
          <w:rStyle w:val="Emphasis"/>
          <w:highlight w:val="green"/>
        </w:rPr>
        <w:t>after departments unionized, there was a “substantial increase” in police killings</w:t>
      </w:r>
      <w:r w:rsidRPr="00845B81">
        <w:rPr>
          <w:rStyle w:val="Emphasis"/>
        </w:rPr>
        <w:t xml:space="preserve"> of civilians. Neither crime rates nor the safety of officers themselves </w:t>
      </w:r>
      <w:proofErr w:type="gramStart"/>
      <w:r w:rsidRPr="00845B81">
        <w:rPr>
          <w:rStyle w:val="Emphasis"/>
        </w:rPr>
        <w:t>was affected</w:t>
      </w:r>
      <w:proofErr w:type="gramEnd"/>
      <w:r w:rsidRPr="00845B81">
        <w:rPr>
          <w:rStyle w:val="Emphasis"/>
        </w:rPr>
        <w:t xml:space="preserve">. The provisions do more than simply protect </w:t>
      </w:r>
      <w:r w:rsidRPr="00256D04">
        <w:rPr>
          <w:rStyle w:val="Emphasis"/>
        </w:rPr>
        <w:t>bad actors. They cultivate an unhealthy and secretive culture within police departments, strengthening a phenomenon known as the code of silence</w:t>
      </w:r>
      <w:r w:rsidRPr="00256D04">
        <w:rPr>
          <w:sz w:val="16"/>
        </w:rPr>
        <w:t>. In a</w:t>
      </w:r>
      <w:r w:rsidRPr="00845B81">
        <w:rPr>
          <w:sz w:val="16"/>
        </w:rPr>
        <w:t xml:space="preserve"> 2000 survey of police officers by the National Institute of Justice, only 39 percent of respondents agreed with the statement “Police officers always report serious criminal violations involving abuse of authority by fellow officers.” </w:t>
      </w:r>
    </w:p>
    <w:p w:rsidR="0092578F" w:rsidRDefault="0092578F" w:rsidP="0092578F">
      <w:pPr>
        <w:pStyle w:val="Heading4"/>
      </w:pPr>
      <w:r>
        <w:t>That leads to endless amounts of racist violence and the bolstering of the prison industrial complex.</w:t>
      </w:r>
    </w:p>
    <w:p w:rsidR="0092578F" w:rsidRPr="00D47055" w:rsidRDefault="0092578F" w:rsidP="0092578F">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rsidR="0092578F" w:rsidRPr="00B2635B" w:rsidRDefault="0092578F" w:rsidP="0092578F">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w:t>
      </w:r>
      <w:r w:rsidRPr="00256D04">
        <w:rPr>
          <w:sz w:val="14"/>
        </w:rPr>
        <w:t>for they provide the lens through which our focus on the racist and discriminatory practices of law enforcement can occur</w:t>
      </w:r>
      <w:r w:rsidRPr="00256D04">
        <w:rPr>
          <w:rStyle w:val="StyleUnderline"/>
        </w:rPr>
        <w:t xml:space="preserve">. Since the time that Africans [African Americans] </w:t>
      </w:r>
      <w:proofErr w:type="gramStart"/>
      <w:r w:rsidRPr="00256D04">
        <w:rPr>
          <w:rStyle w:val="StyleUnderline"/>
        </w:rPr>
        <w:t>were forcibly brought</w:t>
      </w:r>
      <w:proofErr w:type="gramEnd"/>
      <w:r w:rsidRPr="00256D04">
        <w:rPr>
          <w:rStyle w:val="StyleUnderline"/>
        </w:rPr>
        <w:t xml:space="preserve"> to America, they have been the victims of racist and discriminatory practices that</w:t>
      </w:r>
      <w:r w:rsidRPr="00713B23">
        <w:rPr>
          <w:rStyle w:val="StyleUnderline"/>
        </w:rPr>
        <w:t xml:space="preserve"> have been spurred and/or substantiated by those who create and enforce the law. </w:t>
      </w:r>
      <w:proofErr w:type="gramStart"/>
      <w:r w:rsidRPr="00713B23">
        <w:rPr>
          <w:rStyle w:val="StyleUnderline"/>
        </w:rPr>
        <w:t xml:space="preserve">For example, The Watts Riots of 1965, the widespread assaults against Blacks in Harlem during the 1920s (King 2011), law enforcement violence against Black women (i.e., </w:t>
      </w:r>
      <w:proofErr w:type="spellStart"/>
      <w:r w:rsidRPr="00713B23">
        <w:rPr>
          <w:rStyle w:val="StyleUnderline"/>
        </w:rPr>
        <w:t>Malaika</w:t>
      </w:r>
      <w:proofErr w:type="spellEnd"/>
      <w:r w:rsidRPr="00713B23">
        <w:rPr>
          <w:rStyle w:val="StyleUnderline"/>
        </w:rPr>
        <w:t xml:space="preserve">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w:t>
      </w:r>
      <w:proofErr w:type="spellStart"/>
      <w:r w:rsidRPr="00713B23">
        <w:rPr>
          <w:rStyle w:val="StyleUnderline"/>
        </w:rPr>
        <w:t>Amadou</w:t>
      </w:r>
      <w:proofErr w:type="spellEnd"/>
      <w:r w:rsidRPr="00713B23">
        <w:rPr>
          <w:rStyle w:val="StyleUnderline"/>
        </w:rPr>
        <w:t xml:space="preserve">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w:t>
      </w:r>
      <w:proofErr w:type="spellStart"/>
      <w:r w:rsidRPr="00713B23">
        <w:rPr>
          <w:rStyle w:val="StyleUnderline"/>
        </w:rPr>
        <w:t>Murch</w:t>
      </w:r>
      <w:proofErr w:type="spellEnd"/>
      <w:r w:rsidRPr="00713B23">
        <w:rPr>
          <w:rStyle w:val="StyleUnderline"/>
        </w:rPr>
        <w:t xml:space="preserve"> 2012; </w:t>
      </w:r>
      <w:proofErr w:type="spellStart"/>
      <w:r w:rsidRPr="00713B23">
        <w:rPr>
          <w:rStyle w:val="StyleUnderline"/>
        </w:rPr>
        <w:t>Rafail</w:t>
      </w:r>
      <w:proofErr w:type="spellEnd"/>
      <w:r w:rsidRPr="00713B23">
        <w:rPr>
          <w:rStyle w:val="StyleUnderline"/>
        </w:rPr>
        <w:t xml:space="preserve"> et al. 2012).</w:t>
      </w:r>
      <w:proofErr w:type="gramEnd"/>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 xml:space="preserve">Blacks </w:t>
      </w:r>
      <w:proofErr w:type="gramStart"/>
      <w:r w:rsidRPr="00B2635B">
        <w:rPr>
          <w:rStyle w:val="StyleUnderline"/>
          <w:highlight w:val="green"/>
        </w:rPr>
        <w:t>are viewed</w:t>
      </w:r>
      <w:proofErr w:type="gramEnd"/>
      <w:r w:rsidRPr="00B2635B">
        <w:rPr>
          <w:rStyle w:val="StyleUnderline"/>
          <w:highlight w:val="green"/>
        </w:rPr>
        <w:t xml:space="preserve">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w:t>
      </w:r>
      <w:proofErr w:type="gramStart"/>
      <w:r w:rsidRPr="00B2635B">
        <w:rPr>
          <w:sz w:val="14"/>
        </w:rPr>
        <w:t xml:space="preserve">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w:t>
      </w:r>
      <w:proofErr w:type="spellStart"/>
      <w:r w:rsidRPr="00B2635B">
        <w:rPr>
          <w:sz w:val="14"/>
        </w:rPr>
        <w:t>Eberhardt</w:t>
      </w:r>
      <w:proofErr w:type="spellEnd"/>
      <w:r w:rsidRPr="00B2635B">
        <w:rPr>
          <w:sz w:val="14"/>
        </w:rPr>
        <w:t xml:space="preserve">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w:t>
      </w:r>
      <w:proofErr w:type="gramEnd"/>
      <w:r w:rsidRPr="00B2635B">
        <w:rPr>
          <w:sz w:val="14"/>
        </w:rPr>
        <w:t xml:space="preserve"> For instance, Blair et al. (2004) revealed that Black males with more Afrocentric features (e.g., dark skin, broad noses, full lips) may receive longer sentences than Blacks with less Afrocentric features, i.e., lighter skin and straighter hair (</w:t>
      </w:r>
      <w:proofErr w:type="spellStart"/>
      <w:r w:rsidRPr="00B2635B">
        <w:rPr>
          <w:sz w:val="14"/>
        </w:rPr>
        <w:t>Eberhardt</w:t>
      </w:r>
      <w:proofErr w:type="spellEnd"/>
      <w:r w:rsidRPr="00B2635B">
        <w:rPr>
          <w:sz w:val="14"/>
        </w:rPr>
        <w:t xml:space="preserve">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w:t>
      </w:r>
      <w:proofErr w:type="gramStart"/>
      <w:r w:rsidRPr="00B2635B">
        <w:rPr>
          <w:sz w:val="14"/>
        </w:rPr>
        <w:t>can be surmised</w:t>
      </w:r>
      <w:proofErr w:type="gramEnd"/>
      <w:r w:rsidRPr="00B2635B">
        <w:rPr>
          <w:sz w:val="14"/>
        </w:rPr>
        <w:t xml:space="preserve">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aforementioned </w:t>
      </w:r>
      <w:r w:rsidRPr="00B2635B">
        <w:rPr>
          <w:rStyle w:val="StyleUnderline"/>
          <w:highlight w:val="green"/>
        </w:rPr>
        <w:t>racialized</w:t>
      </w:r>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w:t>
      </w:r>
      <w:proofErr w:type="gramStart"/>
      <w:r w:rsidRPr="0016040C">
        <w:rPr>
          <w:rStyle w:val="StyleUnderline"/>
        </w:rPr>
        <w:t xml:space="preserve">can be </w:t>
      </w:r>
      <w:r w:rsidRPr="00B2635B">
        <w:rPr>
          <w:rStyle w:val="StyleUnderline"/>
          <w:highlight w:val="green"/>
        </w:rPr>
        <w:t>used</w:t>
      </w:r>
      <w:proofErr w:type="gramEnd"/>
      <w:r w:rsidRPr="00B2635B">
        <w:rPr>
          <w:rStyle w:val="StyleUnderline"/>
          <w:highlight w:val="green"/>
        </w:rPr>
        <w:t xml:space="preserve">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African-American males represent a group that </w:t>
      </w:r>
      <w:proofErr w:type="gramStart"/>
      <w:r w:rsidRPr="00942C0E">
        <w:rPr>
          <w:rStyle w:val="StyleUnderline"/>
        </w:rPr>
        <w:t>has been much maligned</w:t>
      </w:r>
      <w:proofErr w:type="gramEnd"/>
      <w:r w:rsidRPr="00942C0E">
        <w:rPr>
          <w:rStyle w:val="StyleUnderline"/>
        </w:rPr>
        <w:t xml:space="preserve">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w:t>
      </w:r>
      <w:proofErr w:type="spellStart"/>
      <w:r w:rsidRPr="00942C0E">
        <w:rPr>
          <w:rStyle w:val="StyleUnderline"/>
        </w:rPr>
        <w:t>Hattery</w:t>
      </w:r>
      <w:proofErr w:type="spellEnd"/>
      <w:r w:rsidRPr="00942C0E">
        <w:rPr>
          <w:rStyle w:val="StyleUnderline"/>
        </w:rPr>
        <w:t xml:space="preserve"> 2009). Thus, </w:t>
      </w:r>
      <w:r w:rsidRPr="00B2635B">
        <w:rPr>
          <w:rStyle w:val="StyleUnderline"/>
          <w:highlight w:val="green"/>
        </w:rPr>
        <w:t>racism</w:t>
      </w:r>
      <w:r w:rsidRPr="00942C0E">
        <w:rPr>
          <w:rStyle w:val="StyleUnderline"/>
        </w:rPr>
        <w:t xml:space="preserve"> and discrimination </w:t>
      </w:r>
      <w:r w:rsidRPr="00B2635B">
        <w:rPr>
          <w:rStyle w:val="StyleUnderline"/>
          <w:highlight w:val="green"/>
        </w:rPr>
        <w:t>heightens</w:t>
      </w:r>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w:t>
      </w:r>
      <w:proofErr w:type="spellStart"/>
      <w:r w:rsidRPr="00942C0E">
        <w:rPr>
          <w:rStyle w:val="StyleUnderline"/>
        </w:rPr>
        <w:t>Pieterse</w:t>
      </w:r>
      <w:proofErr w:type="spellEnd"/>
      <w:r w:rsidRPr="00942C0E">
        <w:rPr>
          <w:rStyle w:val="StyleUnderline"/>
        </w:rPr>
        <w:t xml:space="preserv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w:t>
      </w:r>
      <w:proofErr w:type="gramStart"/>
      <w:r w:rsidRPr="00B2635B">
        <w:rPr>
          <w:sz w:val="14"/>
        </w:rPr>
        <w:t>Against</w:t>
      </w:r>
      <w:proofErr w:type="gramEnd"/>
      <w:r w:rsidRPr="00B2635B">
        <w:rPr>
          <w:sz w:val="14"/>
        </w:rPr>
        <w:t xml:space="preserve"> Black Males According to Walker (2011), police brutality is defined as “the use of excessive physical force or verbal assault and psychological intimidation” (p. 579). Although one recent study suggests that the NYPD </w:t>
      </w:r>
      <w:proofErr w:type="gramStart"/>
      <w:r w:rsidRPr="00B2635B">
        <w:rPr>
          <w:sz w:val="14"/>
        </w:rPr>
        <w:t>has become better behaved</w:t>
      </w:r>
      <w:proofErr w:type="gramEnd"/>
      <w:r w:rsidRPr="00B2635B">
        <w:rPr>
          <w:sz w:val="14"/>
        </w:rPr>
        <w:t xml:space="preserve">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w:t>
      </w:r>
      <w:proofErr w:type="spellStart"/>
      <w:r w:rsidRPr="00B2635B">
        <w:rPr>
          <w:sz w:val="14"/>
        </w:rPr>
        <w:t>Hassell</w:t>
      </w:r>
      <w:proofErr w:type="spellEnd"/>
      <w:r w:rsidRPr="00B2635B">
        <w:rPr>
          <w:sz w:val="14"/>
        </w:rPr>
        <w:t xml:space="preserve"> and </w:t>
      </w:r>
      <w:proofErr w:type="spellStart"/>
      <w:r w:rsidRPr="00B2635B">
        <w:rPr>
          <w:sz w:val="14"/>
        </w:rPr>
        <w:t>Archbold</w:t>
      </w:r>
      <w:proofErr w:type="spellEnd"/>
      <w:r w:rsidRPr="00B2635B">
        <w:rPr>
          <w:sz w:val="14"/>
        </w:rPr>
        <w:t xml:space="preserve">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w:t>
      </w:r>
      <w:proofErr w:type="gramStart"/>
      <w:r w:rsidRPr="00B2635B">
        <w:rPr>
          <w:sz w:val="14"/>
        </w:rPr>
        <w:t>can be applied</w:t>
      </w:r>
      <w:proofErr w:type="gramEnd"/>
      <w:r w:rsidRPr="00B2635B">
        <w:rPr>
          <w:sz w:val="14"/>
        </w:rPr>
        <w:t xml:space="preserve">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aforementioned even more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w:t>
      </w:r>
      <w:proofErr w:type="gramStart"/>
      <w:r w:rsidRPr="00B2635B">
        <w:rPr>
          <w:sz w:val="14"/>
        </w:rPr>
        <w:t>threat which</w:t>
      </w:r>
      <w:proofErr w:type="gramEnd"/>
      <w:r w:rsidRPr="00B2635B">
        <w:rPr>
          <w:sz w:val="14"/>
        </w:rPr>
        <w:t xml:space="preserve"> justifies the disproportionate use of deadly force. Therefore, it is not beyond the realm of possibility that police officers’ decisions to act aggressively may, to some extent, </w:t>
      </w:r>
      <w:proofErr w:type="gramStart"/>
      <w:r w:rsidRPr="00B2635B">
        <w:rPr>
          <w:sz w:val="14"/>
        </w:rPr>
        <w:t>be influenced</w:t>
      </w:r>
      <w:proofErr w:type="gramEnd"/>
      <w:r w:rsidRPr="00B2635B">
        <w:rPr>
          <w:sz w:val="14"/>
        </w:rPr>
        <w:t xml:space="preserve">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w:t>
      </w:r>
      <w:proofErr w:type="gramStart"/>
      <w:r w:rsidRPr="00B2635B">
        <w:rPr>
          <w:sz w:val="14"/>
        </w:rPr>
        <w:t>are regarded</w:t>
      </w:r>
      <w:proofErr w:type="gramEnd"/>
      <w:r w:rsidRPr="00B2635B">
        <w:rPr>
          <w:sz w:val="14"/>
        </w:rPr>
        <w:t xml:space="preserve">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w:t>
      </w:r>
      <w:proofErr w:type="spellStart"/>
      <w:r w:rsidRPr="00B2635B">
        <w:rPr>
          <w:sz w:val="14"/>
        </w:rPr>
        <w:t>Eberhardt</w:t>
      </w:r>
      <w:proofErr w:type="spellEnd"/>
      <w:r w:rsidRPr="00B2635B">
        <w:rPr>
          <w:sz w:val="14"/>
        </w:rPr>
        <w:t xml:space="preserve">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w:t>
      </w:r>
      <w:proofErr w:type="gramStart"/>
      <w:r w:rsidRPr="00B2635B">
        <w:rPr>
          <w:sz w:val="14"/>
        </w:rPr>
        <w:t>reality and is solely under the control of the media</w:t>
      </w:r>
      <w:proofErr w:type="gramEnd"/>
      <w:r w:rsidRPr="00B2635B">
        <w:rPr>
          <w:sz w:val="14"/>
        </w:rPr>
        <w:t xml:space="preserve"> and exercises no agency. Lastly, </w:t>
      </w:r>
      <w:proofErr w:type="spellStart"/>
      <w:r w:rsidRPr="00B2635B">
        <w:rPr>
          <w:sz w:val="14"/>
        </w:rPr>
        <w:t>Peffley</w:t>
      </w:r>
      <w:proofErr w:type="spellEnd"/>
      <w:r w:rsidRPr="00B2635B">
        <w:rPr>
          <w:sz w:val="14"/>
        </w:rPr>
        <w:t xml:space="preserve"> and Hurwitz (2013) describe what </w:t>
      </w:r>
      <w:proofErr w:type="gramStart"/>
      <w:r w:rsidRPr="00B2635B">
        <w:rPr>
          <w:sz w:val="14"/>
        </w:rPr>
        <w:t>can be perceived</w:t>
      </w:r>
      <w:proofErr w:type="gramEnd"/>
      <w:r w:rsidRPr="00B2635B">
        <w:rPr>
          <w:sz w:val="14"/>
        </w:rPr>
        <w:t xml:space="preserve">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w:t>
      </w:r>
      <w:proofErr w:type="gramStart"/>
      <w:r w:rsidRPr="00B2635B">
        <w:rPr>
          <w:sz w:val="14"/>
        </w:rPr>
        <w:t>segregated</w:t>
      </w:r>
      <w:proofErr w:type="gramEnd"/>
      <w:r w:rsidRPr="00B2635B">
        <w:rPr>
          <w:sz w:val="14"/>
        </w:rPr>
        <w:t xml:space="preserve">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rsidR="0092578F" w:rsidRDefault="0092578F" w:rsidP="0092578F">
      <w:pPr>
        <w:pStyle w:val="Heading1"/>
      </w:pPr>
      <w:r>
        <w:t>3</w:t>
      </w:r>
    </w:p>
    <w:p w:rsidR="0092578F" w:rsidRDefault="0092578F" w:rsidP="0092578F">
      <w:pPr>
        <w:pStyle w:val="Heading4"/>
      </w:pPr>
      <w:r>
        <w:t xml:space="preserve">CP: The United States federal government ought to recognize a right to strike for all non-hospital workers. </w:t>
      </w:r>
    </w:p>
    <w:p w:rsidR="0092578F" w:rsidRDefault="0092578F" w:rsidP="0092578F">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rsidR="0092578F" w:rsidRPr="00580499" w:rsidRDefault="0092578F" w:rsidP="0092578F">
      <w:r w:rsidRPr="00580499">
        <w:rPr>
          <w:rStyle w:val="Style13ptBold"/>
        </w:rPr>
        <w:t>Masterson 17</w:t>
      </w:r>
      <w:r>
        <w:t xml:space="preserve"> </w:t>
      </w:r>
      <w:r w:rsidRPr="00580499">
        <w:t>Les Masterson 8-15-2017 "Nursing strikes can cause harm well beyond labor relations"</w:t>
      </w:r>
      <w:r>
        <w:t xml:space="preserve"> </w:t>
      </w:r>
      <w:hyperlink r:id="rId9"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rsidR="0092578F" w:rsidRPr="00580499" w:rsidRDefault="0092578F" w:rsidP="0092578F">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 xml:space="preserve">Hospital strikes </w:t>
      </w:r>
      <w:proofErr w:type="gramStart"/>
      <w:r w:rsidRPr="00580499">
        <w:rPr>
          <w:b/>
          <w:sz w:val="26"/>
          <w:highlight w:val="green"/>
          <w:u w:val="single"/>
        </w:rPr>
        <w:t>aren't</w:t>
      </w:r>
      <w:proofErr w:type="gramEnd"/>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they can hurt a hospital’s reputation, finances and patient care</w:t>
      </w:r>
      <w:r w:rsidRPr="00580499">
        <w:rPr>
          <w:sz w:val="16"/>
        </w:rPr>
        <w:t xml:space="preserve">. Strike’s effect on patient safety </w:t>
      </w:r>
      <w:proofErr w:type="gramStart"/>
      <w:r w:rsidRPr="00580499">
        <w:rPr>
          <w:u w:val="single"/>
        </w:rPr>
        <w:t>A</w:t>
      </w:r>
      <w:proofErr w:type="gramEnd"/>
      <w:r w:rsidRPr="00580499">
        <w:rPr>
          <w:u w:val="single"/>
        </w:rPr>
        <w:t xml:space="preserve">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w:t>
      </w:r>
      <w:proofErr w:type="spellStart"/>
      <w:r w:rsidRPr="00580499">
        <w:rPr>
          <w:u w:val="single"/>
        </w:rPr>
        <w:t>Kleiner</w:t>
      </w:r>
      <w:proofErr w:type="spellEnd"/>
      <w:r w:rsidRPr="00580499">
        <w:rPr>
          <w:u w:val="single"/>
        </w:rPr>
        <w:t xml:space="preserve">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fault, but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can cost a hospital millions.</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took action.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 xml:space="preserve">The hospital also planned to cut capacity to 60% during the possible strike and moved hundreds of patients to other hospitals. They also canceled procedures and appointments in preparation of a strike. The Massachusetts Nurses Association and Brigham &amp; Women’s were able to reach a three-year agreement before a strike, but the damage </w:t>
      </w:r>
      <w:proofErr w:type="gramStart"/>
      <w:r w:rsidRPr="00580499">
        <w:rPr>
          <w:u w:val="single"/>
        </w:rPr>
        <w:t>was already done</w:t>
      </w:r>
      <w:proofErr w:type="gramEnd"/>
      <w:r w:rsidRPr="00580499">
        <w:rPr>
          <w:u w:val="single"/>
        </w:rPr>
        <w:t xml:space="preserv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w:t>
      </w:r>
      <w:proofErr w:type="gramStart"/>
      <w:r w:rsidRPr="00580499">
        <w:rPr>
          <w:sz w:val="16"/>
        </w:rPr>
        <w:t>don’t</w:t>
      </w:r>
      <w:proofErr w:type="gramEnd"/>
      <w:r w:rsidRPr="00580499">
        <w:rPr>
          <w:sz w:val="16"/>
        </w:rPr>
        <w:t xml:space="preserve"> make a fortune doing it. The median registered nurses’ salary is about $70,000, according to the Bureau of Labor Statistics.</w:t>
      </w:r>
    </w:p>
    <w:p w:rsidR="0092578F" w:rsidRDefault="0092578F" w:rsidP="0092578F">
      <w:pPr>
        <w:pStyle w:val="Heading4"/>
      </w:pPr>
      <w:r>
        <w:t xml:space="preserve">High Hospital Costs </w:t>
      </w:r>
      <w:r>
        <w:rPr>
          <w:u w:val="single"/>
        </w:rPr>
        <w:t>force</w:t>
      </w:r>
      <w:r>
        <w:t xml:space="preserve"> closures – COVID puts them </w:t>
      </w:r>
      <w:r>
        <w:rPr>
          <w:u w:val="single"/>
        </w:rPr>
        <w:t>on the brink</w:t>
      </w:r>
      <w:r>
        <w:t>.</w:t>
      </w:r>
    </w:p>
    <w:p w:rsidR="0092578F" w:rsidRPr="00580499" w:rsidRDefault="0092578F" w:rsidP="0092578F">
      <w:r w:rsidRPr="00580499">
        <w:rPr>
          <w:rStyle w:val="Style13ptBold"/>
        </w:rPr>
        <w:t>Thompson 2-26</w:t>
      </w:r>
      <w:r>
        <w:t xml:space="preserve"> </w:t>
      </w:r>
      <w:r w:rsidRPr="00580499">
        <w:t>Dennis Thompson 2-26-2021 "Pandemic Is Hitting Hospitals Hard, Including Their Bottom Line"</w:t>
      </w:r>
      <w:r>
        <w:t xml:space="preserve"> </w:t>
      </w:r>
      <w:r w:rsidRPr="00580499">
        <w:t xml:space="preserve">https://consumer.healthday.com/2-26-pandemic-is-hitting-hospitals-hard-including-their-bottom-line-2650625725.html </w:t>
      </w:r>
      <w:r>
        <w:t>(</w:t>
      </w:r>
      <w:proofErr w:type="spellStart"/>
      <w:r>
        <w:t>Healthday</w:t>
      </w:r>
      <w:proofErr w:type="spellEnd"/>
      <w:r>
        <w:t xml:space="preserve"> Reporter)//Elmer </w:t>
      </w:r>
    </w:p>
    <w:p w:rsidR="0092578F" w:rsidRPr="00580499" w:rsidRDefault="0092578F" w:rsidP="0092578F">
      <w:pPr>
        <w:rPr>
          <w:sz w:val="16"/>
        </w:rPr>
      </w:pPr>
      <w:r w:rsidRPr="00580499">
        <w:rPr>
          <w:sz w:val="16"/>
        </w:rPr>
        <w:t>FRIDAY, Feb. 26, 2021 (</w:t>
      </w:r>
      <w:proofErr w:type="spellStart"/>
      <w:r w:rsidRPr="00580499">
        <w:rPr>
          <w:sz w:val="16"/>
        </w:rPr>
        <w:t>HealthDay</w:t>
      </w:r>
      <w:proofErr w:type="spellEnd"/>
      <w:r w:rsidRPr="00580499">
        <w:rPr>
          <w:sz w:val="16"/>
        </w:rPr>
        <w:t xml:space="preserve"> News) -- </w:t>
      </w:r>
      <w:r w:rsidRPr="00580499">
        <w:rPr>
          <w:b/>
          <w:sz w:val="26"/>
          <w:highlight w:val="green"/>
          <w:u w:val="single"/>
        </w:rPr>
        <w:t>U.S. hospitals</w:t>
      </w:r>
      <w:r w:rsidRPr="00580499">
        <w:rPr>
          <w:highlight w:val="green"/>
          <w:u w:val="single"/>
        </w:rPr>
        <w:t xml:space="preserve"> </w:t>
      </w:r>
      <w:r w:rsidRPr="00580499">
        <w:rPr>
          <w:u w:val="single"/>
        </w:rPr>
        <w:t xml:space="preserve">are expected to lose billions again in 2021, leaving them </w:t>
      </w:r>
      <w:r w:rsidRPr="00580499">
        <w:rPr>
          <w:b/>
          <w:sz w:val="26"/>
          <w:highlight w:val="green"/>
          <w:u w:val="single"/>
        </w:rPr>
        <w:t>in dire financial shape</w:t>
      </w:r>
      <w:r w:rsidRPr="00580499">
        <w:rPr>
          <w:highlight w:val="green"/>
          <w:u w:val="single"/>
        </w:rPr>
        <w:t xml:space="preserve"> </w:t>
      </w:r>
      <w:r w:rsidRPr="00580499">
        <w:rPr>
          <w:b/>
          <w:sz w:val="26"/>
          <w:highlight w:val="green"/>
          <w:u w:val="single"/>
        </w:rPr>
        <w:t>as</w:t>
      </w:r>
      <w:r w:rsidRPr="00580499">
        <w:rPr>
          <w:highlight w:val="green"/>
          <w:u w:val="single"/>
        </w:rPr>
        <w:t xml:space="preserve"> </w:t>
      </w:r>
      <w:r w:rsidRPr="00580499">
        <w:rPr>
          <w:u w:val="single"/>
        </w:rPr>
        <w:t xml:space="preserve">the </w:t>
      </w:r>
      <w:r w:rsidRPr="00580499">
        <w:rPr>
          <w:b/>
          <w:sz w:val="26"/>
          <w:highlight w:val="green"/>
          <w:u w:val="single"/>
        </w:rPr>
        <w:t>COVID</w:t>
      </w:r>
      <w:r w:rsidRPr="00580499">
        <w:rPr>
          <w:u w:val="single"/>
        </w:rPr>
        <w:t xml:space="preserve">-19 pandemic </w:t>
      </w:r>
      <w:r w:rsidRPr="00580499">
        <w:rPr>
          <w:b/>
          <w:sz w:val="26"/>
          <w:highlight w:val="green"/>
          <w:u w:val="single"/>
        </w:rPr>
        <w:t>guts</w:t>
      </w:r>
      <w:r w:rsidRPr="00580499">
        <w:rPr>
          <w:highlight w:val="green"/>
          <w:u w:val="single"/>
        </w:rPr>
        <w:t xml:space="preserve"> </w:t>
      </w:r>
      <w:r w:rsidRPr="00580499">
        <w:rPr>
          <w:u w:val="single"/>
        </w:rPr>
        <w:t xml:space="preserve">the </w:t>
      </w:r>
      <w:r w:rsidRPr="00580499">
        <w:rPr>
          <w:b/>
          <w:sz w:val="26"/>
          <w:highlight w:val="green"/>
          <w:u w:val="single"/>
        </w:rPr>
        <w:t>industry</w:t>
      </w:r>
      <w:r w:rsidRPr="00580499">
        <w:rPr>
          <w:highlight w:val="green"/>
          <w:u w:val="single"/>
        </w:rPr>
        <w:t xml:space="preserve"> </w:t>
      </w:r>
      <w:r w:rsidRPr="00580499">
        <w:rPr>
          <w:u w:val="single"/>
        </w:rPr>
        <w:t>for a second year. Hospitals could lose $53 billion to $122 billion in revenue in 2021, between 4% and 10% of their total revenue, according to an analysis prepared by consulting firm Kaufman Hall &amp; Associates for the American Hospital Association.</w:t>
      </w:r>
      <w:r w:rsidRPr="00580499">
        <w:rPr>
          <w:sz w:val="16"/>
        </w:rPr>
        <w:t xml:space="preserve"> These revenue declines would come on top of $320 billion in lost revenue in 2020, said Rick Pollack, the hospital association's president and CEO. The reasons? Hospitals are spending more to treat COVID-19 patients as well as maintain regular operations during the pandemic, Pollack said. At the same time, drug expenses increased by 17% in 2020; labor by 14%; and supplies by 13%, the Kaufman Hall report says.</w:t>
      </w:r>
      <w:r w:rsidRPr="00580499">
        <w:rPr>
          <w:u w:val="single"/>
        </w:rPr>
        <w:t xml:space="preserve"> "All those </w:t>
      </w:r>
      <w:r w:rsidRPr="00580499">
        <w:rPr>
          <w:b/>
          <w:sz w:val="26"/>
          <w:highlight w:val="green"/>
          <w:u w:val="single"/>
        </w:rPr>
        <w:t>expenses keep going up</w:t>
      </w:r>
      <w:r w:rsidRPr="00580499">
        <w:rPr>
          <w:u w:val="single"/>
        </w:rPr>
        <w:t xml:space="preserve">, and </w:t>
      </w:r>
      <w:r w:rsidRPr="00580499">
        <w:rPr>
          <w:b/>
          <w:sz w:val="26"/>
          <w:highlight w:val="green"/>
          <w:u w:val="single"/>
          <w:bdr w:val="single" w:sz="18" w:space="0" w:color="auto"/>
        </w:rPr>
        <w:t>at least four dozen hospitals entered bankruptcy</w:t>
      </w:r>
      <w:r w:rsidRPr="00580499">
        <w:rPr>
          <w:highlight w:val="green"/>
          <w:u w:val="single"/>
        </w:rPr>
        <w:t xml:space="preserve"> </w:t>
      </w:r>
      <w:r w:rsidRPr="00580499">
        <w:rPr>
          <w:u w:val="single"/>
        </w:rPr>
        <w:t>in 2020 according to data compiled by Bloomberg," Pollack said. "</w:t>
      </w:r>
      <w:r w:rsidRPr="00580499">
        <w:rPr>
          <w:b/>
          <w:sz w:val="26"/>
          <w:highlight w:val="green"/>
          <w:u w:val="single"/>
        </w:rPr>
        <w:t>This is of particular concern</w:t>
      </w:r>
      <w:r w:rsidRPr="00580499">
        <w:rPr>
          <w:highlight w:val="green"/>
          <w:u w:val="single"/>
        </w:rPr>
        <w:t xml:space="preserve"> </w:t>
      </w:r>
      <w:r w:rsidRPr="00580499">
        <w:rPr>
          <w:u w:val="single"/>
        </w:rPr>
        <w:t>for rural hospitals," he added. "</w:t>
      </w:r>
      <w:r w:rsidRPr="00580499">
        <w:rPr>
          <w:b/>
          <w:sz w:val="26"/>
          <w:highlight w:val="green"/>
          <w:u w:val="single"/>
        </w:rPr>
        <w:t>Nineteen</w:t>
      </w:r>
      <w:r w:rsidRPr="00580499">
        <w:rPr>
          <w:highlight w:val="green"/>
          <w:u w:val="single"/>
        </w:rPr>
        <w:t xml:space="preserve"> </w:t>
      </w:r>
      <w:r w:rsidRPr="00580499">
        <w:rPr>
          <w:u w:val="single"/>
        </w:rPr>
        <w:t xml:space="preserve">rural </w:t>
      </w:r>
      <w:r w:rsidRPr="00580499">
        <w:rPr>
          <w:b/>
          <w:sz w:val="26"/>
          <w:highlight w:val="green"/>
          <w:u w:val="single"/>
        </w:rPr>
        <w:t>hospitals closed in 2020</w:t>
      </w:r>
      <w:r w:rsidRPr="00580499">
        <w:rPr>
          <w:u w:val="single"/>
        </w:rPr>
        <w:t xml:space="preserve">, and </w:t>
      </w:r>
      <w:r w:rsidRPr="00580499">
        <w:rPr>
          <w:b/>
          <w:sz w:val="26"/>
          <w:highlight w:val="green"/>
          <w:u w:val="single"/>
        </w:rPr>
        <w:t>135 have closed since 2010.</w:t>
      </w:r>
      <w:r w:rsidRPr="00580499">
        <w:rPr>
          <w:highlight w:val="green"/>
          <w:u w:val="single"/>
        </w:rPr>
        <w:t xml:space="preserve"> </w:t>
      </w:r>
      <w:r w:rsidRPr="00580499">
        <w:rPr>
          <w:u w:val="single"/>
        </w:rPr>
        <w:t xml:space="preserve">In many of these rural areas, residents lack other options for dependable care." </w:t>
      </w:r>
      <w:r w:rsidRPr="00580499">
        <w:rPr>
          <w:sz w:val="16"/>
        </w:rPr>
        <w:t>Labor costs have increased because hospitals have had to hire part-time contract workers to cover for employees exposed to COVID-19, said David Ramsey, president and CEO of the Charleston Area Medical Center and Health System in West Virginia.</w:t>
      </w:r>
    </w:p>
    <w:p w:rsidR="0092578F" w:rsidRDefault="0092578F" w:rsidP="0092578F">
      <w:pPr>
        <w:pStyle w:val="Heading4"/>
      </w:pPr>
      <w:r>
        <w:t xml:space="preserve">Hospitals are the critical </w:t>
      </w:r>
      <w:r>
        <w:rPr>
          <w:u w:val="single"/>
        </w:rPr>
        <w:t>internal link</w:t>
      </w:r>
      <w:r>
        <w:t xml:space="preserve"> for pandemic preparedness.</w:t>
      </w:r>
    </w:p>
    <w:p w:rsidR="0092578F" w:rsidRPr="00EF0944" w:rsidRDefault="0092578F" w:rsidP="0092578F">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 xml:space="preserve">Associate Professor of Nursing at </w:t>
      </w:r>
      <w:proofErr w:type="spellStart"/>
      <w:r w:rsidRPr="00EF0944">
        <w:t>Taif</w:t>
      </w:r>
      <w:proofErr w:type="spellEnd"/>
      <w:r w:rsidRPr="00EF0944">
        <w:t xml:space="preserve"> University</w:t>
      </w:r>
      <w:r>
        <w:t>)//SJDH</w:t>
      </w:r>
    </w:p>
    <w:p w:rsidR="0092578F" w:rsidRPr="00C01178" w:rsidRDefault="0092578F" w:rsidP="0092578F">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w:t>
      </w:r>
      <w:proofErr w:type="gramStart"/>
      <w:r w:rsidRPr="00C01178">
        <w:rPr>
          <w:u w:val="single"/>
        </w:rPr>
        <w:t xml:space="preserve">is </w:t>
      </w:r>
      <w:r w:rsidRPr="00C01178">
        <w:rPr>
          <w:highlight w:val="green"/>
          <w:u w:val="single"/>
        </w:rPr>
        <w:t>defined</w:t>
      </w:r>
      <w:proofErr w:type="gramEnd"/>
      <w:r w:rsidRPr="00C01178">
        <w:rPr>
          <w:highlight w:val="green"/>
          <w:u w:val="single"/>
        </w:rPr>
        <w:t xml:space="preserve">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rsidR="0092578F" w:rsidRDefault="0092578F" w:rsidP="0092578F">
      <w:pPr>
        <w:pStyle w:val="Heading4"/>
      </w:pPr>
      <w:r>
        <w:t>Pandemics cause Extinction</w:t>
      </w:r>
    </w:p>
    <w:p w:rsidR="0092578F" w:rsidRDefault="0092578F" w:rsidP="0092578F">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0" w:history="1">
        <w:r w:rsidRPr="00CD3030">
          <w:rPr>
            <w:rStyle w:val="Hyperlink"/>
          </w:rPr>
          <w:t>http://necsi.edu/research/social/pandemics/transition</w:t>
        </w:r>
      </w:hyperlink>
      <w:r w:rsidRPr="00CD3030">
        <w:t xml:space="preserve"> (Professor and President, New England Complex System Institute; PhD in Physics, MIT)//Elmer</w:t>
      </w:r>
    </w:p>
    <w:p w:rsidR="0092578F" w:rsidRDefault="0092578F" w:rsidP="0092578F">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expands.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w:t>
      </w:r>
      <w:proofErr w:type="gramStart"/>
      <w:r w:rsidRPr="0010555D">
        <w:rPr>
          <w:sz w:val="16"/>
        </w:rPr>
        <w:t>infect</w:t>
      </w:r>
      <w:proofErr w:type="gramEnd"/>
      <w:r w:rsidRPr="0010555D">
        <w:rPr>
          <w:sz w:val="16"/>
        </w:rPr>
        <w:t xml:space="preserve"> it then dies out itself. That the rapidly spreading pathogens die out has important implications for evolutionary </w:t>
      </w:r>
      <w:proofErr w:type="gramStart"/>
      <w:r w:rsidRPr="0010555D">
        <w:rPr>
          <w:sz w:val="16"/>
        </w:rPr>
        <w:t>research which</w:t>
      </w:r>
      <w:proofErr w:type="gramEnd"/>
      <w:r w:rsidRPr="0010555D">
        <w:rPr>
          <w:sz w:val="16"/>
        </w:rPr>
        <w:t xml:space="preserve"> we have talked about elsewhere [1–7]. In the research I want to discuss here, </w:t>
      </w:r>
      <w:r w:rsidRPr="0010555D">
        <w:rPr>
          <w:rStyle w:val="StyleUnderline"/>
        </w:rPr>
        <w:t xml:space="preserve">what we were interested in is the effect of adding </w:t>
      </w:r>
      <w:proofErr w:type="gramStart"/>
      <w:r w:rsidRPr="0010555D">
        <w:rPr>
          <w:rStyle w:val="StyleUnderline"/>
        </w:rPr>
        <w:t>long range</w:t>
      </w:r>
      <w:proofErr w:type="gramEnd"/>
      <w:r w:rsidRPr="0010555D">
        <w:rPr>
          <w:rStyle w:val="StyleUnderline"/>
        </w:rPr>
        <w:t xml:space="preserve"> transportation</w:t>
      </w:r>
      <w:r w:rsidRPr="0010555D">
        <w:rPr>
          <w:sz w:val="16"/>
        </w:rPr>
        <w:t xml:space="preserve"> [8]. </w:t>
      </w:r>
      <w:r w:rsidRPr="0010555D">
        <w:rPr>
          <w:rStyle w:val="StyleUnderline"/>
        </w:rPr>
        <w:t xml:space="preserve">This includes natural means of dispersal as well as </w:t>
      </w:r>
      <w:r w:rsidRPr="0010555D">
        <w:rPr>
          <w:rStyle w:val="Emphasis"/>
        </w:rPr>
        <w:t>unintentional dispersal by humans</w:t>
      </w:r>
      <w:r w:rsidRPr="0010555D">
        <w:rPr>
          <w:sz w:val="16"/>
        </w:rPr>
        <w:t xml:space="preserve">, </w:t>
      </w:r>
      <w:r w:rsidRPr="0010555D">
        <w:rPr>
          <w:rStyle w:val="StyleUnderline"/>
        </w:rPr>
        <w:t>like adding airplane routes</w:t>
      </w:r>
      <w:r w:rsidRPr="0010555D">
        <w:rPr>
          <w:sz w:val="16"/>
        </w:rPr>
        <w:t xml:space="preserve">, which </w:t>
      </w:r>
      <w:proofErr w:type="gramStart"/>
      <w:r w:rsidRPr="0010555D">
        <w:rPr>
          <w:sz w:val="16"/>
        </w:rPr>
        <w:t>is being done</w:t>
      </w:r>
      <w:proofErr w:type="gramEnd"/>
      <w:r w:rsidRPr="0010555D">
        <w:rPr>
          <w:sz w:val="16"/>
        </w:rPr>
        <w:t xml:space="preserve"> by real world airlines (Figure 2). </w:t>
      </w:r>
      <w:r w:rsidRPr="0010555D">
        <w:rPr>
          <w:rStyle w:val="StyleUnderline"/>
        </w:rPr>
        <w:t xml:space="preserve">When we introduce </w:t>
      </w:r>
      <w:proofErr w:type="gramStart"/>
      <w:r w:rsidRPr="0010555D">
        <w:rPr>
          <w:rStyle w:val="StyleUnderline"/>
        </w:rPr>
        <w:t>long range</w:t>
      </w:r>
      <w:proofErr w:type="gramEnd"/>
      <w:r w:rsidRPr="0010555D">
        <w:rPr>
          <w:rStyle w:val="StyleUnderline"/>
        </w:rPr>
        <w:t xml:space="preserve"> transportation into the model, the success of more </w:t>
      </w:r>
      <w:r w:rsidRPr="007E7BAC">
        <w:rPr>
          <w:rStyle w:val="StyleUnderline"/>
          <w:highlight w:val="green"/>
        </w:rPr>
        <w:t>aggressive strains</w:t>
      </w:r>
      <w:r w:rsidRPr="0010555D">
        <w:rPr>
          <w:rStyle w:val="StyleUnderline"/>
        </w:rPr>
        <w:t xml:space="preserve"> changes. They can </w:t>
      </w:r>
      <w:r w:rsidRPr="007E7BAC">
        <w:rPr>
          <w:rStyle w:val="StyleUnderline"/>
          <w:highlight w:val="green"/>
        </w:rPr>
        <w:t>use</w:t>
      </w:r>
      <w:r w:rsidRPr="0010555D">
        <w:rPr>
          <w:rStyle w:val="StyleUnderline"/>
        </w:rPr>
        <w:t xml:space="preserve"> the </w:t>
      </w:r>
      <w:proofErr w:type="gramStart"/>
      <w:r w:rsidRPr="0010555D">
        <w:rPr>
          <w:rStyle w:val="Emphasis"/>
        </w:rPr>
        <w:t>long range</w:t>
      </w:r>
      <w:proofErr w:type="gramEnd"/>
      <w:r w:rsidRPr="0010555D">
        <w:rPr>
          <w:rStyle w:val="Emphasis"/>
        </w:rPr>
        <w:t xml:space="preserve"> </w:t>
      </w:r>
      <w:r w:rsidRPr="007E7BAC">
        <w:rPr>
          <w:rStyle w:val="Emphasis"/>
          <w:highlight w:val="green"/>
        </w:rPr>
        <w:t>transportation</w:t>
      </w:r>
      <w:r w:rsidRPr="007E7BAC">
        <w:rPr>
          <w:rStyle w:val="StyleUnderline"/>
          <w:highlight w:val="green"/>
        </w:rPr>
        <w:t xml:space="preserve"> to find new hosts and </w:t>
      </w:r>
      <w:r w:rsidRPr="007E7BAC">
        <w:rPr>
          <w:rStyle w:val="Emphasis"/>
          <w:highlight w:val="green"/>
        </w:rPr>
        <w:t>escape local extinction</w:t>
      </w:r>
      <w:r w:rsidRPr="0010555D">
        <w:rPr>
          <w:sz w:val="16"/>
        </w:rPr>
        <w:t xml:space="preserve">. Figure 3 shows that </w:t>
      </w:r>
      <w:r w:rsidRPr="007E7BAC">
        <w:rPr>
          <w:rStyle w:val="StyleUnderline"/>
          <w:highlight w:val="green"/>
        </w:rPr>
        <w:t>the more</w:t>
      </w:r>
      <w:r w:rsidRPr="0010555D">
        <w:rPr>
          <w:rStyle w:val="StyleUnderline"/>
        </w:rPr>
        <w:t xml:space="preserve"> transportation </w:t>
      </w:r>
      <w:r w:rsidRPr="007E7BAC">
        <w:rPr>
          <w:rStyle w:val="StyleUnderline"/>
          <w:highlight w:val="green"/>
        </w:rPr>
        <w:t>routes</w:t>
      </w:r>
      <w:r w:rsidRPr="0010555D">
        <w:rPr>
          <w:rStyle w:val="StyleUnderline"/>
        </w:rPr>
        <w:t xml:space="preserve"> introduced into the model, </w:t>
      </w:r>
      <w:r w:rsidRPr="007E7BAC">
        <w:rPr>
          <w:rStyle w:val="StyleUnderline"/>
          <w:highlight w:val="green"/>
        </w:rPr>
        <w:t xml:space="preserve">the </w:t>
      </w:r>
      <w:proofErr w:type="gramStart"/>
      <w:r w:rsidRPr="007E7BAC">
        <w:rPr>
          <w:rStyle w:val="Emphasis"/>
          <w:highlight w:val="green"/>
        </w:rPr>
        <w:t>more</w:t>
      </w:r>
      <w:r w:rsidRPr="0010555D">
        <w:rPr>
          <w:rStyle w:val="Emphasis"/>
        </w:rPr>
        <w:t xml:space="preserve"> higher</w:t>
      </w:r>
      <w:proofErr w:type="gramEnd"/>
      <w:r w:rsidRPr="0010555D">
        <w:rPr>
          <w:rStyle w:val="Emphasis"/>
        </w:rPr>
        <w:t xml:space="preserve"> aggressive </w:t>
      </w:r>
      <w:r w:rsidRPr="007E7BAC">
        <w:rPr>
          <w:rStyle w:val="Emphasis"/>
          <w:highlight w:val="green"/>
        </w:rPr>
        <w:t>pathogens</w:t>
      </w:r>
      <w:r w:rsidRPr="0010555D">
        <w:rPr>
          <w:rStyle w:val="Emphasis"/>
        </w:rPr>
        <w:t xml:space="preserve"> are able to </w:t>
      </w:r>
      <w:r w:rsidRPr="007E7BAC">
        <w:rPr>
          <w:rStyle w:val="Emphasis"/>
          <w:highlight w:val="green"/>
        </w:rPr>
        <w:t>survive and spread</w:t>
      </w:r>
      <w:r w:rsidRPr="0010555D">
        <w:rPr>
          <w:sz w:val="16"/>
        </w:rPr>
        <w:t xml:space="preserve">. </w:t>
      </w:r>
      <w:r w:rsidRPr="0010555D">
        <w:rPr>
          <w:rStyle w:val="StyleUnderline"/>
        </w:rPr>
        <w:t xml:space="preserve">As we add more </w:t>
      </w:r>
      <w:proofErr w:type="gramStart"/>
      <w:r w:rsidRPr="0010555D">
        <w:rPr>
          <w:rStyle w:val="StyleUnderline"/>
        </w:rPr>
        <w:t>long range</w:t>
      </w:r>
      <w:proofErr w:type="gramEnd"/>
      <w:r w:rsidRPr="0010555D">
        <w:rPr>
          <w:rStyle w:val="StyleUnderline"/>
        </w:rPr>
        <w:t xml:space="preserve"> transportation, </w:t>
      </w:r>
      <w:r w:rsidRPr="007E7BAC">
        <w:rPr>
          <w:rStyle w:val="StyleUnderline"/>
          <w:highlight w:val="green"/>
        </w:rPr>
        <w:t>there is a</w:t>
      </w:r>
      <w:r w:rsidRPr="0010555D">
        <w:rPr>
          <w:rStyle w:val="StyleUnderline"/>
        </w:rPr>
        <w:t xml:space="preserve"> critical </w:t>
      </w:r>
      <w:r w:rsidRPr="007E7BAC">
        <w:rPr>
          <w:rStyle w:val="StyleUnderline"/>
          <w:highlight w:val="green"/>
        </w:rPr>
        <w:t>point at which</w:t>
      </w:r>
      <w:r w:rsidRPr="0010555D">
        <w:rPr>
          <w:rStyle w:val="StyleUnderline"/>
        </w:rPr>
        <w:t xml:space="preserve"> pathogens become so aggressive that </w:t>
      </w:r>
      <w:r w:rsidRPr="007E7BAC">
        <w:rPr>
          <w:rStyle w:val="Emphasis"/>
          <w:highlight w:val="green"/>
          <w:bdr w:val="single" w:sz="4" w:space="0" w:color="auto"/>
        </w:rPr>
        <w:t>the entire</w:t>
      </w:r>
      <w:r w:rsidRPr="0010555D">
        <w:rPr>
          <w:rStyle w:val="Emphasis"/>
          <w:bdr w:val="single" w:sz="4" w:space="0" w:color="auto"/>
        </w:rPr>
        <w:t xml:space="preserve"> host </w:t>
      </w:r>
      <w:r w:rsidRPr="007E7BAC">
        <w:rPr>
          <w:rStyle w:val="Emphasis"/>
          <w:highlight w:val="green"/>
          <w:bdr w:val="single" w:sz="4" w:space="0" w:color="auto"/>
        </w:rPr>
        <w:t>population dies</w:t>
      </w:r>
      <w:r w:rsidRPr="0010555D">
        <w:rPr>
          <w:sz w:val="16"/>
        </w:rPr>
        <w:t xml:space="preserve">. </w:t>
      </w:r>
      <w:r w:rsidRPr="0010555D">
        <w:rPr>
          <w:rStyle w:val="StyleUnderline"/>
        </w:rPr>
        <w:t>The pathogens die at the same time, but that is not exactly a consolation to the hosts. We call this</w:t>
      </w:r>
      <w:r w:rsidRPr="0010555D">
        <w:rPr>
          <w:sz w:val="16"/>
        </w:rPr>
        <w:t xml:space="preserve"> the phase </w:t>
      </w:r>
      <w:r w:rsidRPr="0010555D">
        <w:rPr>
          <w:rStyle w:val="StyleUnderline"/>
        </w:rPr>
        <w:t xml:space="preserve">transition to </w:t>
      </w:r>
      <w:r w:rsidRPr="0010555D">
        <w:rPr>
          <w:rStyle w:val="Emphasis"/>
        </w:rPr>
        <w:t>extinction</w:t>
      </w:r>
      <w:r w:rsidRPr="0010555D">
        <w:rPr>
          <w:sz w:val="16"/>
        </w:rPr>
        <w:t xml:space="preserve"> (Figure 4). </w:t>
      </w:r>
      <w:r w:rsidRPr="007E7BAC">
        <w:rPr>
          <w:rStyle w:val="StyleUnderline"/>
          <w:highlight w:val="green"/>
        </w:rPr>
        <w:t>With increasing</w:t>
      </w:r>
      <w:r w:rsidRPr="0010555D">
        <w:rPr>
          <w:rStyle w:val="StyleUnderline"/>
        </w:rPr>
        <w:t xml:space="preserve"> levels of </w:t>
      </w:r>
      <w:r w:rsidRPr="007E7BAC">
        <w:rPr>
          <w:rStyle w:val="StyleUnderline"/>
          <w:highlight w:val="green"/>
        </w:rPr>
        <w:t xml:space="preserve">global transportation, </w:t>
      </w:r>
      <w:r w:rsidRPr="007E7BAC">
        <w:rPr>
          <w:rStyle w:val="Emphasis"/>
          <w:highlight w:val="green"/>
        </w:rPr>
        <w:t>human civilization</w:t>
      </w:r>
      <w:r w:rsidRPr="007E7BAC">
        <w:rPr>
          <w:rStyle w:val="StyleUnderline"/>
          <w:highlight w:val="green"/>
        </w:rPr>
        <w:t xml:space="preserve"> may</w:t>
      </w:r>
      <w:r w:rsidRPr="0010555D">
        <w:rPr>
          <w:rStyle w:val="StyleUnderline"/>
        </w:rPr>
        <w:t xml:space="preserve"> be </w:t>
      </w:r>
      <w:r w:rsidRPr="007E7BAC">
        <w:rPr>
          <w:rStyle w:val="StyleUnderline"/>
          <w:highlight w:val="green"/>
        </w:rPr>
        <w:t>approach</w:t>
      </w:r>
      <w:r w:rsidRPr="0010555D">
        <w:rPr>
          <w:rStyle w:val="StyleUnderline"/>
        </w:rPr>
        <w:t xml:space="preserve">ing </w:t>
      </w:r>
      <w:r w:rsidRPr="0010555D">
        <w:rPr>
          <w:rStyle w:val="Emphasis"/>
        </w:rPr>
        <w:t xml:space="preserve">such </w:t>
      </w:r>
      <w:r w:rsidRPr="007E7BAC">
        <w:rPr>
          <w:rStyle w:val="Emphasis"/>
          <w:highlight w:val="green"/>
        </w:rPr>
        <w:t>a critical threshold</w:t>
      </w:r>
      <w:r w:rsidRPr="0010555D">
        <w:rPr>
          <w:rStyle w:val="StyleUnderline"/>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t>
      </w:r>
      <w:proofErr w:type="gramStart"/>
      <w:r w:rsidRPr="0010555D">
        <w:rPr>
          <w:sz w:val="16"/>
        </w:rPr>
        <w:t>will be found</w:t>
      </w:r>
      <w:proofErr w:type="gramEnd"/>
      <w:r w:rsidRPr="0010555D">
        <w:rPr>
          <w:sz w:val="16"/>
        </w:rPr>
        <w:t xml:space="preserve"> in a system that is highly connected, and Ebola can spread in a highly connected world. The traditional approach to public health uses historical evidence analyzed statistically to assess the potential impacts of a disease. As a result, many </w:t>
      </w:r>
      <w:proofErr w:type="gramStart"/>
      <w:r w:rsidRPr="0010555D">
        <w:rPr>
          <w:sz w:val="16"/>
        </w:rPr>
        <w:t>were surprised</w:t>
      </w:r>
      <w:proofErr w:type="gramEnd"/>
      <w:r w:rsidRPr="0010555D">
        <w:rPr>
          <w:sz w:val="16"/>
        </w:rPr>
        <w:t xml:space="preserve"> by the spread of Ebola through West Africa in 2014. </w:t>
      </w:r>
      <w:r w:rsidRPr="0010555D">
        <w:rPr>
          <w:rStyle w:val="StyleUnderline"/>
        </w:rPr>
        <w:t xml:space="preserve">As the connectivity of the world increases, </w:t>
      </w:r>
      <w:proofErr w:type="gramStart"/>
      <w:r w:rsidRPr="0010555D">
        <w:rPr>
          <w:rStyle w:val="StyleUnderline"/>
        </w:rPr>
        <w:t>past experience</w:t>
      </w:r>
      <w:proofErr w:type="gramEnd"/>
      <w:r w:rsidRPr="0010555D">
        <w:rPr>
          <w:rStyle w:val="StyleUnderline"/>
        </w:rPr>
        <w:t xml:space="preserve"> is not a good guide to future events. A key point about the phase transition to extinction is </w:t>
      </w:r>
      <w:r w:rsidRPr="007E7BAC">
        <w:rPr>
          <w:rStyle w:val="StyleUnderline"/>
          <w:highlight w:val="green"/>
        </w:rPr>
        <w:t xml:space="preserve">its </w:t>
      </w:r>
      <w:r w:rsidRPr="007E7BAC">
        <w:rPr>
          <w:rStyle w:val="Emphasis"/>
          <w:highlight w:val="green"/>
        </w:rPr>
        <w:t>suddenness</w:t>
      </w:r>
      <w:r w:rsidRPr="0010555D">
        <w:rPr>
          <w:sz w:val="16"/>
        </w:rPr>
        <w:t xml:space="preserve">. </w:t>
      </w:r>
      <w:r w:rsidRPr="007E7BAC">
        <w:rPr>
          <w:rStyle w:val="StyleUnderline"/>
          <w:highlight w:val="green"/>
        </w:rPr>
        <w:t xml:space="preserve">Even a system that seems </w:t>
      </w:r>
      <w:proofErr w:type="gramStart"/>
      <w:r w:rsidRPr="007E7BAC">
        <w:rPr>
          <w:rStyle w:val="StyleUnderline"/>
          <w:highlight w:val="green"/>
        </w:rPr>
        <w:t>stable,</w:t>
      </w:r>
      <w:proofErr w:type="gramEnd"/>
      <w:r w:rsidRPr="007E7BAC">
        <w:rPr>
          <w:rStyle w:val="StyleUnderline"/>
          <w:highlight w:val="green"/>
        </w:rPr>
        <w:t xml:space="preserve"> </w:t>
      </w:r>
      <w:r w:rsidRPr="007E7BAC">
        <w:rPr>
          <w:rStyle w:val="StyleUnderline"/>
          <w:bCs/>
          <w:highlight w:val="green"/>
        </w:rPr>
        <w:t>can be destabilized</w:t>
      </w:r>
      <w:r w:rsidRPr="0010555D">
        <w:rPr>
          <w:rStyle w:val="StyleUnderline"/>
        </w:rPr>
        <w:t xml:space="preserve"> by a few more long-range connections, and connectivity is continuing to increase. </w:t>
      </w:r>
      <w:r w:rsidRPr="0010555D">
        <w:rPr>
          <w:sz w:val="16"/>
        </w:rPr>
        <w:t xml:space="preserve">So how close are we to the tipping point? We </w:t>
      </w:r>
      <w:proofErr w:type="gramStart"/>
      <w:r w:rsidRPr="0010555D">
        <w:rPr>
          <w:sz w:val="16"/>
        </w:rPr>
        <w:t>don’t</w:t>
      </w:r>
      <w:proofErr w:type="gramEnd"/>
      <w:r w:rsidRPr="0010555D">
        <w:rPr>
          <w:sz w:val="16"/>
        </w:rPr>
        <w:t xml:space="preserve"> know but it would be good to find out before it happens. While Ebola ravaged three countries in West Africa, it only resulted in a handful of cases outside that region. One possible reason is that many of the airlines that fly to </w:t>
      </w:r>
      <w:proofErr w:type="gramStart"/>
      <w:r w:rsidRPr="0010555D">
        <w:rPr>
          <w:sz w:val="16"/>
        </w:rPr>
        <w:t>west</w:t>
      </w:r>
      <w:proofErr w:type="gramEnd"/>
      <w:r w:rsidRPr="0010555D">
        <w:rPr>
          <w:sz w:val="16"/>
        </w:rPr>
        <w:t xml:space="preserve"> Africa stopped or reduced flights during the epidemic [9]. In the absence of a clear connection, public health authorities who downplayed the dangers of the epidemic spreading to the West might seem to </w:t>
      </w:r>
      <w:proofErr w:type="gramStart"/>
      <w:r w:rsidRPr="0010555D">
        <w:rPr>
          <w:sz w:val="16"/>
        </w:rPr>
        <w:t>be vindicated</w:t>
      </w:r>
      <w:proofErr w:type="gramEnd"/>
      <w:r w:rsidRPr="0010555D">
        <w:rPr>
          <w:sz w:val="16"/>
        </w:rPr>
        <w:t xml:space="preserve">. As with the choice of airlines to stop flying to </w:t>
      </w:r>
      <w:proofErr w:type="gramStart"/>
      <w:r w:rsidRPr="0010555D">
        <w:rPr>
          <w:sz w:val="16"/>
        </w:rPr>
        <w:t>west</w:t>
      </w:r>
      <w:proofErr w:type="gramEnd"/>
      <w:r w:rsidRPr="0010555D">
        <w:rPr>
          <w:sz w:val="16"/>
        </w:rPr>
        <w:t xml:space="preserve">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rPr>
        <w:t xml:space="preserve">Countries like </w:t>
      </w:r>
      <w:r w:rsidRPr="00A478C8">
        <w:rPr>
          <w:rStyle w:val="Emphasis"/>
        </w:rPr>
        <w:t>the U.S.</w:t>
      </w:r>
      <w:r w:rsidRPr="00A478C8">
        <w:rPr>
          <w:rStyle w:val="StyleUnderline"/>
        </w:rPr>
        <w:t xml:space="preserve"> have highly skewed networks of social interactions with some very highly connected individuals that can be </w:t>
      </w:r>
      <w:r w:rsidRPr="00A478C8">
        <w:rPr>
          <w:rStyle w:val="Emphasis"/>
        </w:rPr>
        <w:t>“</w:t>
      </w:r>
      <w:proofErr w:type="spellStart"/>
      <w:r w:rsidRPr="00A478C8">
        <w:rPr>
          <w:rStyle w:val="Emphasis"/>
        </w:rPr>
        <w:t>superspreaders</w:t>
      </w:r>
      <w:proofErr w:type="spellEnd"/>
      <w:r w:rsidRPr="00A478C8">
        <w:rPr>
          <w:rStyle w:val="Emphasis"/>
        </w:rPr>
        <w:t>.”</w:t>
      </w:r>
      <w:r w:rsidRPr="00A478C8">
        <w:rPr>
          <w:sz w:val="16"/>
        </w:rPr>
        <w:t xml:space="preserve"> The chances of such an individual </w:t>
      </w:r>
      <w:proofErr w:type="gramStart"/>
      <w:r w:rsidRPr="00A478C8">
        <w:rPr>
          <w:sz w:val="16"/>
        </w:rPr>
        <w:t>becoming infected</w:t>
      </w:r>
      <w:proofErr w:type="gramEnd"/>
      <w:r w:rsidRPr="00A478C8">
        <w:rPr>
          <w:sz w:val="16"/>
        </w:rPr>
        <w:t xml:space="preserve"> may be low but </w:t>
      </w:r>
      <w:r w:rsidRPr="00A478C8">
        <w:rPr>
          <w:rStyle w:val="StyleUnderline"/>
        </w:rPr>
        <w:t xml:space="preserve">events like a mass outbreak pose a much </w:t>
      </w:r>
      <w:r w:rsidRPr="00A478C8">
        <w:rPr>
          <w:rStyle w:val="Emphasis"/>
        </w:rPr>
        <w:t>greater risk</w:t>
      </w:r>
      <w:r w:rsidRPr="00A478C8">
        <w:rPr>
          <w:sz w:val="16"/>
        </w:rPr>
        <w:t xml:space="preserve"> if they do happen. </w:t>
      </w:r>
      <w:r w:rsidRPr="00A478C8">
        <w:rPr>
          <w:rStyle w:val="StyleUnderline"/>
        </w:rPr>
        <w:t xml:space="preserve">If a sick food service worker in an airport infects 100 passengers, or a contagion event happens in mass transportation, </w:t>
      </w:r>
      <w:r w:rsidRPr="00A478C8">
        <w:rPr>
          <w:rStyle w:val="Emphasis"/>
        </w:rPr>
        <w:t>an outbreak could very well prove unstoppable</w:t>
      </w:r>
      <w:r w:rsidRPr="00A478C8">
        <w:rPr>
          <w:sz w:val="16"/>
        </w:rPr>
        <w:t>.</w:t>
      </w:r>
    </w:p>
    <w:p w:rsidR="0092578F" w:rsidRDefault="0092578F" w:rsidP="0092578F">
      <w:pPr>
        <w:pStyle w:val="Heading1"/>
      </w:pPr>
      <w:bookmarkStart w:id="0" w:name="_GoBack"/>
      <w:bookmarkEnd w:id="0"/>
      <w:r>
        <w:t>Case</w:t>
      </w:r>
    </w:p>
    <w:p w:rsidR="0092578F" w:rsidRDefault="0092578F" w:rsidP="0092578F"/>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78F"/>
    <w:rsid w:val="00442646"/>
    <w:rsid w:val="00832ACD"/>
    <w:rsid w:val="00880B91"/>
    <w:rsid w:val="0092578F"/>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7BE5A"/>
  <w15:chartTrackingRefBased/>
  <w15:docId w15:val="{EF059A74-4B31-4D81-9D00-BB3D0641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42646"/>
    <w:rPr>
      <w:rFonts w:ascii="Calibri" w:hAnsi="Calibri"/>
    </w:rPr>
  </w:style>
  <w:style w:type="paragraph" w:styleId="Heading1">
    <w:name w:val="heading 1"/>
    <w:aliases w:val="Pocket"/>
    <w:basedOn w:val="Normal"/>
    <w:next w:val="Normal"/>
    <w:link w:val="Heading1Char"/>
    <w:qFormat/>
    <w:rsid w:val="004426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26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4426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T"/>
    <w:basedOn w:val="Normal"/>
    <w:next w:val="Normal"/>
    <w:link w:val="Heading4Char"/>
    <w:uiPriority w:val="3"/>
    <w:unhideWhenUsed/>
    <w:qFormat/>
    <w:rsid w:val="004426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26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646"/>
  </w:style>
  <w:style w:type="character" w:customStyle="1" w:styleId="Heading1Char">
    <w:name w:val="Heading 1 Char"/>
    <w:aliases w:val="Pocket Char"/>
    <w:basedOn w:val="DefaultParagraphFont"/>
    <w:link w:val="Heading1"/>
    <w:rsid w:val="004426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2646"/>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44264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3"/>
    <w:rsid w:val="0044264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44264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42646"/>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6"/>
    <w:qFormat/>
    <w:rsid w:val="00442646"/>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42646"/>
    <w:rPr>
      <w:color w:val="auto"/>
      <w:u w:val="none"/>
    </w:rPr>
  </w:style>
  <w:style w:type="character" w:styleId="FollowedHyperlink">
    <w:name w:val="FollowedHyperlink"/>
    <w:basedOn w:val="DefaultParagraphFont"/>
    <w:uiPriority w:val="99"/>
    <w:semiHidden/>
    <w:unhideWhenUsed/>
    <w:rsid w:val="00442646"/>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9257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2578F"/>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customStyle="1" w:styleId="apple-converted-space">
    <w:name w:val="apple-converted-space"/>
    <w:basedOn w:val="DefaultParagraphFont"/>
    <w:rsid w:val="009257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tappedcities.com/2020/06/12/the-week-without-police-what-we-can-learn-from-the-1971-police-strike/" TargetMode="External"/><Relationship Id="rId3" Type="http://schemas.openxmlformats.org/officeDocument/2006/relationships/settings" Target="settings.xml"/><Relationship Id="rId7" Type="http://schemas.openxmlformats.org/officeDocument/2006/relationships/hyperlink" Target="https://www.akpress.org/our-enemies-in-blue.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ashingtonpost.com/outlook/2020/07/01/what-is-blue-flu-how-has-it-increased-police-power/" TargetMode="External"/><Relationship Id="rId11" Type="http://schemas.openxmlformats.org/officeDocument/2006/relationships/fontTable" Target="fontTable.xml"/><Relationship Id="rId5" Type="http://schemas.openxmlformats.org/officeDocument/2006/relationships/hyperlink" Target="https://www.jacobinmag.com/2020/01/marxism-trade-unions-socialism-revolutionary-organizing)//st" TargetMode="External"/><Relationship Id="rId10" Type="http://schemas.openxmlformats.org/officeDocument/2006/relationships/hyperlink" Target="http://necsi.edu/research/social/pandemics/transition" TargetMode="External"/><Relationship Id="rId4" Type="http://schemas.openxmlformats.org/officeDocument/2006/relationships/webSettings" Target="webSettings.xml"/><Relationship Id="rId9" Type="http://schemas.openxmlformats.org/officeDocument/2006/relationships/hyperlink" Target="https://www.healthcaredive.com/news/nursing-strikes-can-cause-harm-well-beyond-labor-relations/4476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6</TotalTime>
  <Pages>14</Pages>
  <Words>9072</Words>
  <Characters>51717</Characters>
  <Application>Microsoft Office Word</Application>
  <DocSecurity>0</DocSecurity>
  <Lines>430</Lines>
  <Paragraphs>121</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1</vt:lpstr>
      <vt:lpstr>2</vt:lpstr>
      <vt:lpstr>3</vt:lpstr>
      <vt:lpstr>Case</vt:lpstr>
    </vt:vector>
  </TitlesOfParts>
  <Company>CISD</Company>
  <LinksUpToDate>false</LinksUpToDate>
  <CharactersWithSpaces>60668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2021-11-13T20:34:00Z</dcterms:created>
  <dcterms:modified xsi:type="dcterms:W3CDTF">2021-11-14T13:28:00Z</dcterms:modified>
</cp:coreProperties>
</file>