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6220" w:rsidRDefault="00B36220" w:rsidP="00B36220">
      <w:pPr>
        <w:pStyle w:val="Heading3"/>
      </w:pPr>
      <w:r>
        <w:t>1</w:t>
      </w:r>
    </w:p>
    <w:p w:rsidR="00B36220" w:rsidRDefault="00B36220" w:rsidP="00B36220">
      <w:pPr>
        <w:pStyle w:val="Heading4"/>
      </w:pPr>
      <w:r>
        <w:t xml:space="preserve">The standard is maximizing expected </w:t>
      </w:r>
      <w:proofErr w:type="spellStart"/>
      <w:r>
        <w:t>well being</w:t>
      </w:r>
      <w:proofErr w:type="spellEnd"/>
      <w:r>
        <w:t>.</w:t>
      </w:r>
    </w:p>
    <w:p w:rsidR="00E62E1D" w:rsidRPr="00E62E1D" w:rsidRDefault="00E62E1D" w:rsidP="00E62E1D"/>
    <w:p w:rsidR="00B36220" w:rsidRPr="0056695D" w:rsidRDefault="00B36220" w:rsidP="00B36220">
      <w:pPr>
        <w:pStyle w:val="Heading4"/>
        <w:rPr>
          <w:rFonts w:asciiTheme="minorHAnsi" w:hAnsiTheme="minorHAnsi" w:cstheme="minorHAnsi"/>
        </w:rPr>
      </w:pPr>
      <w:r w:rsidRPr="0056695D">
        <w:rPr>
          <w:rFonts w:asciiTheme="minorHAnsi" w:hAnsiTheme="minorHAnsi" w:cstheme="minorHAnsi"/>
        </w:rPr>
        <w:t>Biological death is the worst evil</w:t>
      </w:r>
    </w:p>
    <w:p w:rsidR="00B36220" w:rsidRPr="0056695D" w:rsidRDefault="00B36220" w:rsidP="00B36220">
      <w:pPr>
        <w:rPr>
          <w:rFonts w:asciiTheme="minorHAnsi" w:hAnsiTheme="minorHAnsi" w:cstheme="minorHAnsi"/>
        </w:rPr>
      </w:pPr>
      <w:r w:rsidRPr="0056695D">
        <w:rPr>
          <w:rStyle w:val="Style13ptBold"/>
          <w:rFonts w:asciiTheme="minorHAnsi" w:hAnsiTheme="minorHAnsi" w:cstheme="minorHAnsi"/>
        </w:rPr>
        <w:t xml:space="preserve">Paterson 03 </w:t>
      </w:r>
      <w:r w:rsidRPr="0056695D">
        <w:rPr>
          <w:rFonts w:asciiTheme="minorHAnsi" w:hAnsiTheme="minorHAnsi" w:cstheme="minorHAnsi"/>
        </w:rPr>
        <w:t>– Department of Philosophy, Providence College, Rhode Island. (Craig, “A Life Not Worth Living?</w:t>
      </w:r>
      <w:proofErr w:type="gramStart"/>
      <w:r w:rsidRPr="0056695D">
        <w:rPr>
          <w:rFonts w:asciiTheme="minorHAnsi" w:hAnsiTheme="minorHAnsi" w:cstheme="minorHAnsi"/>
        </w:rPr>
        <w:t>”,</w:t>
      </w:r>
      <w:proofErr w:type="gramEnd"/>
      <w:r w:rsidRPr="0056695D">
        <w:rPr>
          <w:rFonts w:asciiTheme="minorHAnsi" w:hAnsiTheme="minorHAnsi" w:cstheme="minorHAnsi"/>
        </w:rPr>
        <w:t xml:space="preserve"> Studies in Christian Ethics, </w:t>
      </w:r>
      <w:hyperlink r:id="rId5" w:history="1">
        <w:r w:rsidRPr="0056695D">
          <w:rPr>
            <w:rStyle w:val="Hyperlink"/>
            <w:rFonts w:asciiTheme="minorHAnsi" w:hAnsiTheme="minorHAnsi" w:cstheme="minorHAnsi"/>
          </w:rPr>
          <w:t>http://sce.sagepub.com</w:t>
        </w:r>
      </w:hyperlink>
      <w:r w:rsidRPr="0056695D">
        <w:rPr>
          <w:rFonts w:asciiTheme="minorHAnsi" w:hAnsiTheme="minorHAnsi" w:cstheme="minorHAnsi"/>
        </w:rPr>
        <w:t>)</w:t>
      </w:r>
    </w:p>
    <w:p w:rsidR="00B36220" w:rsidRPr="0056695D" w:rsidRDefault="00B36220" w:rsidP="00B36220">
      <w:pPr>
        <w:rPr>
          <w:rFonts w:asciiTheme="minorHAnsi" w:hAnsiTheme="minorHAnsi" w:cstheme="minorHAnsi"/>
          <w:szCs w:val="16"/>
        </w:rPr>
      </w:pPr>
      <w:r w:rsidRPr="0056695D">
        <w:rPr>
          <w:rFonts w:asciiTheme="minorHAnsi" w:hAnsiTheme="minorHAnsi" w:cstheme="minorHAnsi"/>
          <w:szCs w:val="16"/>
        </w:rPr>
        <w:t xml:space="preserve">Contrary to those accounts, I would argue that it is </w:t>
      </w:r>
      <w:r w:rsidRPr="0056695D">
        <w:rPr>
          <w:rStyle w:val="StyleUnderline"/>
          <w:rFonts w:asciiTheme="minorHAnsi" w:hAnsiTheme="minorHAnsi" w:cstheme="minorHAnsi"/>
          <w:highlight w:val="green"/>
        </w:rPr>
        <w:t>death</w:t>
      </w:r>
      <w:r w:rsidRPr="0056695D">
        <w:rPr>
          <w:rStyle w:val="StyleUnderline"/>
          <w:rFonts w:asciiTheme="minorHAnsi" w:hAnsiTheme="minorHAnsi" w:cstheme="minorHAnsi"/>
        </w:rPr>
        <w:t xml:space="preserve"> </w:t>
      </w:r>
      <w:r w:rsidRPr="0056695D">
        <w:rPr>
          <w:rFonts w:asciiTheme="minorHAnsi" w:hAnsiTheme="minorHAnsi" w:cstheme="minorHAnsi"/>
          <w:szCs w:val="16"/>
        </w:rPr>
        <w:t xml:space="preserve">per se that </w:t>
      </w:r>
      <w:r w:rsidRPr="0056695D">
        <w:rPr>
          <w:rStyle w:val="StyleUnderline"/>
          <w:rFonts w:asciiTheme="minorHAnsi" w:hAnsiTheme="minorHAnsi" w:cstheme="minorHAnsi"/>
        </w:rPr>
        <w:t xml:space="preserve">is </w:t>
      </w:r>
      <w:r w:rsidRPr="0056695D">
        <w:rPr>
          <w:rFonts w:asciiTheme="minorHAnsi" w:hAnsiTheme="minorHAnsi" w:cstheme="minorHAnsi"/>
          <w:szCs w:val="16"/>
        </w:rPr>
        <w:t xml:space="preserve">really </w:t>
      </w:r>
      <w:r w:rsidRPr="0056695D">
        <w:rPr>
          <w:rStyle w:val="StyleUnderline"/>
          <w:rFonts w:asciiTheme="minorHAnsi" w:hAnsiTheme="minorHAnsi" w:cstheme="minorHAnsi"/>
        </w:rPr>
        <w:t xml:space="preserve">the objective evil </w:t>
      </w:r>
      <w:r w:rsidRPr="0056695D">
        <w:rPr>
          <w:rFonts w:asciiTheme="minorHAnsi" w:hAnsiTheme="minorHAnsi" w:cstheme="minorHAnsi"/>
          <w:szCs w:val="16"/>
        </w:rPr>
        <w:t>for us,</w:t>
      </w:r>
      <w:r w:rsidRPr="0056695D">
        <w:rPr>
          <w:rStyle w:val="StyleUnderline"/>
          <w:rFonts w:asciiTheme="minorHAnsi" w:hAnsiTheme="minorHAnsi" w:cstheme="minorHAnsi"/>
        </w:rPr>
        <w:t xml:space="preserve"> not because it </w:t>
      </w:r>
      <w:r w:rsidRPr="0056695D">
        <w:rPr>
          <w:rStyle w:val="StyleUnderline"/>
          <w:rFonts w:asciiTheme="minorHAnsi" w:hAnsiTheme="minorHAnsi" w:cstheme="minorHAnsi"/>
          <w:highlight w:val="green"/>
        </w:rPr>
        <w:t>deprives us of</w:t>
      </w:r>
      <w:r w:rsidRPr="0056695D">
        <w:rPr>
          <w:rStyle w:val="StyleUnderline"/>
          <w:rFonts w:asciiTheme="minorHAnsi" w:hAnsiTheme="minorHAnsi" w:cstheme="minorHAnsi"/>
        </w:rPr>
        <w:t xml:space="preserve"> a </w:t>
      </w:r>
      <w:r w:rsidRPr="0056695D">
        <w:rPr>
          <w:rFonts w:asciiTheme="minorHAnsi" w:hAnsiTheme="minorHAnsi" w:cstheme="minorHAnsi"/>
          <w:szCs w:val="16"/>
        </w:rPr>
        <w:t xml:space="preserve">prospective </w:t>
      </w:r>
      <w:r w:rsidRPr="0056695D">
        <w:rPr>
          <w:rStyle w:val="StyleUnderline"/>
          <w:rFonts w:asciiTheme="minorHAnsi" w:hAnsiTheme="minorHAnsi" w:cstheme="minorHAnsi"/>
          <w:highlight w:val="green"/>
        </w:rPr>
        <w:t>future</w:t>
      </w:r>
      <w:r w:rsidRPr="0056695D">
        <w:rPr>
          <w:rStyle w:val="StyleUnderline"/>
          <w:rFonts w:asciiTheme="minorHAnsi" w:hAnsiTheme="minorHAnsi" w:cstheme="minorHAnsi"/>
        </w:rPr>
        <w:t xml:space="preserve"> of overall </w:t>
      </w:r>
      <w:r w:rsidRPr="0056695D">
        <w:rPr>
          <w:rStyle w:val="StyleUnderline"/>
          <w:rFonts w:asciiTheme="minorHAnsi" w:hAnsiTheme="minorHAnsi" w:cstheme="minorHAnsi"/>
          <w:highlight w:val="green"/>
        </w:rPr>
        <w:t>good</w:t>
      </w:r>
      <w:r w:rsidRPr="0056695D">
        <w:rPr>
          <w:rFonts w:asciiTheme="minorHAnsi" w:hAnsiTheme="minorHAnsi" w:cstheme="minorHAnsi"/>
          <w:szCs w:val="16"/>
        </w:rPr>
        <w:t xml:space="preserve"> judged better than the alter- native of non-being. </w:t>
      </w:r>
      <w:r w:rsidRPr="0056695D">
        <w:rPr>
          <w:rStyle w:val="StyleUnderline"/>
          <w:rFonts w:asciiTheme="minorHAnsi" w:hAnsiTheme="minorHAnsi" w:cstheme="minorHAnsi"/>
        </w:rPr>
        <w:t xml:space="preserve">It cannot be about harm to a former person who has ceased to exist, for no person actually suffers from the sub-sequent non-participation. Rather, death in itself is </w:t>
      </w:r>
      <w:r w:rsidRPr="0056695D">
        <w:rPr>
          <w:rFonts w:asciiTheme="minorHAnsi" w:hAnsiTheme="minorHAnsi" w:cstheme="minorHAnsi"/>
          <w:szCs w:val="16"/>
        </w:rPr>
        <w:t xml:space="preserve">an </w:t>
      </w:r>
      <w:r w:rsidRPr="0056695D">
        <w:rPr>
          <w:rStyle w:val="StyleUnderline"/>
          <w:rFonts w:asciiTheme="minorHAnsi" w:hAnsiTheme="minorHAnsi" w:cstheme="minorHAnsi"/>
        </w:rPr>
        <w:t xml:space="preserve">evil </w:t>
      </w:r>
      <w:r w:rsidRPr="0056695D">
        <w:rPr>
          <w:rFonts w:asciiTheme="minorHAnsi" w:hAnsiTheme="minorHAnsi" w:cstheme="minorHAnsi"/>
          <w:szCs w:val="16"/>
        </w:rPr>
        <w:t xml:space="preserve">to us </w:t>
      </w:r>
      <w:r w:rsidRPr="0056695D">
        <w:rPr>
          <w:rStyle w:val="StyleUnderline"/>
          <w:rFonts w:asciiTheme="minorHAnsi" w:hAnsiTheme="minorHAnsi" w:cstheme="minorHAnsi"/>
        </w:rPr>
        <w:t xml:space="preserve">because </w:t>
      </w:r>
      <w:r w:rsidRPr="0056695D">
        <w:rPr>
          <w:rStyle w:val="StyleUnderline"/>
          <w:rFonts w:asciiTheme="minorHAnsi" w:hAnsiTheme="minorHAnsi" w:cstheme="minorHAnsi"/>
          <w:highlight w:val="green"/>
        </w:rPr>
        <w:t xml:space="preserve">it ontologically destroys the </w:t>
      </w:r>
      <w:r w:rsidRPr="0056695D">
        <w:rPr>
          <w:rStyle w:val="StyleUnderline"/>
          <w:rFonts w:asciiTheme="minorHAnsi" w:hAnsiTheme="minorHAnsi" w:cstheme="minorHAnsi"/>
        </w:rPr>
        <w:t xml:space="preserve">current existent </w:t>
      </w:r>
      <w:r w:rsidRPr="0056695D">
        <w:rPr>
          <w:rStyle w:val="StyleUnderline"/>
          <w:rFonts w:asciiTheme="minorHAnsi" w:hAnsiTheme="minorHAnsi" w:cstheme="minorHAnsi"/>
          <w:highlight w:val="green"/>
        </w:rPr>
        <w:t xml:space="preserve">subject </w:t>
      </w:r>
      <w:r w:rsidRPr="0056695D">
        <w:rPr>
          <w:rStyle w:val="StyleUnderline"/>
          <w:rFonts w:asciiTheme="minorHAnsi" w:hAnsiTheme="minorHAnsi" w:cstheme="minorHAnsi"/>
        </w:rPr>
        <w:t xml:space="preserve">— it is the ultimate </w:t>
      </w:r>
      <w:r w:rsidRPr="0056695D">
        <w:rPr>
          <w:rFonts w:asciiTheme="minorHAnsi" w:hAnsiTheme="minorHAnsi" w:cstheme="minorHAnsi"/>
          <w:szCs w:val="16"/>
        </w:rPr>
        <w:t xml:space="preserve">in </w:t>
      </w:r>
      <w:r w:rsidRPr="0056695D">
        <w:rPr>
          <w:rStyle w:val="StyleUnderline"/>
          <w:rFonts w:asciiTheme="minorHAnsi" w:hAnsiTheme="minorHAnsi" w:cstheme="minorHAnsi"/>
        </w:rPr>
        <w:t xml:space="preserve">metaphysical </w:t>
      </w:r>
      <w:proofErr w:type="spellStart"/>
      <w:r w:rsidRPr="0056695D">
        <w:rPr>
          <w:rStyle w:val="StyleUnderline"/>
          <w:rFonts w:asciiTheme="minorHAnsi" w:hAnsiTheme="minorHAnsi" w:cstheme="minorHAnsi"/>
        </w:rPr>
        <w:t>lightening</w:t>
      </w:r>
      <w:proofErr w:type="spellEnd"/>
      <w:r w:rsidRPr="0056695D">
        <w:rPr>
          <w:rStyle w:val="StyleUnderline"/>
          <w:rFonts w:asciiTheme="minorHAnsi" w:hAnsiTheme="minorHAnsi" w:cstheme="minorHAnsi"/>
        </w:rPr>
        <w:t xml:space="preserve"> strike</w:t>
      </w:r>
      <w:r w:rsidRPr="0056695D">
        <w:rPr>
          <w:rFonts w:asciiTheme="minorHAnsi" w:hAnsiTheme="minorHAnsi" w:cstheme="minorHAnsi"/>
          <w:szCs w:val="16"/>
        </w:rPr>
        <w:t xml:space="preserve">s.80 </w:t>
      </w:r>
      <w:proofErr w:type="gramStart"/>
      <w:r w:rsidRPr="0056695D">
        <w:rPr>
          <w:rFonts w:asciiTheme="minorHAnsi" w:hAnsiTheme="minorHAnsi" w:cstheme="minorHAnsi"/>
          <w:szCs w:val="16"/>
        </w:rPr>
        <w:t>The</w:t>
      </w:r>
      <w:proofErr w:type="gramEnd"/>
      <w:r w:rsidRPr="0056695D">
        <w:rPr>
          <w:rFonts w:asciiTheme="minorHAnsi" w:hAnsiTheme="minorHAnsi" w:cstheme="minorHAnsi"/>
          <w:szCs w:val="16"/>
        </w:rPr>
        <w:t xml:space="preserve"> evil of death is truly an ontological evil borne by the person who already exists, </w:t>
      </w:r>
      <w:r w:rsidRPr="0056695D">
        <w:rPr>
          <w:rStyle w:val="StyleUnderline"/>
          <w:rFonts w:asciiTheme="minorHAnsi" w:hAnsiTheme="minorHAnsi" w:cstheme="minorHAnsi"/>
          <w:highlight w:val="green"/>
        </w:rPr>
        <w:t xml:space="preserve">independently of calculations about better or worse possible lives. </w:t>
      </w:r>
      <w:r w:rsidRPr="0056695D">
        <w:rPr>
          <w:rFonts w:asciiTheme="minorHAnsi" w:hAnsiTheme="minorHAnsi" w:cstheme="minorHAnsi"/>
          <w:szCs w:val="16"/>
        </w:rPr>
        <w:t xml:space="preserve">Such an evil </w:t>
      </w:r>
      <w:proofErr w:type="gramStart"/>
      <w:r w:rsidRPr="0056695D">
        <w:rPr>
          <w:rFonts w:asciiTheme="minorHAnsi" w:hAnsiTheme="minorHAnsi" w:cstheme="minorHAnsi"/>
          <w:szCs w:val="16"/>
        </w:rPr>
        <w:t>need not be consciously experienced</w:t>
      </w:r>
      <w:proofErr w:type="gramEnd"/>
      <w:r w:rsidRPr="0056695D">
        <w:rPr>
          <w:rFonts w:asciiTheme="minorHAnsi" w:hAnsiTheme="minorHAnsi" w:cstheme="minorHAnsi"/>
          <w:szCs w:val="16"/>
        </w:rPr>
        <w:t xml:space="preserve"> in order to be an evil for the kind of being a human person is. </w:t>
      </w:r>
      <w:r w:rsidRPr="0056695D">
        <w:rPr>
          <w:rStyle w:val="StyleUnderline"/>
          <w:rFonts w:asciiTheme="minorHAnsi" w:hAnsiTheme="minorHAnsi" w:cstheme="minorHAnsi"/>
          <w:highlight w:val="green"/>
        </w:rPr>
        <w:t xml:space="preserve">Death is </w:t>
      </w:r>
      <w:r w:rsidRPr="0056695D">
        <w:rPr>
          <w:rFonts w:asciiTheme="minorHAnsi" w:hAnsiTheme="minorHAnsi" w:cstheme="minorHAnsi"/>
          <w:szCs w:val="16"/>
        </w:rPr>
        <w:t xml:space="preserve">an evil because of the change in kind it brings about, a change that is </w:t>
      </w:r>
      <w:r w:rsidRPr="0056695D">
        <w:rPr>
          <w:rStyle w:val="StyleUnderline"/>
          <w:rFonts w:asciiTheme="minorHAnsi" w:hAnsiTheme="minorHAnsi" w:cstheme="minorHAnsi"/>
          <w:highlight w:val="green"/>
        </w:rPr>
        <w:t>destructive of the type of entity that we</w:t>
      </w:r>
      <w:r w:rsidRPr="0056695D">
        <w:rPr>
          <w:rStyle w:val="StyleUnderline"/>
          <w:rFonts w:asciiTheme="minorHAnsi" w:hAnsiTheme="minorHAnsi" w:cstheme="minorHAnsi"/>
        </w:rPr>
        <w:t xml:space="preserve"> </w:t>
      </w:r>
      <w:r w:rsidRPr="0056695D">
        <w:rPr>
          <w:rFonts w:asciiTheme="minorHAnsi" w:hAnsiTheme="minorHAnsi" w:cstheme="minorHAnsi"/>
          <w:szCs w:val="16"/>
        </w:rPr>
        <w:t xml:space="preserve">essentially </w:t>
      </w:r>
      <w:r w:rsidRPr="0056695D">
        <w:rPr>
          <w:rStyle w:val="StyleUnderline"/>
          <w:rFonts w:asciiTheme="minorHAnsi" w:hAnsiTheme="minorHAnsi" w:cstheme="minorHAnsi"/>
          <w:highlight w:val="green"/>
        </w:rPr>
        <w:t>are</w:t>
      </w:r>
      <w:r w:rsidRPr="0056695D">
        <w:rPr>
          <w:rStyle w:val="StyleUnderline"/>
          <w:rFonts w:asciiTheme="minorHAnsi" w:hAnsiTheme="minorHAnsi" w:cstheme="minorHAnsi"/>
        </w:rPr>
        <w:t xml:space="preserve">. </w:t>
      </w:r>
      <w:r w:rsidRPr="0056695D">
        <w:rPr>
          <w:rFonts w:asciiTheme="minorHAnsi" w:hAnsiTheme="minorHAnsi" w:cstheme="minorHAnsi"/>
          <w:szCs w:val="16"/>
        </w:rPr>
        <w:t xml:space="preserve">Anything, whether </w:t>
      </w:r>
      <w:proofErr w:type="gramStart"/>
      <w:r w:rsidRPr="0056695D">
        <w:rPr>
          <w:rFonts w:asciiTheme="minorHAnsi" w:hAnsiTheme="minorHAnsi" w:cstheme="minorHAnsi"/>
          <w:szCs w:val="16"/>
        </w:rPr>
        <w:t>caused</w:t>
      </w:r>
      <w:proofErr w:type="gramEnd"/>
      <w:r w:rsidRPr="0056695D">
        <w:rPr>
          <w:rFonts w:asciiTheme="minorHAnsi" w:hAnsiTheme="minorHAnsi" w:cstheme="minorHAnsi"/>
          <w:szCs w:val="16"/>
        </w:rPr>
        <w:t xml:space="preserve"> naturally or caused by human intervention (intentional or unintentional) that drastically interferes in the process of maintaining the person in existence is an objective evil for the person. </w:t>
      </w:r>
      <w:r w:rsidRPr="0056695D">
        <w:rPr>
          <w:rStyle w:val="StyleUnderline"/>
          <w:rFonts w:asciiTheme="minorHAnsi" w:hAnsiTheme="minorHAnsi" w:cstheme="minorHAnsi"/>
        </w:rPr>
        <w:t xml:space="preserve">What is crucially at stake here, </w:t>
      </w:r>
      <w:r w:rsidRPr="0056695D">
        <w:rPr>
          <w:rFonts w:asciiTheme="minorHAnsi" w:hAnsiTheme="minorHAnsi" w:cstheme="minorHAnsi"/>
          <w:szCs w:val="16"/>
        </w:rPr>
        <w:t>and is dialectically supportive of the self-</w:t>
      </w:r>
      <w:proofErr w:type="spellStart"/>
      <w:r w:rsidRPr="0056695D">
        <w:rPr>
          <w:rFonts w:asciiTheme="minorHAnsi" w:hAnsiTheme="minorHAnsi" w:cstheme="minorHAnsi"/>
          <w:szCs w:val="16"/>
        </w:rPr>
        <w:t>evidency</w:t>
      </w:r>
      <w:proofErr w:type="spellEnd"/>
      <w:r w:rsidRPr="0056695D">
        <w:rPr>
          <w:rFonts w:asciiTheme="minorHAnsi" w:hAnsiTheme="minorHAnsi" w:cstheme="minorHAnsi"/>
          <w:szCs w:val="16"/>
        </w:rPr>
        <w:t xml:space="preserve"> of the basic good of human life, </w:t>
      </w:r>
      <w:r w:rsidRPr="0056695D">
        <w:rPr>
          <w:rStyle w:val="StyleUnderline"/>
          <w:rFonts w:asciiTheme="minorHAnsi" w:hAnsiTheme="minorHAnsi" w:cstheme="minorHAnsi"/>
        </w:rPr>
        <w:t xml:space="preserve">is that death is a radical interference with the current life process </w:t>
      </w:r>
      <w:proofErr w:type="gramStart"/>
      <w:r w:rsidRPr="0056695D">
        <w:rPr>
          <w:rFonts w:asciiTheme="minorHAnsi" w:hAnsiTheme="minorHAnsi" w:cstheme="minorHAnsi"/>
          <w:szCs w:val="16"/>
        </w:rPr>
        <w:t>of the kind of being</w:t>
      </w:r>
      <w:proofErr w:type="gramEnd"/>
      <w:r w:rsidRPr="0056695D">
        <w:rPr>
          <w:rFonts w:asciiTheme="minorHAnsi" w:hAnsiTheme="minorHAnsi" w:cstheme="minorHAnsi"/>
          <w:szCs w:val="16"/>
        </w:rPr>
        <w:t xml:space="preserve"> that we are. </w:t>
      </w:r>
      <w:proofErr w:type="gramStart"/>
      <w:r w:rsidRPr="0056695D">
        <w:rPr>
          <w:rFonts w:asciiTheme="minorHAnsi" w:hAnsiTheme="minorHAnsi" w:cstheme="minorHAnsi"/>
          <w:szCs w:val="16"/>
        </w:rPr>
        <w:t>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56695D">
        <w:rPr>
          <w:rStyle w:val="StyleUnderline"/>
          <w:rFonts w:asciiTheme="minorHAnsi" w:hAnsiTheme="minorHAnsi" w:cstheme="minorHAnsi"/>
        </w:rPr>
        <w:t xml:space="preserve"> </w:t>
      </w:r>
      <w:r w:rsidRPr="0056695D">
        <w:rPr>
          <w:rStyle w:val="StyleUnderline"/>
          <w:rFonts w:asciiTheme="minorHAnsi" w:hAnsiTheme="minorHAnsi" w:cstheme="minorHAnsi"/>
          <w:highlight w:val="green"/>
        </w:rPr>
        <w:t xml:space="preserve">any </w:t>
      </w:r>
      <w:r w:rsidRPr="0056695D">
        <w:rPr>
          <w:rFonts w:asciiTheme="minorHAnsi" w:hAnsiTheme="minorHAnsi" w:cstheme="minorHAnsi"/>
          <w:szCs w:val="16"/>
        </w:rPr>
        <w:t>intentional</w:t>
      </w:r>
      <w:r w:rsidRPr="0056695D">
        <w:rPr>
          <w:rStyle w:val="StyleUnderline"/>
          <w:rFonts w:asciiTheme="minorHAnsi" w:hAnsiTheme="minorHAnsi" w:cstheme="minorHAnsi"/>
        </w:rPr>
        <w:t xml:space="preserve"> </w:t>
      </w:r>
      <w:r w:rsidRPr="0056695D">
        <w:rPr>
          <w:rStyle w:val="StyleUnderline"/>
          <w:rFonts w:asciiTheme="minorHAnsi" w:hAnsiTheme="minorHAnsi" w:cstheme="minorHAnsi"/>
          <w:highlight w:val="green"/>
        </w:rPr>
        <w:t xml:space="preserve">rejection of </w:t>
      </w:r>
      <w:r w:rsidRPr="0056695D">
        <w:rPr>
          <w:rFonts w:asciiTheme="minorHAnsi" w:hAnsiTheme="minorHAnsi" w:cstheme="minorHAnsi"/>
          <w:szCs w:val="16"/>
        </w:rPr>
        <w:t>human</w:t>
      </w:r>
      <w:r w:rsidRPr="0056695D">
        <w:rPr>
          <w:rStyle w:val="StyleUnderline"/>
          <w:rFonts w:asciiTheme="minorHAnsi" w:hAnsiTheme="minorHAnsi" w:cstheme="minorHAnsi"/>
        </w:rPr>
        <w:t xml:space="preserve"> </w:t>
      </w:r>
      <w:r w:rsidRPr="0056695D">
        <w:rPr>
          <w:rStyle w:val="StyleUnderline"/>
          <w:rFonts w:asciiTheme="minorHAnsi" w:hAnsiTheme="minorHAnsi" w:cstheme="minorHAnsi"/>
          <w:highlight w:val="green"/>
        </w:rPr>
        <w:t xml:space="preserve">life </w:t>
      </w:r>
      <w:r w:rsidRPr="0056695D">
        <w:rPr>
          <w:rFonts w:asciiTheme="minorHAnsi" w:hAnsiTheme="minorHAnsi" w:cstheme="minorHAnsi"/>
          <w:szCs w:val="16"/>
        </w:rPr>
        <w:t>itself</w:t>
      </w:r>
      <w:r w:rsidRPr="0056695D">
        <w:rPr>
          <w:rStyle w:val="StyleUnderline"/>
          <w:rFonts w:asciiTheme="minorHAnsi" w:hAnsiTheme="minorHAnsi" w:cstheme="minorHAnsi"/>
        </w:rPr>
        <w:t xml:space="preserve"> </w:t>
      </w:r>
      <w:r w:rsidRPr="0056695D">
        <w:rPr>
          <w:rStyle w:val="StyleUnderline"/>
          <w:rFonts w:asciiTheme="minorHAnsi" w:hAnsiTheme="minorHAnsi" w:cstheme="minorHAnsi"/>
          <w:highlight w:val="green"/>
        </w:rPr>
        <w:t xml:space="preserve">cannot </w:t>
      </w:r>
      <w:r w:rsidRPr="0056695D">
        <w:rPr>
          <w:rFonts w:asciiTheme="minorHAnsi" w:hAnsiTheme="minorHAnsi" w:cstheme="minorHAnsi"/>
          <w:szCs w:val="16"/>
        </w:rPr>
        <w:t>therefore</w:t>
      </w:r>
      <w:r w:rsidRPr="0056695D">
        <w:rPr>
          <w:rStyle w:val="StyleUnderline"/>
          <w:rFonts w:asciiTheme="minorHAnsi" w:hAnsiTheme="minorHAnsi" w:cstheme="minorHAnsi"/>
        </w:rPr>
        <w:t xml:space="preserve"> </w:t>
      </w:r>
      <w:r w:rsidRPr="0056695D">
        <w:rPr>
          <w:rStyle w:val="StyleUnderline"/>
          <w:rFonts w:asciiTheme="minorHAnsi" w:hAnsiTheme="minorHAnsi" w:cstheme="minorHAnsi"/>
          <w:highlight w:val="green"/>
        </w:rPr>
        <w:t>be warranted since it is an expression of an ultimate disvalue for the subject</w:t>
      </w:r>
      <w:r w:rsidRPr="0056695D">
        <w:rPr>
          <w:rFonts w:asciiTheme="minorHAnsi" w:hAnsiTheme="minorHAnsi" w:cstheme="minorHAnsi"/>
          <w:szCs w:val="16"/>
        </w:rPr>
        <w:t>, namely,</w:t>
      </w:r>
      <w:r w:rsidRPr="0056695D">
        <w:rPr>
          <w:rStyle w:val="StyleUnderline"/>
          <w:rFonts w:asciiTheme="minorHAnsi" w:hAnsiTheme="minorHAnsi" w:cstheme="minorHAnsi"/>
        </w:rPr>
        <w:t xml:space="preserve"> the destruction of the present person</w:t>
      </w:r>
      <w:r w:rsidRPr="0056695D">
        <w:rPr>
          <w:rFonts w:asciiTheme="minorHAnsi" w:hAnsiTheme="minorHAnsi" w:cstheme="minorHAnsi"/>
          <w:szCs w:val="16"/>
        </w:rPr>
        <w:t>;</w:t>
      </w:r>
      <w:r w:rsidRPr="0056695D">
        <w:rPr>
          <w:rStyle w:val="StyleUnderline"/>
          <w:rFonts w:asciiTheme="minorHAnsi" w:hAnsiTheme="minorHAnsi" w:cstheme="minorHAnsi"/>
        </w:rPr>
        <w:t xml:space="preserve"> a radical ontological good that we cannot begin to weigh </w:t>
      </w:r>
      <w:r w:rsidRPr="0056695D">
        <w:rPr>
          <w:rFonts w:asciiTheme="minorHAnsi" w:hAnsiTheme="minorHAnsi" w:cstheme="minorHAnsi"/>
          <w:szCs w:val="16"/>
        </w:rPr>
        <w:t>objectively</w:t>
      </w:r>
      <w:r w:rsidRPr="0056695D">
        <w:rPr>
          <w:rStyle w:val="StyleUnderline"/>
          <w:rFonts w:asciiTheme="minorHAnsi" w:hAnsiTheme="minorHAnsi" w:cstheme="minorHAnsi"/>
        </w:rPr>
        <w:t xml:space="preserve"> against the travails of life </w:t>
      </w:r>
      <w:r w:rsidRPr="0056695D">
        <w:rPr>
          <w:rFonts w:asciiTheme="minorHAnsi" w:hAnsiTheme="minorHAnsi" w:cstheme="minorHAnsi"/>
          <w:szCs w:val="16"/>
        </w:rPr>
        <w:t>in a rational manner.</w:t>
      </w:r>
      <w:proofErr w:type="gramEnd"/>
      <w:r w:rsidRPr="0056695D">
        <w:rPr>
          <w:rFonts w:asciiTheme="minorHAnsi" w:hAnsiTheme="minorHAnsi" w:cstheme="minorHAnsi"/>
          <w:szCs w:val="16"/>
        </w:rPr>
        <w:t xml:space="preserve"> To deal with the sources of disvalue (pain, suffering, etc.) we should not seek </w:t>
      </w:r>
      <w:proofErr w:type="gramStart"/>
      <w:r w:rsidRPr="0056695D">
        <w:rPr>
          <w:rFonts w:asciiTheme="minorHAnsi" w:hAnsiTheme="minorHAnsi" w:cstheme="minorHAnsi"/>
          <w:szCs w:val="16"/>
        </w:rPr>
        <w:t>to irrationally destroy</w:t>
      </w:r>
      <w:proofErr w:type="gramEnd"/>
      <w:r w:rsidRPr="0056695D">
        <w:rPr>
          <w:rFonts w:asciiTheme="minorHAnsi" w:hAnsiTheme="minorHAnsi" w:cstheme="minorHAnsi"/>
          <w:szCs w:val="16"/>
        </w:rPr>
        <w:t xml:space="preserve"> the person, the very source and condition of all human possibility.82 </w:t>
      </w:r>
    </w:p>
    <w:p w:rsidR="00B36220" w:rsidRPr="0056695D" w:rsidRDefault="00B36220" w:rsidP="00B36220">
      <w:pPr>
        <w:rPr>
          <w:rFonts w:asciiTheme="minorHAnsi" w:hAnsiTheme="minorHAnsi" w:cstheme="minorHAnsi"/>
          <w:b/>
          <w:bCs/>
        </w:rPr>
      </w:pPr>
    </w:p>
    <w:p w:rsidR="00B36220" w:rsidRPr="00730CE9" w:rsidRDefault="00B36220" w:rsidP="00B36220">
      <w:pPr>
        <w:pStyle w:val="Heading4"/>
        <w:rPr>
          <w:rFonts w:cs="Arial"/>
          <w:szCs w:val="26"/>
        </w:rPr>
      </w:pPr>
      <w:r>
        <w:rPr>
          <w:rFonts w:cs="Arial"/>
          <w:szCs w:val="26"/>
        </w:rPr>
        <w:t>Extinction</w:t>
      </w:r>
      <w:r w:rsidRPr="00730CE9">
        <w:rPr>
          <w:rFonts w:cs="Arial"/>
          <w:szCs w:val="26"/>
        </w:rPr>
        <w:t xml:space="preserve"> outweighs---</w:t>
      </w:r>
      <w:proofErr w:type="gramStart"/>
      <w:r w:rsidRPr="00730CE9">
        <w:rPr>
          <w:rFonts w:cs="Arial"/>
          <w:szCs w:val="26"/>
        </w:rPr>
        <w:t>it’s</w:t>
      </w:r>
      <w:proofErr w:type="gramEnd"/>
      <w:r w:rsidRPr="00730CE9">
        <w:rPr>
          <w:rFonts w:cs="Arial"/>
          <w:szCs w:val="26"/>
        </w:rPr>
        <w:t xml:space="preserve"> the upmost moral evil and disavowal of the risk makes it more likely.</w:t>
      </w:r>
    </w:p>
    <w:p w:rsidR="00B36220" w:rsidRPr="00AE4834" w:rsidRDefault="00B36220" w:rsidP="00B36220">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b w:val="0"/>
        </w:rPr>
        <w:t>Elizabeth</w:t>
      </w:r>
      <w:r w:rsidRPr="00AE4834">
        <w:rPr>
          <w:rStyle w:val="Style13ptBold"/>
          <w:b w:val="0"/>
        </w:rPr>
        <w:t xml:space="preserve"> </w:t>
      </w:r>
      <w:proofErr w:type="spellStart"/>
      <w:r w:rsidRPr="00AE4834">
        <w:rPr>
          <w:rStyle w:val="Style13ptBold"/>
          <w:rFonts w:eastAsia="Calibri"/>
          <w:b w:val="0"/>
        </w:rPr>
        <w:t>Finneron</w:t>
      </w:r>
      <w:proofErr w:type="spellEnd"/>
      <w:r w:rsidRPr="00AE4834">
        <w:rPr>
          <w:rStyle w:val="Style13ptBold"/>
          <w:b w:val="0"/>
        </w:rPr>
        <w:t>-</w:t>
      </w:r>
      <w:r w:rsidRPr="00AE4834">
        <w:rPr>
          <w:rStyle w:val="Style13ptBold"/>
          <w:rFonts w:eastAsia="Calibri"/>
          <w:b w:val="0"/>
        </w:rPr>
        <w:t>Burns</w:t>
      </w:r>
      <w:r w:rsidRPr="00AE4834">
        <w:rPr>
          <w:rStyle w:val="Style13ptBold"/>
          <w:b w:val="0"/>
        </w:rPr>
        <w:t xml:space="preserve"> </w:t>
      </w:r>
      <w:r w:rsidRPr="00AE4834">
        <w:rPr>
          <w:rStyle w:val="Style13ptBold"/>
          <w:rFonts w:eastAsia="Calibri"/>
          <w:b w:val="0"/>
        </w:rPr>
        <w:t>is</w:t>
      </w:r>
      <w:r w:rsidRPr="00AE4834">
        <w:rPr>
          <w:rStyle w:val="Style13ptBold"/>
          <w:b w:val="0"/>
        </w:rPr>
        <w:t xml:space="preserve"> </w:t>
      </w:r>
      <w:r w:rsidRPr="00AE4834">
        <w:rPr>
          <w:rStyle w:val="Style13ptBold"/>
          <w:rFonts w:eastAsia="Calibri"/>
          <w:b w:val="0"/>
        </w:rPr>
        <w:t>a</w:t>
      </w:r>
      <w:r w:rsidRPr="00AE4834">
        <w:rPr>
          <w:rStyle w:val="Style13ptBold"/>
          <w:b w:val="0"/>
        </w:rPr>
        <w:t xml:space="preserve"> </w:t>
      </w:r>
      <w:r w:rsidRPr="00AE4834">
        <w:rPr>
          <w:rStyle w:val="Style13ptBold"/>
          <w:rFonts w:eastAsia="Calibri"/>
          <w:b w:val="0"/>
        </w:rPr>
        <w:t>Teaching</w:t>
      </w:r>
      <w:r w:rsidRPr="00AE4834">
        <w:rPr>
          <w:rStyle w:val="Style13ptBold"/>
          <w:b w:val="0"/>
        </w:rPr>
        <w:t xml:space="preserve"> </w:t>
      </w:r>
      <w:r w:rsidRPr="00AE4834">
        <w:rPr>
          <w:rStyle w:val="Style13ptBold"/>
          <w:rFonts w:eastAsia="Calibri"/>
          <w:b w:val="0"/>
        </w:rPr>
        <w:t>Fellow</w:t>
      </w:r>
      <w:r w:rsidRPr="00AE4834">
        <w:rPr>
          <w:rStyle w:val="Style13ptBold"/>
          <w:b w:val="0"/>
        </w:rPr>
        <w:t xml:space="preserve"> </w:t>
      </w:r>
      <w:r w:rsidRPr="00AE4834">
        <w:rPr>
          <w:rStyle w:val="Style13ptBold"/>
          <w:rFonts w:eastAsia="Calibri"/>
          <w:b w:val="0"/>
        </w:rPr>
        <w:t>at</w:t>
      </w:r>
      <w:r w:rsidRPr="00AE4834">
        <w:rPr>
          <w:rStyle w:val="Style13ptBold"/>
          <w:b w:val="0"/>
        </w:rPr>
        <w:t xml:space="preserve"> </w:t>
      </w:r>
      <w:r w:rsidRPr="00AE4834">
        <w:rPr>
          <w:rStyle w:val="Style13ptBold"/>
          <w:rFonts w:eastAsia="Calibri"/>
          <w:b w:val="0"/>
        </w:rPr>
        <w:t>the</w:t>
      </w:r>
      <w:r w:rsidRPr="00AE4834">
        <w:rPr>
          <w:rStyle w:val="Style13ptBold"/>
          <w:b w:val="0"/>
        </w:rPr>
        <w:t xml:space="preserve"> </w:t>
      </w:r>
      <w:r w:rsidRPr="00AE4834">
        <w:rPr>
          <w:rStyle w:val="Style13ptBold"/>
          <w:rFonts w:eastAsia="Calibri"/>
          <w:b w:val="0"/>
        </w:rPr>
        <w:t>University</w:t>
      </w:r>
      <w:r w:rsidRPr="00AE4834">
        <w:rPr>
          <w:rStyle w:val="Style13ptBold"/>
          <w:b w:val="0"/>
        </w:rPr>
        <w:t xml:space="preserve"> </w:t>
      </w:r>
      <w:r w:rsidRPr="00AE4834">
        <w:rPr>
          <w:rStyle w:val="Style13ptBold"/>
          <w:rFonts w:eastAsia="Calibri"/>
          <w:b w:val="0"/>
        </w:rPr>
        <w:t>of</w:t>
      </w:r>
      <w:r w:rsidRPr="00AE4834">
        <w:rPr>
          <w:rStyle w:val="Style13ptBold"/>
          <w:b w:val="0"/>
        </w:rPr>
        <w:t xml:space="preserve"> </w:t>
      </w:r>
      <w:r w:rsidRPr="00AE4834">
        <w:rPr>
          <w:rStyle w:val="Style13ptBold"/>
          <w:rFonts w:eastAsia="Calibri"/>
          <w:b w:val="0"/>
        </w:rPr>
        <w:t>Warwick</w:t>
      </w:r>
      <w:r w:rsidRPr="00AE4834">
        <w:rPr>
          <w:rStyle w:val="Style13ptBold"/>
          <w:b w:val="0"/>
        </w:rPr>
        <w:t xml:space="preserve"> </w:t>
      </w:r>
      <w:r w:rsidRPr="00AE4834">
        <w:rPr>
          <w:rStyle w:val="Style13ptBold"/>
          <w:rFonts w:eastAsia="Calibri"/>
          <w:b w:val="0"/>
        </w:rPr>
        <w:t>and</w:t>
      </w:r>
      <w:r w:rsidRPr="00AE4834">
        <w:rPr>
          <w:rStyle w:val="Style13ptBold"/>
          <w:b w:val="0"/>
        </w:rPr>
        <w:t xml:space="preserve"> </w:t>
      </w:r>
      <w:r w:rsidRPr="00AE4834">
        <w:rPr>
          <w:rStyle w:val="Style13ptBold"/>
          <w:rFonts w:eastAsia="Calibri"/>
          <w:b w:val="0"/>
        </w:rPr>
        <w:t>an</w:t>
      </w:r>
      <w:r w:rsidRPr="00AE4834">
        <w:rPr>
          <w:rStyle w:val="Style13ptBold"/>
          <w:b w:val="0"/>
        </w:rPr>
        <w:t xml:space="preserve"> </w:t>
      </w:r>
      <w:r w:rsidRPr="00AE4834">
        <w:rPr>
          <w:rStyle w:val="Style13ptBold"/>
          <w:rFonts w:eastAsia="Calibri"/>
          <w:b w:val="0"/>
        </w:rPr>
        <w:t>Affiliated</w:t>
      </w:r>
      <w:r w:rsidRPr="00AE4834">
        <w:rPr>
          <w:rStyle w:val="Style13ptBold"/>
          <w:b w:val="0"/>
        </w:rPr>
        <w:t xml:space="preserve"> </w:t>
      </w:r>
      <w:r w:rsidRPr="00AE4834">
        <w:rPr>
          <w:rStyle w:val="Style13ptBold"/>
          <w:rFonts w:eastAsia="Calibri"/>
          <w:b w:val="0"/>
        </w:rPr>
        <w:t>Researcher</w:t>
      </w:r>
      <w:r w:rsidRPr="00AE4834">
        <w:rPr>
          <w:rStyle w:val="Style13ptBold"/>
          <w:b w:val="0"/>
        </w:rPr>
        <w:t xml:space="preserve"> </w:t>
      </w:r>
      <w:r w:rsidRPr="00AE4834">
        <w:rPr>
          <w:rStyle w:val="Style13ptBold"/>
          <w:rFonts w:eastAsia="Calibri"/>
          <w:b w:val="0"/>
        </w:rPr>
        <w:t>at</w:t>
      </w:r>
      <w:r w:rsidRPr="00AE4834">
        <w:rPr>
          <w:rStyle w:val="Style13ptBold"/>
          <w:b w:val="0"/>
        </w:rPr>
        <w:t xml:space="preserve"> </w:t>
      </w:r>
      <w:r w:rsidRPr="00AE4834">
        <w:rPr>
          <w:rStyle w:val="Style13ptBold"/>
          <w:rFonts w:eastAsia="Calibri"/>
          <w:b w:val="0"/>
        </w:rPr>
        <w:t>the</w:t>
      </w:r>
      <w:r w:rsidRPr="00AE4834">
        <w:rPr>
          <w:rStyle w:val="Style13ptBold"/>
          <w:b w:val="0"/>
        </w:rPr>
        <w:t xml:space="preserve"> </w:t>
      </w:r>
      <w:r w:rsidRPr="00AE4834">
        <w:rPr>
          <w:rStyle w:val="Style13ptBold"/>
          <w:rFonts w:eastAsia="Calibri"/>
          <w:b w:val="0"/>
        </w:rPr>
        <w:t>Institute</w:t>
      </w:r>
      <w:r w:rsidRPr="00AE4834">
        <w:rPr>
          <w:rStyle w:val="Style13ptBold"/>
          <w:b w:val="0"/>
        </w:rPr>
        <w:t xml:space="preserve"> </w:t>
      </w:r>
      <w:r w:rsidRPr="00AE4834">
        <w:rPr>
          <w:rStyle w:val="Style13ptBold"/>
          <w:rFonts w:eastAsia="Calibri"/>
          <w:b w:val="0"/>
        </w:rPr>
        <w:t>for</w:t>
      </w:r>
      <w:r w:rsidRPr="00AE4834">
        <w:rPr>
          <w:rStyle w:val="Style13ptBold"/>
          <w:b w:val="0"/>
        </w:rPr>
        <w:t xml:space="preserve"> </w:t>
      </w:r>
      <w:r w:rsidRPr="00AE4834">
        <w:rPr>
          <w:rStyle w:val="Style13ptBold"/>
          <w:rFonts w:eastAsia="Calibri"/>
          <w:b w:val="0"/>
        </w:rPr>
        <w:t>Futures</w:t>
      </w:r>
      <w:r w:rsidRPr="00AE4834">
        <w:rPr>
          <w:rStyle w:val="Style13ptBold"/>
          <w:b w:val="0"/>
        </w:rPr>
        <w:t xml:space="preserve"> </w:t>
      </w:r>
      <w:r w:rsidRPr="00AE4834">
        <w:rPr>
          <w:rStyle w:val="Style13ptBold"/>
          <w:rFonts w:eastAsia="Calibri"/>
          <w:b w:val="0"/>
        </w:rPr>
        <w:t>Studies</w:t>
      </w:r>
      <w:r w:rsidRPr="00AE4834">
        <w:rPr>
          <w:rStyle w:val="Style13ptBold"/>
          <w:b w:val="0"/>
        </w:rPr>
        <w:t xml:space="preserve"> </w:t>
      </w:r>
      <w:r w:rsidRPr="00AE4834">
        <w:rPr>
          <w:rStyle w:val="Style13ptBold"/>
          <w:rFonts w:eastAsia="Calibri"/>
          <w:b w:val="0"/>
        </w:rPr>
        <w:t>in</w:t>
      </w:r>
      <w:r w:rsidRPr="00AE4834">
        <w:rPr>
          <w:rStyle w:val="Style13ptBold"/>
          <w:b w:val="0"/>
        </w:rPr>
        <w:t xml:space="preserve"> </w:t>
      </w:r>
      <w:r w:rsidRPr="00AE4834">
        <w:rPr>
          <w:rStyle w:val="Style13ptBold"/>
          <w:rFonts w:eastAsia="Calibri"/>
          <w:b w:val="0"/>
        </w:rPr>
        <w:t>Stockholm</w:t>
      </w:r>
      <w:r w:rsidRPr="00AE4834">
        <w:rPr>
          <w:rStyle w:val="Style13ptBold"/>
          <w:b w:val="0"/>
        </w:rPr>
        <w:t xml:space="preserve">, </w:t>
      </w:r>
      <w:r w:rsidRPr="00AE4834">
        <w:rPr>
          <w:rStyle w:val="Style13ptBold"/>
          <w:rFonts w:eastAsia="Calibri"/>
          <w:b w:val="0"/>
        </w:rPr>
        <w:t>What</w:t>
      </w:r>
      <w:r w:rsidRPr="00AE4834">
        <w:rPr>
          <w:rStyle w:val="Style13ptBold"/>
          <w:b w:val="0"/>
        </w:rPr>
        <w:t>’</w:t>
      </w:r>
      <w:r w:rsidRPr="00AE4834">
        <w:rPr>
          <w:rStyle w:val="Style13ptBold"/>
          <w:rFonts w:eastAsia="Calibri"/>
          <w:b w:val="0"/>
        </w:rPr>
        <w:t>s</w:t>
      </w:r>
      <w:r w:rsidRPr="00AE4834">
        <w:rPr>
          <w:rStyle w:val="Style13ptBold"/>
          <w:b w:val="0"/>
        </w:rPr>
        <w:t xml:space="preserve"> </w:t>
      </w:r>
      <w:r w:rsidRPr="00AE4834">
        <w:rPr>
          <w:rStyle w:val="Style13ptBold"/>
          <w:rFonts w:eastAsia="Calibri"/>
          <w:b w:val="0"/>
        </w:rPr>
        <w:t>wrong</w:t>
      </w:r>
      <w:r w:rsidRPr="00AE4834">
        <w:rPr>
          <w:rStyle w:val="Style13ptBold"/>
          <w:b w:val="0"/>
        </w:rPr>
        <w:t xml:space="preserve"> </w:t>
      </w:r>
      <w:r w:rsidRPr="00AE4834">
        <w:rPr>
          <w:rStyle w:val="Style13ptBold"/>
          <w:rFonts w:eastAsia="Calibri"/>
          <w:b w:val="0"/>
        </w:rPr>
        <w:t>with</w:t>
      </w:r>
      <w:r w:rsidRPr="00AE4834">
        <w:rPr>
          <w:rStyle w:val="Style13ptBold"/>
          <w:b w:val="0"/>
        </w:rPr>
        <w:t xml:space="preserve"> </w:t>
      </w:r>
      <w:r w:rsidRPr="00AE4834">
        <w:rPr>
          <w:rStyle w:val="Style13ptBold"/>
          <w:rFonts w:eastAsia="Calibri"/>
          <w:b w:val="0"/>
        </w:rPr>
        <w:t>human</w:t>
      </w:r>
      <w:r w:rsidRPr="00AE4834">
        <w:rPr>
          <w:rStyle w:val="Style13ptBold"/>
          <w:b w:val="0"/>
        </w:rPr>
        <w:t xml:space="preserve"> </w:t>
      </w:r>
      <w:r w:rsidRPr="00AE4834">
        <w:rPr>
          <w:rStyle w:val="Style13ptBold"/>
          <w:rFonts w:eastAsia="Calibri"/>
          <w:b w:val="0"/>
        </w:rPr>
        <w:t>extinction</w:t>
      </w:r>
      <w:proofErr w:type="gramStart"/>
      <w:r w:rsidRPr="00AE4834">
        <w:rPr>
          <w:rStyle w:val="Style13ptBold"/>
          <w:b w:val="0"/>
        </w:rPr>
        <w:t>?,</w:t>
      </w:r>
      <w:proofErr w:type="gramEnd"/>
      <w:r w:rsidRPr="00AE4834">
        <w:rPr>
          <w:rStyle w:val="Style13ptBold"/>
          <w:b w:val="0"/>
        </w:rPr>
        <w:t xml:space="preserve"> </w:t>
      </w:r>
      <w:hyperlink r:id="rId6"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b w:val="0"/>
        </w:rPr>
        <w:t xml:space="preserve">, </w:t>
      </w:r>
      <w:r w:rsidRPr="00AE4834">
        <w:rPr>
          <w:rStyle w:val="Style13ptBold"/>
          <w:rFonts w:eastAsia="Calibri"/>
          <w:b w:val="0"/>
        </w:rPr>
        <w:t>Canadian</w:t>
      </w:r>
      <w:r w:rsidRPr="00AE4834">
        <w:rPr>
          <w:rStyle w:val="Style13ptBold"/>
          <w:b w:val="0"/>
        </w:rPr>
        <w:t xml:space="preserve"> </w:t>
      </w:r>
      <w:r w:rsidRPr="00AE4834">
        <w:rPr>
          <w:rStyle w:val="Style13ptBold"/>
          <w:rFonts w:eastAsia="Calibri"/>
          <w:b w:val="0"/>
        </w:rPr>
        <w:t>Journal</w:t>
      </w:r>
      <w:r w:rsidRPr="00AE4834">
        <w:rPr>
          <w:rStyle w:val="Style13ptBold"/>
          <w:b w:val="0"/>
        </w:rPr>
        <w:t xml:space="preserve"> </w:t>
      </w:r>
      <w:r w:rsidRPr="00AE4834">
        <w:rPr>
          <w:rStyle w:val="Style13ptBold"/>
          <w:rFonts w:eastAsia="Calibri"/>
          <w:b w:val="0"/>
        </w:rPr>
        <w:t>of</w:t>
      </w:r>
      <w:r w:rsidRPr="00AE4834">
        <w:rPr>
          <w:rStyle w:val="Style13ptBold"/>
          <w:b w:val="0"/>
        </w:rPr>
        <w:t xml:space="preserve"> </w:t>
      </w:r>
      <w:r w:rsidRPr="00AE4834">
        <w:rPr>
          <w:rStyle w:val="Style13ptBold"/>
          <w:rFonts w:eastAsia="Calibri"/>
          <w:b w:val="0"/>
        </w:rPr>
        <w:t>Philosophy</w:t>
      </w:r>
      <w:r w:rsidRPr="00AE4834">
        <w:rPr>
          <w:rStyle w:val="Style13ptBold"/>
          <w:b w:val="0"/>
        </w:rPr>
        <w:t>, 2017)</w:t>
      </w:r>
    </w:p>
    <w:p w:rsidR="00B36220" w:rsidRPr="00AE4834" w:rsidRDefault="00B36220" w:rsidP="00B36220">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proofErr w:type="gramStart"/>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proofErr w:type="gramEnd"/>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proofErr w:type="gramStart"/>
      <w:r w:rsidRPr="00AE4834">
        <w:rPr>
          <w:rFonts w:eastAsia="Calibri"/>
          <w:sz w:val="8"/>
        </w:rPr>
        <w:t>impact</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proofErr w:type="gramStart"/>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proofErr w:type="gramEnd"/>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proofErr w:type="gramStart"/>
      <w:r w:rsidRPr="00AE4834">
        <w:rPr>
          <w:rFonts w:eastAsia="Calibri"/>
          <w:sz w:val="8"/>
        </w:rPr>
        <w:t>One</w:t>
      </w:r>
      <w:proofErr w:type="gramEnd"/>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proofErr w:type="gramStart"/>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proofErr w:type="gramEnd"/>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lastRenderedPageBreak/>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proofErr w:type="gramStart"/>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proofErr w:type="spellStart"/>
      <w:r w:rsidRPr="00AE4834">
        <w:rPr>
          <w:rFonts w:eastAsia="Calibri"/>
          <w:sz w:val="8"/>
        </w:rPr>
        <w:t>Beckstead</w:t>
      </w:r>
      <w:proofErr w:type="spellEnd"/>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proofErr w:type="gramEnd"/>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proofErr w:type="gramStart"/>
      <w:r w:rsidRPr="00AE4834">
        <w:rPr>
          <w:rFonts w:eastAsia="Calibri"/>
          <w:sz w:val="8"/>
        </w:rPr>
        <w:t>But</w:t>
      </w:r>
      <w:proofErr w:type="gramEnd"/>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proofErr w:type="spellStart"/>
      <w:r w:rsidRPr="00AE4834">
        <w:rPr>
          <w:rFonts w:eastAsia="Calibri"/>
          <w:sz w:val="8"/>
        </w:rPr>
        <w:t>Beckstead</w:t>
      </w:r>
      <w:proofErr w:type="spellEnd"/>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proofErr w:type="gramStart"/>
      <w:r w:rsidRPr="00AE4834">
        <w:rPr>
          <w:rStyle w:val="StyleUnderline"/>
          <w:rFonts w:eastAsia="Calibri"/>
        </w:rPr>
        <w:t>and</w:t>
      </w:r>
      <w:r w:rsidRPr="00AE4834">
        <w:rPr>
          <w:sz w:val="8"/>
        </w:rPr>
        <w:t xml:space="preserve"> </w:t>
      </w:r>
      <w:r w:rsidRPr="00AE4834">
        <w:rPr>
          <w:rFonts w:eastAsia="Calibri"/>
          <w:sz w:val="8"/>
        </w:rPr>
        <w:t>also</w:t>
      </w:r>
      <w:proofErr w:type="gramEnd"/>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proofErr w:type="gramStart"/>
      <w:r w:rsidRPr="00AE4834">
        <w:rPr>
          <w:rFonts w:eastAsia="Calibri"/>
          <w:sz w:val="8"/>
        </w:rPr>
        <w:t>but</w:t>
      </w:r>
      <w:proofErr w:type="gramEnd"/>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proofErr w:type="gramStart"/>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proofErr w:type="gramEnd"/>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proofErr w:type="gramStart"/>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proofErr w:type="spellStart"/>
      <w:r w:rsidRPr="00AE4834">
        <w:rPr>
          <w:rFonts w:eastAsia="Calibri"/>
          <w:sz w:val="8"/>
        </w:rPr>
        <w:t>utilitarians</w:t>
      </w:r>
      <w:proofErr w:type="spellEnd"/>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w:t>
      </w:r>
      <w:proofErr w:type="gramEnd"/>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proofErr w:type="gramStart"/>
      <w:r w:rsidRPr="00AE4834">
        <w:rPr>
          <w:rFonts w:eastAsia="Calibri"/>
          <w:sz w:val="8"/>
        </w:rPr>
        <w:t>either</w:t>
      </w:r>
      <w:r w:rsidRPr="00AE4834">
        <w:rPr>
          <w:sz w:val="8"/>
        </w:rPr>
        <w:t xml:space="preserve"> </w:t>
      </w:r>
      <w:r w:rsidRPr="00AE4834">
        <w:rPr>
          <w:rFonts w:eastAsia="Calibri"/>
          <w:sz w:val="8"/>
        </w:rPr>
        <w:t>mean</w:t>
      </w:r>
      <w:proofErr w:type="gramEnd"/>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proofErr w:type="gramStart"/>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proofErr w:type="gramEnd"/>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proofErr w:type="gramStart"/>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proofErr w:type="gramEnd"/>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proofErr w:type="gramStart"/>
      <w:r w:rsidRPr="00AE4834">
        <w:rPr>
          <w:rFonts w:eastAsia="Calibri"/>
          <w:sz w:val="8"/>
        </w:rPr>
        <w:t>deliberations</w:t>
      </w:r>
      <w:proofErr w:type="gramEnd"/>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proofErr w:type="gramStart"/>
      <w:r w:rsidRPr="00AE4834">
        <w:rPr>
          <w:rFonts w:eastAsia="Calibri"/>
          <w:sz w:val="8"/>
        </w:rPr>
        <w:t>So</w:t>
      </w:r>
      <w:proofErr w:type="gramEnd"/>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proofErr w:type="gramStart"/>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proofErr w:type="gramEnd"/>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proofErr w:type="spellStart"/>
      <w:r w:rsidRPr="00AE4834">
        <w:rPr>
          <w:rFonts w:eastAsia="Calibri"/>
          <w:sz w:val="8"/>
        </w:rPr>
        <w:t>Rivka</w:t>
      </w:r>
      <w:proofErr w:type="spellEnd"/>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proofErr w:type="gramStart"/>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proofErr w:type="gramEnd"/>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proofErr w:type="gramStart"/>
      <w:r w:rsidRPr="00AE4834">
        <w:rPr>
          <w:rFonts w:eastAsia="Calibri"/>
          <w:sz w:val="8"/>
        </w:rPr>
        <w:t>they</w:t>
      </w:r>
      <w:proofErr w:type="gramEnd"/>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proofErr w:type="spellStart"/>
      <w:r w:rsidRPr="00AE4834">
        <w:rPr>
          <w:rFonts w:eastAsia="Calibri"/>
          <w:sz w:val="8"/>
        </w:rPr>
        <w:t>Parfit</w:t>
      </w:r>
      <w:proofErr w:type="spellEnd"/>
      <w:r w:rsidRPr="00AE4834">
        <w:rPr>
          <w:sz w:val="8"/>
        </w:rPr>
        <w:t xml:space="preserve"> 1984; </w:t>
      </w:r>
      <w:proofErr w:type="spellStart"/>
      <w:r w:rsidRPr="00AE4834">
        <w:rPr>
          <w:rFonts w:eastAsia="Calibri"/>
          <w:sz w:val="8"/>
        </w:rPr>
        <w:t>Reiman</w:t>
      </w:r>
      <w:proofErr w:type="spellEnd"/>
      <w:r w:rsidRPr="00AE4834">
        <w:rPr>
          <w:sz w:val="8"/>
        </w:rPr>
        <w:t xml:space="preserve"> 2007; </w:t>
      </w:r>
      <w:r w:rsidRPr="00AE4834">
        <w:rPr>
          <w:rFonts w:eastAsia="Calibri"/>
          <w:sz w:val="8"/>
        </w:rPr>
        <w:t>McMahan</w:t>
      </w:r>
      <w:r w:rsidRPr="00AE4834">
        <w:rPr>
          <w:sz w:val="8"/>
        </w:rPr>
        <w:t xml:space="preserve"> 2009). </w:t>
      </w:r>
      <w:proofErr w:type="gramStart"/>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w:t>
      </w:r>
      <w:proofErr w:type="gramEnd"/>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proofErr w:type="spellStart"/>
      <w:r w:rsidRPr="00AE4834">
        <w:rPr>
          <w:rFonts w:eastAsia="Calibri"/>
          <w:sz w:val="8"/>
        </w:rPr>
        <w:t>hypothesi</w:t>
      </w:r>
      <w:proofErr w:type="spellEnd"/>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proofErr w:type="gramStart"/>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w:t>
      </w:r>
      <w:proofErr w:type="gramEnd"/>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proofErr w:type="gramStart"/>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proofErr w:type="gramEnd"/>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proofErr w:type="gramStart"/>
      <w:r w:rsidRPr="00AE4834">
        <w:rPr>
          <w:rFonts w:eastAsia="Calibri"/>
          <w:sz w:val="8"/>
        </w:rPr>
        <w:t>worth</w:t>
      </w:r>
      <w:r w:rsidRPr="00AE4834">
        <w:rPr>
          <w:sz w:val="8"/>
        </w:rPr>
        <w:t>-</w:t>
      </w:r>
      <w:r w:rsidRPr="00AE4834">
        <w:rPr>
          <w:rFonts w:eastAsia="Calibri"/>
          <w:sz w:val="8"/>
        </w:rPr>
        <w:t>living</w:t>
      </w:r>
      <w:proofErr w:type="gramEnd"/>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proofErr w:type="gramStart"/>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proofErr w:type="gramEnd"/>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proofErr w:type="gramStart"/>
      <w:r w:rsidRPr="00AE4834">
        <w:rPr>
          <w:rFonts w:eastAsia="Calibri"/>
          <w:sz w:val="8"/>
        </w:rPr>
        <w:t>But</w:t>
      </w:r>
      <w:r w:rsidRPr="00AE4834">
        <w:rPr>
          <w:sz w:val="8"/>
        </w:rPr>
        <w:t xml:space="preserve"> </w:t>
      </w:r>
      <w:r w:rsidRPr="00AE4834">
        <w:rPr>
          <w:rFonts w:eastAsia="Calibri"/>
          <w:sz w:val="8"/>
        </w:rPr>
        <w:t>first</w:t>
      </w:r>
      <w:proofErr w:type="gramEnd"/>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proofErr w:type="gramStart"/>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w:t>
      </w:r>
      <w:proofErr w:type="gramEnd"/>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proofErr w:type="gramStart"/>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proofErr w:type="gramEnd"/>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proofErr w:type="gramStart"/>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proofErr w:type="gramEnd"/>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proofErr w:type="spellStart"/>
      <w:r w:rsidRPr="00AE4834">
        <w:rPr>
          <w:rFonts w:eastAsia="Calibri"/>
          <w:sz w:val="8"/>
        </w:rPr>
        <w:t>Sidgwick</w:t>
      </w:r>
      <w:proofErr w:type="spellEnd"/>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proofErr w:type="spellStart"/>
      <w:r w:rsidRPr="00AE4834">
        <w:rPr>
          <w:rFonts w:eastAsia="Calibri"/>
          <w:sz w:val="8"/>
        </w:rPr>
        <w:t>Sidgwick</w:t>
      </w:r>
      <w:proofErr w:type="spellEnd"/>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proofErr w:type="gramStart"/>
      <w:r w:rsidRPr="00AE4834">
        <w:rPr>
          <w:rFonts w:eastAsia="Calibri"/>
          <w:sz w:val="8"/>
        </w:rPr>
        <w:t>If</w:t>
      </w:r>
      <w:proofErr w:type="gramEnd"/>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proofErr w:type="gramStart"/>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proofErr w:type="gramStart"/>
      <w:r w:rsidRPr="00AE4834">
        <w:rPr>
          <w:rFonts w:eastAsia="Calibri"/>
          <w:sz w:val="8"/>
        </w:rPr>
        <w:t>impacts</w:t>
      </w:r>
      <w:proofErr w:type="gramEnd"/>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proofErr w:type="gramStart"/>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proofErr w:type="gramEnd"/>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proofErr w:type="gramStart"/>
      <w:r w:rsidRPr="00AE4834">
        <w:rPr>
          <w:rFonts w:eastAsia="Calibri"/>
          <w:sz w:val="8"/>
        </w:rPr>
        <w:t>Thinking</w:t>
      </w:r>
      <w:proofErr w:type="gramEnd"/>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proofErr w:type="gramStart"/>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proofErr w:type="gramEnd"/>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proofErr w:type="gramStart"/>
      <w:r w:rsidRPr="00AE4834">
        <w:rPr>
          <w:rFonts w:eastAsia="Calibri"/>
          <w:sz w:val="8"/>
        </w:rPr>
        <w:t>Or</w:t>
      </w:r>
      <w:proofErr w:type="gramEnd"/>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proofErr w:type="gramStart"/>
      <w:r w:rsidRPr="00AE4834">
        <w:rPr>
          <w:rFonts w:eastAsia="Calibri"/>
          <w:sz w:val="8"/>
        </w:rPr>
        <w:t>possibly</w:t>
      </w:r>
      <w:r w:rsidRPr="00AE4834">
        <w:rPr>
          <w:sz w:val="8"/>
        </w:rPr>
        <w:t xml:space="preserve"> </w:t>
      </w:r>
      <w:r w:rsidRPr="00AE4834">
        <w:rPr>
          <w:rFonts w:eastAsia="Calibri"/>
          <w:sz w:val="8"/>
        </w:rPr>
        <w:t>also</w:t>
      </w:r>
      <w:proofErr w:type="gramEnd"/>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proofErr w:type="gramStart"/>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proofErr w:type="gramEnd"/>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proofErr w:type="gramStart"/>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proofErr w:type="gramEnd"/>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proofErr w:type="gramStart"/>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proofErr w:type="gramStart"/>
      <w:r w:rsidRPr="00AE4834">
        <w:rPr>
          <w:rFonts w:eastAsia="Calibri"/>
          <w:sz w:val="8"/>
        </w:rPr>
        <w:t>person</w:t>
      </w:r>
      <w:r w:rsidRPr="00AE4834">
        <w:rPr>
          <w:sz w:val="8"/>
        </w:rPr>
        <w:t>-</w:t>
      </w:r>
      <w:r w:rsidRPr="00AE4834">
        <w:rPr>
          <w:rFonts w:eastAsia="Calibri"/>
          <w:sz w:val="8"/>
        </w:rPr>
        <w:t>affecting</w:t>
      </w:r>
      <w:proofErr w:type="gramEnd"/>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proofErr w:type="gramStart"/>
      <w:r w:rsidRPr="00AE4834">
        <w:rPr>
          <w:rStyle w:val="StyleUnderline"/>
          <w:rFonts w:eastAsia="Calibri"/>
        </w:rPr>
        <w:t>their</w:t>
      </w:r>
      <w:proofErr w:type="gramEnd"/>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proofErr w:type="gramStart"/>
      <w:r w:rsidRPr="00AE4834">
        <w:rPr>
          <w:rFonts w:eastAsia="Calibri"/>
          <w:sz w:val="8"/>
        </w:rPr>
        <w:t>This</w:t>
      </w:r>
      <w:proofErr w:type="gramEnd"/>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proofErr w:type="gramStart"/>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proofErr w:type="gramEnd"/>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proofErr w:type="gramStart"/>
      <w:r w:rsidRPr="00AE4834">
        <w:rPr>
          <w:rStyle w:val="StyleUnderline"/>
          <w:rFonts w:eastAsia="Calibri"/>
        </w:rPr>
        <w:t>them</w:t>
      </w:r>
      <w:proofErr w:type="gramEnd"/>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proofErr w:type="gramStart"/>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proofErr w:type="gramEnd"/>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proofErr w:type="gramStart"/>
      <w:r w:rsidRPr="00AE4834">
        <w:rPr>
          <w:rFonts w:eastAsia="Calibri"/>
          <w:sz w:val="8"/>
        </w:rPr>
        <w:t>be</w:t>
      </w:r>
      <w:r w:rsidRPr="00AE4834">
        <w:rPr>
          <w:sz w:val="8"/>
        </w:rPr>
        <w:t xml:space="preserve"> </w:t>
      </w:r>
      <w:r w:rsidRPr="00AE4834">
        <w:rPr>
          <w:rFonts w:eastAsia="Calibri"/>
          <w:sz w:val="8"/>
        </w:rPr>
        <w:t>rejected</w:t>
      </w:r>
      <w:proofErr w:type="gramEnd"/>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proofErr w:type="spellStart"/>
      <w:r w:rsidRPr="00AE4834">
        <w:rPr>
          <w:rFonts w:eastAsia="Calibri"/>
          <w:sz w:val="8"/>
        </w:rPr>
        <w:t>rejectable</w:t>
      </w:r>
      <w:proofErr w:type="spellEnd"/>
      <w:r w:rsidRPr="00AE4834">
        <w:rPr>
          <w:sz w:val="8"/>
        </w:rPr>
        <w:t xml:space="preserve"> — </w:t>
      </w:r>
      <w:proofErr w:type="gramStart"/>
      <w:r w:rsidRPr="00AE4834">
        <w:rPr>
          <w:rFonts w:eastAsia="Calibri"/>
          <w:sz w:val="8"/>
        </w:rPr>
        <w:t>base</w:t>
      </w:r>
      <w:r w:rsidRPr="00AE4834">
        <w:rPr>
          <w:sz w:val="8"/>
        </w:rPr>
        <w:t xml:space="preserve"> </w:t>
      </w:r>
      <w:r w:rsidRPr="00AE4834">
        <w:rPr>
          <w:rFonts w:eastAsia="Calibri"/>
          <w:sz w:val="8"/>
        </w:rPr>
        <w:t>jumping</w:t>
      </w:r>
      <w:proofErr w:type="gramEnd"/>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proofErr w:type="spellStart"/>
      <w:r w:rsidRPr="00AE4834">
        <w:rPr>
          <w:rFonts w:eastAsia="Calibri"/>
          <w:sz w:val="8"/>
        </w:rPr>
        <w:t>rejectable</w:t>
      </w:r>
      <w:proofErr w:type="spellEnd"/>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proofErr w:type="gramStart"/>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proofErr w:type="gramEnd"/>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proofErr w:type="gramStart"/>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proofErr w:type="gramEnd"/>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proofErr w:type="gramStart"/>
      <w:r w:rsidRPr="00AE4834">
        <w:rPr>
          <w:rFonts w:eastAsia="Calibri"/>
          <w:sz w:val="8"/>
        </w:rPr>
        <w:t>course</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proofErr w:type="spellStart"/>
      <w:r w:rsidRPr="00AE4834">
        <w:rPr>
          <w:rFonts w:eastAsia="Calibri"/>
          <w:sz w:val="8"/>
        </w:rPr>
        <w:t>rejectable</w:t>
      </w:r>
      <w:proofErr w:type="spellEnd"/>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proofErr w:type="gramStart"/>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proofErr w:type="gramEnd"/>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proofErr w:type="gramStart"/>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proofErr w:type="gramEnd"/>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proofErr w:type="gramStart"/>
      <w:r w:rsidRPr="00AE4834">
        <w:rPr>
          <w:rFonts w:eastAsia="Calibri"/>
          <w:sz w:val="8"/>
        </w:rPr>
        <w:t>which</w:t>
      </w:r>
      <w:proofErr w:type="gramEnd"/>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proofErr w:type="gramStart"/>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w:t>
      </w:r>
      <w:proofErr w:type="gramEnd"/>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proofErr w:type="gramStart"/>
      <w:r w:rsidRPr="00AE4834">
        <w:rPr>
          <w:rFonts w:eastAsia="Calibri"/>
          <w:sz w:val="8"/>
        </w:rPr>
        <w:t>be</w:t>
      </w:r>
      <w:r w:rsidRPr="00AE4834">
        <w:rPr>
          <w:sz w:val="8"/>
        </w:rPr>
        <w:t xml:space="preserve"> </w:t>
      </w:r>
      <w:r w:rsidRPr="00AE4834">
        <w:rPr>
          <w:rFonts w:eastAsia="Calibri"/>
          <w:sz w:val="8"/>
        </w:rPr>
        <w:t>accomplished</w:t>
      </w:r>
      <w:proofErr w:type="gramEnd"/>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proofErr w:type="spellStart"/>
      <w:r w:rsidRPr="00AE4834">
        <w:rPr>
          <w:rFonts w:eastAsia="Calibri"/>
          <w:sz w:val="8"/>
        </w:rPr>
        <w:t>rejectable</w:t>
      </w:r>
      <w:proofErr w:type="spellEnd"/>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proofErr w:type="gramStart"/>
      <w:r w:rsidRPr="00AE4834">
        <w:rPr>
          <w:rFonts w:eastAsia="Calibri"/>
          <w:sz w:val="8"/>
        </w:rPr>
        <w:t>principle</w:t>
      </w:r>
      <w:r w:rsidRPr="00AE4834">
        <w:rPr>
          <w:sz w:val="8"/>
        </w:rPr>
        <w:t xml:space="preserve"> </w:t>
      </w:r>
      <w:r w:rsidRPr="00AE4834">
        <w:rPr>
          <w:rFonts w:eastAsia="Calibri"/>
          <w:sz w:val="8"/>
        </w:rPr>
        <w:t>which</w:t>
      </w:r>
      <w:proofErr w:type="gramEnd"/>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proofErr w:type="gramStart"/>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proofErr w:type="gramEnd"/>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proofErr w:type="spellStart"/>
      <w:r w:rsidRPr="00AE4834">
        <w:rPr>
          <w:rFonts w:eastAsia="Calibri"/>
          <w:sz w:val="8"/>
        </w:rPr>
        <w:t>Scheffler</w:t>
      </w:r>
      <w:proofErr w:type="spellEnd"/>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proofErr w:type="spellStart"/>
      <w:r w:rsidRPr="00AE4834">
        <w:rPr>
          <w:rFonts w:eastAsia="Calibri"/>
          <w:sz w:val="8"/>
        </w:rPr>
        <w:t>Scheffler</w:t>
      </w:r>
      <w:proofErr w:type="spellEnd"/>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proofErr w:type="gramStart"/>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proofErr w:type="gramEnd"/>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proofErr w:type="gramStart"/>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proofErr w:type="gramEnd"/>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proofErr w:type="gramStart"/>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proofErr w:type="spellStart"/>
      <w:r w:rsidRPr="00AE4834">
        <w:rPr>
          <w:rFonts w:eastAsia="Calibri"/>
          <w:sz w:val="8"/>
        </w:rPr>
        <w:t>Faron</w:t>
      </w:r>
      <w:proofErr w:type="spellEnd"/>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proofErr w:type="spellStart"/>
      <w:r w:rsidRPr="00AE4834">
        <w:rPr>
          <w:rStyle w:val="StyleUnderline"/>
          <w:rFonts w:eastAsia="Calibri"/>
        </w:rPr>
        <w:t>defences</w:t>
      </w:r>
      <w:proofErr w:type="spellEnd"/>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w:t>
      </w:r>
      <w:proofErr w:type="gramEnd"/>
      <w:r w:rsidRPr="00AE4834">
        <w:rPr>
          <w:sz w:val="8"/>
        </w:rPr>
        <w:t xml:space="preserve"> </w:t>
      </w:r>
      <w:proofErr w:type="gramStart"/>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proofErr w:type="spellStart"/>
      <w:r w:rsidRPr="00AE4834">
        <w:rPr>
          <w:rFonts w:eastAsia="Calibri"/>
          <w:sz w:val="8"/>
        </w:rPr>
        <w:t>Scheffler</w:t>
      </w:r>
      <w:proofErr w:type="spellEnd"/>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proofErr w:type="spellStart"/>
      <w:r w:rsidRPr="00AE4834">
        <w:rPr>
          <w:rFonts w:eastAsia="Calibri"/>
          <w:sz w:val="8"/>
        </w:rPr>
        <w:t>Scheffler</w:t>
      </w:r>
      <w:proofErr w:type="spellEnd"/>
      <w:r w:rsidRPr="00AE4834">
        <w:rPr>
          <w:sz w:val="8"/>
        </w:rPr>
        <w:t xml:space="preserve"> 2012, 43).</w:t>
      </w:r>
      <w:proofErr w:type="gramEnd"/>
      <w:r w:rsidRPr="00AE4834">
        <w:rPr>
          <w:sz w:val="8"/>
        </w:rPr>
        <w:t xml:space="preserve">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rsidR="00B36220" w:rsidRPr="00730CE9" w:rsidRDefault="00B36220" w:rsidP="00B36220">
      <w:pPr>
        <w:pStyle w:val="Heading4"/>
        <w:rPr>
          <w:rFonts w:cs="Arial"/>
          <w:szCs w:val="26"/>
        </w:rPr>
      </w:pPr>
      <w:r w:rsidRPr="00730CE9">
        <w:rPr>
          <w:rFonts w:cs="Arial"/>
          <w:szCs w:val="26"/>
        </w:rPr>
        <w:t xml:space="preserve">That is the only </w:t>
      </w:r>
      <w:r w:rsidRPr="00730CE9">
        <w:rPr>
          <w:rFonts w:cs="Arial"/>
          <w:szCs w:val="26"/>
          <w:u w:val="single"/>
        </w:rPr>
        <w:t>egalitarian metric</w:t>
      </w:r>
      <w:r w:rsidRPr="00730CE9">
        <w:rPr>
          <w:rFonts w:cs="Arial"/>
          <w:szCs w:val="26"/>
        </w:rPr>
        <w:t xml:space="preserve">---anything else collapses cooperation on </w:t>
      </w:r>
      <w:r w:rsidRPr="00730CE9">
        <w:rPr>
          <w:rFonts w:cs="Arial"/>
          <w:szCs w:val="26"/>
          <w:u w:val="single"/>
        </w:rPr>
        <w:t>collective action</w:t>
      </w:r>
      <w:r w:rsidRPr="00730CE9">
        <w:rPr>
          <w:rFonts w:cs="Arial"/>
          <w:szCs w:val="26"/>
        </w:rPr>
        <w:t xml:space="preserve"> crises and makes extinction inevitable </w:t>
      </w:r>
    </w:p>
    <w:p w:rsidR="00B36220" w:rsidRPr="00AE4834" w:rsidRDefault="00B36220" w:rsidP="00B36220">
      <w:r w:rsidRPr="00AE4834">
        <w:rPr>
          <w:rStyle w:val="Style13ptBold"/>
        </w:rPr>
        <w:t xml:space="preserve">Khan 18 </w:t>
      </w:r>
      <w:r w:rsidRPr="00AE4834">
        <w:t>(</w:t>
      </w:r>
      <w:proofErr w:type="spellStart"/>
      <w:r w:rsidRPr="00AE4834">
        <w:t>Risalat</w:t>
      </w:r>
      <w:proofErr w:type="spellEnd"/>
      <w:r w:rsidRPr="00AE4834">
        <w:t xml:space="preserve">, activist and entrepreneur from Bangladesh passionate about addressing climate change, biodiversity loss, and other existential challenges. </w:t>
      </w:r>
      <w:proofErr w:type="gramStart"/>
      <w:r w:rsidRPr="00AE4834">
        <w:t>He was featured by The Guardian as one of the “young climate campaigners to watch”</w:t>
      </w:r>
      <w:proofErr w:type="gramEnd"/>
      <w:r w:rsidRPr="00AE4834">
        <w:t xml:space="preserve"> (2015). As a campaigner with the global civic movement </w:t>
      </w:r>
      <w:proofErr w:type="spellStart"/>
      <w:r w:rsidRPr="00AE4834">
        <w:t>Avaaz</w:t>
      </w:r>
      <w:proofErr w:type="spellEnd"/>
      <w:r w:rsidRPr="00AE4834">
        <w:t xml:space="preserve"> (2014-17), </w:t>
      </w:r>
      <w:proofErr w:type="spellStart"/>
      <w:r w:rsidRPr="00AE4834">
        <w:t>Risalat</w:t>
      </w:r>
      <w:proofErr w:type="spellEnd"/>
      <w:r w:rsidRPr="00AE4834">
        <w:t xml:space="preserve"> was part of a small core team that spearheaded the largest climate marches in history with a turnout of over 800,000 across 2,000 cities. After fighting for the Paris Agreement, </w:t>
      </w:r>
      <w:proofErr w:type="spellStart"/>
      <w:r w:rsidRPr="00AE4834">
        <w:t>Risalat</w:t>
      </w:r>
      <w:proofErr w:type="spellEnd"/>
      <w:r w:rsidRPr="00AE4834">
        <w:t xml:space="preserve"> led a campaign joined by over a million people to stop the </w:t>
      </w:r>
      <w:proofErr w:type="spellStart"/>
      <w:r w:rsidRPr="00AE4834">
        <w:t>Rampal</w:t>
      </w:r>
      <w:proofErr w:type="spellEnd"/>
      <w:r w:rsidRPr="00AE4834">
        <w:t xml:space="preserve"> coal plant in Bangladesh to protect the Sundarbans World Heritage forest, and elicited criticism of the plant from </w:t>
      </w:r>
      <w:proofErr w:type="spellStart"/>
      <w:r w:rsidRPr="00AE4834">
        <w:t>Crédit</w:t>
      </w:r>
      <w:proofErr w:type="spellEnd"/>
      <w:r w:rsidRPr="00AE4834">
        <w:t xml:space="preserve"> </w:t>
      </w:r>
      <w:proofErr w:type="spellStart"/>
      <w:r w:rsidRPr="00AE4834">
        <w:t>Agricolé</w:t>
      </w:r>
      <w:proofErr w:type="spellEnd"/>
      <w:r w:rsidRPr="00AE4834">
        <w:t xml:space="preserve"> through targeted advocacy. Currently, </w:t>
      </w:r>
      <w:proofErr w:type="spellStart"/>
      <w:r w:rsidRPr="00AE4834">
        <w:t>Risalat</w:t>
      </w:r>
      <w:proofErr w:type="spellEnd"/>
      <w:r w:rsidRPr="00AE4834">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rsidR="00B36220" w:rsidRPr="00AE4834" w:rsidRDefault="00B36220" w:rsidP="00B36220">
      <w:pPr>
        <w:rPr>
          <w:u w:val="single"/>
        </w:rPr>
      </w:pPr>
      <w:r w:rsidRPr="00AE4834">
        <w:rPr>
          <w:rStyle w:val="Emphasis"/>
        </w:rPr>
        <w:t>Infinite</w:t>
      </w:r>
      <w:r w:rsidRPr="00AE4834">
        <w:rPr>
          <w:sz w:val="12"/>
        </w:rPr>
        <w:t xml:space="preserve"> future </w:t>
      </w:r>
      <w:r w:rsidRPr="00AE4834">
        <w:rPr>
          <w:rStyle w:val="Emphasis"/>
        </w:rPr>
        <w:t>possibilities</w:t>
      </w:r>
      <w:r w:rsidRPr="00AE4834">
        <w:rPr>
          <w:sz w:val="12"/>
        </w:rPr>
        <w:t xml:space="preserve"> I find the story of the </w:t>
      </w:r>
      <w:proofErr w:type="spellStart"/>
      <w:r w:rsidRPr="00AE4834">
        <w:rPr>
          <w:sz w:val="12"/>
        </w:rPr>
        <w:t>Moriori</w:t>
      </w:r>
      <w:proofErr w:type="spellEnd"/>
      <w:r w:rsidRPr="00AE4834">
        <w:rPr>
          <w:sz w:val="12"/>
        </w:rPr>
        <w:t xml:space="preserve"> profound. It teaches me two lessons. Firstly, that </w:t>
      </w:r>
      <w:r w:rsidRPr="000A2C32">
        <w:rPr>
          <w:rStyle w:val="StyleUnderline"/>
          <w:highlight w:val="cyan"/>
        </w:rPr>
        <w:t xml:space="preserve">human culture is </w:t>
      </w:r>
      <w:r w:rsidRPr="000A2C32">
        <w:rPr>
          <w:rStyle w:val="Emphasis"/>
          <w:highlight w:val="cyan"/>
        </w:rPr>
        <w:t>far from immutable</w:t>
      </w:r>
      <w:r w:rsidRPr="000A2C32">
        <w:rPr>
          <w:sz w:val="12"/>
          <w:highlight w:val="cyan"/>
        </w:rPr>
        <w:t>.</w:t>
      </w:r>
      <w:r w:rsidRPr="00AE4834">
        <w:rPr>
          <w:sz w:val="12"/>
        </w:rPr>
        <w:t xml:space="preserve"> That we can struggle against our baser instincts. That </w:t>
      </w:r>
      <w:r w:rsidRPr="000A2C32">
        <w:rPr>
          <w:rStyle w:val="Emphasis"/>
          <w:highlight w:val="cyan"/>
        </w:rPr>
        <w:t>we can</w:t>
      </w:r>
      <w:r w:rsidRPr="00AE4834">
        <w:rPr>
          <w:rStyle w:val="Emphasis"/>
        </w:rPr>
        <w:t xml:space="preserve"> master them and </w:t>
      </w:r>
      <w:r w:rsidRPr="000A2C32">
        <w:rPr>
          <w:rStyle w:val="Emphasis"/>
          <w:highlight w:val="cyan"/>
        </w:rPr>
        <w:t>rise to</w:t>
      </w:r>
      <w:r w:rsidRPr="00AE4834">
        <w:rPr>
          <w:rStyle w:val="Emphasis"/>
        </w:rPr>
        <w:t xml:space="preserve"> unprecedented </w:t>
      </w:r>
      <w:r w:rsidRPr="000A2C32">
        <w:rPr>
          <w:rStyle w:val="Emphasis"/>
          <w:highlight w:val="cyan"/>
        </w:rPr>
        <w:t>challenges</w:t>
      </w:r>
      <w:r w:rsidRPr="00AE4834">
        <w:rPr>
          <w:sz w:val="12"/>
        </w:rPr>
        <w:t xml:space="preserve">. Secondly, that </w:t>
      </w:r>
      <w:r w:rsidRPr="00AE4834">
        <w:rPr>
          <w:rStyle w:val="StyleUnderline"/>
        </w:rPr>
        <w:t xml:space="preserve">even this does not make us masters of our own destiny. We can make visionary choices, but the future can still surprise us. </w:t>
      </w:r>
      <w:r w:rsidRPr="00AE4834">
        <w:rPr>
          <w:sz w:val="12"/>
        </w:rPr>
        <w:t xml:space="preserve">This is a humbling realization. Because </w:t>
      </w:r>
      <w:r w:rsidRPr="000A2C32">
        <w:rPr>
          <w:rStyle w:val="Emphasis"/>
          <w:highlight w:val="cyan"/>
        </w:rPr>
        <w:t>faced with an uncertain future, the only wise thing we can do is prepare</w:t>
      </w:r>
      <w:r w:rsidRPr="00AE4834">
        <w:rPr>
          <w:sz w:val="12"/>
        </w:rPr>
        <w:t xml:space="preserve"> for possibilities. Standing at the launch pad of the Fourth Industrial Revolution, </w:t>
      </w:r>
      <w:r w:rsidRPr="00AE4834">
        <w:rPr>
          <w:rStyle w:val="StyleUnderline"/>
        </w:rPr>
        <w:t>the possibilities seem endless. They range from</w:t>
      </w:r>
      <w:r w:rsidRPr="00AE4834">
        <w:rPr>
          <w:sz w:val="12"/>
        </w:rPr>
        <w:t xml:space="preserve"> an era of </w:t>
      </w:r>
      <w:r w:rsidRPr="00AE4834">
        <w:rPr>
          <w:rStyle w:val="StyleUnderline"/>
        </w:rPr>
        <w:t>abundance to the end of humanity</w:t>
      </w:r>
      <w:r w:rsidRPr="00AE4834">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0A2C32">
        <w:rPr>
          <w:rStyle w:val="Emphasis"/>
          <w:highlight w:val="cyan"/>
        </w:rPr>
        <w:t>only one outcome is truly irreversible: extinction</w:t>
      </w:r>
      <w:r w:rsidRPr="000A2C32">
        <w:rPr>
          <w:sz w:val="12"/>
          <w:highlight w:val="cyan"/>
        </w:rPr>
        <w:t xml:space="preserve">. </w:t>
      </w:r>
      <w:r w:rsidRPr="000A2C32">
        <w:rPr>
          <w:rStyle w:val="StyleUnderline"/>
          <w:highlight w:val="cyan"/>
        </w:rPr>
        <w:t>Concerns</w:t>
      </w:r>
      <w:r w:rsidRPr="00AE4834">
        <w:rPr>
          <w:sz w:val="12"/>
        </w:rPr>
        <w:t xml:space="preserve"> about extinction </w:t>
      </w:r>
      <w:proofErr w:type="gramStart"/>
      <w:r w:rsidRPr="000A2C32">
        <w:rPr>
          <w:rStyle w:val="StyleUnderline"/>
          <w:highlight w:val="cyan"/>
        </w:rPr>
        <w:t>are</w:t>
      </w:r>
      <w:r w:rsidRPr="00AE4834">
        <w:rPr>
          <w:sz w:val="12"/>
        </w:rPr>
        <w:t xml:space="preserve"> often </w:t>
      </w:r>
      <w:r w:rsidRPr="000A2C32">
        <w:rPr>
          <w:rStyle w:val="StyleUnderline"/>
          <w:highlight w:val="cyan"/>
        </w:rPr>
        <w:t>dismissed</w:t>
      </w:r>
      <w:proofErr w:type="gramEnd"/>
      <w:r w:rsidRPr="00AE4834">
        <w:rPr>
          <w:rStyle w:val="StyleUnderline"/>
        </w:rPr>
        <w:t xml:space="preserve"> as </w:t>
      </w:r>
      <w:r w:rsidRPr="00AE4834">
        <w:rPr>
          <w:rStyle w:val="Emphasis"/>
        </w:rPr>
        <w:t>apocalyptic alarmism</w:t>
      </w:r>
      <w:r w:rsidRPr="00AE4834">
        <w:rPr>
          <w:sz w:val="12"/>
        </w:rPr>
        <w:t xml:space="preserve">. Sometimes, they are. </w:t>
      </w:r>
      <w:proofErr w:type="gramStart"/>
      <w:r w:rsidRPr="00AE4834">
        <w:rPr>
          <w:sz w:val="12"/>
        </w:rPr>
        <w:t>But</w:t>
      </w:r>
      <w:proofErr w:type="gramEnd"/>
      <w:r w:rsidRPr="00AE4834">
        <w:rPr>
          <w:sz w:val="12"/>
        </w:rPr>
        <w:t xml:space="preserve">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AE4834">
        <w:rPr>
          <w:sz w:val="12"/>
        </w:rPr>
        <w:t xml:space="preserve"> </w:t>
      </w:r>
      <w:r w:rsidRPr="00AE4834">
        <w:rPr>
          <w:rStyle w:val="Emphasis"/>
        </w:rPr>
        <w:t>The fact that a 1000-year flood has not happened does not negate its possibility</w:t>
      </w:r>
      <w:r w:rsidRPr="00AE4834">
        <w:rPr>
          <w:sz w:val="12"/>
        </w:rPr>
        <w:t xml:space="preserve">. </w:t>
      </w:r>
      <w:proofErr w:type="gramStart"/>
      <w:r w:rsidRPr="00AE4834">
        <w:rPr>
          <w:sz w:val="12"/>
        </w:rPr>
        <w:t>And</w:t>
      </w:r>
      <w:proofErr w:type="gramEnd"/>
      <w:r w:rsidRPr="00AE4834">
        <w:rPr>
          <w:sz w:val="12"/>
        </w:rPr>
        <w:t xml:space="preserve"> </w:t>
      </w:r>
      <w:r w:rsidRPr="000A2C32">
        <w:rPr>
          <w:rStyle w:val="StyleUnderline"/>
          <w:highlight w:val="cyan"/>
        </w:rPr>
        <w:t xml:space="preserve">there have been </w:t>
      </w:r>
      <w:r w:rsidRPr="000A2C32">
        <w:rPr>
          <w:rStyle w:val="Emphasis"/>
          <w:highlight w:val="cyan"/>
        </w:rPr>
        <w:t>far too many nuclear near-misses to rest easy.</w:t>
      </w:r>
      <w:r w:rsidRPr="00AE4834">
        <w:rPr>
          <w:rStyle w:val="Emphasis"/>
        </w:rPr>
        <w:t xml:space="preserve"> </w:t>
      </w:r>
      <w:r w:rsidRPr="00AE4834">
        <w:rPr>
          <w:sz w:val="12"/>
        </w:rPr>
        <w:t xml:space="preserve">As the World Economic Forum’s Annual Meeting in </w:t>
      </w:r>
      <w:r w:rsidRPr="00AE4834">
        <w:rPr>
          <w:rStyle w:val="StyleUnderline"/>
        </w:rPr>
        <w:t>Davos discusses</w:t>
      </w:r>
      <w:r w:rsidRPr="00AE4834">
        <w:rPr>
          <w:sz w:val="12"/>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AE4834">
        <w:rPr>
          <w:sz w:val="12"/>
        </w:rPr>
        <w:t xml:space="preserve">1. </w:t>
      </w:r>
      <w:r w:rsidRPr="000A2C32">
        <w:rPr>
          <w:rStyle w:val="Emphasis"/>
          <w:highlight w:val="cyan"/>
        </w:rPr>
        <w:t>Extinction is the rule</w:t>
      </w:r>
      <w:r w:rsidRPr="00AE4834">
        <w:rPr>
          <w:rStyle w:val="Emphasis"/>
        </w:rPr>
        <w:t>, not the exception</w:t>
      </w:r>
      <w:r w:rsidRPr="00AE4834">
        <w:rPr>
          <w:sz w:val="12"/>
        </w:rPr>
        <w:t xml:space="preserve"> </w:t>
      </w:r>
      <w:proofErr w:type="gramStart"/>
      <w:r w:rsidRPr="00AE4834">
        <w:rPr>
          <w:sz w:val="12"/>
        </w:rPr>
        <w:t>More</w:t>
      </w:r>
      <w:proofErr w:type="gramEnd"/>
      <w:r w:rsidRPr="00AE4834">
        <w:rPr>
          <w:sz w:val="12"/>
        </w:rPr>
        <w:t xml:space="preserve"> than </w:t>
      </w:r>
      <w:r w:rsidRPr="000A2C32">
        <w:rPr>
          <w:rStyle w:val="StyleUnderline"/>
          <w:highlight w:val="cyan"/>
        </w:rPr>
        <w:t>99.9% of all the species that ever existed are gone</w:t>
      </w:r>
      <w:r w:rsidRPr="000A2C32">
        <w:rPr>
          <w:sz w:val="12"/>
          <w:highlight w:val="cyan"/>
        </w:rPr>
        <w:t xml:space="preserve">. </w:t>
      </w:r>
      <w:r w:rsidRPr="000A2C32">
        <w:rPr>
          <w:rStyle w:val="Emphasis"/>
          <w:highlight w:val="cyan"/>
        </w:rPr>
        <w:t>Deep time is unfathomable</w:t>
      </w:r>
      <w:r w:rsidRPr="00AE4834">
        <w:rPr>
          <w:sz w:val="12"/>
        </w:rPr>
        <w:t xml:space="preserve"> to the human brain. </w:t>
      </w:r>
      <w:proofErr w:type="gramStart"/>
      <w:r w:rsidRPr="00AE4834">
        <w:rPr>
          <w:sz w:val="12"/>
        </w:rPr>
        <w:t>But</w:t>
      </w:r>
      <w:proofErr w:type="gramEnd"/>
      <w:r w:rsidRPr="00AE4834">
        <w:rPr>
          <w:sz w:val="12"/>
        </w:rPr>
        <w:t xml:space="preserve"> </w:t>
      </w:r>
      <w:r w:rsidRPr="00AE4834">
        <w:rPr>
          <w:rStyle w:val="StyleUnderline"/>
        </w:rPr>
        <w:t xml:space="preserve">if one cares to take a tour of the billions of years of life’s history, we find a litany of forgotten species. </w:t>
      </w:r>
      <w:proofErr w:type="gramStart"/>
      <w:r w:rsidRPr="00AE4834">
        <w:rPr>
          <w:sz w:val="12"/>
        </w:rPr>
        <w:t>And</w:t>
      </w:r>
      <w:proofErr w:type="gramEnd"/>
      <w:r w:rsidRPr="00AE4834">
        <w:rPr>
          <w:sz w:val="12"/>
        </w:rPr>
        <w:t xml:space="preserve"> we have only discovered a mere fraction of the extinct species that once roamed the planet. In the speck of time since the first humans evolved, more than </w:t>
      </w:r>
      <w:r w:rsidRPr="00AE4834">
        <w:rPr>
          <w:rStyle w:val="StyleUnderline"/>
        </w:rPr>
        <w:t>99.9% of all</w:t>
      </w:r>
      <w:r w:rsidRPr="00AE4834">
        <w:rPr>
          <w:sz w:val="12"/>
        </w:rPr>
        <w:t xml:space="preserve"> the distinct </w:t>
      </w:r>
      <w:r w:rsidRPr="00AE4834">
        <w:rPr>
          <w:rStyle w:val="StyleUnderline"/>
        </w:rPr>
        <w:t>human cultures that have ever existed are extinct.</w:t>
      </w:r>
      <w:r w:rsidRPr="00AE4834">
        <w:rPr>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AE4834">
        <w:rPr>
          <w:rStyle w:val="StyleUnderline"/>
        </w:rPr>
        <w:t>It is only in the very recent past that we became a truly global civilization</w:t>
      </w:r>
      <w:r w:rsidRPr="00AE4834">
        <w:rPr>
          <w:sz w:val="12"/>
        </w:rPr>
        <w:t xml:space="preserve">. Our interconnectedness continues to grow rapidly. “Stand or fall, we are the last civilization”, as </w:t>
      </w:r>
      <w:proofErr w:type="spellStart"/>
      <w:r w:rsidRPr="00AE4834">
        <w:rPr>
          <w:sz w:val="12"/>
        </w:rPr>
        <w:t>Ricken</w:t>
      </w:r>
      <w:proofErr w:type="spellEnd"/>
      <w:r w:rsidRPr="00AE4834">
        <w:rPr>
          <w:sz w:val="12"/>
        </w:rPr>
        <w:t xml:space="preserve"> Patel, the founder of the global civic movement </w:t>
      </w:r>
      <w:proofErr w:type="spellStart"/>
      <w:r w:rsidRPr="00AE4834">
        <w:rPr>
          <w:sz w:val="12"/>
        </w:rPr>
        <w:t>Avaaz</w:t>
      </w:r>
      <w:proofErr w:type="spellEnd"/>
      <w:r w:rsidRPr="00AE4834">
        <w:rPr>
          <w:sz w:val="12"/>
        </w:rPr>
        <w:t xml:space="preserve">, put it. 2. Environmental pressures can drive extinction More than </w:t>
      </w:r>
      <w:r w:rsidRPr="00AE4834">
        <w:rPr>
          <w:rStyle w:val="StyleUnderline"/>
        </w:rPr>
        <w:t>15,000 scientists just issued a ‘warning to humanity’</w:t>
      </w:r>
      <w:r w:rsidRPr="00AE4834">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AE4834">
        <w:rPr>
          <w:sz w:val="12"/>
        </w:rPr>
        <w:t xml:space="preserve">. He makes the case that </w:t>
      </w:r>
      <w:r w:rsidRPr="00AE4834">
        <w:rPr>
          <w:rStyle w:val="StyleUnderline"/>
        </w:rPr>
        <w:t xml:space="preserve">overpopulation and resource use beyond the carrying capacity have often been important, </w:t>
      </w:r>
      <w:r w:rsidRPr="00AE4834">
        <w:rPr>
          <w:sz w:val="12"/>
        </w:rPr>
        <w:t xml:space="preserve">if not the only, drivers </w:t>
      </w:r>
      <w:r w:rsidRPr="00AE4834">
        <w:rPr>
          <w:rStyle w:val="StyleUnderline"/>
        </w:rPr>
        <w:t xml:space="preserve">of collapse. </w:t>
      </w:r>
      <w:r w:rsidRPr="00AE4834">
        <w:rPr>
          <w:sz w:val="12"/>
        </w:rPr>
        <w:t xml:space="preserve">Even though we are making important incremental progress in battles such as climate change, </w:t>
      </w:r>
      <w:r w:rsidRPr="00AE4834">
        <w:rPr>
          <w:rStyle w:val="StyleUnderline"/>
        </w:rPr>
        <w:t>we must</w:t>
      </w:r>
      <w:r w:rsidRPr="00AE4834">
        <w:rPr>
          <w:sz w:val="12"/>
        </w:rPr>
        <w:t xml:space="preserve"> still </w:t>
      </w:r>
      <w:r w:rsidRPr="00AE4834">
        <w:rPr>
          <w:rStyle w:val="StyleUnderline"/>
        </w:rPr>
        <w:t xml:space="preserve">achieve tremendous </w:t>
      </w:r>
      <w:r w:rsidRPr="00AE4834">
        <w:rPr>
          <w:sz w:val="12"/>
        </w:rPr>
        <w:t xml:space="preserve">step </w:t>
      </w:r>
      <w:r w:rsidRPr="00AE4834">
        <w:rPr>
          <w:rStyle w:val="StyleUnderline"/>
        </w:rPr>
        <w:t>changes in our response to several major environmental crises.</w:t>
      </w:r>
      <w:r w:rsidRPr="00AE4834">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w:t>
      </w:r>
      <w:proofErr w:type="gramStart"/>
      <w:r w:rsidRPr="00AE4834">
        <w:rPr>
          <w:sz w:val="12"/>
        </w:rPr>
        <w:t>crafted</w:t>
      </w:r>
      <w:proofErr w:type="gramEnd"/>
      <w:r w:rsidRPr="00AE4834">
        <w:rPr>
          <w:sz w:val="12"/>
        </w:rPr>
        <w:t xml:space="preserve"> the most ingenious plan it could: starve the humans by taking away all their bananas. Foolproof plan, right? This story describes the fundamental difficulty with superintelligence. A </w:t>
      </w:r>
      <w:proofErr w:type="spellStart"/>
      <w:r w:rsidRPr="00AE4834">
        <w:rPr>
          <w:sz w:val="12"/>
        </w:rPr>
        <w:t>superintelligent</w:t>
      </w:r>
      <w:proofErr w:type="spellEnd"/>
      <w:r w:rsidRPr="00AE4834">
        <w:rPr>
          <w:sz w:val="12"/>
        </w:rPr>
        <w:t xml:space="preserve"> being may always do something entirely different from what we, with our mere mortal intelligence, can foresee. In his 2014 book Superintelligence, Swedish philosopher Nick </w:t>
      </w:r>
      <w:proofErr w:type="spellStart"/>
      <w:r w:rsidRPr="00AE4834">
        <w:rPr>
          <w:sz w:val="12"/>
        </w:rPr>
        <w:t>Bostrom</w:t>
      </w:r>
      <w:proofErr w:type="spellEnd"/>
      <w:r w:rsidRPr="00AE4834">
        <w:rPr>
          <w:sz w:val="12"/>
        </w:rPr>
        <w:t xml:space="preserve"> presents the challenge in thought-provoking detail, and advises caution. </w:t>
      </w:r>
      <w:proofErr w:type="spellStart"/>
      <w:r w:rsidRPr="00AE4834">
        <w:rPr>
          <w:rStyle w:val="Emphasis"/>
        </w:rPr>
        <w:t>Bostrom</w:t>
      </w:r>
      <w:proofErr w:type="spellEnd"/>
      <w:r w:rsidRPr="00AE4834">
        <w:rPr>
          <w:rStyle w:val="Emphasis"/>
        </w:rPr>
        <w:t xml:space="preserve"> cites a survey of industry experts that projected a 50% chance of the development of artificial superintelligence by 2050</w:t>
      </w:r>
      <w:r w:rsidRPr="00AE4834">
        <w:rPr>
          <w:sz w:val="12"/>
        </w:rPr>
        <w:t xml:space="preserve">, </w:t>
      </w:r>
      <w:r w:rsidRPr="00AE4834">
        <w:rPr>
          <w:rStyle w:val="Emphasis"/>
        </w:rPr>
        <w:t>and a 90% chance by 2075</w:t>
      </w:r>
      <w:r w:rsidRPr="00AE4834">
        <w:rPr>
          <w:sz w:val="12"/>
        </w:rPr>
        <w:t xml:space="preserve">. The latter date is within the life expectancy of many alive today. </w:t>
      </w:r>
      <w:r w:rsidRPr="00AE4834">
        <w:rPr>
          <w:rStyle w:val="StyleUnderline"/>
        </w:rPr>
        <w:t>Visionaries</w:t>
      </w:r>
      <w:r w:rsidRPr="00AE4834">
        <w:rPr>
          <w:sz w:val="12"/>
        </w:rPr>
        <w:t xml:space="preserve"> like Stephen Hawking and Elon Musk have </w:t>
      </w:r>
      <w:r w:rsidRPr="00AE4834">
        <w:rPr>
          <w:rStyle w:val="StyleUnderline"/>
        </w:rPr>
        <w:t xml:space="preserve">warned of the existential risks from artificial superintelligence. </w:t>
      </w:r>
      <w:r w:rsidRPr="00AE4834">
        <w:rPr>
          <w:sz w:val="12"/>
        </w:rPr>
        <w:t xml:space="preserve">Their opposite camp includes Larry Page and Mark Zuckerberg. </w:t>
      </w:r>
      <w:proofErr w:type="gramStart"/>
      <w:r w:rsidRPr="00AE4834">
        <w:rPr>
          <w:sz w:val="12"/>
        </w:rPr>
        <w:t>But</w:t>
      </w:r>
      <w:proofErr w:type="gramEnd"/>
      <w:r w:rsidRPr="00AE4834">
        <w:rPr>
          <w:sz w:val="12"/>
        </w:rPr>
        <w:t xml:space="preserve"> on an issue that concerns the future of humanity, is it really wise to ignore the guy who explained the nature of space to us and another guy who just put a reusable rocket in it? 4. Technology: known knowns and unknown unknowns </w:t>
      </w:r>
      <w:proofErr w:type="gramStart"/>
      <w:r w:rsidRPr="00AE4834">
        <w:rPr>
          <w:sz w:val="12"/>
        </w:rPr>
        <w:t>Many</w:t>
      </w:r>
      <w:proofErr w:type="gramEnd"/>
      <w:r w:rsidRPr="00AE4834">
        <w:rPr>
          <w:sz w:val="12"/>
        </w:rPr>
        <w:t xml:space="preserve">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t>
      </w:r>
      <w:proofErr w:type="gramStart"/>
      <w:r w:rsidRPr="00AE4834">
        <w:rPr>
          <w:sz w:val="12"/>
        </w:rPr>
        <w:t>Would ISIS?</w:t>
      </w:r>
      <w:proofErr w:type="gramEnd"/>
      <w:r w:rsidRPr="00AE4834">
        <w:rPr>
          <w:sz w:val="12"/>
        </w:rPr>
        <w:t xml:space="preserve">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w:t>
      </w:r>
      <w:proofErr w:type="gramStart"/>
      <w:r w:rsidRPr="00AE4834">
        <w:rPr>
          <w:sz w:val="12"/>
        </w:rPr>
        <w:t>are added</w:t>
      </w:r>
      <w:proofErr w:type="gramEnd"/>
      <w:r w:rsidRPr="00AE4834">
        <w:rPr>
          <w:sz w:val="12"/>
        </w:rPr>
        <w:t xml:space="preserve"> to this melee, we find ourselves on a tightrope. What choices must we now make now to create a shared future, in which we are not at perpetual risk of destroying ourselves? Common enemy to common cause </w:t>
      </w:r>
      <w:proofErr w:type="gramStart"/>
      <w:r w:rsidRPr="00AE4834">
        <w:rPr>
          <w:rStyle w:val="StyleUnderline"/>
        </w:rPr>
        <w:t>Throughout</w:t>
      </w:r>
      <w:proofErr w:type="gramEnd"/>
      <w:r w:rsidRPr="00AE4834">
        <w:rPr>
          <w:rStyle w:val="StyleUnderline"/>
        </w:rPr>
        <w:t xml:space="preserve"> history, we have rallied against the ‘other’</w:t>
      </w:r>
      <w:r w:rsidRPr="00AE4834">
        <w:rPr>
          <w:sz w:val="12"/>
        </w:rPr>
        <w:t xml:space="preserve">. </w:t>
      </w:r>
      <w:proofErr w:type="gramStart"/>
      <w:r w:rsidRPr="00AE4834">
        <w:rPr>
          <w:rStyle w:val="StyleUnderline"/>
        </w:rPr>
        <w:t>Tribes</w:t>
      </w:r>
      <w:r w:rsidRPr="00AE4834">
        <w:rPr>
          <w:sz w:val="12"/>
        </w:rPr>
        <w:t xml:space="preserve"> have </w:t>
      </w:r>
      <w:r w:rsidRPr="00AE4834">
        <w:rPr>
          <w:rStyle w:val="StyleUnderline"/>
        </w:rPr>
        <w:t>overpowered tribes</w:t>
      </w:r>
      <w:proofErr w:type="gramEnd"/>
      <w:r w:rsidRPr="00AE4834">
        <w:rPr>
          <w:rStyle w:val="StyleUnderline"/>
        </w:rPr>
        <w:t>,</w:t>
      </w:r>
      <w:r w:rsidRPr="00AE4834">
        <w:rPr>
          <w:sz w:val="12"/>
        </w:rPr>
        <w:t xml:space="preserve"> </w:t>
      </w:r>
      <w:proofErr w:type="gramStart"/>
      <w:r w:rsidRPr="00AE4834">
        <w:rPr>
          <w:rStyle w:val="StyleUnderline"/>
        </w:rPr>
        <w:t>empires have conquered rivals</w:t>
      </w:r>
      <w:proofErr w:type="gramEnd"/>
      <w:r w:rsidRPr="00AE4834">
        <w:rPr>
          <w:sz w:val="12"/>
        </w:rPr>
        <w:t xml:space="preserve">. Even today, </w:t>
      </w:r>
      <w:r w:rsidRPr="00AE4834">
        <w:rPr>
          <w:rStyle w:val="StyleUnderline"/>
        </w:rPr>
        <w:t xml:space="preserve">our fiercest </w:t>
      </w:r>
      <w:r w:rsidRPr="000A2C32">
        <w:rPr>
          <w:rStyle w:val="StyleUnderline"/>
          <w:highlight w:val="cyan"/>
        </w:rPr>
        <w:t>displays of unity typically happen at wartime.</w:t>
      </w:r>
      <w:r w:rsidRPr="00AE4834">
        <w:rPr>
          <w:rStyle w:val="StyleUnderline"/>
        </w:rPr>
        <w:t xml:space="preserve"> We</w:t>
      </w:r>
      <w:r w:rsidRPr="00AE4834">
        <w:rPr>
          <w:sz w:val="12"/>
        </w:rPr>
        <w:t xml:space="preserve"> give our lives for our motherland and defend nationalistic pride like a wounded lion. </w:t>
      </w:r>
      <w:proofErr w:type="gramStart"/>
      <w:r w:rsidRPr="00AE4834">
        <w:rPr>
          <w:sz w:val="12"/>
        </w:rPr>
        <w:t>But</w:t>
      </w:r>
      <w:proofErr w:type="gramEnd"/>
      <w:r w:rsidRPr="00AE4834">
        <w:rPr>
          <w:sz w:val="12"/>
        </w:rPr>
        <w:t xml:space="preserve"> like the early </w:t>
      </w:r>
      <w:proofErr w:type="spellStart"/>
      <w:r w:rsidRPr="00AE4834">
        <w:rPr>
          <w:sz w:val="12"/>
        </w:rPr>
        <w:t>Morioris</w:t>
      </w:r>
      <w:proofErr w:type="spellEnd"/>
      <w:r w:rsidRPr="00AE4834">
        <w:rPr>
          <w:sz w:val="12"/>
        </w:rPr>
        <w:t xml:space="preserve">, </w:t>
      </w:r>
      <w:r w:rsidRPr="00AE4834">
        <w:rPr>
          <w:rStyle w:val="StyleUnderline"/>
        </w:rPr>
        <w:t xml:space="preserve">we 21st-century citizens find ourselves on an </w:t>
      </w:r>
      <w:r w:rsidRPr="00AE4834">
        <w:rPr>
          <w:rStyle w:val="Emphasis"/>
        </w:rPr>
        <w:t>increasingly unstable island</w:t>
      </w:r>
      <w:r w:rsidRPr="00AE4834">
        <w:rPr>
          <w:rStyle w:val="StyleUnderline"/>
        </w:rPr>
        <w:t>.</w:t>
      </w:r>
      <w:r w:rsidRPr="00AE4834">
        <w:rPr>
          <w:sz w:val="12"/>
        </w:rPr>
        <w:t xml:space="preserve"> </w:t>
      </w:r>
      <w:r w:rsidRPr="000A2C32">
        <w:rPr>
          <w:rStyle w:val="StyleUnderline"/>
          <w:highlight w:val="cyan"/>
        </w:rPr>
        <w:t>We may have a violent past, but</w:t>
      </w:r>
      <w:r w:rsidRPr="00AE4834">
        <w:rPr>
          <w:rStyle w:val="StyleUnderline"/>
        </w:rPr>
        <w:t xml:space="preserve"> </w:t>
      </w:r>
      <w:r w:rsidRPr="00AE4834">
        <w:rPr>
          <w:rStyle w:val="Emphasis"/>
        </w:rPr>
        <w:t xml:space="preserve">we have </w:t>
      </w:r>
      <w:r w:rsidRPr="000A2C32">
        <w:rPr>
          <w:rStyle w:val="Emphasis"/>
          <w:highlight w:val="cyan"/>
        </w:rPr>
        <w:t>no more dangerous enemy than ourselves</w:t>
      </w:r>
      <w:r w:rsidRPr="00AE4834">
        <w:rPr>
          <w:sz w:val="12"/>
        </w:rPr>
        <w:t xml:space="preserve">. </w:t>
      </w:r>
      <w:r w:rsidRPr="00AE4834">
        <w:rPr>
          <w:rStyle w:val="StyleUnderline"/>
        </w:rPr>
        <w:t>Our task is to find</w:t>
      </w:r>
      <w:r w:rsidRPr="00AE4834">
        <w:rPr>
          <w:sz w:val="12"/>
        </w:rPr>
        <w:t xml:space="preserve"> our own </w:t>
      </w:r>
      <w:proofErr w:type="spellStart"/>
      <w:r w:rsidRPr="00AE4834">
        <w:rPr>
          <w:sz w:val="12"/>
        </w:rPr>
        <w:t>Nunuku’s</w:t>
      </w:r>
      <w:proofErr w:type="spellEnd"/>
      <w:r w:rsidRPr="00AE4834">
        <w:rPr>
          <w:sz w:val="12"/>
        </w:rPr>
        <w:t xml:space="preserve"> Law. </w:t>
      </w:r>
      <w:r w:rsidRPr="00AE4834">
        <w:rPr>
          <w:rStyle w:val="StyleUnderline"/>
        </w:rPr>
        <w:t xml:space="preserve">Our </w:t>
      </w:r>
      <w:proofErr w:type="gramStart"/>
      <w:r w:rsidRPr="00AE4834">
        <w:rPr>
          <w:rStyle w:val="StyleUnderline"/>
        </w:rPr>
        <w:t>own shared</w:t>
      </w:r>
      <w:proofErr w:type="gramEnd"/>
      <w:r w:rsidRPr="00AE4834">
        <w:rPr>
          <w:rStyle w:val="StyleUnderline"/>
        </w:rPr>
        <w:t xml:space="preserve"> contract, based on </w:t>
      </w:r>
      <w:r w:rsidRPr="000A2C32">
        <w:rPr>
          <w:rStyle w:val="StyleUnderline"/>
          <w:highlight w:val="cyan"/>
        </w:rPr>
        <w:t>equity, would help us navigate safely.</w:t>
      </w:r>
      <w:r w:rsidRPr="00AE4834">
        <w:rPr>
          <w:sz w:val="12"/>
        </w:rPr>
        <w:t xml:space="preserve"> It </w:t>
      </w:r>
      <w:r w:rsidRPr="00AE4834">
        <w:rPr>
          <w:rStyle w:val="StyleUnderline"/>
        </w:rPr>
        <w:t xml:space="preserve">would ensure </w:t>
      </w:r>
      <w:r w:rsidRPr="000A2C32">
        <w:rPr>
          <w:rStyle w:val="StyleUnderline"/>
          <w:highlight w:val="cyan"/>
        </w:rPr>
        <w:t>a future that unleashes the full potential of our</w:t>
      </w:r>
      <w:r w:rsidRPr="00AE4834">
        <w:rPr>
          <w:rStyle w:val="StyleUnderline"/>
        </w:rPr>
        <w:t xml:space="preserve"> still-budding human </w:t>
      </w:r>
      <w:r w:rsidRPr="000A2C32">
        <w:rPr>
          <w:rStyle w:val="StyleUnderline"/>
          <w:highlight w:val="cyan"/>
        </w:rPr>
        <w:t>civilization</w:t>
      </w:r>
      <w:r w:rsidRPr="00AE4834">
        <w:rPr>
          <w:rStyle w:val="StyleUnderline"/>
        </w:rPr>
        <w:t xml:space="preserve">, in all its diversity. </w:t>
      </w:r>
      <w:r w:rsidRPr="000A2C32">
        <w:rPr>
          <w:rStyle w:val="StyleUnderline"/>
          <w:highlight w:val="cyan"/>
        </w:rPr>
        <w:t xml:space="preserve">We cannot do this unless we </w:t>
      </w:r>
      <w:proofErr w:type="gramStart"/>
      <w:r w:rsidRPr="000A2C32">
        <w:rPr>
          <w:rStyle w:val="StyleUnderline"/>
          <w:highlight w:val="cyan"/>
        </w:rPr>
        <w:t xml:space="preserve">are </w:t>
      </w:r>
      <w:r w:rsidRPr="000A2C32">
        <w:rPr>
          <w:rStyle w:val="Emphasis"/>
          <w:highlight w:val="cyan"/>
        </w:rPr>
        <w:t>humbly grounded</w:t>
      </w:r>
      <w:proofErr w:type="gramEnd"/>
      <w:r w:rsidRPr="000A2C32">
        <w:rPr>
          <w:rStyle w:val="Emphasis"/>
          <w:highlight w:val="cyan"/>
        </w:rPr>
        <w:t xml:space="preserve"> in the possibility of our own destruction</w:t>
      </w:r>
      <w:r w:rsidRPr="000A2C32">
        <w:rPr>
          <w:sz w:val="12"/>
          <w:highlight w:val="cyan"/>
        </w:rPr>
        <w:t xml:space="preserve">. </w:t>
      </w:r>
      <w:r w:rsidRPr="000A2C32">
        <w:rPr>
          <w:rStyle w:val="Emphasis"/>
          <w:highlight w:val="cyan"/>
        </w:rPr>
        <w:t>Survival is life’s primal instinct</w:t>
      </w:r>
      <w:r w:rsidRPr="000A2C32">
        <w:rPr>
          <w:sz w:val="12"/>
          <w:highlight w:val="cyan"/>
        </w:rPr>
        <w:t xml:space="preserve">. </w:t>
      </w:r>
      <w:r w:rsidRPr="000A2C32">
        <w:rPr>
          <w:rStyle w:val="StyleUnderline"/>
          <w:highlight w:val="cyan"/>
        </w:rPr>
        <w:t>In the absence of a common enemy, we must find common cause in survival.</w:t>
      </w:r>
      <w:r w:rsidRPr="00AE4834">
        <w:rPr>
          <w:rStyle w:val="StyleUnderline"/>
        </w:rPr>
        <w:t xml:space="preserve"> Our future may depend on whether we realize this.</w:t>
      </w:r>
    </w:p>
    <w:p w:rsidR="00B36220" w:rsidRDefault="00B36220" w:rsidP="00B36220"/>
    <w:p w:rsidR="00B36220" w:rsidRDefault="00B36220" w:rsidP="00B36220">
      <w:pPr>
        <w:pStyle w:val="Heading3"/>
      </w:pPr>
      <w:r>
        <w:t>2</w:t>
      </w:r>
    </w:p>
    <w:p w:rsidR="00B36220" w:rsidRPr="008334AC" w:rsidRDefault="00B36220" w:rsidP="00B36220">
      <w:pPr>
        <w:pStyle w:val="Heading4"/>
      </w:pPr>
      <w:r>
        <w:t xml:space="preserve">Despite </w:t>
      </w:r>
      <w:r w:rsidRPr="00A11340">
        <w:rPr>
          <w:u w:val="single"/>
        </w:rPr>
        <w:t>growing rivalry</w:t>
      </w:r>
      <w:r>
        <w:t xml:space="preserve">, US-China economic </w:t>
      </w:r>
      <w:r w:rsidRPr="00A11340">
        <w:rPr>
          <w:u w:val="single"/>
        </w:rPr>
        <w:t>interdependence</w:t>
      </w:r>
      <w:r>
        <w:t xml:space="preserve"> strong now. Exchange of tech </w:t>
      </w:r>
      <w:proofErr w:type="gramStart"/>
      <w:r>
        <w:t>know-how</w:t>
      </w:r>
      <w:proofErr w:type="gramEnd"/>
      <w:r>
        <w:t xml:space="preserve">, collaboration science research, and massive US-China STEM pipeline improving relations – but it can </w:t>
      </w:r>
      <w:r w:rsidRPr="00A11340">
        <w:rPr>
          <w:u w:val="single"/>
        </w:rPr>
        <w:t>easily collapse</w:t>
      </w:r>
      <w:r>
        <w:t>.</w:t>
      </w:r>
    </w:p>
    <w:p w:rsidR="00B36220" w:rsidRPr="008334AC" w:rsidRDefault="00B36220" w:rsidP="00B36220">
      <w:proofErr w:type="gramStart"/>
      <w:r w:rsidRPr="008334AC">
        <w:rPr>
          <w:rStyle w:val="Style13ptBold"/>
        </w:rPr>
        <w:t>Hass 8/12</w:t>
      </w:r>
      <w:r>
        <w:t xml:space="preserve"> [Ryan Hass (Senior Fellow - Foreign Policy, Center for East Asia Policy Studies, John L. Thornton China Center The Michael H. </w:t>
      </w:r>
      <w:proofErr w:type="spellStart"/>
      <w:r>
        <w:t>Armacost</w:t>
      </w:r>
      <w:proofErr w:type="spellEnd"/>
      <w:r>
        <w:t xml:space="preserve"> Chair Chen-Fu and Cecilia Yen Koo Chair in Taiwan Studies Nonresident Fellow, Paul Tsai China Center, Yale Law School), </w:t>
      </w:r>
      <w:r w:rsidRPr="008334AC">
        <w:t xml:space="preserve">8-12-2021, "The “new normal” in US-China relations: Hardening competition and deep interdependence," Brookings, </w:t>
      </w:r>
      <w:hyperlink r:id="rId7" w:history="1">
        <w:r w:rsidRPr="009B67B8">
          <w:rPr>
            <w:rStyle w:val="Hyperlink"/>
          </w:rPr>
          <w:t>https://www.brookings.edu/blog/order-from-chaos/2021/08/12/the-new-normal-in-us-china-relations-hardening-competition-and-deep-interdependence/</w:t>
        </w:r>
      </w:hyperlink>
      <w:r>
        <w:t xml:space="preserve"> // belle]</w:t>
      </w:r>
      <w:proofErr w:type="gramEnd"/>
    </w:p>
    <w:p w:rsidR="00B36220" w:rsidRDefault="00B36220" w:rsidP="00B36220">
      <w:r>
        <w:t xml:space="preserve">The </w:t>
      </w:r>
      <w:r w:rsidRPr="00A11340">
        <w:rPr>
          <w:rStyle w:val="Emphasis"/>
        </w:rPr>
        <w:t xml:space="preserve">intensification of </w:t>
      </w:r>
      <w:r w:rsidRPr="00A11340">
        <w:rPr>
          <w:rStyle w:val="Emphasis"/>
          <w:highlight w:val="green"/>
        </w:rPr>
        <w:t xml:space="preserve">U.S.-China </w:t>
      </w:r>
      <w:r w:rsidRPr="00A11340">
        <w:rPr>
          <w:rStyle w:val="Emphasis"/>
        </w:rPr>
        <w:t>competition</w:t>
      </w:r>
      <w:r>
        <w:t xml:space="preserve"> has captured significant attention in recent years. American attitudes toward China have become more negative during this period, as anger has built over disruptions resulting from the COVID-19 </w:t>
      </w:r>
      <w:proofErr w:type="gramStart"/>
      <w:r>
        <w:t>pandemic,</w:t>
      </w:r>
      <w:proofErr w:type="gramEnd"/>
      <w:r>
        <w:t xml:space="preserve"> Beijing’s trampling of Hong Kong’s autonomy, human rights violations in Xinjiang, and job losses to China.</w:t>
      </w:r>
    </w:p>
    <w:p w:rsidR="00B36220" w:rsidRDefault="00B36220" w:rsidP="00B36220">
      <w:r>
        <w:t xml:space="preserve">Amidst this focus on great power competition, two broader trends in the U.S.-China relationship have commanded relatively less attention. The first has been the widening gap in </w:t>
      </w:r>
      <w:proofErr w:type="gramStart"/>
      <w:r>
        <w:t>America’s</w:t>
      </w:r>
      <w:proofErr w:type="gramEnd"/>
      <w:r>
        <w:t xml:space="preserve"> and China’s overall national power relative to every other country in the world. The second has been the continuing </w:t>
      </w:r>
      <w:r w:rsidRPr="008334AC">
        <w:rPr>
          <w:rStyle w:val="Emphasis"/>
        </w:rPr>
        <w:t xml:space="preserve">thick </w:t>
      </w:r>
      <w:r w:rsidRPr="00A11340">
        <w:rPr>
          <w:rStyle w:val="Emphasis"/>
          <w:highlight w:val="green"/>
        </w:rPr>
        <w:t>interdependence</w:t>
      </w:r>
      <w:r w:rsidRPr="008334AC">
        <w:rPr>
          <w:rStyle w:val="Emphasis"/>
        </w:rPr>
        <w:t xml:space="preserve"> between the United States and </w:t>
      </w:r>
      <w:r w:rsidRPr="0059338C">
        <w:rPr>
          <w:rStyle w:val="Emphasis"/>
        </w:rPr>
        <w:t xml:space="preserve">China, even </w:t>
      </w:r>
      <w:r w:rsidRPr="00A11340">
        <w:rPr>
          <w:rStyle w:val="Emphasis"/>
          <w:highlight w:val="green"/>
        </w:rPr>
        <w:t>amidst their growing rivalry</w:t>
      </w:r>
      <w:r>
        <w:t xml:space="preserve">. Even on economic issues, where rhetoric and actions around decoupling command the most attention, </w:t>
      </w:r>
      <w:r w:rsidRPr="00A11340">
        <w:rPr>
          <w:rStyle w:val="Emphasis"/>
          <w:highlight w:val="green"/>
        </w:rPr>
        <w:t>trade and investment data</w:t>
      </w:r>
      <w:r w:rsidRPr="008334AC">
        <w:rPr>
          <w:rStyle w:val="Emphasis"/>
        </w:rPr>
        <w:t xml:space="preserve"> continue to </w:t>
      </w:r>
      <w:r w:rsidRPr="00A11340">
        <w:rPr>
          <w:rStyle w:val="Emphasis"/>
          <w:highlight w:val="green"/>
        </w:rPr>
        <w:t>point</w:t>
      </w:r>
      <w:r w:rsidRPr="008334AC">
        <w:rPr>
          <w:rStyle w:val="Emphasis"/>
        </w:rPr>
        <w:t xml:space="preserve"> stubbornly </w:t>
      </w:r>
      <w:r w:rsidRPr="00A11340">
        <w:rPr>
          <w:rStyle w:val="Emphasis"/>
          <w:highlight w:val="green"/>
        </w:rPr>
        <w:t>in the direction of</w:t>
      </w:r>
      <w:r w:rsidRPr="008334AC">
        <w:rPr>
          <w:rStyle w:val="Emphasis"/>
        </w:rPr>
        <w:t xml:space="preserve"> deep </w:t>
      </w:r>
      <w:r w:rsidRPr="00A11340">
        <w:rPr>
          <w:rStyle w:val="Emphasis"/>
          <w:highlight w:val="green"/>
        </w:rPr>
        <w:t>interdependence</w:t>
      </w:r>
      <w:r>
        <w:t xml:space="preserve">. These trends will </w:t>
      </w:r>
      <w:proofErr w:type="gramStart"/>
      <w:r>
        <w:t>impact</w:t>
      </w:r>
      <w:proofErr w:type="gramEnd"/>
      <w:r>
        <w:t xml:space="preserve"> how competition is conducted between the U.S. and China in the coming years.</w:t>
      </w:r>
    </w:p>
    <w:p w:rsidR="00B36220" w:rsidRDefault="00B36220" w:rsidP="00B36220">
      <w:r>
        <w:t>SEPARATING FROM THE PACK</w:t>
      </w:r>
    </w:p>
    <w:p w:rsidR="00B36220" w:rsidRDefault="00B36220" w:rsidP="00B36220">
      <w:r>
        <w:t xml:space="preserve">As America’s </w:t>
      </w:r>
      <w:proofErr w:type="spellStart"/>
      <w:r>
        <w:t>unipolarity</w:t>
      </w:r>
      <w:proofErr w:type="spellEnd"/>
      <w:r>
        <w:t xml:space="preserve"> in the international system has waned, there has been renewed focus on the role of major powers in the international system, including the European Union, Russia, India, and Japan. Each of these powers has a major population and substantial economic weight or military heft, but as my Brookings colleague Bruce Jones has observed, none have all. Only the United States and China possess all these attributes.</w:t>
      </w:r>
    </w:p>
    <w:p w:rsidR="00B36220" w:rsidRDefault="00B36220" w:rsidP="00B36220">
      <w:r>
        <w:t xml:space="preserve">The U.S. and China are likely to continue amassing disproportionate weight in the international system going forward. Their growing role in the global economy </w:t>
      </w:r>
      <w:proofErr w:type="gramStart"/>
      <w:r>
        <w:t>is fueled</w:t>
      </w:r>
      <w:proofErr w:type="gramEnd"/>
      <w:r>
        <w:t xml:space="preserve"> largely by both countries’ technology sectors. These two countries have unique traits. These include </w:t>
      </w:r>
      <w:proofErr w:type="gramStart"/>
      <w:r>
        <w:t>world-class</w:t>
      </w:r>
      <w:proofErr w:type="gramEnd"/>
      <w:r>
        <w:t xml:space="preserve"> research expertise, deep capital pools, data abundance, and highly competitive innovation ecosystems. Both are benefitting disproportionately from a clustering effect around technology hubs. For example, of the roughly 4,500 artificial intelligence-involved companies in the world, about half operate in the U.S. and one-third operate in China. According to a widely cited study by PricewaterhouseCoopers, the U.S. and China are set to capture 70% of the $15.7 trillion windfall that AI </w:t>
      </w:r>
      <w:proofErr w:type="gramStart"/>
      <w:r>
        <w:t>is expected</w:t>
      </w:r>
      <w:proofErr w:type="gramEnd"/>
      <w:r>
        <w:t xml:space="preserve"> to add to the global economy by 2030.</w:t>
      </w:r>
    </w:p>
    <w:p w:rsidR="00B36220" w:rsidRDefault="00B36220" w:rsidP="00B36220">
      <w:r>
        <w:t>The United States and China have been reinvesting their economic gains to varying degrees into research and development for new and emerging technologies that will continue to propel them forward. While it is not foregone that the U.S. and China will remain at the frontier of innovation indefinitely, it also is not clear which other countries might displace them or on what timeline. Overall, China’s economy likely will cool in the coming years relative to its blistering pace of growth in recent decades, but it is not likely to collapse.</w:t>
      </w:r>
    </w:p>
    <w:p w:rsidR="00B36220" w:rsidRDefault="00B36220" w:rsidP="00B36220">
      <w:r>
        <w:t>DEEP INTERDEPENDENCE</w:t>
      </w:r>
    </w:p>
    <w:p w:rsidR="00B36220" w:rsidRPr="00A11340" w:rsidRDefault="00B36220" w:rsidP="00B36220">
      <w:pPr>
        <w:rPr>
          <w:b/>
          <w:iCs/>
          <w:sz w:val="26"/>
          <w:u w:val="single"/>
        </w:rPr>
      </w:pPr>
      <w:r>
        <w:t xml:space="preserve">At </w:t>
      </w:r>
      <w:r w:rsidRPr="009F1600">
        <w:t xml:space="preserve">the same time, </w:t>
      </w:r>
      <w:r w:rsidRPr="009F1600">
        <w:rPr>
          <w:rStyle w:val="Emphasis"/>
        </w:rPr>
        <w:t>bilateral competition between the United States and China also is intensifying</w:t>
      </w:r>
      <w:r w:rsidRPr="009F1600">
        <w:t xml:space="preserve">. </w:t>
      </w:r>
      <w:r w:rsidRPr="009F1600">
        <w:rPr>
          <w:rStyle w:val="Emphasis"/>
        </w:rPr>
        <w:t xml:space="preserve">Even so, rising bilateral friction has </w:t>
      </w:r>
      <w:proofErr w:type="gramStart"/>
      <w:r w:rsidRPr="009F1600">
        <w:rPr>
          <w:rStyle w:val="Emphasis"/>
        </w:rPr>
        <w:t>not – at least not yet – undone</w:t>
      </w:r>
      <w:proofErr w:type="gramEnd"/>
      <w:r w:rsidRPr="009F1600">
        <w:rPr>
          <w:rStyle w:val="Emphasis"/>
        </w:rPr>
        <w:t xml:space="preserve"> the deep interdependencies that have built up between the two powers over decades.</w:t>
      </w:r>
    </w:p>
    <w:p w:rsidR="00B36220" w:rsidRDefault="00B36220" w:rsidP="00B36220">
      <w:r>
        <w:t xml:space="preserve">In the economic realm, </w:t>
      </w:r>
      <w:r w:rsidRPr="00A11340">
        <w:rPr>
          <w:rStyle w:val="Emphasis"/>
        </w:rPr>
        <w:t>trade and investment ties remain significant</w:t>
      </w:r>
      <w:r>
        <w:t xml:space="preserve">, even as both countries continue to take steps to limit vulnerabilities from the other. For example, Chinese regulators have been asserting greater control over when and where Chinese companies raise capital; Beijing’s recent probe of ride-hailing app </w:t>
      </w:r>
      <w:proofErr w:type="spellStart"/>
      <w:r>
        <w:t>Didi</w:t>
      </w:r>
      <w:proofErr w:type="spellEnd"/>
      <w:r>
        <w:t xml:space="preserve"> </w:t>
      </w:r>
      <w:proofErr w:type="spellStart"/>
      <w:r>
        <w:t>Chuxing</w:t>
      </w:r>
      <w:proofErr w:type="spellEnd"/>
      <w:r>
        <w:t xml:space="preserve"> provides but the latest example. China’s top leaders have been emphasizing the need for greater technology “self-sufficiency” and have been pouring billions of dollars of state capital into this drive. Meanwhile, U.S. officials have been seeking to limit American investments from going to Chinese companies linked to the military or surveillance sectors. The Security and Exchange Commission’s scrutiny of initial public offerings for Chinese companies and its focus on ensuring Chinese companies meet American accounting standards could result in some currently listed Chinese companies being removed from U.S. exchanges</w:t>
      </w:r>
      <w:r w:rsidRPr="00A11340">
        <w:rPr>
          <w:rStyle w:val="Emphasis"/>
        </w:rPr>
        <w:t>. Both countries have sought to disentangle supply chains around sensitive technologies with national security</w:t>
      </w:r>
      <w:r>
        <w:t>, and in the American case, human rights dimensions. U.S. officials have sought to raise awareness of the risks for American firms of doing business in Hong Kong and Xinjiang.</w:t>
      </w:r>
    </w:p>
    <w:p w:rsidR="00B36220" w:rsidRPr="00A11340" w:rsidRDefault="00B36220" w:rsidP="00B36220">
      <w:pPr>
        <w:rPr>
          <w:rStyle w:val="Emphasis"/>
        </w:rPr>
      </w:pPr>
      <w:r w:rsidRPr="00A11340">
        <w:rPr>
          <w:rStyle w:val="Emphasis"/>
        </w:rPr>
        <w:t>Even so, U.S.-</w:t>
      </w:r>
      <w:r w:rsidRPr="009F1600">
        <w:rPr>
          <w:rStyle w:val="Emphasis"/>
        </w:rPr>
        <w:t>China trade and investment ties remain robust.</w:t>
      </w:r>
      <w:r w:rsidRPr="009F1600">
        <w:t xml:space="preserve"> </w:t>
      </w:r>
      <w:r w:rsidRPr="009F1600">
        <w:rPr>
          <w:rStyle w:val="Emphasis"/>
        </w:rPr>
        <w:t>In 2020, China was America’s largest goods trading partner, third largest export market, and largest source of imports. Exports to China supported an estimated 1.2 million jobs in</w:t>
      </w:r>
      <w:r w:rsidRPr="00A11340">
        <w:rPr>
          <w:rStyle w:val="Emphasis"/>
        </w:rPr>
        <w:t xml:space="preserve"> the United States in 2019. Most </w:t>
      </w:r>
      <w:r w:rsidRPr="00A11340">
        <w:rPr>
          <w:rStyle w:val="Emphasis"/>
          <w:highlight w:val="green"/>
        </w:rPr>
        <w:t>U.S. companies</w:t>
      </w:r>
      <w:r w:rsidRPr="00A11340">
        <w:rPr>
          <w:rStyle w:val="Emphasis"/>
        </w:rPr>
        <w:t xml:space="preserve"> operating </w:t>
      </w:r>
      <w:r w:rsidRPr="0059338C">
        <w:rPr>
          <w:rStyle w:val="Emphasis"/>
        </w:rPr>
        <w:t>in China report</w:t>
      </w:r>
      <w:r w:rsidRPr="00A11340">
        <w:rPr>
          <w:rStyle w:val="Emphasis"/>
        </w:rPr>
        <w:t xml:space="preserve"> being </w:t>
      </w:r>
      <w:r w:rsidRPr="00A11340">
        <w:rPr>
          <w:rStyle w:val="Emphasis"/>
          <w:highlight w:val="green"/>
        </w:rPr>
        <w:t>committed to</w:t>
      </w:r>
      <w:r w:rsidRPr="00A11340">
        <w:rPr>
          <w:rStyle w:val="Emphasis"/>
        </w:rPr>
        <w:t xml:space="preserve"> the </w:t>
      </w:r>
      <w:r w:rsidRPr="00A11340">
        <w:rPr>
          <w:rStyle w:val="Emphasis"/>
          <w:highlight w:val="green"/>
        </w:rPr>
        <w:t>China market for</w:t>
      </w:r>
      <w:r w:rsidRPr="00A11340">
        <w:rPr>
          <w:rStyle w:val="Emphasis"/>
        </w:rPr>
        <w:t xml:space="preserve"> the </w:t>
      </w:r>
      <w:r w:rsidRPr="00A11340">
        <w:rPr>
          <w:rStyle w:val="Emphasis"/>
          <w:highlight w:val="green"/>
        </w:rPr>
        <w:t>long term.</w:t>
      </w:r>
    </w:p>
    <w:p w:rsidR="00B36220" w:rsidRPr="002E29F4" w:rsidRDefault="00B36220" w:rsidP="00B36220">
      <w:pPr>
        <w:rPr>
          <w:b/>
          <w:iCs/>
          <w:sz w:val="26"/>
          <w:u w:val="single"/>
        </w:rPr>
      </w:pPr>
      <w:r w:rsidRPr="0059338C">
        <w:rPr>
          <w:rStyle w:val="Emphasis"/>
        </w:rPr>
        <w:t xml:space="preserve">U.S. investment firms have been increasing their positions in China, following a global trend. </w:t>
      </w:r>
      <w:r w:rsidRPr="0059338C">
        <w:t>BlackRock</w:t>
      </w:r>
      <w:r w:rsidRPr="00A11340">
        <w:t xml:space="preserve">, J.P. Morgan Chase, Goldman Sachs, and Morgan Stanley have all increased their exposure in China, matching similar efforts by UBS, Nomura </w:t>
      </w:r>
      <w:r w:rsidRPr="00E20330">
        <w:t>Holding</w:t>
      </w:r>
      <w:r w:rsidRPr="00A11340">
        <w:t>s, Credit Suisse, and AXA.</w:t>
      </w:r>
      <w:r w:rsidRPr="00A11340">
        <w:rPr>
          <w:rStyle w:val="Emphasis"/>
        </w:rPr>
        <w:t xml:space="preserve"> The Rhodium Group estimates that </w:t>
      </w:r>
      <w:r w:rsidRPr="00A11340">
        <w:rPr>
          <w:rStyle w:val="Emphasis"/>
          <w:highlight w:val="green"/>
        </w:rPr>
        <w:t>U.S. investors</w:t>
      </w:r>
      <w:r w:rsidRPr="00A11340">
        <w:rPr>
          <w:rStyle w:val="Emphasis"/>
        </w:rPr>
        <w:t xml:space="preserve"> held </w:t>
      </w:r>
      <w:r w:rsidRPr="00E20330">
        <w:rPr>
          <w:rStyle w:val="Emphasis"/>
        </w:rPr>
        <w:t>$1.1 trillion in</w:t>
      </w:r>
      <w:r w:rsidRPr="00A11340">
        <w:rPr>
          <w:rStyle w:val="Emphasis"/>
          <w:highlight w:val="green"/>
        </w:rPr>
        <w:t xml:space="preserve"> equities issued by Chinese companies</w:t>
      </w:r>
      <w:r w:rsidRPr="00A11340">
        <w:rPr>
          <w:rStyle w:val="Emphasis"/>
        </w:rPr>
        <w:t xml:space="preserve">, and that there was as much as </w:t>
      </w:r>
      <w:r w:rsidRPr="00E20330">
        <w:rPr>
          <w:rStyle w:val="Emphasis"/>
        </w:rPr>
        <w:t>$3.3 trillion in U.</w:t>
      </w:r>
      <w:r w:rsidRPr="00A11340">
        <w:rPr>
          <w:rStyle w:val="Emphasis"/>
        </w:rPr>
        <w:t>S.-</w:t>
      </w:r>
      <w:r w:rsidRPr="00E20330">
        <w:rPr>
          <w:rStyle w:val="Emphasis"/>
        </w:rPr>
        <w:t>China two-way equity and bond holdings</w:t>
      </w:r>
      <w:r w:rsidRPr="00A11340">
        <w:rPr>
          <w:rStyle w:val="Emphasis"/>
        </w:rPr>
        <w:t xml:space="preserve"> at the end of 2020.</w:t>
      </w:r>
    </w:p>
    <w:p w:rsidR="00B36220" w:rsidRDefault="00B36220" w:rsidP="00B36220">
      <w:r>
        <w:t xml:space="preserve">One leg of the U.S.-China economic relationship that has atrophied in recent years has been </w:t>
      </w:r>
      <w:r w:rsidRPr="00A11340">
        <w:rPr>
          <w:rStyle w:val="Emphasis"/>
          <w:highlight w:val="green"/>
        </w:rPr>
        <w:t>China’s flow of investment into</w:t>
      </w:r>
      <w:r w:rsidRPr="00A11340">
        <w:rPr>
          <w:rStyle w:val="Emphasis"/>
        </w:rPr>
        <w:t xml:space="preserve"> the </w:t>
      </w:r>
      <w:r w:rsidRPr="00A11340">
        <w:rPr>
          <w:rStyle w:val="Emphasis"/>
          <w:highlight w:val="green"/>
        </w:rPr>
        <w:t>U</w:t>
      </w:r>
      <w:r w:rsidRPr="00A11340">
        <w:rPr>
          <w:rStyle w:val="Emphasis"/>
        </w:rPr>
        <w:t xml:space="preserve">nited </w:t>
      </w:r>
      <w:r w:rsidRPr="00A11340">
        <w:rPr>
          <w:rStyle w:val="Emphasis"/>
          <w:highlight w:val="green"/>
        </w:rPr>
        <w:t>S</w:t>
      </w:r>
      <w:r w:rsidRPr="00A11340">
        <w:rPr>
          <w:rStyle w:val="Emphasis"/>
        </w:rPr>
        <w:t>tates.</w:t>
      </w:r>
      <w:r>
        <w:t xml:space="preserve"> This has largely been a product of tightened capital controls in China, growing Chinese government scrutiny of its companies’ offshore investments, and </w:t>
      </w:r>
      <w:proofErr w:type="gramStart"/>
      <w:r>
        <w:t>enhanced</w:t>
      </w:r>
      <w:proofErr w:type="gramEnd"/>
      <w:r>
        <w:t xml:space="preserve"> U.S. screening of Chinese investments for national security concerns.</w:t>
      </w:r>
    </w:p>
    <w:p w:rsidR="00B36220" w:rsidRPr="002E29F4" w:rsidRDefault="00B36220" w:rsidP="00B36220">
      <w:pPr>
        <w:rPr>
          <w:b/>
          <w:iCs/>
          <w:sz w:val="26"/>
          <w:u w:val="single"/>
        </w:rPr>
      </w:pPr>
      <w:r w:rsidRPr="0059338C">
        <w:rPr>
          <w:rStyle w:val="Emphasis"/>
        </w:rPr>
        <w:t>Another area of U.S.-China interdependence has</w:t>
      </w:r>
      <w:r w:rsidRPr="00A11340">
        <w:rPr>
          <w:rStyle w:val="Emphasis"/>
        </w:rPr>
        <w:t xml:space="preserve"> </w:t>
      </w:r>
      <w:r w:rsidRPr="0059338C">
        <w:rPr>
          <w:rStyle w:val="Emphasis"/>
        </w:rPr>
        <w:t>been knowledge production</w:t>
      </w:r>
      <w:r w:rsidRPr="0059338C">
        <w:t>. As</w:t>
      </w:r>
      <w:r>
        <w:t xml:space="preserve"> U.S.-China technology expert Matt Sheehan has observed, “</w:t>
      </w:r>
      <w:r w:rsidRPr="00A11340">
        <w:rPr>
          <w:rStyle w:val="Emphasis"/>
        </w:rPr>
        <w:t xml:space="preserve">With the rise of Chinese talent and capital, the </w:t>
      </w:r>
      <w:r w:rsidRPr="00A11340">
        <w:rPr>
          <w:rStyle w:val="Emphasis"/>
          <w:highlight w:val="green"/>
        </w:rPr>
        <w:t>exchange of tech</w:t>
      </w:r>
      <w:r w:rsidRPr="00A11340">
        <w:rPr>
          <w:rStyle w:val="Emphasis"/>
        </w:rPr>
        <w:t xml:space="preserve">nological </w:t>
      </w:r>
      <w:r w:rsidRPr="00A11340">
        <w:rPr>
          <w:rStyle w:val="Emphasis"/>
          <w:highlight w:val="green"/>
        </w:rPr>
        <w:t xml:space="preserve">know-how </w:t>
      </w:r>
      <w:r w:rsidRPr="0059338C">
        <w:rPr>
          <w:rStyle w:val="Emphasis"/>
        </w:rPr>
        <w:t xml:space="preserve">between </w:t>
      </w:r>
      <w:r w:rsidRPr="00E20330">
        <w:rPr>
          <w:rStyle w:val="Emphasis"/>
        </w:rPr>
        <w:t>the U</w:t>
      </w:r>
      <w:r w:rsidRPr="00E20330">
        <w:t>nited</w:t>
      </w:r>
      <w:r w:rsidRPr="00E20330">
        <w:rPr>
          <w:rStyle w:val="Emphasis"/>
        </w:rPr>
        <w:t xml:space="preserve"> S</w:t>
      </w:r>
      <w:r w:rsidRPr="00E20330">
        <w:t xml:space="preserve">tates </w:t>
      </w:r>
      <w:r w:rsidRPr="00E20330">
        <w:rPr>
          <w:rStyle w:val="Emphasis"/>
        </w:rPr>
        <w:t>and China now</w:t>
      </w:r>
      <w:r w:rsidRPr="00A11340">
        <w:rPr>
          <w:rStyle w:val="Emphasis"/>
        </w:rPr>
        <w:t xml:space="preserve"> takes place among private businesses and between individuals.” </w:t>
      </w:r>
      <w:r w:rsidRPr="00A11340">
        <w:rPr>
          <w:rStyle w:val="Emphasis"/>
          <w:highlight w:val="green"/>
        </w:rPr>
        <w:t>Leading tech</w:t>
      </w:r>
      <w:r w:rsidRPr="00A11340">
        <w:rPr>
          <w:rStyle w:val="Emphasis"/>
        </w:rPr>
        <w:t xml:space="preserve">nology </w:t>
      </w:r>
      <w:r w:rsidRPr="00A11340">
        <w:rPr>
          <w:rStyle w:val="Emphasis"/>
          <w:highlight w:val="green"/>
        </w:rPr>
        <w:t xml:space="preserve">companies </w:t>
      </w:r>
      <w:r w:rsidRPr="0059338C">
        <w:rPr>
          <w:rStyle w:val="Emphasis"/>
        </w:rPr>
        <w:t>in both countries have</w:t>
      </w:r>
      <w:r w:rsidRPr="00A11340">
        <w:rPr>
          <w:rStyle w:val="Emphasis"/>
        </w:rPr>
        <w:t xml:space="preserve"> been </w:t>
      </w:r>
      <w:r w:rsidRPr="00A11340">
        <w:rPr>
          <w:rStyle w:val="Emphasis"/>
          <w:highlight w:val="green"/>
        </w:rPr>
        <w:t>building research centers</w:t>
      </w:r>
      <w:r w:rsidRPr="00A11340">
        <w:rPr>
          <w:rStyle w:val="Emphasis"/>
        </w:rPr>
        <w:t xml:space="preserve"> </w:t>
      </w:r>
      <w:r w:rsidRPr="00A11340">
        <w:rPr>
          <w:rStyle w:val="Emphasis"/>
          <w:highlight w:val="green"/>
        </w:rPr>
        <w:t>in the other</w:t>
      </w:r>
      <w:r w:rsidRPr="00A11340">
        <w:rPr>
          <w:rStyle w:val="Emphasis"/>
        </w:rPr>
        <w:t xml:space="preserve">. </w:t>
      </w:r>
      <w:r w:rsidRPr="00A11340">
        <w:t xml:space="preserve">Alibaba, Baidu, and </w:t>
      </w:r>
      <w:proofErr w:type="spellStart"/>
      <w:r w:rsidRPr="00A11340">
        <w:t>Tencent</w:t>
      </w:r>
      <w:proofErr w:type="spellEnd"/>
      <w:r w:rsidRPr="00A11340">
        <w:t xml:space="preserve"> have all opened research centers in the United States, just as Apple, Microsoft, Tesla, and other major American technology companies rely upon engineering talent in China.</w:t>
      </w:r>
    </w:p>
    <w:p w:rsidR="00B36220" w:rsidRDefault="00B36220" w:rsidP="00B36220">
      <w:r>
        <w:t xml:space="preserve">In </w:t>
      </w:r>
      <w:r w:rsidRPr="00A11340">
        <w:rPr>
          <w:rStyle w:val="Emphasis"/>
          <w:highlight w:val="green"/>
        </w:rPr>
        <w:t>science</w:t>
      </w:r>
      <w:r w:rsidRPr="00E20330">
        <w:rPr>
          <w:rStyle w:val="Emphasis"/>
        </w:rPr>
        <w:t xml:space="preserve"> collaboration</w:t>
      </w:r>
      <w:r>
        <w:t xml:space="preserve">, The Nature Index ranks </w:t>
      </w:r>
      <w:r w:rsidRPr="00A11340">
        <w:rPr>
          <w:rStyle w:val="Emphasis"/>
        </w:rPr>
        <w:t xml:space="preserve">the </w:t>
      </w:r>
      <w:r w:rsidRPr="00A11340">
        <w:rPr>
          <w:rStyle w:val="Emphasis"/>
          <w:highlight w:val="green"/>
        </w:rPr>
        <w:t>joint research</w:t>
      </w:r>
      <w:r w:rsidRPr="00A11340">
        <w:rPr>
          <w:rStyle w:val="Emphasis"/>
        </w:rPr>
        <w:t xml:space="preserve"> between the two </w:t>
      </w:r>
      <w:proofErr w:type="gramStart"/>
      <w:r w:rsidRPr="00A11340">
        <w:rPr>
          <w:rStyle w:val="Emphasis"/>
        </w:rPr>
        <w:t>countries</w:t>
      </w:r>
      <w:proofErr w:type="gramEnd"/>
      <w:r w:rsidRPr="00A11340">
        <w:rPr>
          <w:rStyle w:val="Emphasis"/>
        </w:rPr>
        <w:t xml:space="preserve"> as the world’s most </w:t>
      </w:r>
      <w:r w:rsidRPr="00A11340">
        <w:rPr>
          <w:rStyle w:val="Emphasis"/>
          <w:highlight w:val="green"/>
        </w:rPr>
        <w:t>academically fertile</w:t>
      </w:r>
      <w:r>
        <w:t xml:space="preserve">. U.S.-China scientific collaboration grew by more than 10% each year on average between 2015 and 2019. </w:t>
      </w:r>
      <w:r w:rsidRPr="00A11340">
        <w:rPr>
          <w:rStyle w:val="Emphasis"/>
        </w:rPr>
        <w:t xml:space="preserve">Even following the global spread of COVID-19, </w:t>
      </w:r>
      <w:r w:rsidRPr="0059338C">
        <w:rPr>
          <w:rStyle w:val="Emphasis"/>
        </w:rPr>
        <w:t xml:space="preserve">American and Chinese </w:t>
      </w:r>
      <w:r w:rsidRPr="00A11340">
        <w:rPr>
          <w:rStyle w:val="Emphasis"/>
          <w:highlight w:val="green"/>
        </w:rPr>
        <w:t>experts</w:t>
      </w:r>
      <w:r w:rsidRPr="00A11340">
        <w:rPr>
          <w:rStyle w:val="Emphasis"/>
        </w:rPr>
        <w:t xml:space="preserve"> </w:t>
      </w:r>
      <w:r w:rsidRPr="00A11340">
        <w:rPr>
          <w:rStyle w:val="Emphasis"/>
          <w:highlight w:val="green"/>
        </w:rPr>
        <w:t xml:space="preserve">collaborated more during </w:t>
      </w:r>
      <w:r w:rsidRPr="0059338C">
        <w:rPr>
          <w:rStyle w:val="Emphasis"/>
        </w:rPr>
        <w:t xml:space="preserve">the </w:t>
      </w:r>
      <w:r w:rsidRPr="00A11340">
        <w:rPr>
          <w:rStyle w:val="Emphasis"/>
          <w:highlight w:val="green"/>
        </w:rPr>
        <w:t>past year than over</w:t>
      </w:r>
      <w:r w:rsidRPr="00A11340">
        <w:rPr>
          <w:rStyle w:val="Emphasis"/>
        </w:rPr>
        <w:t xml:space="preserve"> the </w:t>
      </w:r>
      <w:r w:rsidRPr="00A11340">
        <w:rPr>
          <w:rStyle w:val="Emphasis"/>
          <w:highlight w:val="green"/>
        </w:rPr>
        <w:t>previous five years combined</w:t>
      </w:r>
      <w:r>
        <w:t>. This has led to over 100 co-authored articles in leading scientific journals and frequent joint appearances in science-focused workshops and webinars.</w:t>
      </w:r>
    </w:p>
    <w:p w:rsidR="00B36220" w:rsidRPr="009F1600" w:rsidRDefault="00B36220" w:rsidP="00B36220">
      <w:r w:rsidRPr="009F1600">
        <w:rPr>
          <w:rStyle w:val="Emphasis"/>
        </w:rPr>
        <w:t>China also is the largest source of international students in the United States</w:t>
      </w:r>
      <w:r w:rsidRPr="009F1600">
        <w:t xml:space="preserve">. In the 2019-20 year, there were over 370,000 Chinese students in the U.S., representing 34% of international students in colleges and universities. Up until now, many of the top Chinese students have </w:t>
      </w:r>
      <w:r w:rsidRPr="009F1600">
        <w:rPr>
          <w:rStyle w:val="Emphasis"/>
        </w:rPr>
        <w:t>stayed in the United States following graduation and contributed to America’s scientific, technological, and economic development</w:t>
      </w:r>
      <w:r w:rsidRPr="009F1600">
        <w:t xml:space="preserve">. It remains to </w:t>
      </w:r>
      <w:proofErr w:type="gramStart"/>
      <w:r w:rsidRPr="009F1600">
        <w:t>be seen</w:t>
      </w:r>
      <w:proofErr w:type="gramEnd"/>
      <w:r w:rsidRPr="009F1600">
        <w:t xml:space="preserve"> whether this trend will continue.</w:t>
      </w:r>
    </w:p>
    <w:p w:rsidR="00B36220" w:rsidRDefault="00B36220" w:rsidP="00B36220">
      <w:r w:rsidRPr="009F1600">
        <w:t>COMPETITIVE INTERDEPENDENCE</w:t>
      </w:r>
    </w:p>
    <w:p w:rsidR="00B36220" w:rsidRDefault="00B36220" w:rsidP="00B36220">
      <w:r>
        <w:t xml:space="preserve">The scale of American and Chinese interests implicated will likely induce sobriety over time in Washington and Beijing as to how the relationship </w:t>
      </w:r>
      <w:proofErr w:type="gramStart"/>
      <w:r>
        <w:t>is managed</w:t>
      </w:r>
      <w:proofErr w:type="gramEnd"/>
      <w:r>
        <w:t xml:space="preserve">. </w:t>
      </w:r>
      <w:r w:rsidRPr="002E29F4">
        <w:rPr>
          <w:rStyle w:val="Emphasis"/>
        </w:rPr>
        <w:t xml:space="preserve">The </w:t>
      </w:r>
      <w:r w:rsidRPr="002E29F4">
        <w:rPr>
          <w:rStyle w:val="Emphasis"/>
          <w:highlight w:val="green"/>
        </w:rPr>
        <w:t>U.S. policy</w:t>
      </w:r>
      <w:r w:rsidRPr="002E29F4">
        <w:rPr>
          <w:rStyle w:val="Emphasis"/>
        </w:rPr>
        <w:t xml:space="preserve"> focus </w:t>
      </w:r>
      <w:r w:rsidRPr="002E29F4">
        <w:rPr>
          <w:rStyle w:val="Emphasis"/>
          <w:highlight w:val="green"/>
        </w:rPr>
        <w:t>for</w:t>
      </w:r>
      <w:r w:rsidRPr="002E29F4">
        <w:rPr>
          <w:rStyle w:val="Emphasis"/>
        </w:rPr>
        <w:t xml:space="preserve"> the </w:t>
      </w:r>
      <w:proofErr w:type="gramStart"/>
      <w:r w:rsidRPr="002E29F4">
        <w:rPr>
          <w:rStyle w:val="Emphasis"/>
        </w:rPr>
        <w:t>foreseeable</w:t>
      </w:r>
      <w:proofErr w:type="gramEnd"/>
      <w:r w:rsidRPr="002E29F4">
        <w:rPr>
          <w:rStyle w:val="Emphasis"/>
        </w:rPr>
        <w:t xml:space="preserve"> </w:t>
      </w:r>
      <w:r w:rsidRPr="002E29F4">
        <w:rPr>
          <w:rStyle w:val="Emphasis"/>
          <w:highlight w:val="green"/>
        </w:rPr>
        <w:t>future is not</w:t>
      </w:r>
      <w:r w:rsidRPr="002E29F4">
        <w:rPr>
          <w:rStyle w:val="Emphasis"/>
        </w:rPr>
        <w:t xml:space="preserve"> likely to be seeking </w:t>
      </w:r>
      <w:r w:rsidRPr="002E29F4">
        <w:rPr>
          <w:rStyle w:val="Emphasis"/>
          <w:highlight w:val="green"/>
        </w:rPr>
        <w:t>to “defeat” China</w:t>
      </w:r>
      <w:r w:rsidRPr="002E29F4">
        <w:rPr>
          <w:rStyle w:val="Emphasis"/>
        </w:rPr>
        <w:t xml:space="preserve"> </w:t>
      </w:r>
      <w:r w:rsidRPr="007C5165">
        <w:rPr>
          <w:rStyle w:val="Emphasis"/>
        </w:rPr>
        <w:t>or compel the collapse of the Chinese Communist Party</w:t>
      </w:r>
      <w:r w:rsidRPr="002E29F4">
        <w:rPr>
          <w:rStyle w:val="Emphasis"/>
        </w:rPr>
        <w:t xml:space="preserve">. </w:t>
      </w:r>
      <w:r w:rsidRPr="002E29F4">
        <w:rPr>
          <w:rStyle w:val="Emphasis"/>
          <w:highlight w:val="green"/>
        </w:rPr>
        <w:t>Rathe</w:t>
      </w:r>
      <w:r w:rsidRPr="002E29F4">
        <w:rPr>
          <w:rStyle w:val="Emphasis"/>
        </w:rPr>
        <w:t xml:space="preserve">r, the focus will be on </w:t>
      </w:r>
      <w:r w:rsidRPr="002E29F4">
        <w:rPr>
          <w:rStyle w:val="Emphasis"/>
          <w:highlight w:val="green"/>
        </w:rPr>
        <w:t>taking steps</w:t>
      </w:r>
      <w:r w:rsidRPr="002E29F4">
        <w:rPr>
          <w:rStyle w:val="Emphasis"/>
        </w:rPr>
        <w:t xml:space="preserve"> at home and with partners abroad to </w:t>
      </w:r>
      <w:r w:rsidRPr="002E29F4">
        <w:rPr>
          <w:rStyle w:val="Emphasis"/>
          <w:highlight w:val="green"/>
        </w:rPr>
        <w:t>strengthen</w:t>
      </w:r>
      <w:r w:rsidRPr="002E29F4">
        <w:rPr>
          <w:rStyle w:val="Emphasis"/>
        </w:rPr>
        <w:t xml:space="preserve"> America’s long-term </w:t>
      </w:r>
      <w:r w:rsidRPr="002E29F4">
        <w:rPr>
          <w:rStyle w:val="Emphasis"/>
          <w:highlight w:val="green"/>
        </w:rPr>
        <w:t>competitiveness</w:t>
      </w:r>
      <w:r w:rsidRPr="002E29F4">
        <w:rPr>
          <w:rStyle w:val="Emphasis"/>
        </w:rPr>
        <w:t xml:space="preserve"> vis-à-vis China</w:t>
      </w:r>
      <w:r>
        <w:t>. At the same time, American leaders will continue to push their Chinese counterparts to improve the treatment of their citizens. Such efforts are definitional to America’s self-identity as a champion of values.</w:t>
      </w:r>
    </w:p>
    <w:p w:rsidR="00B36220" w:rsidRDefault="00B36220" w:rsidP="00B36220">
      <w:r>
        <w:t xml:space="preserve">The </w:t>
      </w:r>
      <w:r w:rsidRPr="002E29F4">
        <w:rPr>
          <w:rStyle w:val="Emphasis"/>
        </w:rPr>
        <w:t>dense webs formed by trade, financial, scientific, and academic links</w:t>
      </w:r>
      <w:r>
        <w:t xml:space="preserve"> between the United States and China will make it difficult for one side to inflict harm on the other without hurting itself in the process. As Joe Nye has written, “America can decouple security risks like Huawei from its 5G telecommunications network, but trying to curtail all trade with China would be too costly. And even if breaking apart economic interdependence were possible, we cannot decouple the ecological interdependence that obeys the laws of biology and physics, not politics.”</w:t>
      </w:r>
    </w:p>
    <w:p w:rsidR="00B36220" w:rsidRDefault="00B36220" w:rsidP="00B36220">
      <w:r>
        <w:t>President Joe Biden likely will use the challenges posed by China as a spur for his domestic resilience agenda. He is not an ideologue, though, and is unlikely to limit his own flexibility by painting the world with permanent black and white dividing lines. The Biden team knows it will be harder to realize progress on serious global challenges like climate change, pandemics, and inclusive global economic recovery without pragmatic dealings with non-democratic states.</w:t>
      </w:r>
    </w:p>
    <w:p w:rsidR="00B36220" w:rsidRPr="009F1600" w:rsidRDefault="00B36220" w:rsidP="00B36220">
      <w:r>
        <w:t xml:space="preserve">Major near-term improvements to the U.S.-China relationship are unlikely, barring an unexpected moderation in Beijing’s behavior. At the same time, the relationship is also unlikely to tip into outright hostility, barring an unforeseen dramatic event, such as a Chinese act of aggression against an American </w:t>
      </w:r>
      <w:r w:rsidRPr="009F1600">
        <w:t>security partner.</w:t>
      </w:r>
    </w:p>
    <w:p w:rsidR="00B36220" w:rsidRPr="002E29F4" w:rsidRDefault="00B36220" w:rsidP="00B36220">
      <w:r w:rsidRPr="00417BC2">
        <w:rPr>
          <w:rStyle w:val="Emphasis"/>
          <w:highlight w:val="green"/>
        </w:rPr>
        <w:t>U.S.-China relations are going to be hard-nosed and tense. Neither side is likely to offer concessions in service of smoother relations</w:t>
      </w:r>
      <w:r w:rsidRPr="009F1600">
        <w:rPr>
          <w:rStyle w:val="Emphasis"/>
        </w:rPr>
        <w:t xml:space="preserve">. </w:t>
      </w:r>
      <w:r w:rsidRPr="009F1600">
        <w:t>At the same time, the balance of interests on both sides likely will</w:t>
      </w:r>
      <w:r w:rsidRPr="002E29F4">
        <w:t xml:space="preserve"> control hostile impulses, placing the relationship in a state of hardening competition that coexists alongside a mutual awareness that both sides will be impacted — for good or ill — by their capacity to address common challenges.</w:t>
      </w:r>
    </w:p>
    <w:p w:rsidR="00B36220" w:rsidRDefault="00B36220" w:rsidP="00B36220">
      <w:pPr>
        <w:pStyle w:val="Heading4"/>
      </w:pPr>
      <w:r>
        <w:t xml:space="preserve">Plan hurts US-China relations – means China goes back on </w:t>
      </w:r>
      <w:proofErr w:type="spellStart"/>
      <w:proofErr w:type="gramStart"/>
      <w:r>
        <w:t>it’s</w:t>
      </w:r>
      <w:proofErr w:type="spellEnd"/>
      <w:proofErr w:type="gramEnd"/>
      <w:r>
        <w:t xml:space="preserve"> promise to regulate IP violations and draws in U.S. crackdown.</w:t>
      </w:r>
    </w:p>
    <w:p w:rsidR="00B36220" w:rsidRPr="00976391" w:rsidRDefault="00B36220" w:rsidP="00B36220">
      <w:r w:rsidRPr="00976391">
        <w:rPr>
          <w:rStyle w:val="Style13ptBold"/>
        </w:rPr>
        <w:t>Shape 2/19</w:t>
      </w:r>
      <w:r>
        <w:t xml:space="preserve"> [</w:t>
      </w:r>
      <w:r w:rsidRPr="00976391">
        <w:t>Steven M. Shape</w:t>
      </w:r>
      <w:r>
        <w:t xml:space="preserve">; </w:t>
      </w:r>
      <w:r w:rsidRPr="00976391">
        <w:t>registered patent attorney and electrical engineer who has represented preeminent technology companies in complex, high-stakes Intellectual Property litigation</w:t>
      </w:r>
      <w:r>
        <w:t xml:space="preserve">; </w:t>
      </w:r>
      <w:r w:rsidRPr="00976391">
        <w:t xml:space="preserve">2-19-2021, "IP Law Looms Large Over U.S.-China Relations," No Publication, </w:t>
      </w:r>
      <w:hyperlink r:id="rId8" w:history="1">
        <w:r w:rsidRPr="00C24FBA">
          <w:rPr>
            <w:rStyle w:val="Hyperlink"/>
          </w:rPr>
          <w:t>https://www.mondaq.com/trademark/1038030/ip-law-looms-large-over-us-china-relations //</w:t>
        </w:r>
      </w:hyperlink>
      <w:r>
        <w:t xml:space="preserve"> belle]</w:t>
      </w:r>
    </w:p>
    <w:p w:rsidR="00B36220" w:rsidRPr="00EE3067" w:rsidRDefault="00B36220" w:rsidP="00B36220">
      <w:pPr>
        <w:rPr>
          <w:rStyle w:val="Emphasis"/>
        </w:rPr>
      </w:pPr>
      <w:r>
        <w:t xml:space="preserve">The </w:t>
      </w:r>
      <w:r w:rsidRPr="001F3975">
        <w:rPr>
          <w:rStyle w:val="Emphasis"/>
          <w:highlight w:val="green"/>
        </w:rPr>
        <w:t>U.S. and China</w:t>
      </w:r>
      <w:r>
        <w:t xml:space="preserve"> were indisputably the two largest parties in the global trade war that consumed much of the last several years. Particularly between early 2018 and late 2019, it seemed as if one could hardly go a week, if that, without hearing something about tariffs, exports, imports, steel, soybeans, then-President Donald Trump, President Xi Jinping and the like. </w:t>
      </w:r>
      <w:r w:rsidRPr="001F3975">
        <w:rPr>
          <w:rStyle w:val="Emphasis"/>
        </w:rPr>
        <w:t>Accusations regarding violations of Intellectual Property law were among the biggest flashpoints,</w:t>
      </w:r>
      <w:r>
        <w:t xml:space="preserve"> and ultimately, China announced new regulations concerning IP protection in November 2019 as a conciliatory move. Nearly 14 months later, newly inaugurated President Joe </w:t>
      </w:r>
      <w:r w:rsidRPr="001F3975">
        <w:rPr>
          <w:rStyle w:val="Emphasis"/>
        </w:rPr>
        <w:t xml:space="preserve">Biden has yet </w:t>
      </w:r>
      <w:proofErr w:type="gramStart"/>
      <w:r w:rsidRPr="001F3975">
        <w:rPr>
          <w:rStyle w:val="Emphasis"/>
        </w:rPr>
        <w:t>to fully clarify</w:t>
      </w:r>
      <w:proofErr w:type="gramEnd"/>
      <w:r w:rsidRPr="001F3975">
        <w:rPr>
          <w:rStyle w:val="Emphasis"/>
        </w:rPr>
        <w:t xml:space="preserve"> his administration's stance toward China.</w:t>
      </w:r>
      <w:r>
        <w:t xml:space="preserve"> However, </w:t>
      </w:r>
      <w:r w:rsidRPr="001F3975">
        <w:rPr>
          <w:rStyle w:val="Emphasis"/>
        </w:rPr>
        <w:t xml:space="preserve">it is </w:t>
      </w:r>
      <w:r w:rsidRPr="001F3975">
        <w:rPr>
          <w:rStyle w:val="Emphasis"/>
          <w:highlight w:val="green"/>
        </w:rPr>
        <w:t>inevitable</w:t>
      </w:r>
      <w:r w:rsidRPr="001F3975">
        <w:rPr>
          <w:rStyle w:val="Emphasis"/>
        </w:rPr>
        <w:t xml:space="preserve"> that </w:t>
      </w:r>
      <w:r w:rsidRPr="001F3975">
        <w:rPr>
          <w:rStyle w:val="Emphasis"/>
          <w:highlight w:val="green"/>
        </w:rPr>
        <w:t>IP rights</w:t>
      </w:r>
      <w:r w:rsidRPr="001F3975">
        <w:rPr>
          <w:rStyle w:val="Emphasis"/>
        </w:rPr>
        <w:t xml:space="preserve"> and their preservation </w:t>
      </w:r>
      <w:r w:rsidRPr="001F3975">
        <w:rPr>
          <w:rStyle w:val="Emphasis"/>
          <w:highlight w:val="green"/>
        </w:rPr>
        <w:t>will factor into negotiations between</w:t>
      </w:r>
      <w:r w:rsidRPr="001F3975">
        <w:rPr>
          <w:rStyle w:val="Emphasis"/>
        </w:rPr>
        <w:t xml:space="preserve"> </w:t>
      </w:r>
      <w:r w:rsidRPr="001F3975">
        <w:rPr>
          <w:rStyle w:val="Emphasis"/>
          <w:highlight w:val="green"/>
        </w:rPr>
        <w:t>the two</w:t>
      </w:r>
      <w:r w:rsidRPr="001F3975">
        <w:rPr>
          <w:rStyle w:val="Emphasis"/>
        </w:rPr>
        <w:t xml:space="preserve"> economic giants.</w:t>
      </w:r>
      <w:r>
        <w:rPr>
          <w:rStyle w:val="Emphasis"/>
        </w:rPr>
        <w:t xml:space="preserve"> </w:t>
      </w:r>
      <w:r>
        <w:t xml:space="preserve">A look back at the proposed reforms (and their effects) Reports from CNN at the time claimed that China's prospective IP law reforms focused on making the penalties for IP infringement more strict. It would also put the government's increasingly modernized tech infrastructure to use in the discovery and prosecution of such crimes. Beyond that, the proposal carried few specifics. Although it is unclear whether Beijing's gambit worked as the deciding factor for Washington, it certainly did not fail. The </w:t>
      </w:r>
      <w:r w:rsidRPr="00976391">
        <w:rPr>
          <w:rStyle w:val="Emphasis"/>
          <w:highlight w:val="green"/>
        </w:rPr>
        <w:t>two nations agreed</w:t>
      </w:r>
      <w:r w:rsidRPr="00976391">
        <w:rPr>
          <w:rStyle w:val="Emphasis"/>
        </w:rPr>
        <w:t xml:space="preserve"> in principle</w:t>
      </w:r>
      <w:r>
        <w:t xml:space="preserve"> on "Phase One" of a new trade agreement December 12, 2019, per The Washington Post, and formalized the deal about a month later. The </w:t>
      </w:r>
      <w:r w:rsidRPr="00976391">
        <w:rPr>
          <w:rStyle w:val="Emphasis"/>
          <w:highlight w:val="green"/>
        </w:rPr>
        <w:t>U.S.</w:t>
      </w:r>
      <w:r w:rsidRPr="00976391">
        <w:rPr>
          <w:rStyle w:val="Emphasis"/>
        </w:rPr>
        <w:t xml:space="preserve"> pledged </w:t>
      </w:r>
      <w:r w:rsidRPr="00976391">
        <w:rPr>
          <w:rStyle w:val="Emphasis"/>
          <w:highlight w:val="green"/>
        </w:rPr>
        <w:t>not to impose</w:t>
      </w:r>
      <w:r w:rsidRPr="00976391">
        <w:rPr>
          <w:rStyle w:val="Emphasis"/>
        </w:rPr>
        <w:t xml:space="preserve"> further </w:t>
      </w:r>
      <w:r w:rsidRPr="00976391">
        <w:rPr>
          <w:rStyle w:val="Emphasis"/>
          <w:highlight w:val="green"/>
        </w:rPr>
        <w:t>tariffs</w:t>
      </w:r>
      <w:r w:rsidRPr="00976391">
        <w:rPr>
          <w:rStyle w:val="Emphasis"/>
        </w:rPr>
        <w:t xml:space="preserve"> and roll back existing import taxes </w:t>
      </w:r>
      <w:r w:rsidRPr="00976391">
        <w:rPr>
          <w:rStyle w:val="Emphasis"/>
          <w:highlight w:val="green"/>
        </w:rPr>
        <w:t>in return for China's IP reforms</w:t>
      </w:r>
      <w:r w:rsidRPr="00976391">
        <w:rPr>
          <w:rStyle w:val="Emphasis"/>
        </w:rPr>
        <w:t xml:space="preserve"> and agreement to buy American goods.</w:t>
      </w:r>
      <w:r>
        <w:t xml:space="preserve"> In the 14 months that followed, so much changed. COVID-19's devastating impact on human life and the global economy made it difficult to gauge the positive effects of the tariff relief or IP reform. A report by the South China Morning Post found that China did not meet its import goal for 2020, with some analysts concluding the Phase </w:t>
      </w:r>
      <w:proofErr w:type="gramStart"/>
      <w:r>
        <w:t>One</w:t>
      </w:r>
      <w:proofErr w:type="gramEnd"/>
      <w:r>
        <w:t xml:space="preserve"> target was unrealistic. On the IP front, a Hong Kong news provider noted that Beijing had drafted some specific guidance to protect pharmaceutical patents, trade secrets and copyrights, but it was unclear how well they </w:t>
      </w:r>
      <w:proofErr w:type="gramStart"/>
      <w:r>
        <w:t>were being implemented</w:t>
      </w:r>
      <w:proofErr w:type="gramEnd"/>
      <w:r>
        <w:t xml:space="preserve">. Additionally, a January 2021 report by the U.S. Patent and Trademark Office (USPTO) found that </w:t>
      </w:r>
      <w:r w:rsidRPr="00976391">
        <w:rPr>
          <w:rStyle w:val="Emphasis"/>
          <w:highlight w:val="green"/>
        </w:rPr>
        <w:t>Chinese policies</w:t>
      </w:r>
      <w:r>
        <w:t xml:space="preserve"> which </w:t>
      </w:r>
      <w:r w:rsidRPr="00976391">
        <w:rPr>
          <w:rStyle w:val="Emphasis"/>
          <w:highlight w:val="green"/>
        </w:rPr>
        <w:t xml:space="preserve">offered </w:t>
      </w:r>
      <w:proofErr w:type="gramStart"/>
      <w:r w:rsidRPr="00976391">
        <w:rPr>
          <w:rStyle w:val="Emphasis"/>
          <w:highlight w:val="green"/>
        </w:rPr>
        <w:t>subsidies</w:t>
      </w:r>
      <w:r>
        <w:t xml:space="preserve"> for certain</w:t>
      </w:r>
      <w:proofErr w:type="gramEnd"/>
      <w:r>
        <w:t xml:space="preserve"> trademark and </w:t>
      </w:r>
      <w:r w:rsidRPr="00976391">
        <w:rPr>
          <w:rStyle w:val="Emphasis"/>
        </w:rPr>
        <w:t xml:space="preserve">patent applications </w:t>
      </w:r>
      <w:r w:rsidRPr="00976391">
        <w:rPr>
          <w:rStyle w:val="Emphasis"/>
          <w:highlight w:val="green"/>
        </w:rPr>
        <w:t>helped motivate</w:t>
      </w:r>
      <w:r>
        <w:t xml:space="preserve"> a glut of </w:t>
      </w:r>
      <w:r w:rsidRPr="00976391">
        <w:rPr>
          <w:rStyle w:val="Emphasis"/>
          <w:highlight w:val="green"/>
        </w:rPr>
        <w:t>fraudulent</w:t>
      </w:r>
      <w:r w:rsidRPr="00976391">
        <w:rPr>
          <w:rStyle w:val="Emphasis"/>
        </w:rPr>
        <w:t xml:space="preserve"> </w:t>
      </w:r>
      <w:r>
        <w:t xml:space="preserve">and bad-faith </w:t>
      </w:r>
      <w:r w:rsidRPr="00976391">
        <w:rPr>
          <w:rStyle w:val="Emphasis"/>
          <w:highlight w:val="green"/>
        </w:rPr>
        <w:t>filings</w:t>
      </w:r>
      <w:r w:rsidRPr="00976391">
        <w:rPr>
          <w:rStyle w:val="Emphasis"/>
        </w:rPr>
        <w:t xml:space="preserve"> in the last few years</w:t>
      </w:r>
      <w:r>
        <w:t xml:space="preserve">. The bigger picture of China's IP law </w:t>
      </w:r>
      <w:proofErr w:type="gramStart"/>
      <w:r>
        <w:t>A</w:t>
      </w:r>
      <w:proofErr w:type="gramEnd"/>
      <w:r>
        <w:t xml:space="preserve"> casual observer or someone just learning of this issue might assume that until recently, China had little or no IP laws on the books. Of course, that is not true. However, there are many factors at play complicating the matter of Chinese IP protection policies. As noted in Harvard Business Review, </w:t>
      </w:r>
      <w:r w:rsidRPr="001F3975">
        <w:rPr>
          <w:rStyle w:val="Emphasis"/>
        </w:rPr>
        <w:t xml:space="preserve">China is quite strict in certain aspects of IP protection: Beijing allows (and encourages) all businesses to impose non-compete agreements to help protect trade secrets and other IP assets. In addition, according to the National Law Review, </w:t>
      </w:r>
      <w:r w:rsidRPr="00EE3067">
        <w:rPr>
          <w:rStyle w:val="Emphasis"/>
          <w:highlight w:val="green"/>
        </w:rPr>
        <w:t>two new measures</w:t>
      </w:r>
      <w:r w:rsidRPr="001F3975">
        <w:rPr>
          <w:rStyle w:val="Emphasis"/>
        </w:rPr>
        <w:t xml:space="preserve"> were passed in 2020 </w:t>
      </w:r>
      <w:r w:rsidRPr="00EE3067">
        <w:rPr>
          <w:rStyle w:val="Emphasis"/>
          <w:highlight w:val="green"/>
        </w:rPr>
        <w:t>specifically</w:t>
      </w:r>
      <w:r w:rsidRPr="001F3975">
        <w:rPr>
          <w:rStyle w:val="Emphasis"/>
        </w:rPr>
        <w:t xml:space="preserve"> to </w:t>
      </w:r>
      <w:r w:rsidRPr="00EE3067">
        <w:rPr>
          <w:rStyle w:val="Emphasis"/>
          <w:highlight w:val="green"/>
        </w:rPr>
        <w:t>combat bad-faith trademark applications</w:t>
      </w:r>
      <w:r w:rsidRPr="001F3975">
        <w:rPr>
          <w:rStyle w:val="Emphasis"/>
        </w:rPr>
        <w:t xml:space="preserve">, in addition to the other </w:t>
      </w:r>
      <w:r w:rsidRPr="00EE3067">
        <w:rPr>
          <w:rStyle w:val="Emphasis"/>
          <w:highlight w:val="green"/>
        </w:rPr>
        <w:t>new guidelines</w:t>
      </w:r>
      <w:r w:rsidRPr="001F3975">
        <w:rPr>
          <w:rStyle w:val="Emphasis"/>
        </w:rPr>
        <w:t xml:space="preserve"> being imposed </w:t>
      </w:r>
      <w:r w:rsidRPr="00EE3067">
        <w:rPr>
          <w:rStyle w:val="Emphasis"/>
          <w:highlight w:val="green"/>
        </w:rPr>
        <w:t>by</w:t>
      </w:r>
      <w:r w:rsidRPr="001F3975">
        <w:rPr>
          <w:rStyle w:val="Emphasis"/>
        </w:rPr>
        <w:t xml:space="preserve"> the China National Intellectual Property Administration (</w:t>
      </w:r>
      <w:r w:rsidRPr="00EE3067">
        <w:rPr>
          <w:rStyle w:val="Emphasis"/>
          <w:highlight w:val="green"/>
        </w:rPr>
        <w:t>CNIPA</w:t>
      </w:r>
      <w:r w:rsidRPr="001F3975">
        <w:rPr>
          <w:rStyle w:val="Emphasis"/>
        </w:rPr>
        <w:t xml:space="preserve">) in accordance with the Phase </w:t>
      </w:r>
      <w:proofErr w:type="gramStart"/>
      <w:r w:rsidRPr="001F3975">
        <w:rPr>
          <w:rStyle w:val="Emphasis"/>
        </w:rPr>
        <w:t>One</w:t>
      </w:r>
      <w:proofErr w:type="gramEnd"/>
      <w:r w:rsidRPr="001F3975">
        <w:rPr>
          <w:rStyle w:val="Emphasis"/>
        </w:rPr>
        <w:t xml:space="preserve"> agreement.</w:t>
      </w:r>
      <w:r>
        <w:rPr>
          <w:rStyle w:val="Emphasis"/>
        </w:rPr>
        <w:t xml:space="preserve"> </w:t>
      </w:r>
      <w:r w:rsidRPr="00EE3067">
        <w:rPr>
          <w:rStyle w:val="Emphasis"/>
        </w:rPr>
        <w:t>All that said</w:t>
      </w:r>
      <w:proofErr w:type="gramStart"/>
      <w:r w:rsidRPr="00EE3067">
        <w:rPr>
          <w:rStyle w:val="Emphasis"/>
        </w:rPr>
        <w:t>,</w:t>
      </w:r>
      <w:proofErr w:type="gramEnd"/>
      <w:r w:rsidRPr="00EE3067">
        <w:rPr>
          <w:rStyle w:val="Emphasis"/>
        </w:rPr>
        <w:t xml:space="preserve"> it would be inaccurate to describe </w:t>
      </w:r>
      <w:r w:rsidRPr="00EE3067">
        <w:rPr>
          <w:rStyle w:val="Emphasis"/>
          <w:highlight w:val="green"/>
        </w:rPr>
        <w:t>Chinese IP law</w:t>
      </w:r>
      <w:r w:rsidRPr="00EE3067">
        <w:rPr>
          <w:rStyle w:val="Emphasis"/>
        </w:rPr>
        <w:t xml:space="preserve"> as thoroughly protective for either domestic or foreign innovators. Along with the aforementioned trademark and patent subsidies, considerable </w:t>
      </w:r>
      <w:r w:rsidRPr="00EE3067">
        <w:rPr>
          <w:rStyle w:val="Emphasis"/>
          <w:highlight w:val="green"/>
        </w:rPr>
        <w:t>controversy stems from "forced technology transfer</w:t>
      </w:r>
      <w:r w:rsidRPr="00EE3067">
        <w:rPr>
          <w:rStyle w:val="Emphasis"/>
        </w:rPr>
        <w:t xml:space="preserve">" policies. </w:t>
      </w:r>
      <w:r w:rsidRPr="00EE3067">
        <w:t>According to the University of Oxford's Business Law Blog</w:t>
      </w:r>
      <w:r w:rsidRPr="00EE3067">
        <w:rPr>
          <w:rStyle w:val="Emphasis"/>
        </w:rPr>
        <w:t xml:space="preserve">, foreign companies looking to do business in China must turn over their technology to local firms or be denied the right to operate within China. </w:t>
      </w:r>
      <w:r w:rsidRPr="00EE3067">
        <w:t>This effectively means</w:t>
      </w:r>
      <w:r w:rsidRPr="00EE3067">
        <w:rPr>
          <w:rStyle w:val="Emphasis"/>
        </w:rPr>
        <w:t xml:space="preserve"> turning over the blueprints (literal or otherwise) to such technology - which is </w:t>
      </w:r>
      <w:proofErr w:type="gramStart"/>
      <w:r w:rsidRPr="00EE3067">
        <w:rPr>
          <w:rStyle w:val="Emphasis"/>
        </w:rPr>
        <w:t>all but equivalent</w:t>
      </w:r>
      <w:proofErr w:type="gramEnd"/>
      <w:r w:rsidRPr="00EE3067">
        <w:rPr>
          <w:rStyle w:val="Emphasis"/>
        </w:rPr>
        <w:t xml:space="preserve"> to surrendering the IP. It creates considerable opportunities for infringement, fraud and corruption</w:t>
      </w:r>
      <w:r w:rsidRPr="00EE3067">
        <w:t xml:space="preserve">. </w:t>
      </w:r>
      <w:proofErr w:type="gramStart"/>
      <w:r w:rsidRPr="00EE3067">
        <w:t>Also</w:t>
      </w:r>
      <w:proofErr w:type="gramEnd"/>
      <w:r w:rsidRPr="00EE3067">
        <w:t>, in disputes with foreign firms, some local IP courts still markedly favor domestic organizations</w:t>
      </w:r>
      <w:r w:rsidRPr="00EE3067">
        <w:rPr>
          <w:rStyle w:val="Emphasis"/>
        </w:rPr>
        <w:t>.</w:t>
      </w:r>
      <w:r>
        <w:rPr>
          <w:rStyle w:val="Emphasis"/>
        </w:rPr>
        <w:t xml:space="preserve"> </w:t>
      </w:r>
      <w:r w:rsidRPr="00EE3067">
        <w:rPr>
          <w:rStyle w:val="Emphasis"/>
          <w:highlight w:val="green"/>
        </w:rPr>
        <w:t>Chinese government</w:t>
      </w:r>
      <w:r w:rsidRPr="00EE3067">
        <w:rPr>
          <w:rStyle w:val="Emphasis"/>
        </w:rPr>
        <w:t xml:space="preserve"> representatives often </w:t>
      </w:r>
      <w:r w:rsidRPr="00EE3067">
        <w:rPr>
          <w:rStyle w:val="Emphasis"/>
          <w:highlight w:val="green"/>
        </w:rPr>
        <w:t>resent</w:t>
      </w:r>
      <w:r w:rsidRPr="00EE3067">
        <w:rPr>
          <w:rStyle w:val="Emphasis"/>
        </w:rPr>
        <w:t xml:space="preserve"> such </w:t>
      </w:r>
      <w:r w:rsidRPr="00EE3067">
        <w:rPr>
          <w:rStyle w:val="Emphasis"/>
          <w:highlight w:val="green"/>
        </w:rPr>
        <w:t>accusations of bias</w:t>
      </w:r>
      <w:r w:rsidRPr="00EE3067">
        <w:rPr>
          <w:rStyle w:val="Emphasis"/>
        </w:rPr>
        <w:t xml:space="preserve"> or corruption. </w:t>
      </w:r>
      <w:r w:rsidRPr="00EE3067">
        <w:t>In their view, the deals represent friendly agreements between businesses, and courts' decisions are not politically motivated. While Oxford noted that FTT guidelines are not as pervasive now as they were a few years ago, they have yet to disappear altogether. The</w:t>
      </w:r>
      <w:r>
        <w:t xml:space="preserve"> Biden approach: Not dissimilar, but multilateral </w:t>
      </w:r>
      <w:proofErr w:type="gramStart"/>
      <w:r>
        <w:t>If</w:t>
      </w:r>
      <w:proofErr w:type="gramEnd"/>
      <w:r>
        <w:t xml:space="preserve"> the new U.S. Secretary of the Treasury, Janet Yellen, is to be believed, the </w:t>
      </w:r>
      <w:r w:rsidRPr="00EE3067">
        <w:rPr>
          <w:rStyle w:val="Emphasis"/>
          <w:highlight w:val="green"/>
        </w:rPr>
        <w:t>Biden</w:t>
      </w:r>
      <w:r>
        <w:t xml:space="preserve"> administration </w:t>
      </w:r>
      <w:r w:rsidRPr="00EE3067">
        <w:rPr>
          <w:rStyle w:val="Emphasis"/>
          <w:highlight w:val="green"/>
        </w:rPr>
        <w:t>will not tolerate</w:t>
      </w:r>
      <w:r w:rsidRPr="00EE3067">
        <w:rPr>
          <w:rStyle w:val="Emphasis"/>
        </w:rPr>
        <w:t xml:space="preserve"> any signs of </w:t>
      </w:r>
      <w:r w:rsidRPr="00EE3067">
        <w:rPr>
          <w:rStyle w:val="Emphasis"/>
          <w:highlight w:val="green"/>
        </w:rPr>
        <w:t>lapses in China's IP protections</w:t>
      </w:r>
      <w:r w:rsidRPr="00EE3067">
        <w:rPr>
          <w:rStyle w:val="Emphasis"/>
        </w:rPr>
        <w:t>.</w:t>
      </w:r>
      <w:r>
        <w:t xml:space="preserve"> "We need to take on China's abusive, unfair and illegal practices," Yellen said to the Senate Finance Committee at her confirmation hearings. As reported by Bloomberg, she added, </w:t>
      </w:r>
      <w:r w:rsidRPr="00EE3067">
        <w:rPr>
          <w:rStyle w:val="Emphasis"/>
        </w:rPr>
        <w:t>"[</w:t>
      </w:r>
      <w:r w:rsidRPr="00EE3067">
        <w:rPr>
          <w:rStyle w:val="Emphasis"/>
          <w:highlight w:val="green"/>
        </w:rPr>
        <w:t>China</w:t>
      </w:r>
      <w:r w:rsidRPr="00EE3067">
        <w:rPr>
          <w:rStyle w:val="Emphasis"/>
        </w:rPr>
        <w:t xml:space="preserve"> has] been </w:t>
      </w:r>
      <w:r w:rsidRPr="00EE3067">
        <w:rPr>
          <w:rStyle w:val="Emphasis"/>
          <w:highlight w:val="green"/>
        </w:rPr>
        <w:t>stealing</w:t>
      </w:r>
      <w:r w:rsidRPr="00EE3067">
        <w:rPr>
          <w:rStyle w:val="Emphasis"/>
        </w:rPr>
        <w:t xml:space="preserve"> </w:t>
      </w:r>
      <w:r w:rsidRPr="00EE3067">
        <w:rPr>
          <w:rStyle w:val="Emphasis"/>
          <w:highlight w:val="green"/>
        </w:rPr>
        <w:t>i</w:t>
      </w:r>
      <w:r w:rsidRPr="00EE3067">
        <w:rPr>
          <w:rStyle w:val="Emphasis"/>
        </w:rPr>
        <w:t xml:space="preserve">ntellectual </w:t>
      </w:r>
      <w:r w:rsidRPr="00EE3067">
        <w:rPr>
          <w:rStyle w:val="Emphasis"/>
          <w:highlight w:val="green"/>
        </w:rPr>
        <w:t>p</w:t>
      </w:r>
      <w:r w:rsidRPr="00EE3067">
        <w:rPr>
          <w:rStyle w:val="Emphasis"/>
        </w:rPr>
        <w:t xml:space="preserve">roperty and engaging practices that give it an unfair technological </w:t>
      </w:r>
      <w:r w:rsidRPr="00EE3067">
        <w:rPr>
          <w:rStyle w:val="StyleUnderline"/>
        </w:rPr>
        <w:t xml:space="preserve">advantage, including forced technology transfers. And </w:t>
      </w:r>
      <w:proofErr w:type="gramStart"/>
      <w:r w:rsidRPr="00EE3067">
        <w:rPr>
          <w:rStyle w:val="StyleUnderline"/>
        </w:rPr>
        <w:t>these .</w:t>
      </w:r>
      <w:proofErr w:type="gramEnd"/>
      <w:r w:rsidRPr="00EE3067">
        <w:rPr>
          <w:rStyle w:val="StyleUnderline"/>
        </w:rPr>
        <w:t xml:space="preserve"> </w:t>
      </w:r>
      <w:proofErr w:type="gramStart"/>
      <w:r w:rsidRPr="00EE3067">
        <w:rPr>
          <w:rStyle w:val="StyleUnderline"/>
        </w:rPr>
        <w:t>are</w:t>
      </w:r>
      <w:proofErr w:type="gramEnd"/>
      <w:r w:rsidRPr="00EE3067">
        <w:rPr>
          <w:rStyle w:val="StyleUnderline"/>
        </w:rPr>
        <w:t xml:space="preserve"> practices that </w:t>
      </w:r>
      <w:r w:rsidRPr="00EE3067">
        <w:rPr>
          <w:rStyle w:val="StyleUnderline"/>
          <w:highlight w:val="green"/>
        </w:rPr>
        <w:t>we're prepared to</w:t>
      </w:r>
      <w:r w:rsidRPr="00EE3067">
        <w:rPr>
          <w:rStyle w:val="StyleUnderline"/>
        </w:rPr>
        <w:t xml:space="preserve"> use the full array of tools to </w:t>
      </w:r>
      <w:r w:rsidRPr="00EE3067">
        <w:rPr>
          <w:rStyle w:val="StyleUnderline"/>
          <w:highlight w:val="green"/>
        </w:rPr>
        <w:t>address."</w:t>
      </w:r>
      <w:r>
        <w:rPr>
          <w:rStyle w:val="StyleUnderline"/>
        </w:rPr>
        <w:t xml:space="preserve"> </w:t>
      </w:r>
      <w:r w:rsidRPr="00EE3067">
        <w:rPr>
          <w:rStyle w:val="Emphasis"/>
        </w:rPr>
        <w:t xml:space="preserve">Biden had expressed similar sentiments during a December interview with The New York Times. However, he also said that </w:t>
      </w:r>
      <w:r w:rsidRPr="00EE3067">
        <w:rPr>
          <w:rStyle w:val="Emphasis"/>
          <w:highlight w:val="green"/>
        </w:rPr>
        <w:t>they would work with ally</w:t>
      </w:r>
      <w:r w:rsidRPr="00EE3067">
        <w:rPr>
          <w:rStyle w:val="Emphasis"/>
        </w:rPr>
        <w:t xml:space="preserve"> nations to "</w:t>
      </w:r>
      <w:r w:rsidRPr="00EE3067">
        <w:rPr>
          <w:rStyle w:val="Emphasis"/>
          <w:highlight w:val="green"/>
        </w:rPr>
        <w:t xml:space="preserve">develop </w:t>
      </w:r>
      <w:r w:rsidRPr="00EE3067">
        <w:rPr>
          <w:rStyle w:val="Emphasis"/>
        </w:rPr>
        <w:t xml:space="preserve">a coherent </w:t>
      </w:r>
      <w:r w:rsidRPr="00EE3067">
        <w:rPr>
          <w:rStyle w:val="Emphasis"/>
          <w:highlight w:val="green"/>
        </w:rPr>
        <w:t>strategy" for addressin</w:t>
      </w:r>
      <w:r w:rsidRPr="00EE3067">
        <w:rPr>
          <w:rStyle w:val="Emphasis"/>
        </w:rPr>
        <w:t xml:space="preserve">g cases of </w:t>
      </w:r>
      <w:r w:rsidRPr="00EE3067">
        <w:rPr>
          <w:rStyle w:val="Emphasis"/>
          <w:highlight w:val="green"/>
        </w:rPr>
        <w:t>IP infringement</w:t>
      </w:r>
      <w:r w:rsidRPr="00EE3067">
        <w:rPr>
          <w:rStyle w:val="Emphasis"/>
        </w:rPr>
        <w:t xml:space="preserve"> and other issues - a stance Yellen echoed before the Senate - instead of taking China on in a unilateral and bellicose manner. </w:t>
      </w:r>
      <w:r w:rsidRPr="00EE3067">
        <w:t>This more nuanced approach could yield greater cooperation from Beijing and help repair U.S.-China trade relations, but we will likely not know one way or the other for some time.</w:t>
      </w:r>
      <w:r>
        <w:rPr>
          <w:rStyle w:val="Emphasis"/>
        </w:rPr>
        <w:t xml:space="preserve"> </w:t>
      </w:r>
      <w:r w:rsidRPr="00EE3067">
        <w:rPr>
          <w:rStyle w:val="Emphasis"/>
        </w:rPr>
        <w:t xml:space="preserve">As we saw with the trade war, conflicts between the </w:t>
      </w:r>
      <w:r w:rsidRPr="0021005C">
        <w:rPr>
          <w:rStyle w:val="Emphasis"/>
          <w:highlight w:val="green"/>
        </w:rPr>
        <w:t>U</w:t>
      </w:r>
      <w:r w:rsidRPr="00EE3067">
        <w:rPr>
          <w:rStyle w:val="Emphasis"/>
          <w:highlight w:val="green"/>
        </w:rPr>
        <w:t>.S. and China can quickly escalate</w:t>
      </w:r>
      <w:r w:rsidRPr="00EE3067">
        <w:rPr>
          <w:rStyle w:val="Emphasis"/>
        </w:rPr>
        <w:t xml:space="preserve"> and have ripple effects throughout the world. I</w:t>
      </w:r>
      <w:r w:rsidRPr="00EE3067">
        <w:t>t would thus be wise for all organizations doing business in China to keep themselves abreast of the country's evolving IP regulations and work with a reliable IP services provider to help establish strong protection for their intangible assets.</w:t>
      </w:r>
    </w:p>
    <w:p w:rsidR="00B36220" w:rsidRDefault="00B36220" w:rsidP="00B36220">
      <w:pPr>
        <w:pStyle w:val="Heading4"/>
      </w:pPr>
      <w:r>
        <w:t>Maintaining US-China relations key to confidence building, dialogue measures, and address mutual anxieties about nukes -- that prevents nuke war.</w:t>
      </w:r>
    </w:p>
    <w:p w:rsidR="00B36220" w:rsidRDefault="00B36220" w:rsidP="00B36220">
      <w:r w:rsidRPr="00D12863">
        <w:rPr>
          <w:rStyle w:val="Style13ptBold"/>
        </w:rPr>
        <w:t>CSIS ’13</w:t>
      </w:r>
      <w:r>
        <w:t xml:space="preserve"> [CSIS (</w:t>
      </w:r>
      <w:r w:rsidRPr="00D12863">
        <w:t>CSIS is a nonprofit organization headquartered in Washington, D.C. The Center’s 220 full- time staff and large network of affiliated scholars conduct research and analysis and develop policy initiatives that look into the future and anticipate change</w:t>
      </w:r>
      <w:r>
        <w:t>)</w:t>
      </w:r>
      <w:r w:rsidRPr="00D12863">
        <w:t xml:space="preserve">, </w:t>
      </w:r>
      <w:r>
        <w:t>March 2013</w:t>
      </w:r>
      <w:r w:rsidRPr="00D12863">
        <w:t xml:space="preserve">, " </w:t>
      </w:r>
      <w:r>
        <w:t>Nuclear Weapons and U.S.-China Relations a way forward</w:t>
      </w:r>
      <w:r w:rsidRPr="00D12863">
        <w:t xml:space="preserve">," Center for Strategic and International Studies, </w:t>
      </w:r>
      <w:hyperlink r:id="rId9" w:history="1">
        <w:r w:rsidRPr="009B67B8">
          <w:rPr>
            <w:rStyle w:val="Hyperlink"/>
          </w:rPr>
          <w:t>https://csis-website-prod.s3.amazonaws.com/s3fs-public/legacy_files/files/publication/130307_Colby_USChinaNuclear_Web.pdf</w:t>
        </w:r>
      </w:hyperlink>
      <w:r>
        <w:t xml:space="preserve">  // belle]</w:t>
      </w:r>
    </w:p>
    <w:p w:rsidR="00B36220" w:rsidRDefault="00B36220" w:rsidP="00B36220">
      <w:r>
        <w:t xml:space="preserve">The United States has long seen China as a central factor in its strategy in Asia. Since the 1970s, </w:t>
      </w:r>
      <w:r w:rsidRPr="00D12863">
        <w:rPr>
          <w:rStyle w:val="Emphasis"/>
        </w:rPr>
        <w:t>U.S. policy</w:t>
      </w:r>
      <w:r>
        <w:t xml:space="preserve"> has </w:t>
      </w:r>
      <w:r w:rsidRPr="00D12863">
        <w:rPr>
          <w:rStyle w:val="Emphasis"/>
        </w:rPr>
        <w:t>sought to encourage China’s economic reforms and development and to integrate China into the existing international political and economic order</w:t>
      </w:r>
      <w:r>
        <w:t xml:space="preserve">. While hopeful that China will develop into a constructive stakeholder, the United States and much of the Asia-Pacific region </w:t>
      </w:r>
      <w:r w:rsidRPr="00D12863">
        <w:rPr>
          <w:rStyle w:val="Emphasis"/>
        </w:rPr>
        <w:t>share continuing concerns</w:t>
      </w:r>
      <w:r>
        <w:t xml:space="preserve"> about some aspects of China’s behavior that, it is </w:t>
      </w:r>
      <w:proofErr w:type="gramStart"/>
      <w:r>
        <w:t>feared,</w:t>
      </w:r>
      <w:proofErr w:type="gramEnd"/>
      <w:r>
        <w:t xml:space="preserve"> could undermine regional stability and U.S. interests in the Asia-Pacific.</w:t>
      </w:r>
    </w:p>
    <w:p w:rsidR="00B36220" w:rsidRPr="00D12863" w:rsidRDefault="00B36220" w:rsidP="00B36220">
      <w:pPr>
        <w:rPr>
          <w:rStyle w:val="Emphasis"/>
        </w:rPr>
      </w:pPr>
      <w:r>
        <w:t xml:space="preserve">Unfortunately, significant sources of tension and disagreement between the United States and its allies, on the one hand, and China, on the other, remain. These sources of discord could, in the worst case, lead to conflict. </w:t>
      </w:r>
      <w:proofErr w:type="gramStart"/>
      <w:r>
        <w:t>Needless to say, a</w:t>
      </w:r>
      <w:proofErr w:type="gramEnd"/>
      <w:r>
        <w:t xml:space="preserve"> large-scale conventional war between the United States and China would be incredibly dangerous and likely tremendously damaging. </w:t>
      </w:r>
      <w:r w:rsidRPr="00D12863">
        <w:rPr>
          <w:rStyle w:val="Emphasis"/>
        </w:rPr>
        <w:t>Nuclear war between the two would be devastating for all involved.</w:t>
      </w:r>
      <w:r>
        <w:t xml:space="preserve"> Even though a </w:t>
      </w:r>
      <w:r w:rsidRPr="00D12863">
        <w:rPr>
          <w:rStyle w:val="Emphasis"/>
        </w:rPr>
        <w:t xml:space="preserve">conventional war </w:t>
      </w:r>
      <w:r>
        <w:t xml:space="preserve">between the two nations currently seems unlikely and nuclear war even more so, the possibility that war could break out, posing dramatic dangers and damage, clearly </w:t>
      </w:r>
      <w:r w:rsidRPr="00D12863">
        <w:rPr>
          <w:rStyle w:val="Emphasis"/>
        </w:rPr>
        <w:t xml:space="preserve">indicates that </w:t>
      </w:r>
      <w:r w:rsidRPr="00D12863">
        <w:rPr>
          <w:rStyle w:val="Emphasis"/>
          <w:highlight w:val="green"/>
        </w:rPr>
        <w:t xml:space="preserve">active steps </w:t>
      </w:r>
      <w:proofErr w:type="gramStart"/>
      <w:r w:rsidRPr="00D12863">
        <w:rPr>
          <w:rStyle w:val="Emphasis"/>
          <w:highlight w:val="green"/>
        </w:rPr>
        <w:t>should</w:t>
      </w:r>
      <w:r w:rsidRPr="00D12863">
        <w:rPr>
          <w:rStyle w:val="Emphasis"/>
        </w:rPr>
        <w:t xml:space="preserve"> </w:t>
      </w:r>
      <w:r w:rsidRPr="00D12863">
        <w:rPr>
          <w:rStyle w:val="Emphasis"/>
          <w:highlight w:val="green"/>
        </w:rPr>
        <w:t>be taken</w:t>
      </w:r>
      <w:proofErr w:type="gramEnd"/>
      <w:r w:rsidRPr="00D12863">
        <w:rPr>
          <w:rStyle w:val="Emphasis"/>
          <w:highlight w:val="green"/>
        </w:rPr>
        <w:t xml:space="preserve"> to avoid conflict</w:t>
      </w:r>
      <w:r w:rsidRPr="00D12863">
        <w:rPr>
          <w:rStyle w:val="Emphasis"/>
        </w:rPr>
        <w:t xml:space="preserve"> and successfully </w:t>
      </w:r>
      <w:r w:rsidRPr="00D12863">
        <w:rPr>
          <w:rStyle w:val="Emphasis"/>
          <w:highlight w:val="green"/>
        </w:rPr>
        <w:t>manage U.S.-China nuclear dynamics</w:t>
      </w:r>
      <w:r w:rsidRPr="00D12863">
        <w:rPr>
          <w:rStyle w:val="Emphasis"/>
        </w:rPr>
        <w:t>.</w:t>
      </w:r>
    </w:p>
    <w:p w:rsidR="00B36220" w:rsidRDefault="00B36220" w:rsidP="00B36220">
      <w:r>
        <w:t>Significance and Objectives of U.S.-China Nuclear Relations</w:t>
      </w:r>
    </w:p>
    <w:p w:rsidR="00B36220" w:rsidRDefault="00B36220" w:rsidP="00B36220">
      <w:r w:rsidRPr="00D12863">
        <w:rPr>
          <w:rStyle w:val="Emphasis"/>
          <w:highlight w:val="green"/>
        </w:rPr>
        <w:t>Maintaining stability</w:t>
      </w:r>
      <w:r w:rsidRPr="00D12863">
        <w:t xml:space="preserve"> in</w:t>
      </w:r>
      <w:r>
        <w:t xml:space="preserve"> U.S.-China nuclear relations will be </w:t>
      </w:r>
      <w:r w:rsidRPr="00D12863">
        <w:rPr>
          <w:rStyle w:val="Emphasis"/>
          <w:highlight w:val="green"/>
        </w:rPr>
        <w:t>critical</w:t>
      </w:r>
      <w:r w:rsidRPr="00D12863">
        <w:rPr>
          <w:rStyle w:val="Emphasis"/>
        </w:rPr>
        <w:t xml:space="preserve"> </w:t>
      </w:r>
      <w:r>
        <w:t xml:space="preserve">to the interests of the United States and those of its allies and security partners in the coming years. </w:t>
      </w:r>
      <w:proofErr w:type="gramStart"/>
      <w:r>
        <w:t>The Working Group judges that the nuclear dynamics between the United States and China are relatively stable at this time, primarily because both sides have or will soon have a nuclear deterrent of the size and scope they determine they need, and China appears committed to a relatively restrained posture oriented around a “lean and effective” nuclear force and its no-first-use policy.</w:t>
      </w:r>
      <w:proofErr w:type="gramEnd"/>
      <w:r>
        <w:t xml:space="preserve"> Yet the Working Group is concerned that the changing </w:t>
      </w:r>
      <w:r w:rsidRPr="00D12863">
        <w:rPr>
          <w:rStyle w:val="Emphasis"/>
          <w:highlight w:val="green"/>
        </w:rPr>
        <w:t>conventional military balance</w:t>
      </w:r>
      <w:r w:rsidRPr="00D12863">
        <w:rPr>
          <w:rStyle w:val="Emphasis"/>
        </w:rPr>
        <w:t xml:space="preserve"> of power in the region, the current sources of </w:t>
      </w:r>
      <w:r w:rsidRPr="00D12863">
        <w:rPr>
          <w:rStyle w:val="Emphasis"/>
          <w:highlight w:val="green"/>
        </w:rPr>
        <w:t>tension</w:t>
      </w:r>
      <w:r w:rsidRPr="00D12863">
        <w:rPr>
          <w:rStyle w:val="Emphasis"/>
        </w:rPr>
        <w:t xml:space="preserve"> and possible conflict, and the </w:t>
      </w:r>
      <w:r w:rsidRPr="00D12863">
        <w:rPr>
          <w:rStyle w:val="Emphasis"/>
          <w:highlight w:val="green"/>
        </w:rPr>
        <w:t>expansion of</w:t>
      </w:r>
      <w:r w:rsidRPr="00D12863">
        <w:rPr>
          <w:rStyle w:val="Emphasis"/>
        </w:rPr>
        <w:t xml:space="preserve"> the quality and quantity of </w:t>
      </w:r>
      <w:r w:rsidRPr="00D12863">
        <w:rPr>
          <w:rStyle w:val="Emphasis"/>
          <w:highlight w:val="green"/>
        </w:rPr>
        <w:t>China’s nuclear arsenal</w:t>
      </w:r>
      <w:r w:rsidRPr="00D12863">
        <w:rPr>
          <w:rStyle w:val="Emphasis"/>
        </w:rPr>
        <w:t xml:space="preserve"> raise serious </w:t>
      </w:r>
      <w:r w:rsidRPr="00D12863">
        <w:rPr>
          <w:rStyle w:val="Emphasis"/>
          <w:highlight w:val="green"/>
        </w:rPr>
        <w:t>questions</w:t>
      </w:r>
      <w:r w:rsidRPr="00D12863">
        <w:rPr>
          <w:rStyle w:val="Emphasis"/>
        </w:rPr>
        <w:t xml:space="preserve"> </w:t>
      </w:r>
      <w:r w:rsidRPr="00D12863">
        <w:rPr>
          <w:rStyle w:val="Emphasis"/>
          <w:highlight w:val="green"/>
        </w:rPr>
        <w:t>about</w:t>
      </w:r>
      <w:r w:rsidRPr="00D12863">
        <w:rPr>
          <w:rStyle w:val="Emphasis"/>
        </w:rPr>
        <w:t xml:space="preserve"> the </w:t>
      </w:r>
      <w:r w:rsidRPr="00D12863">
        <w:rPr>
          <w:rStyle w:val="Emphasis"/>
          <w:highlight w:val="green"/>
        </w:rPr>
        <w:t>future stability</w:t>
      </w:r>
      <w:r w:rsidRPr="00D12863">
        <w:rPr>
          <w:rStyle w:val="Emphasis"/>
        </w:rPr>
        <w:t xml:space="preserve"> of U.S-China nuclear relations</w:t>
      </w:r>
      <w:r>
        <w:t xml:space="preserve">. The </w:t>
      </w:r>
      <w:r w:rsidRPr="00D12863">
        <w:rPr>
          <w:rStyle w:val="Emphasis"/>
          <w:highlight w:val="green"/>
        </w:rPr>
        <w:t>recommendations</w:t>
      </w:r>
      <w:r>
        <w:t xml:space="preserve"> contained in this report are therefore focused on enhancing nuclear </w:t>
      </w:r>
      <w:proofErr w:type="spellStart"/>
      <w:r>
        <w:t>stabil</w:t>
      </w:r>
      <w:proofErr w:type="spellEnd"/>
      <w:r>
        <w:t xml:space="preserve">- </w:t>
      </w:r>
      <w:proofErr w:type="spellStart"/>
      <w:r>
        <w:t>ity</w:t>
      </w:r>
      <w:proofErr w:type="spellEnd"/>
      <w:r>
        <w:t xml:space="preserve"> between the United States and China, </w:t>
      </w:r>
      <w:r w:rsidRPr="00D12863">
        <w:rPr>
          <w:rStyle w:val="Emphasis"/>
        </w:rPr>
        <w:t xml:space="preserve">primarily by advocating a series of both bilateral and </w:t>
      </w:r>
      <w:proofErr w:type="spellStart"/>
      <w:r w:rsidRPr="00D12863">
        <w:rPr>
          <w:rStyle w:val="Emphasis"/>
        </w:rPr>
        <w:t>unilat</w:t>
      </w:r>
      <w:proofErr w:type="spellEnd"/>
      <w:r w:rsidRPr="00D12863">
        <w:rPr>
          <w:rStyle w:val="Emphasis"/>
        </w:rPr>
        <w:t xml:space="preserve">- </w:t>
      </w:r>
      <w:proofErr w:type="spellStart"/>
      <w:r w:rsidRPr="00D12863">
        <w:rPr>
          <w:rStyle w:val="Emphasis"/>
        </w:rPr>
        <w:t>eral</w:t>
      </w:r>
      <w:proofErr w:type="spellEnd"/>
      <w:r w:rsidRPr="00D12863">
        <w:rPr>
          <w:rStyle w:val="Emphasis"/>
        </w:rPr>
        <w:t xml:space="preserve"> policy and posture adjustments that would enhance crisis stability and arms race stability, while also </w:t>
      </w:r>
      <w:r w:rsidRPr="00D12863">
        <w:rPr>
          <w:rStyle w:val="Emphasis"/>
          <w:highlight w:val="green"/>
        </w:rPr>
        <w:t>lay</w:t>
      </w:r>
      <w:r w:rsidRPr="00D12863">
        <w:rPr>
          <w:rStyle w:val="Emphasis"/>
        </w:rPr>
        <w:t xml:space="preserve">ing the </w:t>
      </w:r>
      <w:r w:rsidRPr="00D12863">
        <w:rPr>
          <w:rStyle w:val="Emphasis"/>
          <w:highlight w:val="green"/>
        </w:rPr>
        <w:t>groundwork for</w:t>
      </w:r>
      <w:r w:rsidRPr="00D12863">
        <w:rPr>
          <w:rStyle w:val="Emphasis"/>
        </w:rPr>
        <w:t xml:space="preserve"> future </w:t>
      </w:r>
      <w:r w:rsidRPr="00D12863">
        <w:rPr>
          <w:rStyle w:val="Emphasis"/>
          <w:highlight w:val="green"/>
        </w:rPr>
        <w:t>bilateral and multilateral nuclear engagement</w:t>
      </w:r>
      <w:r w:rsidRPr="00D12863">
        <w:rPr>
          <w:rStyle w:val="Emphasis"/>
        </w:rPr>
        <w:t>.</w:t>
      </w:r>
    </w:p>
    <w:p w:rsidR="00B36220" w:rsidRDefault="00B36220" w:rsidP="00B36220">
      <w:r>
        <w:t xml:space="preserve">Because the current nuclear dynamics are broadly stabilizing and </w:t>
      </w:r>
      <w:proofErr w:type="gramStart"/>
      <w:r>
        <w:t>should be sustained</w:t>
      </w:r>
      <w:proofErr w:type="gramEnd"/>
      <w:r>
        <w:t xml:space="preserve">, the Working Group recommends that U.S.-China nuclear relations be oriented toward sustaining these dynamics and avoiding decisions by either side that could erode stability. We therefore </w:t>
      </w:r>
      <w:r w:rsidRPr="00D12863">
        <w:rPr>
          <w:rStyle w:val="Emphasis"/>
          <w:highlight w:val="green"/>
        </w:rPr>
        <w:t>recommend</w:t>
      </w:r>
      <w:r w:rsidRPr="00D12863">
        <w:rPr>
          <w:rStyle w:val="Emphasis"/>
        </w:rPr>
        <w:t xml:space="preserve"> a </w:t>
      </w:r>
      <w:r w:rsidRPr="00D12863">
        <w:rPr>
          <w:rStyle w:val="Emphasis"/>
          <w:highlight w:val="green"/>
        </w:rPr>
        <w:t>robust</w:t>
      </w:r>
      <w:r w:rsidRPr="00D12863">
        <w:rPr>
          <w:rStyle w:val="Emphasis"/>
        </w:rPr>
        <w:t xml:space="preserve"> but realistically tailored program of </w:t>
      </w:r>
      <w:r w:rsidRPr="00D12863">
        <w:rPr>
          <w:rStyle w:val="Emphasis"/>
          <w:highlight w:val="green"/>
        </w:rPr>
        <w:t>engagement and dialogue</w:t>
      </w:r>
      <w:r w:rsidRPr="00D12863">
        <w:rPr>
          <w:rStyle w:val="Emphasis"/>
        </w:rPr>
        <w:t xml:space="preserve"> on nuclear issues that reinforce China’s nuclear restraint and </w:t>
      </w:r>
      <w:r w:rsidRPr="00D12863">
        <w:rPr>
          <w:rStyle w:val="Emphasis"/>
          <w:highlight w:val="green"/>
        </w:rPr>
        <w:t>advance</w:t>
      </w:r>
      <w:r w:rsidRPr="00D12863">
        <w:rPr>
          <w:rStyle w:val="Emphasis"/>
        </w:rPr>
        <w:t xml:space="preserve"> U.S. interests in stability, dialogue, </w:t>
      </w:r>
      <w:r w:rsidRPr="00D12863">
        <w:rPr>
          <w:rStyle w:val="Emphasis"/>
          <w:highlight w:val="green"/>
        </w:rPr>
        <w:t>transparency</w:t>
      </w:r>
      <w:r w:rsidRPr="00D12863">
        <w:rPr>
          <w:rStyle w:val="Emphasis"/>
        </w:rPr>
        <w:t xml:space="preserve">, and </w:t>
      </w:r>
      <w:proofErr w:type="spellStart"/>
      <w:r w:rsidRPr="00D12863">
        <w:rPr>
          <w:rStyle w:val="Emphasis"/>
        </w:rPr>
        <w:t>prog</w:t>
      </w:r>
      <w:proofErr w:type="spellEnd"/>
      <w:r w:rsidRPr="00D12863">
        <w:rPr>
          <w:rStyle w:val="Emphasis"/>
        </w:rPr>
        <w:t xml:space="preserve">- </w:t>
      </w:r>
      <w:proofErr w:type="spellStart"/>
      <w:r w:rsidRPr="00D12863">
        <w:rPr>
          <w:rStyle w:val="Emphasis"/>
        </w:rPr>
        <w:t>ress</w:t>
      </w:r>
      <w:proofErr w:type="spellEnd"/>
      <w:r w:rsidRPr="00D12863">
        <w:rPr>
          <w:rStyle w:val="Emphasis"/>
        </w:rPr>
        <w:t xml:space="preserve"> toward </w:t>
      </w:r>
      <w:r w:rsidRPr="00D12863">
        <w:rPr>
          <w:rStyle w:val="Emphasis"/>
          <w:highlight w:val="green"/>
        </w:rPr>
        <w:t>arms control</w:t>
      </w:r>
      <w:r w:rsidRPr="00D12863">
        <w:rPr>
          <w:rStyle w:val="Emphasis"/>
        </w:rPr>
        <w:t>.</w:t>
      </w:r>
      <w:r>
        <w:t xml:space="preserve"> The Working Group recognizes, however, the limited success attempts at dialogue and cooperation have thus far yielded. </w:t>
      </w:r>
      <w:proofErr w:type="gramStart"/>
      <w:r>
        <w:t>The Group’s recommendations are therefore de- signed to be ambitious but realistic, and are structured in such a way that, in the event that Beijing is unwilling to engage in earnest along the lines the Group advocates, the United States would be left with a powerful strategic capability and in the strong political position of having proffered a serious, fair-minded path forward in bilateral nuclear weapons relations that China had rebuffed.</w:t>
      </w:r>
      <w:proofErr w:type="gramEnd"/>
    </w:p>
    <w:p w:rsidR="00B36220" w:rsidRDefault="00B36220" w:rsidP="00B36220">
      <w:r>
        <w:t xml:space="preserve">The Working Group also recommends that the United States adopt a policy of accepting China’s possession of an assured second-strike nuclear capability, and thus avoid attempting to acquire the capability to negate China’s nuclear retaliatory capabilities. This judgment relies on the fundamental determination that the United States cannot realistically hope to deny China’s second-strike capability, that a failed attempt to deny it would be costly and counterproductive, and that Beijing’s possession of a reliable retaliatory capability promotes stability rather than detracts from it. In addition, this approach could reinforce China’s nuclear restraint. The Working Group </w:t>
      </w:r>
      <w:proofErr w:type="gramStart"/>
      <w:r>
        <w:t>is, however, divided</w:t>
      </w:r>
      <w:proofErr w:type="gramEnd"/>
      <w:r>
        <w:t xml:space="preserve"> on whether the United States should publicly and formally announce this acceptance.</w:t>
      </w:r>
    </w:p>
    <w:p w:rsidR="00B36220" w:rsidRDefault="00B36220" w:rsidP="00B36220">
      <w:r>
        <w:t>The Working Group believes that some of the concepts associated with the idea of “strategic stability” provide an appropriate framework for U.S.-China engagement on nuclear weapons is- sues, although the specific meaning of the term is the subject of a long-running debate that has never been definitively settled. In order to gain the benefits of strategic stability, the Working Group believes that nuclear relations between the United States and China should emphasize two complementary approaches: crisis stability and arms race stability.</w:t>
      </w:r>
    </w:p>
    <w:p w:rsidR="00B36220" w:rsidRDefault="00B36220" w:rsidP="00B36220">
      <w:r>
        <w:t xml:space="preserve">Stability can emerge between the United States and China if each </w:t>
      </w:r>
      <w:proofErr w:type="gramStart"/>
      <w:r>
        <w:t>fields</w:t>
      </w:r>
      <w:proofErr w:type="gramEnd"/>
      <w:r>
        <w:t xml:space="preserve"> forces that are capable of surviving a first strike and if each is able to credibly demonstrate to the other side that its cur- rent and future capabilities are not capable of denying the other side a viable strategic deterrent. As a result, fear of preemption and the need to launch weapons early become irrelevant, either as </w:t>
      </w:r>
      <w:proofErr w:type="spellStart"/>
      <w:r>
        <w:t>irri</w:t>
      </w:r>
      <w:proofErr w:type="spellEnd"/>
      <w:r>
        <w:t xml:space="preserve">- </w:t>
      </w:r>
      <w:proofErr w:type="spellStart"/>
      <w:r>
        <w:t>tants</w:t>
      </w:r>
      <w:proofErr w:type="spellEnd"/>
      <w:r>
        <w:t xml:space="preserve"> in crisis or as dangers in conflict. In this way, the benefits of deterrence </w:t>
      </w:r>
      <w:proofErr w:type="gramStart"/>
      <w:r>
        <w:t>can be retained</w:t>
      </w:r>
      <w:proofErr w:type="gramEnd"/>
      <w:r>
        <w:t>, while minimizing the chances of nuclear escalation and avoiding a competition in the development of offensive and defensive strategic arms that would intensify uncertainties for both sides.</w:t>
      </w:r>
    </w:p>
    <w:p w:rsidR="00B36220" w:rsidRDefault="00B36220" w:rsidP="00B36220">
      <w:r w:rsidRPr="00D12863">
        <w:rPr>
          <w:rStyle w:val="Emphasis"/>
          <w:highlight w:val="green"/>
        </w:rPr>
        <w:t>Both sides</w:t>
      </w:r>
      <w:r w:rsidRPr="00D12863">
        <w:rPr>
          <w:rStyle w:val="Emphasis"/>
        </w:rPr>
        <w:t xml:space="preserve"> could </w:t>
      </w:r>
      <w:r w:rsidRPr="00D12863">
        <w:rPr>
          <w:rStyle w:val="Emphasis"/>
          <w:highlight w:val="green"/>
        </w:rPr>
        <w:t>derive value from cooperation</w:t>
      </w:r>
      <w:r>
        <w:t xml:space="preserve"> </w:t>
      </w:r>
      <w:r w:rsidRPr="00D12863">
        <w:rPr>
          <w:rStyle w:val="Emphasis"/>
        </w:rPr>
        <w:t>on nuclear weapons issues</w:t>
      </w:r>
      <w:r>
        <w:t xml:space="preserve"> grounded in the stability concept. </w:t>
      </w:r>
      <w:r w:rsidRPr="00D12863">
        <w:rPr>
          <w:rStyle w:val="Emphasis"/>
        </w:rPr>
        <w:t xml:space="preserve">The </w:t>
      </w:r>
      <w:r w:rsidRPr="00D12863">
        <w:rPr>
          <w:rStyle w:val="Emphasis"/>
          <w:highlight w:val="green"/>
        </w:rPr>
        <w:t>U</w:t>
      </w:r>
      <w:r w:rsidRPr="00D12863">
        <w:rPr>
          <w:rStyle w:val="Emphasis"/>
        </w:rPr>
        <w:t xml:space="preserve">nited </w:t>
      </w:r>
      <w:r w:rsidRPr="00D12863">
        <w:rPr>
          <w:rStyle w:val="Emphasis"/>
          <w:highlight w:val="green"/>
        </w:rPr>
        <w:t>S</w:t>
      </w:r>
      <w:r w:rsidRPr="00D12863">
        <w:rPr>
          <w:rStyle w:val="Emphasis"/>
        </w:rPr>
        <w:t xml:space="preserve">tates </w:t>
      </w:r>
      <w:r w:rsidRPr="00D12863">
        <w:rPr>
          <w:rStyle w:val="Emphasis"/>
          <w:highlight w:val="green"/>
        </w:rPr>
        <w:t>worries</w:t>
      </w:r>
      <w:r w:rsidRPr="00D12863">
        <w:rPr>
          <w:rStyle w:val="Emphasis"/>
        </w:rPr>
        <w:t xml:space="preserve"> about the composition of China’s nuclear force, China’s views on escalation and plans for nuclear use, and the </w:t>
      </w:r>
      <w:r w:rsidRPr="00D12863">
        <w:rPr>
          <w:rStyle w:val="Emphasis"/>
          <w:highlight w:val="green"/>
        </w:rPr>
        <w:t>future trajectory of China’s</w:t>
      </w:r>
      <w:r w:rsidRPr="00D12863">
        <w:rPr>
          <w:rStyle w:val="Emphasis"/>
        </w:rPr>
        <w:t xml:space="preserve"> strategic </w:t>
      </w:r>
      <w:r w:rsidRPr="00D12863">
        <w:rPr>
          <w:rStyle w:val="Emphasis"/>
          <w:highlight w:val="green"/>
        </w:rPr>
        <w:t>posture</w:t>
      </w:r>
      <w:r w:rsidRPr="00D12863">
        <w:rPr>
          <w:highlight w:val="green"/>
        </w:rPr>
        <w:t>.</w:t>
      </w:r>
      <w:r>
        <w:t xml:space="preserve"> </w:t>
      </w:r>
      <w:r w:rsidRPr="00D12863">
        <w:rPr>
          <w:rStyle w:val="Emphasis"/>
          <w:highlight w:val="green"/>
        </w:rPr>
        <w:t>China</w:t>
      </w:r>
      <w:r w:rsidRPr="00D12863">
        <w:rPr>
          <w:rStyle w:val="Emphasis"/>
        </w:rPr>
        <w:t xml:space="preserve">, meanwhile, </w:t>
      </w:r>
      <w:r w:rsidRPr="00D12863">
        <w:rPr>
          <w:rStyle w:val="Emphasis"/>
          <w:highlight w:val="green"/>
        </w:rPr>
        <w:t>worries about</w:t>
      </w:r>
      <w:r w:rsidRPr="00D12863">
        <w:rPr>
          <w:rStyle w:val="Emphasis"/>
        </w:rPr>
        <w:t xml:space="preserve"> the ability of the </w:t>
      </w:r>
      <w:r w:rsidRPr="00D12863">
        <w:rPr>
          <w:rStyle w:val="Emphasis"/>
          <w:highlight w:val="green"/>
        </w:rPr>
        <w:t>U</w:t>
      </w:r>
      <w:r w:rsidRPr="00D12863">
        <w:rPr>
          <w:rStyle w:val="Emphasis"/>
        </w:rPr>
        <w:t xml:space="preserve">nited </w:t>
      </w:r>
      <w:r w:rsidRPr="00D12863">
        <w:rPr>
          <w:rStyle w:val="Emphasis"/>
          <w:highlight w:val="green"/>
        </w:rPr>
        <w:t>S</w:t>
      </w:r>
      <w:r w:rsidRPr="00D12863">
        <w:rPr>
          <w:rStyle w:val="Emphasis"/>
        </w:rPr>
        <w:t xml:space="preserve">tates to </w:t>
      </w:r>
      <w:r w:rsidRPr="00D12863">
        <w:rPr>
          <w:rStyle w:val="Emphasis"/>
          <w:highlight w:val="green"/>
        </w:rPr>
        <w:t>deny it</w:t>
      </w:r>
      <w:r w:rsidRPr="00D12863">
        <w:rPr>
          <w:rStyle w:val="Emphasis"/>
        </w:rPr>
        <w:t xml:space="preserve"> a </w:t>
      </w:r>
      <w:r w:rsidRPr="00D12863">
        <w:rPr>
          <w:rStyle w:val="Emphasis"/>
          <w:highlight w:val="green"/>
        </w:rPr>
        <w:t>second-strike</w:t>
      </w:r>
      <w:r w:rsidRPr="00D12863">
        <w:rPr>
          <w:rStyle w:val="Emphasis"/>
        </w:rPr>
        <w:t xml:space="preserve"> </w:t>
      </w:r>
      <w:proofErr w:type="spellStart"/>
      <w:r w:rsidRPr="00D12863">
        <w:rPr>
          <w:rStyle w:val="Emphasis"/>
        </w:rPr>
        <w:t>capa</w:t>
      </w:r>
      <w:proofErr w:type="spellEnd"/>
      <w:r w:rsidRPr="00D12863">
        <w:rPr>
          <w:rStyle w:val="Emphasis"/>
        </w:rPr>
        <w:t xml:space="preserve">- </w:t>
      </w:r>
      <w:proofErr w:type="spellStart"/>
      <w:r w:rsidRPr="00D12863">
        <w:rPr>
          <w:rStyle w:val="Emphasis"/>
        </w:rPr>
        <w:t>bility</w:t>
      </w:r>
      <w:proofErr w:type="spellEnd"/>
      <w:r w:rsidRPr="00D12863">
        <w:rPr>
          <w:rStyle w:val="Emphasis"/>
        </w:rPr>
        <w:t>;</w:t>
      </w:r>
      <w:r>
        <w:t xml:space="preserve"> the scope and sophistication of future U.S. nuclear, conventional prompt global strike, and </w:t>
      </w:r>
      <w:r w:rsidRPr="00D12863">
        <w:t xml:space="preserve">missile defense programs; and U.S. unwillingness to acknowledge a condition of mutual </w:t>
      </w:r>
      <w:proofErr w:type="spellStart"/>
      <w:r w:rsidRPr="00D12863">
        <w:t>vulner</w:t>
      </w:r>
      <w:proofErr w:type="spellEnd"/>
      <w:r w:rsidRPr="00D12863">
        <w:t xml:space="preserve">- ability between the two nations. </w:t>
      </w:r>
      <w:proofErr w:type="gramStart"/>
      <w:r w:rsidRPr="00D12863">
        <w:rPr>
          <w:rStyle w:val="Emphasis"/>
        </w:rPr>
        <w:t xml:space="preserve">A </w:t>
      </w:r>
      <w:r w:rsidRPr="00D12863">
        <w:rPr>
          <w:rStyle w:val="Emphasis"/>
          <w:highlight w:val="green"/>
        </w:rPr>
        <w:t>stability-grounded model</w:t>
      </w:r>
      <w:r w:rsidRPr="00D12863">
        <w:rPr>
          <w:rStyle w:val="Emphasis"/>
        </w:rPr>
        <w:t xml:space="preserve"> could help </w:t>
      </w:r>
      <w:r w:rsidRPr="00D12863">
        <w:rPr>
          <w:rStyle w:val="Emphasis"/>
          <w:highlight w:val="green"/>
        </w:rPr>
        <w:t xml:space="preserve">address these </w:t>
      </w:r>
      <w:proofErr w:type="spellStart"/>
      <w:r w:rsidRPr="00D12863">
        <w:rPr>
          <w:rStyle w:val="Emphasis"/>
          <w:highlight w:val="green"/>
        </w:rPr>
        <w:t>anxiet</w:t>
      </w:r>
      <w:proofErr w:type="spellEnd"/>
      <w:r w:rsidRPr="00D12863">
        <w:rPr>
          <w:rStyle w:val="Emphasis"/>
          <w:highlight w:val="green"/>
        </w:rPr>
        <w:t xml:space="preserve">- </w:t>
      </w:r>
      <w:proofErr w:type="spellStart"/>
      <w:r w:rsidRPr="00D12863">
        <w:rPr>
          <w:rStyle w:val="Emphasis"/>
          <w:highlight w:val="green"/>
        </w:rPr>
        <w:t>ies</w:t>
      </w:r>
      <w:proofErr w:type="spellEnd"/>
      <w:r w:rsidRPr="00D12863">
        <w:t xml:space="preserve">—on the U.S. side by </w:t>
      </w:r>
      <w:r w:rsidRPr="00D12863">
        <w:rPr>
          <w:rStyle w:val="Emphasis"/>
          <w:highlight w:val="green"/>
        </w:rPr>
        <w:t>providing greater insight</w:t>
      </w:r>
      <w:r w:rsidRPr="00D12863">
        <w:t xml:space="preserve"> into China’s current and future force structure and deeper insight into China’s ways of thinking about nuclear strategy, and on the Chinese side by providing similar insight into U.S. developments and a greater degree of assurance about U.S. acknowledgment of the survivability of the Chinese force.</w:t>
      </w:r>
      <w:proofErr w:type="gramEnd"/>
      <w:r w:rsidRPr="00D12863">
        <w:t xml:space="preserve"> Concurrently, such an approach would have the added benefit of </w:t>
      </w:r>
      <w:r w:rsidRPr="00D12863">
        <w:rPr>
          <w:rStyle w:val="Emphasis"/>
          <w:highlight w:val="green"/>
        </w:rPr>
        <w:t>building confidence on both sides</w:t>
      </w:r>
      <w:r w:rsidRPr="00D12863">
        <w:t xml:space="preserve">, thereby </w:t>
      </w:r>
      <w:r w:rsidRPr="00D12863">
        <w:rPr>
          <w:rStyle w:val="Emphasis"/>
          <w:highlight w:val="green"/>
        </w:rPr>
        <w:t xml:space="preserve">enhancing strategic trust </w:t>
      </w:r>
      <w:r w:rsidRPr="00D12863">
        <w:rPr>
          <w:rStyle w:val="Emphasis"/>
        </w:rPr>
        <w:t>more broadly</w:t>
      </w:r>
      <w:r w:rsidRPr="00D12863">
        <w:t>. Finally, such a model could also provide a satisfactory way in which both nations could see something approximating their current force size, posture, and doctrine as satisfactory and compatible with stability.</w:t>
      </w:r>
    </w:p>
    <w:p w:rsidR="00B36220" w:rsidRDefault="00B36220" w:rsidP="00B36220">
      <w:pPr>
        <w:rPr>
          <w:u w:val="single"/>
        </w:rPr>
      </w:pPr>
    </w:p>
    <w:p w:rsidR="00B36220" w:rsidRDefault="00B36220" w:rsidP="00B36220">
      <w:pPr>
        <w:pStyle w:val="Heading4"/>
      </w:pPr>
      <w:r>
        <w:t>US-China war causes extinction.</w:t>
      </w:r>
    </w:p>
    <w:p w:rsidR="00B36220" w:rsidRPr="00BC1103" w:rsidRDefault="00B36220" w:rsidP="00B36220">
      <w:pPr>
        <w:rPr>
          <w:rStyle w:val="Style13ptBold"/>
        </w:rPr>
      </w:pPr>
      <w:proofErr w:type="spellStart"/>
      <w:r w:rsidRPr="00BC1103">
        <w:rPr>
          <w:rStyle w:val="Style13ptBold"/>
        </w:rPr>
        <w:t>Wittner</w:t>
      </w:r>
      <w:proofErr w:type="spellEnd"/>
      <w:r>
        <w:rPr>
          <w:rStyle w:val="Style13ptBold"/>
        </w:rPr>
        <w:t xml:space="preserve">, PhD, </w:t>
      </w:r>
      <w:r w:rsidRPr="00BC1103">
        <w:rPr>
          <w:rStyle w:val="Style13ptBold"/>
        </w:rPr>
        <w:t>12</w:t>
      </w:r>
    </w:p>
    <w:p w:rsidR="00B36220" w:rsidRPr="00BC1103" w:rsidRDefault="00B36220" w:rsidP="00B36220">
      <w:pPr>
        <w:rPr>
          <w:szCs w:val="16"/>
        </w:rPr>
      </w:pPr>
      <w:r w:rsidRPr="00BC1103">
        <w:rPr>
          <w:szCs w:val="16"/>
        </w:rPr>
        <w:t xml:space="preserve">(Lawrence, </w:t>
      </w:r>
      <w:r>
        <w:rPr>
          <w:szCs w:val="16"/>
        </w:rPr>
        <w:t xml:space="preserve">History from Columbia, </w:t>
      </w:r>
      <w:r w:rsidRPr="00BC1103">
        <w:rPr>
          <w:szCs w:val="16"/>
        </w:rPr>
        <w:t xml:space="preserve">Professor Emeritus of History at SUNY Albany, </w:t>
      </w:r>
      <w:hyperlink r:id="rId10" w:history="1">
        <w:r w:rsidRPr="00BC1103">
          <w:rPr>
            <w:rStyle w:val="Hyperlink"/>
            <w:szCs w:val="16"/>
          </w:rPr>
          <w:t>https://www.huffpost.com/entry/nuclear-war-china_b_1116556</w:t>
        </w:r>
      </w:hyperlink>
      <w:r w:rsidRPr="00BC1103">
        <w:rPr>
          <w:szCs w:val="16"/>
        </w:rPr>
        <w:t>) BW</w:t>
      </w:r>
    </w:p>
    <w:p w:rsidR="00B36220" w:rsidRPr="005370C7" w:rsidRDefault="00B36220" w:rsidP="00B36220">
      <w:pPr>
        <w:rPr>
          <w:sz w:val="14"/>
        </w:rPr>
      </w:pPr>
      <w:r w:rsidRPr="00481E15">
        <w:rPr>
          <w:sz w:val="14"/>
        </w:rPr>
        <w:t xml:space="preserve">Of course, the bottom line for those Americans convinced that nuclear weapons safeguard them from a Chinese nuclear attack might be that the U.S. nuclear arsenal is far greater than its Chinese </w:t>
      </w:r>
      <w:proofErr w:type="gramStart"/>
      <w:r w:rsidRPr="00481E15">
        <w:rPr>
          <w:sz w:val="14"/>
        </w:rPr>
        <w:t>counterpart</w:t>
      </w:r>
      <w:proofErr w:type="gramEnd"/>
      <w:r w:rsidRPr="00481E15">
        <w:rPr>
          <w:sz w:val="14"/>
        </w:rPr>
        <w:t xml:space="preserve">. Today, it </w:t>
      </w:r>
      <w:proofErr w:type="gramStart"/>
      <w:r w:rsidRPr="00481E15">
        <w:rPr>
          <w:sz w:val="14"/>
        </w:rPr>
        <w:t>is estimated</w:t>
      </w:r>
      <w:proofErr w:type="gramEnd"/>
      <w:r w:rsidRPr="00481E15">
        <w:rPr>
          <w:sz w:val="14"/>
        </w:rPr>
        <w:t xml:space="preserve"> that the U.S. government possesses over 5,000 nuclear warheads, while the Chinese government has a total inventory of roughly 300. Moreover, only about 40 of these Chinese nuclear weapons can reach the United States. </w:t>
      </w:r>
      <w:proofErr w:type="gramStart"/>
      <w:r w:rsidRPr="00481E15">
        <w:rPr>
          <w:sz w:val="14"/>
        </w:rPr>
        <w:t>Surely</w:t>
      </w:r>
      <w:proofErr w:type="gramEnd"/>
      <w:r w:rsidRPr="00481E15">
        <w:rPr>
          <w:sz w:val="14"/>
        </w:rPr>
        <w:t xml:space="preserve"> the United States would “win” any nuclear war with China. </w:t>
      </w:r>
      <w:proofErr w:type="gramStart"/>
      <w:r w:rsidRPr="00481E15">
        <w:rPr>
          <w:sz w:val="14"/>
        </w:rPr>
        <w:t>But</w:t>
      </w:r>
      <w:proofErr w:type="gramEnd"/>
      <w:r w:rsidRPr="00481E15">
        <w:rPr>
          <w:sz w:val="14"/>
        </w:rPr>
        <w:t xml:space="preserve"> </w:t>
      </w:r>
      <w:r w:rsidRPr="00C83363">
        <w:rPr>
          <w:rStyle w:val="StyleUnderline"/>
        </w:rPr>
        <w:t>what would that “victory” entail?</w:t>
      </w:r>
      <w:r>
        <w:rPr>
          <w:rStyle w:val="StyleUnderline"/>
        </w:rPr>
        <w:t xml:space="preserve"> </w:t>
      </w:r>
      <w:r w:rsidRPr="00974A6A">
        <w:rPr>
          <w:rStyle w:val="StyleUnderline"/>
        </w:rPr>
        <w:t>An attack</w:t>
      </w:r>
      <w:r w:rsidRPr="00C83363">
        <w:rPr>
          <w:rStyle w:val="StyleUnderline"/>
        </w:rPr>
        <w:t xml:space="preserve"> with these </w:t>
      </w:r>
      <w:r w:rsidRPr="00911637">
        <w:rPr>
          <w:rStyle w:val="StyleUnderline"/>
          <w:highlight w:val="green"/>
        </w:rPr>
        <w:t>Chinese</w:t>
      </w:r>
      <w:r w:rsidRPr="00C83363">
        <w:rPr>
          <w:rStyle w:val="StyleUnderline"/>
        </w:rPr>
        <w:t xml:space="preserve"> nuclear </w:t>
      </w:r>
      <w:r w:rsidRPr="00911637">
        <w:rPr>
          <w:rStyle w:val="StyleUnderline"/>
          <w:highlight w:val="green"/>
        </w:rPr>
        <w:t>weapons would immediately slaughter at least 10 million Americans</w:t>
      </w:r>
      <w:r w:rsidRPr="00481E15">
        <w:rPr>
          <w:sz w:val="14"/>
        </w:rPr>
        <w:t xml:space="preserve"> in a great storm of blast and fire, </w:t>
      </w:r>
      <w:r w:rsidRPr="00C83363">
        <w:rPr>
          <w:rStyle w:val="StyleUnderline"/>
        </w:rPr>
        <w:t>while leaving many more dying horribly of sickness and radiation poisoning.</w:t>
      </w:r>
      <w:r>
        <w:rPr>
          <w:rStyle w:val="StyleUnderline"/>
        </w:rPr>
        <w:t xml:space="preserve"> </w:t>
      </w:r>
      <w:r w:rsidRPr="00911637">
        <w:rPr>
          <w:rStyle w:val="StyleUnderline"/>
          <w:highlight w:val="green"/>
        </w:rPr>
        <w:t>The Chinese death toll</w:t>
      </w:r>
      <w:r w:rsidRPr="00481E15">
        <w:rPr>
          <w:sz w:val="14"/>
        </w:rPr>
        <w:t xml:space="preserve"> in a nuclear war </w:t>
      </w:r>
      <w:r w:rsidRPr="00C83363">
        <w:rPr>
          <w:rStyle w:val="StyleUnderline"/>
        </w:rPr>
        <w:t xml:space="preserve">would be </w:t>
      </w:r>
      <w:r w:rsidRPr="00911637">
        <w:rPr>
          <w:rStyle w:val="StyleUnderline"/>
          <w:highlight w:val="green"/>
        </w:rPr>
        <w:t>far higher. Both</w:t>
      </w:r>
      <w:r w:rsidRPr="00C83363">
        <w:rPr>
          <w:rStyle w:val="StyleUnderline"/>
        </w:rPr>
        <w:t xml:space="preserve"> nations </w:t>
      </w:r>
      <w:proofErr w:type="gramStart"/>
      <w:r w:rsidRPr="00911637">
        <w:rPr>
          <w:rStyle w:val="StyleUnderline"/>
          <w:highlight w:val="green"/>
        </w:rPr>
        <w:t xml:space="preserve">would be </w:t>
      </w:r>
      <w:r w:rsidRPr="00911637">
        <w:rPr>
          <w:rStyle w:val="Emphasis"/>
          <w:highlight w:val="green"/>
        </w:rPr>
        <w:t>reduced</w:t>
      </w:r>
      <w:proofErr w:type="gramEnd"/>
      <w:r w:rsidRPr="00911637">
        <w:rPr>
          <w:rStyle w:val="Emphasis"/>
          <w:highlight w:val="green"/>
        </w:rPr>
        <w:t xml:space="preserve"> to</w:t>
      </w:r>
      <w:r w:rsidRPr="00C83363">
        <w:rPr>
          <w:rStyle w:val="Emphasis"/>
        </w:rPr>
        <w:t xml:space="preserve"> smoldering, </w:t>
      </w:r>
      <w:r w:rsidRPr="00974A6A">
        <w:rPr>
          <w:rStyle w:val="Emphasis"/>
        </w:rPr>
        <w:t xml:space="preserve">radioactive </w:t>
      </w:r>
      <w:r w:rsidRPr="00911637">
        <w:rPr>
          <w:rStyle w:val="Emphasis"/>
          <w:highlight w:val="green"/>
        </w:rPr>
        <w:t>wastelands.</w:t>
      </w:r>
      <w:r w:rsidRPr="00481E15">
        <w:rPr>
          <w:sz w:val="14"/>
        </w:rPr>
        <w:t xml:space="preserve"> Also, </w:t>
      </w:r>
      <w:r w:rsidRPr="00C83363">
        <w:rPr>
          <w:rStyle w:val="StyleUnderline"/>
        </w:rPr>
        <w:t xml:space="preserve">radioactive </w:t>
      </w:r>
      <w:r w:rsidRPr="00911637">
        <w:rPr>
          <w:rStyle w:val="StyleUnderline"/>
          <w:highlight w:val="green"/>
        </w:rPr>
        <w:t>debris</w:t>
      </w:r>
      <w:r w:rsidRPr="00481E15">
        <w:rPr>
          <w:sz w:val="14"/>
        </w:rPr>
        <w:t xml:space="preserve"> sent aloft by the nuclear explosions </w:t>
      </w:r>
      <w:r w:rsidRPr="00911637">
        <w:rPr>
          <w:rStyle w:val="StyleUnderline"/>
          <w:highlight w:val="green"/>
        </w:rPr>
        <w:t>would</w:t>
      </w:r>
      <w:r w:rsidRPr="00C83363">
        <w:rPr>
          <w:rStyle w:val="StyleUnderline"/>
        </w:rPr>
        <w:t xml:space="preserve"> blot out the sun and </w:t>
      </w:r>
      <w:r w:rsidRPr="00911637">
        <w:rPr>
          <w:rStyle w:val="StyleUnderline"/>
          <w:highlight w:val="green"/>
        </w:rPr>
        <w:t xml:space="preserve">bring on a </w:t>
      </w:r>
      <w:r w:rsidRPr="00911637">
        <w:rPr>
          <w:rStyle w:val="Emphasis"/>
          <w:highlight w:val="green"/>
        </w:rPr>
        <w:t>“nuclear winter” around the globe — destroying agriculture, creating worldwide famine, and generating chaos and destruction.</w:t>
      </w:r>
      <w:r>
        <w:rPr>
          <w:rStyle w:val="Emphasis"/>
        </w:rPr>
        <w:t xml:space="preserve"> </w:t>
      </w:r>
      <w:r w:rsidRPr="00481E15">
        <w:rPr>
          <w:sz w:val="14"/>
        </w:rPr>
        <w:t xml:space="preserve">Moreover, </w:t>
      </w:r>
      <w:r w:rsidRPr="00C83363">
        <w:rPr>
          <w:rStyle w:val="StyleUnderline"/>
        </w:rPr>
        <w:t>in another decade the extent</w:t>
      </w:r>
      <w:r w:rsidRPr="00481E15">
        <w:rPr>
          <w:sz w:val="14"/>
        </w:rPr>
        <w:t xml:space="preserve"> of this catastrophe </w:t>
      </w:r>
      <w:r w:rsidRPr="00C83363">
        <w:rPr>
          <w:rStyle w:val="StyleUnderline"/>
        </w:rPr>
        <w:t>would be far worse.</w:t>
      </w:r>
      <w:r>
        <w:rPr>
          <w:rStyle w:val="StyleUnderline"/>
        </w:rPr>
        <w:t xml:space="preserve"> </w:t>
      </w:r>
      <w:r w:rsidRPr="00C83363">
        <w:rPr>
          <w:rStyle w:val="StyleUnderline"/>
        </w:rPr>
        <w:t>The Chinese government</w:t>
      </w:r>
      <w:r w:rsidRPr="00481E15">
        <w:rPr>
          <w:sz w:val="14"/>
        </w:rPr>
        <w:t xml:space="preserve"> is currently expanding its nuclear arsenal, and by the year </w:t>
      </w:r>
      <w:proofErr w:type="gramStart"/>
      <w:r w:rsidRPr="00481E15">
        <w:rPr>
          <w:sz w:val="14"/>
        </w:rPr>
        <w:t>2020</w:t>
      </w:r>
      <w:proofErr w:type="gramEnd"/>
      <w:r w:rsidRPr="00481E15">
        <w:rPr>
          <w:sz w:val="14"/>
        </w:rPr>
        <w:t xml:space="preserve"> it is expected to more than double its number of nuclear weapons that can hit the United States. The U.S. government, in turn, has plans to spend hundreds of billions of dollars “modernizing” its nuclear weapons and nuclear production facilities over the next decade. </w:t>
      </w:r>
      <w:r w:rsidRPr="00C83363">
        <w:rPr>
          <w:rStyle w:val="StyleUnderline"/>
        </w:rPr>
        <w:t xml:space="preserve">To </w:t>
      </w:r>
      <w:r w:rsidRPr="00974A6A">
        <w:rPr>
          <w:rStyle w:val="StyleUnderline"/>
        </w:rPr>
        <w:t>avert the enormous disaster</w:t>
      </w:r>
      <w:r w:rsidRPr="00C83363">
        <w:rPr>
          <w:rStyle w:val="StyleUnderline"/>
        </w:rPr>
        <w:t xml:space="preserve"> of a U.S.-China nuclear war,</w:t>
      </w:r>
      <w:r w:rsidRPr="00481E15">
        <w:rPr>
          <w:sz w:val="14"/>
        </w:rPr>
        <w:t xml:space="preserve"> there are two obvious actions that </w:t>
      </w:r>
      <w:proofErr w:type="gramStart"/>
      <w:r w:rsidRPr="00481E15">
        <w:rPr>
          <w:sz w:val="14"/>
        </w:rPr>
        <w:t>can be taken</w:t>
      </w:r>
      <w:proofErr w:type="gramEnd"/>
      <w:r w:rsidRPr="00481E15">
        <w:rPr>
          <w:sz w:val="14"/>
        </w:rPr>
        <w:t xml:space="preserve">. The first is to get rid of nuclear weapons, as the nuclear powers have agreed to do but thus far have resisted doing. The second, conducted while the nuclear disarmament process is occurring, is to </w:t>
      </w:r>
      <w:r w:rsidRPr="00911637">
        <w:rPr>
          <w:rStyle w:val="StyleUnderline"/>
          <w:highlight w:val="green"/>
        </w:rPr>
        <w:t>improve U.S.-China relations</w:t>
      </w:r>
      <w:r w:rsidRPr="00C83363">
        <w:rPr>
          <w:rStyle w:val="StyleUnderline"/>
        </w:rPr>
        <w:t>.</w:t>
      </w:r>
      <w:r w:rsidRPr="00481E15">
        <w:rPr>
          <w:sz w:val="14"/>
        </w:rPr>
        <w:t xml:space="preserve"> </w:t>
      </w:r>
      <w:r w:rsidRPr="00C83363">
        <w:rPr>
          <w:rStyle w:val="StyleUnderline"/>
        </w:rPr>
        <w:t xml:space="preserve">If the American and Chinese people are interested in </w:t>
      </w:r>
      <w:r w:rsidRPr="00911637">
        <w:rPr>
          <w:rStyle w:val="Emphasis"/>
          <w:highlight w:val="green"/>
        </w:rPr>
        <w:t>ensuring</w:t>
      </w:r>
      <w:r w:rsidRPr="00481E15">
        <w:rPr>
          <w:sz w:val="14"/>
        </w:rPr>
        <w:t xml:space="preserve"> their </w:t>
      </w:r>
      <w:r w:rsidRPr="00911637">
        <w:rPr>
          <w:rStyle w:val="Emphasis"/>
          <w:highlight w:val="green"/>
        </w:rPr>
        <w:t>survival</w:t>
      </w:r>
      <w:r w:rsidRPr="00481E15">
        <w:rPr>
          <w:sz w:val="14"/>
        </w:rPr>
        <w:t xml:space="preserve"> and that </w:t>
      </w:r>
      <w:r w:rsidRPr="00911637">
        <w:rPr>
          <w:rStyle w:val="Emphasis"/>
          <w:highlight w:val="green"/>
        </w:rPr>
        <w:t>of the world,</w:t>
      </w:r>
      <w:r w:rsidRPr="00C83363">
        <w:rPr>
          <w:rStyle w:val="StyleUnderline"/>
        </w:rPr>
        <w:t xml:space="preserve"> they should</w:t>
      </w:r>
      <w:r w:rsidRPr="00481E15">
        <w:rPr>
          <w:sz w:val="14"/>
        </w:rPr>
        <w:t xml:space="preserve"> be working to </w:t>
      </w:r>
      <w:r w:rsidRPr="00C83363">
        <w:rPr>
          <w:rStyle w:val="StyleUnderline"/>
        </w:rPr>
        <w:t>encourage these policies.</w:t>
      </w:r>
      <w:r w:rsidRPr="00481E15">
        <w:rPr>
          <w:sz w:val="14"/>
        </w:rPr>
        <w:t xml:space="preserve"> </w:t>
      </w:r>
    </w:p>
    <w:p w:rsidR="00B36220" w:rsidRDefault="00B36220" w:rsidP="00B36220">
      <w:pPr>
        <w:pStyle w:val="Heading3"/>
      </w:pPr>
      <w:r>
        <w:t>3</w:t>
      </w:r>
    </w:p>
    <w:p w:rsidR="00B36220" w:rsidRPr="00FE51A3" w:rsidRDefault="00B36220" w:rsidP="00B36220">
      <w:pPr>
        <w:pStyle w:val="Heading4"/>
        <w:rPr>
          <w:rFonts w:asciiTheme="majorHAnsi" w:hAnsiTheme="majorHAnsi" w:cstheme="majorHAnsi"/>
        </w:rPr>
      </w:pPr>
      <w:r w:rsidRPr="00FE51A3">
        <w:rPr>
          <w:rFonts w:asciiTheme="majorHAnsi" w:hAnsiTheme="majorHAnsi" w:cstheme="majorHAnsi"/>
        </w:rPr>
        <w:t>Biotech industry strong now.</w:t>
      </w:r>
    </w:p>
    <w:p w:rsidR="00B36220" w:rsidRPr="00FE51A3" w:rsidRDefault="00B36220" w:rsidP="00B36220">
      <w:pPr>
        <w:rPr>
          <w:rFonts w:asciiTheme="majorHAnsi" w:hAnsiTheme="majorHAnsi" w:cstheme="majorHAnsi"/>
        </w:rPr>
      </w:pPr>
      <w:proofErr w:type="spellStart"/>
      <w:r w:rsidRPr="00FE51A3">
        <w:rPr>
          <w:rStyle w:val="Style13ptBold"/>
          <w:rFonts w:asciiTheme="majorHAnsi" w:hAnsiTheme="majorHAnsi" w:cstheme="majorHAnsi"/>
        </w:rPr>
        <w:t>Cancherini</w:t>
      </w:r>
      <w:proofErr w:type="spellEnd"/>
      <w:r w:rsidRPr="00FE51A3">
        <w:rPr>
          <w:rStyle w:val="Style13ptBold"/>
          <w:rFonts w:asciiTheme="majorHAnsi" w:hAnsiTheme="majorHAnsi" w:cstheme="majorHAnsi"/>
        </w:rPr>
        <w:t xml:space="preserve"> et al. 4/30</w:t>
      </w:r>
      <w:r w:rsidRPr="00FE51A3">
        <w:rPr>
          <w:rFonts w:asciiTheme="majorHAnsi" w:hAnsiTheme="majorHAnsi" w:cstheme="majorHAnsi"/>
        </w:rPr>
        <w:t xml:space="preserve"> [(Laura, Engagement Manager @ McKinsey &amp; Company, Joseph </w:t>
      </w:r>
      <w:proofErr w:type="spellStart"/>
      <w:r w:rsidRPr="00FE51A3">
        <w:rPr>
          <w:rFonts w:asciiTheme="majorHAnsi" w:hAnsiTheme="majorHAnsi" w:cstheme="majorHAnsi"/>
        </w:rPr>
        <w:t>Lydon</w:t>
      </w:r>
      <w:proofErr w:type="spellEnd"/>
      <w:r w:rsidRPr="00FE51A3">
        <w:rPr>
          <w:rFonts w:asciiTheme="majorHAnsi" w:hAnsiTheme="majorHAnsi" w:cstheme="majorHAnsi"/>
        </w:rPr>
        <w:t xml:space="preserve">, Associate Partner @ McKinsey &amp; Company, Jorge Santos Da Silva, Senior Partner at McKinsey &amp; Company, and Alexandra </w:t>
      </w:r>
      <w:proofErr w:type="spellStart"/>
      <w:r w:rsidRPr="00FE51A3">
        <w:rPr>
          <w:rFonts w:asciiTheme="majorHAnsi" w:hAnsiTheme="majorHAnsi" w:cstheme="majorHAnsi"/>
        </w:rPr>
        <w:t>Zemp</w:t>
      </w:r>
      <w:proofErr w:type="spellEnd"/>
      <w:r w:rsidRPr="00FE51A3">
        <w:rPr>
          <w:rFonts w:asciiTheme="majorHAnsi" w:hAnsiTheme="majorHAnsi" w:cstheme="majorHAnsi"/>
        </w:rPr>
        <w:t xml:space="preserve">, Partner at McKinsey &amp; Company), “What’s ahead for biotech: Another wave or low tide?“,  McKinsey &amp; Company, 4-30-2021, </w:t>
      </w:r>
      <w:hyperlink r:id="rId11" w:history="1">
        <w:r w:rsidRPr="00FE51A3">
          <w:rPr>
            <w:rStyle w:val="Hyperlink"/>
            <w:rFonts w:asciiTheme="majorHAnsi" w:hAnsiTheme="majorHAnsi" w:cstheme="majorHAnsi"/>
          </w:rPr>
          <w:t>https://www.mckinsey.com/industries/pharmaceuticals-and-medical-products/our-insights/whats-ahead-for-biotech-another-wave-or-low-tide</w:t>
        </w:r>
      </w:hyperlink>
      <w:r w:rsidRPr="00FE51A3">
        <w:rPr>
          <w:rFonts w:asciiTheme="majorHAnsi" w:hAnsiTheme="majorHAnsi" w:cstheme="majorHAnsi"/>
        </w:rPr>
        <w:t xml:space="preserve">] TDI  </w:t>
      </w:r>
    </w:p>
    <w:p w:rsidR="00B36220" w:rsidRPr="00FE51A3" w:rsidRDefault="00B36220" w:rsidP="00B36220">
      <w:pPr>
        <w:rPr>
          <w:rFonts w:asciiTheme="majorHAnsi" w:hAnsiTheme="majorHAnsi" w:cstheme="majorHAnsi"/>
        </w:rPr>
      </w:pPr>
      <w:r w:rsidRPr="00FE51A3">
        <w:rPr>
          <w:rFonts w:asciiTheme="majorHAnsi" w:hAnsiTheme="majorHAnsi" w:cstheme="majorHAnsi"/>
        </w:rPr>
        <w:t xml:space="preserve">As the pandemic spread across the globe in early 2020, biotech leaders were initially pessimistic, reassessing their cash position and financing constraints. When McKinsey and </w:t>
      </w:r>
      <w:proofErr w:type="spellStart"/>
      <w:r w:rsidRPr="00FE51A3">
        <w:rPr>
          <w:rFonts w:asciiTheme="majorHAnsi" w:hAnsiTheme="majorHAnsi" w:cstheme="majorHAnsi"/>
        </w:rPr>
        <w:t>BioCentury</w:t>
      </w:r>
      <w:proofErr w:type="spellEnd"/>
      <w:r w:rsidRPr="00FE51A3">
        <w:rPr>
          <w:rFonts w:asciiTheme="majorHAnsi" w:hAnsiTheme="majorHAnsi" w:cstheme="majorHAnsi"/>
        </w:rPr>
        <w:t xml:space="preserve"> interviewed representatives from 106 biotech companies in May 2020</w:t>
      </w:r>
      <w:proofErr w:type="gramStart"/>
      <w:r w:rsidRPr="00FE51A3">
        <w:rPr>
          <w:rFonts w:asciiTheme="majorHAnsi" w:hAnsiTheme="majorHAnsi" w:cstheme="majorHAnsi"/>
        </w:rPr>
        <w:t>,4</w:t>
      </w:r>
      <w:proofErr w:type="gramEnd"/>
      <w:r w:rsidRPr="00FE51A3">
        <w:rPr>
          <w:rFonts w:asciiTheme="majorHAnsi" w:hAnsiTheme="majorHAnsi" w:cstheme="majorHAnsi"/>
        </w:rPr>
        <w:t xml:space="preserve">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rsidR="00B36220" w:rsidRPr="00FE51A3" w:rsidRDefault="00B36220" w:rsidP="00B36220">
      <w:pPr>
        <w:rPr>
          <w:rFonts w:asciiTheme="majorHAnsi" w:hAnsiTheme="majorHAnsi" w:cstheme="majorHAnsi"/>
        </w:rPr>
      </w:pPr>
      <w:r w:rsidRPr="00FE51A3">
        <w:rPr>
          <w:rFonts w:asciiTheme="majorHAnsi" w:hAnsiTheme="majorHAnsi" w:cstheme="majorHAnsi"/>
        </w:rPr>
        <w:t xml:space="preserve">Belying this downbeat mood, </w:t>
      </w:r>
      <w:r w:rsidRPr="009B1C79">
        <w:rPr>
          <w:rStyle w:val="StyleUnderline"/>
          <w:rFonts w:asciiTheme="majorHAnsi" w:hAnsiTheme="majorHAnsi" w:cstheme="majorHAnsi"/>
          <w:highlight w:val="cyan"/>
        </w:rPr>
        <w:t>biotech</w:t>
      </w:r>
      <w:r w:rsidRPr="00FE51A3">
        <w:rPr>
          <w:rStyle w:val="StyleUnderline"/>
          <w:rFonts w:asciiTheme="majorHAnsi" w:hAnsiTheme="majorHAnsi" w:cstheme="majorHAnsi"/>
        </w:rPr>
        <w:t xml:space="preserve"> has in fact had one of its best years so far. By</w:t>
      </w:r>
      <w:r w:rsidRPr="00FE51A3">
        <w:rPr>
          <w:rFonts w:asciiTheme="majorHAnsi" w:hAnsiTheme="majorHAnsi" w:cstheme="majorHAnsi"/>
        </w:rPr>
        <w:t xml:space="preserve"> January </w:t>
      </w:r>
      <w:r w:rsidRPr="00FE51A3">
        <w:rPr>
          <w:rStyle w:val="StyleUnderline"/>
          <w:rFonts w:asciiTheme="majorHAnsi" w:hAnsiTheme="majorHAnsi" w:cstheme="majorHAnsi"/>
        </w:rPr>
        <w:t xml:space="preserve">2021, venture capitalists had </w:t>
      </w:r>
      <w:r w:rsidRPr="009B1C79">
        <w:rPr>
          <w:rStyle w:val="StyleUnderline"/>
          <w:rFonts w:asciiTheme="majorHAnsi" w:hAnsiTheme="majorHAnsi" w:cstheme="majorHAnsi"/>
          <w:highlight w:val="cyan"/>
        </w:rPr>
        <w:t>invested some 60 percent mor</w:t>
      </w:r>
      <w:r w:rsidRPr="00FE51A3">
        <w:rPr>
          <w:rStyle w:val="StyleUnderline"/>
          <w:rFonts w:asciiTheme="majorHAnsi" w:hAnsiTheme="majorHAnsi" w:cstheme="majorHAnsi"/>
        </w:rPr>
        <w:t>e than</w:t>
      </w:r>
      <w:r w:rsidRPr="00FE51A3">
        <w:rPr>
          <w:rFonts w:asciiTheme="majorHAnsi" w:hAnsiTheme="majorHAnsi" w:cstheme="majorHAnsi"/>
        </w:rPr>
        <w:t xml:space="preserve"> they had in January </w:t>
      </w:r>
      <w:proofErr w:type="gramStart"/>
      <w:r w:rsidRPr="009B1C79">
        <w:rPr>
          <w:rStyle w:val="StyleUnderline"/>
          <w:rFonts w:asciiTheme="majorHAnsi" w:hAnsiTheme="majorHAnsi" w:cstheme="majorHAnsi"/>
          <w:highlight w:val="cyan"/>
        </w:rPr>
        <w:t>2020</w:t>
      </w:r>
      <w:r w:rsidRPr="00FE51A3">
        <w:rPr>
          <w:rFonts w:asciiTheme="majorHAnsi" w:hAnsiTheme="majorHAnsi" w:cstheme="majorHAnsi"/>
        </w:rPr>
        <w:t>,</w:t>
      </w:r>
      <w:proofErr w:type="gramEnd"/>
      <w:r w:rsidRPr="00FE51A3">
        <w:rPr>
          <w:rFonts w:asciiTheme="majorHAnsi" w:hAnsiTheme="majorHAnsi" w:cstheme="majorHAnsi"/>
        </w:rPr>
        <w:t xml:space="preserve"> with more than $3 billion invested worldwide in January 2021 alone.5 </w:t>
      </w:r>
      <w:r w:rsidRPr="009B1C79">
        <w:rPr>
          <w:rStyle w:val="StyleUnderline"/>
          <w:rFonts w:asciiTheme="majorHAnsi" w:hAnsiTheme="majorHAnsi" w:cstheme="majorHAnsi"/>
          <w:highlight w:val="cyan"/>
        </w:rPr>
        <w:t>IPO activity</w:t>
      </w:r>
      <w:r w:rsidRPr="00FE51A3">
        <w:rPr>
          <w:rStyle w:val="StyleUnderline"/>
          <w:rFonts w:asciiTheme="majorHAnsi" w:hAnsiTheme="majorHAnsi" w:cstheme="majorHAnsi"/>
        </w:rPr>
        <w:t xml:space="preserve"> </w:t>
      </w:r>
      <w:r w:rsidRPr="009B1C79">
        <w:rPr>
          <w:rStyle w:val="StyleUnderline"/>
          <w:rFonts w:asciiTheme="majorHAnsi" w:hAnsiTheme="majorHAnsi" w:cstheme="majorHAnsi"/>
          <w:highlight w:val="cyan"/>
        </w:rPr>
        <w:t>grew strongly: there were 19 more closures</w:t>
      </w:r>
      <w:r w:rsidRPr="00FE51A3">
        <w:rPr>
          <w:rStyle w:val="StyleUnderline"/>
          <w:rFonts w:asciiTheme="majorHAnsi" w:hAnsiTheme="majorHAnsi" w:cstheme="majorHAnsi"/>
        </w:rPr>
        <w:t xml:space="preserve"> than in the same period in 2020,</w:t>
      </w:r>
      <w:r w:rsidRPr="00FE51A3">
        <w:rPr>
          <w:rFonts w:asciiTheme="majorHAnsi" w:hAnsiTheme="majorHAnsi" w:cstheme="majorHAnsi"/>
        </w:rPr>
        <w:t xml:space="preserve"> with an average of $150 million per raise, 17 percent more than in 2020. Other deals have also had a bumper start to 2021, with </w:t>
      </w:r>
      <w:r w:rsidRPr="00FE51A3">
        <w:rPr>
          <w:rStyle w:val="StyleUnderline"/>
          <w:rFonts w:asciiTheme="majorHAnsi" w:hAnsiTheme="majorHAnsi" w:cstheme="majorHAnsi"/>
        </w:rPr>
        <w:t xml:space="preserve">the </w:t>
      </w:r>
      <w:r w:rsidRPr="009B1C79">
        <w:rPr>
          <w:rStyle w:val="StyleUnderline"/>
          <w:rFonts w:asciiTheme="majorHAnsi" w:hAnsiTheme="majorHAnsi" w:cstheme="majorHAnsi"/>
          <w:highlight w:val="cyan"/>
        </w:rPr>
        <w:t>average deal size reaching more than $500 million</w:t>
      </w:r>
      <w:r w:rsidRPr="00FE51A3">
        <w:rPr>
          <w:rStyle w:val="StyleUnderline"/>
          <w:rFonts w:asciiTheme="majorHAnsi" w:hAnsiTheme="majorHAnsi" w:cstheme="majorHAnsi"/>
        </w:rPr>
        <w:t>, up by more than 66 percent on the 2020 average</w:t>
      </w:r>
      <w:r w:rsidRPr="00FE51A3">
        <w:rPr>
          <w:rFonts w:asciiTheme="majorHAnsi" w:hAnsiTheme="majorHAnsi" w:cstheme="majorHAnsi"/>
        </w:rPr>
        <w:t xml:space="preserve"> (Exhibit 3).6</w:t>
      </w:r>
    </w:p>
    <w:p w:rsidR="00B36220" w:rsidRPr="00FE51A3" w:rsidRDefault="00B36220" w:rsidP="00B36220">
      <w:pPr>
        <w:rPr>
          <w:rFonts w:asciiTheme="majorHAnsi" w:hAnsiTheme="majorHAnsi" w:cstheme="majorHAnsi"/>
        </w:rPr>
      </w:pPr>
      <w:r w:rsidRPr="00FE51A3">
        <w:rPr>
          <w:rFonts w:asciiTheme="majorHAnsi" w:hAnsiTheme="majorHAnsi" w:cstheme="majorHAnsi"/>
        </w:rPr>
        <w:t>What about SPACs?</w:t>
      </w:r>
    </w:p>
    <w:p w:rsidR="00B36220" w:rsidRPr="00FE51A3" w:rsidRDefault="00B36220" w:rsidP="00B36220">
      <w:pPr>
        <w:rPr>
          <w:rFonts w:asciiTheme="majorHAnsi" w:hAnsiTheme="majorHAnsi" w:cstheme="majorHAnsi"/>
        </w:rPr>
      </w:pPr>
      <w:r w:rsidRPr="00FE51A3">
        <w:rPr>
          <w:rFonts w:asciiTheme="majorHAnsi" w:hAnsiTheme="majorHAnsi" w:cstheme="majorHAnsi"/>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w:t>
      </w:r>
      <w:proofErr w:type="gramStart"/>
      <w:r w:rsidRPr="00FE51A3">
        <w:rPr>
          <w:rFonts w:asciiTheme="majorHAnsi" w:hAnsiTheme="majorHAnsi" w:cstheme="majorHAnsi"/>
        </w:rPr>
        <w:t>be seen</w:t>
      </w:r>
      <w:proofErr w:type="gramEnd"/>
      <w:r w:rsidRPr="00FE51A3">
        <w:rPr>
          <w:rFonts w:asciiTheme="majorHAnsi" w:hAnsiTheme="majorHAnsi" w:cstheme="majorHAnsi"/>
        </w:rPr>
        <w:t xml:space="preserve">, but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may be part of their story.</w:t>
      </w:r>
    </w:p>
    <w:p w:rsidR="00B36220" w:rsidRPr="00FE51A3" w:rsidRDefault="00B36220" w:rsidP="00B36220">
      <w:pPr>
        <w:rPr>
          <w:rFonts w:asciiTheme="majorHAnsi" w:hAnsiTheme="majorHAnsi" w:cstheme="majorHAnsi"/>
        </w:rPr>
      </w:pPr>
      <w:r w:rsidRPr="00FE51A3">
        <w:rPr>
          <w:rFonts w:asciiTheme="majorHAnsi" w:hAnsiTheme="majorHAnsi" w:cstheme="majorHAnsi"/>
        </w:rPr>
        <w:t>Fundamentals continue strong</w:t>
      </w:r>
    </w:p>
    <w:p w:rsidR="00B36220" w:rsidRPr="00FE51A3" w:rsidRDefault="00B36220" w:rsidP="00B36220">
      <w:pPr>
        <w:rPr>
          <w:rStyle w:val="StyleUnderline"/>
          <w:rFonts w:asciiTheme="majorHAnsi" w:hAnsiTheme="majorHAnsi" w:cstheme="majorHAnsi"/>
        </w:rPr>
      </w:pPr>
      <w:r w:rsidRPr="00FE51A3">
        <w:rPr>
          <w:rFonts w:asciiTheme="majorHAnsi" w:hAnsiTheme="majorHAnsi" w:cstheme="majorHAnsi"/>
        </w:rPr>
        <w:t xml:space="preserve">When we asked executives and investors why </w:t>
      </w:r>
      <w:r w:rsidRPr="00FE51A3">
        <w:rPr>
          <w:rStyle w:val="StyleUnderline"/>
          <w:rFonts w:asciiTheme="majorHAnsi" w:hAnsiTheme="majorHAnsi" w:cstheme="majorHAnsi"/>
        </w:rPr>
        <w:t xml:space="preserve">the </w:t>
      </w:r>
      <w:r w:rsidRPr="009B1C79">
        <w:rPr>
          <w:rStyle w:val="StyleUnderline"/>
          <w:rFonts w:asciiTheme="majorHAnsi" w:hAnsiTheme="majorHAnsi" w:cstheme="majorHAnsi"/>
          <w:highlight w:val="cyan"/>
        </w:rPr>
        <w:t>biotech sector had stayed so resilient</w:t>
      </w:r>
      <w:r w:rsidRPr="00FE51A3">
        <w:rPr>
          <w:rStyle w:val="StyleUnderline"/>
          <w:rFonts w:asciiTheme="majorHAnsi" w:hAnsiTheme="majorHAnsi" w:cstheme="majorHAnsi"/>
        </w:rPr>
        <w:t xml:space="preserve"> </w:t>
      </w:r>
      <w:r w:rsidRPr="00FE51A3">
        <w:rPr>
          <w:rFonts w:asciiTheme="majorHAnsi" w:hAnsiTheme="majorHAnsi" w:cstheme="majorHAnsi"/>
        </w:rPr>
        <w:t xml:space="preserve">during the worst economic crisis in decades, they cited </w:t>
      </w:r>
      <w:r w:rsidRPr="00FE51A3">
        <w:rPr>
          <w:rStyle w:val="StyleUnderline"/>
          <w:rFonts w:asciiTheme="majorHAnsi" w:hAnsiTheme="majorHAnsi" w:cstheme="majorHAnsi"/>
        </w:rPr>
        <w:t>innovation</w:t>
      </w:r>
      <w:r w:rsidRPr="00FE51A3">
        <w:rPr>
          <w:rFonts w:asciiTheme="majorHAnsi" w:hAnsiTheme="majorHAnsi" w:cstheme="majorHAnsi"/>
        </w:rPr>
        <w:t xml:space="preserve"> as the main reason. The number of assets transitioning to clinical phases is still rising, and </w:t>
      </w:r>
      <w:r w:rsidRPr="00FE51A3">
        <w:rPr>
          <w:rStyle w:val="StyleUnderline"/>
          <w:rFonts w:asciiTheme="majorHAnsi" w:hAnsiTheme="majorHAnsi" w:cstheme="majorHAnsi"/>
        </w:rPr>
        <w:t xml:space="preserve">further waves of innovation are on the horizon, driven by </w:t>
      </w:r>
      <w:r w:rsidRPr="009B1C79">
        <w:rPr>
          <w:rStyle w:val="StyleUnderline"/>
          <w:rFonts w:asciiTheme="majorHAnsi" w:hAnsiTheme="majorHAnsi" w:cstheme="majorHAnsi"/>
          <w:highlight w:val="cyan"/>
        </w:rPr>
        <w:t>the convergence of biological and technological advances.</w:t>
      </w:r>
    </w:p>
    <w:p w:rsidR="00B36220" w:rsidRPr="00FE51A3" w:rsidRDefault="00B36220" w:rsidP="00B36220">
      <w:pPr>
        <w:rPr>
          <w:rStyle w:val="StyleUnderline"/>
          <w:rFonts w:asciiTheme="majorHAnsi" w:hAnsiTheme="majorHAnsi" w:cstheme="majorHAnsi"/>
        </w:rPr>
      </w:pPr>
      <w:r w:rsidRPr="00FE51A3">
        <w:rPr>
          <w:rFonts w:asciiTheme="majorHAnsi" w:hAnsiTheme="majorHAnsi" w:cstheme="majorHAnsi"/>
        </w:rPr>
        <w:t xml:space="preserve">In the present day, many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along with the wider pharmaceutical industry, are taking steps to address the COVID-19 pandemic. Together,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and pharma companies have </w:t>
      </w:r>
      <w:hyperlink r:id="rId12" w:history="1">
        <w:r w:rsidRPr="00FE51A3">
          <w:rPr>
            <w:rStyle w:val="Hyperlink"/>
            <w:rFonts w:asciiTheme="majorHAnsi" w:hAnsiTheme="majorHAnsi" w:cstheme="majorHAnsi"/>
          </w:rPr>
          <w:t>more than 250 vaccine candidates in their pipelines</w:t>
        </w:r>
      </w:hyperlink>
      <w:r w:rsidRPr="00FE51A3">
        <w:rPr>
          <w:rFonts w:asciiTheme="majorHAnsi" w:hAnsiTheme="majorHAnsi" w:cstheme="majorHAnsi"/>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p>
    <w:p w:rsidR="00B36220" w:rsidRPr="00FE51A3" w:rsidRDefault="00B36220" w:rsidP="00B36220">
      <w:pPr>
        <w:rPr>
          <w:rFonts w:asciiTheme="majorHAnsi" w:hAnsiTheme="majorHAnsi" w:cstheme="majorHAnsi"/>
        </w:rPr>
      </w:pPr>
      <w:r w:rsidRPr="00FE51A3">
        <w:rPr>
          <w:rStyle w:val="StyleUnderline"/>
          <w:rFonts w:asciiTheme="majorHAnsi" w:hAnsiTheme="majorHAnsi" w:cstheme="majorHAnsi"/>
        </w:rPr>
        <w:t>Biotech has also benefited from its innate financial resilience. Healthcare</w:t>
      </w:r>
      <w:r w:rsidRPr="00FE51A3">
        <w:rPr>
          <w:rFonts w:asciiTheme="majorHAnsi" w:hAnsiTheme="majorHAnsi" w:cstheme="majorHAnsi"/>
        </w:rPr>
        <w:t xml:space="preserve"> as a whole </w:t>
      </w:r>
      <w:r w:rsidRPr="00FE51A3">
        <w:rPr>
          <w:rStyle w:val="StyleUnderline"/>
          <w:rFonts w:asciiTheme="majorHAnsi" w:hAnsiTheme="majorHAnsi" w:cstheme="majorHAnsi"/>
        </w:rPr>
        <w:t>is less dependent on economic cycles</w:t>
      </w:r>
      <w:r w:rsidRPr="00FE51A3">
        <w:rPr>
          <w:rFonts w:asciiTheme="majorHAnsi" w:hAnsiTheme="majorHAnsi" w:cstheme="majorHAnsi"/>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top-line revenues </w:t>
      </w:r>
      <w:proofErr w:type="gramStart"/>
      <w:r w:rsidRPr="00FE51A3">
        <w:rPr>
          <w:rStyle w:val="StyleUnderline"/>
          <w:rFonts w:asciiTheme="majorHAnsi" w:hAnsiTheme="majorHAnsi" w:cstheme="majorHAnsi"/>
        </w:rPr>
        <w:t>have been less affected</w:t>
      </w:r>
      <w:proofErr w:type="gramEnd"/>
      <w:r w:rsidRPr="00FE51A3">
        <w:rPr>
          <w:rStyle w:val="StyleUnderline"/>
          <w:rFonts w:asciiTheme="majorHAnsi" w:hAnsiTheme="majorHAnsi" w:cstheme="majorHAnsi"/>
        </w:rPr>
        <w:t xml:space="preserve"> by lockdowns</w:t>
      </w:r>
      <w:r w:rsidRPr="00FE51A3">
        <w:rPr>
          <w:rFonts w:asciiTheme="majorHAnsi" w:hAnsiTheme="majorHAnsi" w:cstheme="majorHAnsi"/>
        </w:rPr>
        <w:t xml:space="preserve"> than is the case in most other industries.</w:t>
      </w:r>
    </w:p>
    <w:p w:rsidR="00B36220" w:rsidRPr="00FE51A3" w:rsidRDefault="00B36220" w:rsidP="00B36220">
      <w:pPr>
        <w:rPr>
          <w:rFonts w:asciiTheme="majorHAnsi" w:hAnsiTheme="majorHAnsi" w:cstheme="majorHAnsi"/>
        </w:rPr>
      </w:pPr>
      <w:r w:rsidRPr="00FE51A3">
        <w:rPr>
          <w:rFonts w:asciiTheme="majorHAnsi" w:hAnsiTheme="majorHAnsi" w:cstheme="majorHAnsi"/>
        </w:rPr>
        <w:t xml:space="preserve">Another factor acting in the sector’s favor is that </w:t>
      </w:r>
      <w:r w:rsidRPr="00FE51A3">
        <w:rPr>
          <w:rStyle w:val="StyleUnderline"/>
          <w:rFonts w:asciiTheme="majorHAnsi" w:hAnsiTheme="majorHAnsi" w:cstheme="majorHAnsi"/>
        </w:rPr>
        <w:t xml:space="preserve">larger pharmaceutical companies still rely on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as a source of innovation.</w:t>
      </w:r>
      <w:r w:rsidRPr="00FE51A3">
        <w:rPr>
          <w:rFonts w:asciiTheme="majorHAnsi" w:hAnsiTheme="majorHAnsi" w:cstheme="majorHAnsi"/>
        </w:rPr>
        <w:t xml:space="preserve"> </w:t>
      </w:r>
      <w:r w:rsidRPr="009B1C79">
        <w:rPr>
          <w:rFonts w:asciiTheme="majorHAnsi" w:hAnsiTheme="majorHAnsi" w:cstheme="majorHAnsi"/>
          <w:highlight w:val="cyan"/>
        </w:rPr>
        <w:t xml:space="preserve">With </w:t>
      </w:r>
      <w:r w:rsidRPr="009B1C79">
        <w:rPr>
          <w:rStyle w:val="StyleUnderline"/>
          <w:rFonts w:asciiTheme="majorHAnsi" w:hAnsiTheme="majorHAnsi" w:cstheme="majorHAnsi"/>
          <w:highlight w:val="cyan"/>
        </w:rPr>
        <w:t xml:space="preserve">the </w:t>
      </w:r>
      <w:hyperlink r:id="rId13" w:history="1">
        <w:proofErr w:type="gramStart"/>
        <w:r w:rsidRPr="009B1C79">
          <w:rPr>
            <w:rStyle w:val="StyleUnderline"/>
            <w:rFonts w:asciiTheme="majorHAnsi" w:hAnsiTheme="majorHAnsi" w:cstheme="majorHAnsi"/>
            <w:highlight w:val="cyan"/>
          </w:rPr>
          <w:t>top dozen pharma</w:t>
        </w:r>
        <w:proofErr w:type="gramEnd"/>
        <w:r w:rsidRPr="009B1C79">
          <w:rPr>
            <w:rStyle w:val="StyleUnderline"/>
            <w:rFonts w:asciiTheme="majorHAnsi" w:hAnsiTheme="majorHAnsi" w:cstheme="majorHAnsi"/>
            <w:highlight w:val="cyan"/>
          </w:rPr>
          <w:t xml:space="preserve"> companies</w:t>
        </w:r>
      </w:hyperlink>
      <w:r w:rsidRPr="009B1C79">
        <w:rPr>
          <w:rStyle w:val="StyleUnderline"/>
          <w:rFonts w:asciiTheme="majorHAnsi" w:hAnsiTheme="majorHAnsi" w:cstheme="majorHAnsi"/>
          <w:highlight w:val="cyan"/>
        </w:rPr>
        <w:t xml:space="preserve"> having more than $170 billion in excess reserves</w:t>
      </w:r>
      <w:r w:rsidRPr="00FE51A3">
        <w:rPr>
          <w:rFonts w:asciiTheme="majorHAnsi" w:hAnsiTheme="majorHAnsi" w:cstheme="majorHAnsi"/>
        </w:rPr>
        <w:t xml:space="preserve"> that could be available </w:t>
      </w:r>
      <w:r w:rsidRPr="00FE51A3">
        <w:rPr>
          <w:rStyle w:val="StyleUnderline"/>
          <w:rFonts w:asciiTheme="majorHAnsi" w:hAnsiTheme="majorHAnsi" w:cstheme="majorHAnsi"/>
        </w:rPr>
        <w:t>for spending on M&amp;A,</w:t>
      </w:r>
      <w:r w:rsidRPr="00FE51A3">
        <w:rPr>
          <w:rFonts w:asciiTheme="majorHAnsi" w:hAnsiTheme="majorHAnsi" w:cstheme="majorHAnsi"/>
        </w:rPr>
        <w:t xml:space="preserve"> the prospects for further financing and deal making look promising.</w:t>
      </w:r>
    </w:p>
    <w:p w:rsidR="00B36220" w:rsidRPr="00FE51A3" w:rsidRDefault="00B36220" w:rsidP="00B36220">
      <w:pPr>
        <w:rPr>
          <w:rFonts w:asciiTheme="majorHAnsi" w:hAnsiTheme="majorHAnsi" w:cstheme="majorHAnsi"/>
        </w:rPr>
      </w:pPr>
      <w:r w:rsidRPr="00FE51A3">
        <w:rPr>
          <w:rFonts w:asciiTheme="majorHAnsi" w:hAnsiTheme="majorHAnsi" w:cstheme="majorHAnsi"/>
        </w:rPr>
        <w:t xml:space="preserve">For these and other reasons, </w:t>
      </w:r>
      <w:r w:rsidRPr="00FE51A3">
        <w:rPr>
          <w:rStyle w:val="StyleUnderline"/>
          <w:rFonts w:asciiTheme="majorHAnsi" w:hAnsiTheme="majorHAnsi" w:cstheme="majorHAnsi"/>
        </w:rPr>
        <w:t xml:space="preserve">many investors regard biotech as a safe haven. </w:t>
      </w:r>
      <w:r w:rsidRPr="00FE51A3">
        <w:rPr>
          <w:rFonts w:asciiTheme="majorHAnsi" w:hAnsiTheme="majorHAnsi" w:cstheme="majorHAnsi"/>
        </w:rPr>
        <w:t>One interviewee felt it had benefited from a halo effect during the pandemic.</w:t>
      </w:r>
    </w:p>
    <w:p w:rsidR="00B36220" w:rsidRPr="00FE51A3" w:rsidRDefault="00B36220" w:rsidP="00B36220">
      <w:pPr>
        <w:rPr>
          <w:rFonts w:asciiTheme="majorHAnsi" w:hAnsiTheme="majorHAnsi" w:cstheme="majorHAnsi"/>
        </w:rPr>
      </w:pPr>
      <w:r w:rsidRPr="00FE51A3">
        <w:rPr>
          <w:rFonts w:asciiTheme="majorHAnsi" w:hAnsiTheme="majorHAnsi" w:cstheme="majorHAnsi"/>
        </w:rPr>
        <w:t>More innovation on the horizon</w:t>
      </w:r>
    </w:p>
    <w:p w:rsidR="00B36220" w:rsidRPr="00FE51A3" w:rsidRDefault="00B36220" w:rsidP="00B36220">
      <w:pPr>
        <w:rPr>
          <w:rFonts w:asciiTheme="majorHAnsi" w:hAnsiTheme="majorHAnsi" w:cstheme="majorHAnsi"/>
        </w:rPr>
      </w:pPr>
      <w:r w:rsidRPr="00FE51A3">
        <w:rPr>
          <w:rFonts w:asciiTheme="majorHAnsi" w:hAnsiTheme="majorHAnsi" w:cstheme="majorHAnsi"/>
        </w:rPr>
        <w:t xml:space="preserve">The investors and executives we interviewed agreed that </w:t>
      </w:r>
      <w:r w:rsidRPr="00FE51A3">
        <w:rPr>
          <w:rStyle w:val="StyleUnderline"/>
          <w:rFonts w:asciiTheme="majorHAnsi" w:hAnsiTheme="majorHAnsi" w:cstheme="majorHAnsi"/>
        </w:rPr>
        <w:t xml:space="preserve">biotech innovation continues to </w:t>
      </w:r>
      <w:r w:rsidRPr="009B1C79">
        <w:rPr>
          <w:rStyle w:val="StyleUnderline"/>
          <w:rFonts w:asciiTheme="majorHAnsi" w:hAnsiTheme="majorHAnsi" w:cstheme="majorHAnsi"/>
          <w:highlight w:val="cyan"/>
        </w:rPr>
        <w:t>increase in quality and quantity</w:t>
      </w:r>
      <w:r w:rsidRPr="00FE51A3">
        <w:rPr>
          <w:rStyle w:val="StyleUnderline"/>
          <w:rFonts w:asciiTheme="majorHAnsi" w:hAnsiTheme="majorHAnsi" w:cstheme="majorHAnsi"/>
        </w:rPr>
        <w:t xml:space="preserve"> despite the macroeconomic environment</w:t>
      </w:r>
      <w:r w:rsidRPr="00FE51A3">
        <w:rPr>
          <w:rFonts w:asciiTheme="majorHAnsi" w:hAnsiTheme="majorHAnsi" w:cstheme="majorHAnsi"/>
        </w:rPr>
        <w:t xml:space="preserve">. Evidence </w:t>
      </w:r>
      <w:proofErr w:type="gramStart"/>
      <w:r w:rsidRPr="00FE51A3">
        <w:rPr>
          <w:rFonts w:asciiTheme="majorHAnsi" w:hAnsiTheme="majorHAnsi" w:cstheme="majorHAnsi"/>
        </w:rPr>
        <w:t>can be seen</w:t>
      </w:r>
      <w:proofErr w:type="gramEnd"/>
      <w:r w:rsidRPr="00FE51A3">
        <w:rPr>
          <w:rFonts w:asciiTheme="majorHAnsi" w:hAnsiTheme="majorHAnsi" w:cstheme="majorHAnsi"/>
        </w:rPr>
        <w:t xml:space="preserve"> in the accelerating pace of assets transitioning across the development lifecycle. When we tracked the number of assets transitioning to Phase </w:t>
      </w:r>
      <w:proofErr w:type="gramStart"/>
      <w:r w:rsidRPr="00FE51A3">
        <w:rPr>
          <w:rFonts w:asciiTheme="majorHAnsi" w:hAnsiTheme="majorHAnsi" w:cstheme="majorHAnsi"/>
        </w:rPr>
        <w:t>I, Phase II, and Phase III clinical trials,</w:t>
      </w:r>
      <w:proofErr w:type="gramEnd"/>
      <w:r w:rsidRPr="00FE51A3">
        <w:rPr>
          <w:rFonts w:asciiTheme="majorHAnsi" w:hAnsiTheme="majorHAnsi" w:cstheme="majorHAnsi"/>
        </w:rPr>
        <w:t xml:space="preserve"> we found that Phase I and Phase II </w:t>
      </w:r>
      <w:r w:rsidRPr="00FE51A3">
        <w:rPr>
          <w:rStyle w:val="StyleUnderline"/>
          <w:rFonts w:asciiTheme="majorHAnsi" w:hAnsiTheme="majorHAnsi" w:cstheme="majorHAnsi"/>
        </w:rPr>
        <w:t xml:space="preserve">assets have transitioned 50 percent faster since 2018 </w:t>
      </w:r>
      <w:r w:rsidRPr="00FE51A3">
        <w:rPr>
          <w:rFonts w:asciiTheme="majorHAnsi" w:hAnsiTheme="majorHAnsi" w:cstheme="majorHAnsi"/>
        </w:rPr>
        <w:t xml:space="preserve">than between 2013 and 2018, whereas Phase III assets have maintained much the same pace. There could be many reasons for this, but it is worth noting that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with Phase I and Phase II assets as their lead assets have accounted for more than half of biotech IPOs. Having an early IPO gives a biotech earlier access to capital and leaves it with more scope to concentrate on science.</w:t>
      </w:r>
    </w:p>
    <w:p w:rsidR="00B36220" w:rsidRPr="00FE51A3" w:rsidRDefault="00B36220" w:rsidP="00B36220">
      <w:pPr>
        <w:rPr>
          <w:rFonts w:asciiTheme="majorHAnsi" w:hAnsiTheme="majorHAnsi" w:cstheme="majorHAnsi"/>
        </w:rPr>
      </w:pPr>
      <w:r w:rsidRPr="00FE51A3">
        <w:rPr>
          <w:rFonts w:asciiTheme="majorHAnsi" w:hAnsiTheme="majorHAnsi" w:cstheme="majorHAnsi"/>
        </w:rPr>
        <w:t xml:space="preserve">Looking forward, the combination of advances in biological science and accelerating developments in technology and artificial intelligence has the potential to take innovation to a new level. A </w:t>
      </w:r>
      <w:hyperlink r:id="rId14" w:history="1">
        <w:r w:rsidRPr="00FE51A3">
          <w:rPr>
            <w:rStyle w:val="Hyperlink"/>
            <w:rFonts w:asciiTheme="majorHAnsi" w:hAnsiTheme="majorHAnsi" w:cstheme="majorHAnsi"/>
          </w:rPr>
          <w:t>recent report</w:t>
        </w:r>
      </w:hyperlink>
      <w:r w:rsidRPr="00FE51A3">
        <w:rPr>
          <w:rFonts w:asciiTheme="majorHAnsi" w:hAnsiTheme="majorHAnsi" w:cstheme="majorHAnsi"/>
        </w:rPr>
        <w:t xml:space="preserve"> from the McKinsey Global Institute analyzed the profound economic and social impact of biological innovation and found that biomolecules, </w:t>
      </w:r>
      <w:proofErr w:type="spellStart"/>
      <w:r w:rsidRPr="00FE51A3">
        <w:rPr>
          <w:rFonts w:asciiTheme="majorHAnsi" w:hAnsiTheme="majorHAnsi" w:cstheme="majorHAnsi"/>
        </w:rPr>
        <w:t>biosystems</w:t>
      </w:r>
      <w:proofErr w:type="spellEnd"/>
      <w:r w:rsidRPr="00FE51A3">
        <w:rPr>
          <w:rFonts w:asciiTheme="majorHAnsi" w:hAnsiTheme="majorHAnsi" w:cstheme="majorHAnsi"/>
        </w:rPr>
        <w:t xml:space="preserve">, </w:t>
      </w:r>
      <w:proofErr w:type="spellStart"/>
      <w:r w:rsidRPr="00FE51A3">
        <w:rPr>
          <w:rFonts w:asciiTheme="majorHAnsi" w:hAnsiTheme="majorHAnsi" w:cstheme="majorHAnsi"/>
        </w:rPr>
        <w:t>biomachines</w:t>
      </w:r>
      <w:proofErr w:type="spellEnd"/>
      <w:r w:rsidRPr="00FE51A3">
        <w:rPr>
          <w:rFonts w:asciiTheme="majorHAnsi" w:hAnsiTheme="majorHAnsi" w:cstheme="majorHAnsi"/>
        </w:rPr>
        <w:t xml:space="preserve">, and </w:t>
      </w:r>
      <w:proofErr w:type="spellStart"/>
      <w:r w:rsidRPr="00FE51A3">
        <w:rPr>
          <w:rFonts w:asciiTheme="majorHAnsi" w:hAnsiTheme="majorHAnsi" w:cstheme="majorHAnsi"/>
        </w:rPr>
        <w:t>biocomputing</w:t>
      </w:r>
      <w:proofErr w:type="spellEnd"/>
      <w:r w:rsidRPr="00FE51A3">
        <w:rPr>
          <w:rFonts w:asciiTheme="majorHAnsi" w:hAnsiTheme="majorHAnsi" w:cstheme="majorHAnsi"/>
        </w:rPr>
        <w:t xml:space="preserve"> could collectively produce up to 60 percent of the physical inputs to the global economy. The applications of this “Bio Revolution” range from agriculture (such as the production of </w:t>
      </w:r>
      <w:proofErr w:type="spellStart"/>
      <w:r w:rsidRPr="00FE51A3">
        <w:rPr>
          <w:rFonts w:asciiTheme="majorHAnsi" w:hAnsiTheme="majorHAnsi" w:cstheme="majorHAnsi"/>
        </w:rPr>
        <w:t>nonanimal</w:t>
      </w:r>
      <w:proofErr w:type="spellEnd"/>
      <w:r w:rsidRPr="00FE51A3">
        <w:rPr>
          <w:rFonts w:asciiTheme="majorHAnsi" w:hAnsiTheme="majorHAnsi" w:cstheme="majorHAnsi"/>
        </w:rPr>
        <w:t xml:space="preserve"> meat) to energy and </w:t>
      </w:r>
      <w:proofErr w:type="gramStart"/>
      <w:r w:rsidRPr="00FE51A3">
        <w:rPr>
          <w:rFonts w:asciiTheme="majorHAnsi" w:hAnsiTheme="majorHAnsi" w:cstheme="majorHAnsi"/>
        </w:rPr>
        <w:t>materials,</w:t>
      </w:r>
      <w:proofErr w:type="gramEnd"/>
      <w:r w:rsidRPr="00FE51A3">
        <w:rPr>
          <w:rFonts w:asciiTheme="majorHAnsi" w:hAnsiTheme="majorHAnsi" w:cstheme="majorHAnsi"/>
        </w:rPr>
        <w:t xml:space="preserve"> and from consumer goods (such as multi-omics tailored diets) to a multitude of health applications.</w:t>
      </w:r>
    </w:p>
    <w:p w:rsidR="00B36220" w:rsidRPr="00FE51A3" w:rsidRDefault="00B36220" w:rsidP="00B36220">
      <w:pPr>
        <w:pStyle w:val="Heading4"/>
        <w:rPr>
          <w:rFonts w:asciiTheme="majorHAnsi" w:hAnsiTheme="majorHAnsi" w:cstheme="majorHAnsi"/>
        </w:rPr>
      </w:pPr>
      <w:r w:rsidRPr="00FE51A3">
        <w:rPr>
          <w:rFonts w:asciiTheme="majorHAnsi" w:hAnsiTheme="majorHAnsi" w:cstheme="majorHAnsi"/>
        </w:rPr>
        <w:t>IPR key to innovation.</w:t>
      </w:r>
    </w:p>
    <w:p w:rsidR="00B36220" w:rsidRPr="00FE51A3" w:rsidRDefault="00B36220" w:rsidP="00B36220">
      <w:pPr>
        <w:rPr>
          <w:rFonts w:asciiTheme="majorHAnsi" w:hAnsiTheme="majorHAnsi" w:cstheme="majorHAnsi"/>
        </w:rPr>
      </w:pPr>
      <w:r w:rsidRPr="00FE51A3">
        <w:rPr>
          <w:rStyle w:val="Style13ptBold"/>
          <w:rFonts w:asciiTheme="majorHAnsi" w:hAnsiTheme="majorHAnsi" w:cstheme="majorHAnsi"/>
        </w:rPr>
        <w:t>Bacchus 20</w:t>
      </w:r>
      <w:r w:rsidRPr="00FE51A3">
        <w:rPr>
          <w:rFonts w:asciiTheme="majorHAnsi" w:hAnsiTheme="majorHAnsi" w:cstheme="majorHAnsi"/>
        </w:rPr>
        <w:t xml:space="preserve"> [(James, member of the Herbert A. </w:t>
      </w:r>
      <w:proofErr w:type="spellStart"/>
      <w:r w:rsidRPr="00FE51A3">
        <w:rPr>
          <w:rFonts w:asciiTheme="majorHAnsi" w:hAnsiTheme="majorHAnsi" w:cstheme="majorHAnsi"/>
        </w:rPr>
        <w:t>Stiefel</w:t>
      </w:r>
      <w:proofErr w:type="spellEnd"/>
      <w:r w:rsidRPr="00FE51A3">
        <w:rPr>
          <w:rFonts w:asciiTheme="majorHAnsi" w:hAnsiTheme="majorHAnsi" w:cstheme="majorHAnsi"/>
        </w:rPr>
        <w:t xml:space="preserve">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"An Unnecessary Proposal: A WTO Waiver of Intellectual Property Rights for COVID-19 Vaccines," Cato Institute, 12-16-2020, https://www.cato.org/free-trade-bulletin/unnecessary-proposal-wto-waiver-intellectual-property-rights-covid-19-vaccines] TDI</w:t>
      </w:r>
    </w:p>
    <w:p w:rsidR="00B36220" w:rsidRPr="00FE51A3" w:rsidRDefault="00B36220" w:rsidP="00B36220">
      <w:pPr>
        <w:rPr>
          <w:rFonts w:asciiTheme="majorHAnsi" w:hAnsiTheme="majorHAnsi" w:cstheme="majorHAnsi"/>
          <w:sz w:val="16"/>
        </w:rPr>
      </w:pPr>
      <w:r w:rsidRPr="00FE51A3">
        <w:rPr>
          <w:rFonts w:asciiTheme="majorHAnsi" w:hAnsiTheme="majorHAnsi" w:cstheme="majorHAnsi"/>
          <w:sz w:val="16"/>
        </w:rPr>
        <w:t>At the heart of this emerging trade debate is</w:t>
      </w:r>
      <w:r w:rsidRPr="00FE51A3">
        <w:rPr>
          <w:rStyle w:val="StyleUnderline"/>
          <w:rFonts w:asciiTheme="majorHAnsi" w:hAnsiTheme="majorHAnsi" w:cstheme="majorHAnsi"/>
        </w:rPr>
        <w:t xml:space="preserve"> a belief </w:t>
      </w:r>
      <w:r w:rsidRPr="00FE51A3">
        <w:rPr>
          <w:rFonts w:asciiTheme="majorHAnsi" w:hAnsiTheme="majorHAnsi" w:cstheme="majorHAnsi"/>
          <w:sz w:val="16"/>
        </w:rPr>
        <w:t>by many people worldwide</w:t>
      </w:r>
      <w:r w:rsidRPr="00FE51A3">
        <w:rPr>
          <w:rStyle w:val="StyleUnderline"/>
          <w:rFonts w:asciiTheme="majorHAnsi" w:hAnsiTheme="majorHAnsi" w:cstheme="majorHAnsi"/>
        </w:rPr>
        <w:t xml:space="preserve"> that all medicines should be “global public goods.” There is little room</w:t>
      </w:r>
      <w:r w:rsidRPr="00FE51A3">
        <w:rPr>
          <w:rFonts w:asciiTheme="majorHAnsi" w:hAnsiTheme="majorHAnsi" w:cstheme="majorHAnsi"/>
          <w:sz w:val="16"/>
        </w:rPr>
        <w:t xml:space="preserve"> in such a belief </w:t>
      </w:r>
      <w:r w:rsidRPr="00FE51A3">
        <w:rPr>
          <w:rStyle w:val="StyleUnderline"/>
          <w:rFonts w:asciiTheme="majorHAnsi" w:hAnsiTheme="majorHAnsi" w:cstheme="majorHAnsi"/>
        </w:rPr>
        <w:t>for consideration of any rights to IP.</w:t>
      </w:r>
      <w:r w:rsidRPr="00FE51A3">
        <w:rPr>
          <w:rFonts w:asciiTheme="majorHAnsi" w:hAnsiTheme="majorHAnsi" w:cstheme="majorHAnsi"/>
          <w:sz w:val="16"/>
        </w:rPr>
        <w:t xml:space="preserve"> As one group of United Nations human rights experts expressed: “There is no room for … profitability in decision‐​making about access to vaccines, essential tests and treatments, and all other medical goods, services and supplies that are at the heart of the right to the highest attainable standard of health for all.”</w:t>
      </w:r>
      <w:hyperlink r:id="rId15" w:anchor="_ednref16" w:history="1">
        <w:r w:rsidRPr="00FE51A3">
          <w:rPr>
            <w:rStyle w:val="Hyperlink"/>
            <w:rFonts w:asciiTheme="majorHAnsi" w:hAnsiTheme="majorHAnsi" w:cstheme="majorHAnsi"/>
            <w:sz w:val="16"/>
          </w:rPr>
          <w:t>16</w:t>
        </w:r>
      </w:hyperlink>
    </w:p>
    <w:p w:rsidR="00B36220" w:rsidRPr="00FE51A3" w:rsidRDefault="00B36220" w:rsidP="00B36220">
      <w:pPr>
        <w:rPr>
          <w:rStyle w:val="StyleUnderline"/>
          <w:rFonts w:asciiTheme="majorHAnsi" w:hAnsiTheme="majorHAnsi" w:cstheme="majorHAnsi"/>
        </w:rPr>
      </w:pPr>
      <w:r w:rsidRPr="00FE51A3">
        <w:rPr>
          <w:rFonts w:asciiTheme="majorHAnsi" w:hAnsiTheme="majorHAnsi" w:cstheme="majorHAnsi"/>
          <w:sz w:val="16"/>
        </w:rPr>
        <w:t xml:space="preserve">This view is myopic. </w:t>
      </w:r>
      <w:r w:rsidRPr="00FE51A3">
        <w:rPr>
          <w:rStyle w:val="StyleUnderline"/>
          <w:rFonts w:asciiTheme="majorHAnsi" w:hAnsiTheme="majorHAnsi" w:cstheme="majorHAnsi"/>
        </w:rPr>
        <w:t>Subordinating IP rights temporarily to pressing public needs</w:t>
      </w:r>
      <w:r w:rsidRPr="00FE51A3">
        <w:rPr>
          <w:rFonts w:asciiTheme="majorHAnsi" w:hAnsiTheme="majorHAnsi" w:cstheme="majorHAnsi"/>
          <w:sz w:val="16"/>
        </w:rPr>
        <w:t xml:space="preserve"> during a pandemic or other global health emergency </w:t>
      </w:r>
      <w:r w:rsidRPr="00FE51A3">
        <w:rPr>
          <w:rStyle w:val="StyleUnderline"/>
          <w:rFonts w:asciiTheme="majorHAnsi" w:hAnsiTheme="majorHAnsi" w:cstheme="majorHAnsi"/>
        </w:rPr>
        <w:t xml:space="preserve">is one </w:t>
      </w:r>
      <w:r w:rsidRPr="00C04FCB">
        <w:rPr>
          <w:rStyle w:val="StyleUnderline"/>
          <w:rFonts w:asciiTheme="majorHAnsi" w:hAnsiTheme="majorHAnsi" w:cstheme="majorHAnsi"/>
        </w:rPr>
        <w:t>thing. Eliminating any consideration of “profitability” in all</w:t>
      </w:r>
      <w:r w:rsidRPr="00C04FCB">
        <w:rPr>
          <w:rFonts w:asciiTheme="majorHAnsi" w:hAnsiTheme="majorHAnsi" w:cstheme="majorHAnsi"/>
          <w:sz w:val="16"/>
        </w:rPr>
        <w:t xml:space="preserve"> policymaking relating to “access to </w:t>
      </w:r>
      <w:r w:rsidRPr="00C04FCB">
        <w:rPr>
          <w:rStyle w:val="StyleUnderline"/>
          <w:rFonts w:asciiTheme="majorHAnsi" w:hAnsiTheme="majorHAnsi" w:cstheme="majorHAnsi"/>
        </w:rPr>
        <w:t>vaccines, essential tests and treatments</w:t>
      </w:r>
      <w:r w:rsidRPr="00C04FCB">
        <w:rPr>
          <w:rFonts w:asciiTheme="majorHAnsi" w:hAnsiTheme="majorHAnsi" w:cstheme="majorHAnsi"/>
          <w:sz w:val="16"/>
        </w:rPr>
        <w:t>, and all other medical</w:t>
      </w:r>
      <w:r w:rsidRPr="00FE51A3">
        <w:rPr>
          <w:rFonts w:asciiTheme="majorHAnsi" w:hAnsiTheme="majorHAnsi" w:cstheme="majorHAnsi"/>
          <w:sz w:val="16"/>
        </w:rPr>
        <w:t xml:space="preserve"> goods, services and supplies” </w:t>
      </w:r>
      <w:r w:rsidRPr="00FE51A3">
        <w:rPr>
          <w:rStyle w:val="StyleUnderline"/>
          <w:rFonts w:asciiTheme="majorHAnsi" w:hAnsiTheme="majorHAnsi" w:cstheme="majorHAnsi"/>
        </w:rPr>
        <w:t>is quite another</w:t>
      </w:r>
      <w:r w:rsidRPr="00FE51A3">
        <w:rPr>
          <w:rFonts w:asciiTheme="majorHAnsi" w:hAnsiTheme="majorHAnsi" w:cstheme="majorHAnsi"/>
          <w:sz w:val="16"/>
        </w:rPr>
        <w:t>.</w:t>
      </w:r>
      <w:hyperlink r:id="rId16" w:anchor="_ednref17" w:history="1">
        <w:r w:rsidRPr="00FE51A3">
          <w:rPr>
            <w:rStyle w:val="Hyperlink"/>
            <w:rFonts w:asciiTheme="majorHAnsi" w:hAnsiTheme="majorHAnsi" w:cstheme="majorHAnsi"/>
            <w:sz w:val="16"/>
          </w:rPr>
          <w:t>17</w:t>
        </w:r>
      </w:hyperlink>
      <w:r w:rsidRPr="00FE51A3">
        <w:rPr>
          <w:rFonts w:asciiTheme="majorHAnsi" w:hAnsiTheme="majorHAnsi" w:cstheme="majorHAnsi"/>
          <w:sz w:val="16"/>
        </w:rPr>
        <w:t xml:space="preserve"> To be sure, there is a superficial moral appeal in such a view. </w:t>
      </w:r>
      <w:proofErr w:type="gramStart"/>
      <w:r w:rsidRPr="00FE51A3">
        <w:rPr>
          <w:rFonts w:asciiTheme="majorHAnsi" w:hAnsiTheme="majorHAnsi" w:cstheme="majorHAnsi"/>
          <w:sz w:val="16"/>
        </w:rPr>
        <w:t>But</w:t>
      </w:r>
      <w:proofErr w:type="gramEnd"/>
      <w:r w:rsidRPr="00FE51A3">
        <w:rPr>
          <w:rFonts w:asciiTheme="majorHAnsi" w:hAnsiTheme="majorHAnsi" w:cstheme="majorHAnsi"/>
          <w:sz w:val="16"/>
        </w:rPr>
        <w:t xml:space="preserve"> </w:t>
      </w:r>
      <w:r w:rsidRPr="00FE51A3">
        <w:rPr>
          <w:rStyle w:val="StyleUnderline"/>
          <w:rFonts w:asciiTheme="majorHAnsi" w:hAnsiTheme="majorHAnsi" w:cstheme="majorHAnsi"/>
        </w:rPr>
        <w:t>does this moral appeal hold up if such a “human rights” approach does not result in meeting those urgent public needs?</w:t>
      </w:r>
    </w:p>
    <w:p w:rsidR="00B36220" w:rsidRPr="00FE51A3" w:rsidRDefault="00B36220" w:rsidP="00B36220">
      <w:pPr>
        <w:rPr>
          <w:rStyle w:val="Emphasis"/>
          <w:rFonts w:asciiTheme="majorHAnsi" w:hAnsiTheme="majorHAnsi" w:cstheme="majorHAnsi"/>
        </w:rPr>
      </w:pPr>
      <w:r w:rsidRPr="00FE51A3">
        <w:rPr>
          <w:rStyle w:val="StyleUnderline"/>
          <w:rFonts w:asciiTheme="majorHAnsi" w:hAnsiTheme="majorHAnsi" w:cstheme="majorHAnsi"/>
        </w:rPr>
        <w:t>With the belief that medicines should be “public goods,” there is</w:t>
      </w:r>
      <w:r w:rsidRPr="00FE51A3">
        <w:rPr>
          <w:rFonts w:asciiTheme="majorHAnsi" w:hAnsiTheme="majorHAnsi" w:cstheme="majorHAnsi"/>
          <w:sz w:val="16"/>
        </w:rPr>
        <w:t xml:space="preserve"> literally </w:t>
      </w:r>
      <w:r w:rsidRPr="00FE51A3">
        <w:rPr>
          <w:rStyle w:val="StyleUnderline"/>
          <w:rFonts w:asciiTheme="majorHAnsi" w:hAnsiTheme="majorHAnsi" w:cstheme="majorHAnsi"/>
        </w:rPr>
        <w:t>no support in some quarters for the application of the WTO TRIPS Agreement to IP rights in medicines</w:t>
      </w:r>
      <w:r w:rsidRPr="00FE51A3">
        <w:rPr>
          <w:rFonts w:asciiTheme="majorHAnsi" w:hAnsiTheme="majorHAnsi" w:cstheme="majorHAnsi"/>
          <w:sz w:val="16"/>
        </w:rPr>
        <w:t xml:space="preserve">. Any </w:t>
      </w:r>
      <w:r w:rsidRPr="00FE51A3">
        <w:rPr>
          <w:rStyle w:val="StyleUnderline"/>
          <w:rFonts w:asciiTheme="majorHAnsi" w:hAnsiTheme="majorHAnsi" w:cstheme="majorHAnsi"/>
        </w:rPr>
        <w:t>protection of</w:t>
      </w:r>
      <w:r w:rsidRPr="00FE51A3">
        <w:rPr>
          <w:rFonts w:asciiTheme="majorHAnsi" w:hAnsiTheme="majorHAnsi" w:cstheme="majorHAnsi"/>
          <w:sz w:val="16"/>
        </w:rPr>
        <w:t xml:space="preserve"> the </w:t>
      </w:r>
      <w:r w:rsidRPr="00FE51A3">
        <w:rPr>
          <w:rStyle w:val="StyleUnderline"/>
          <w:rFonts w:asciiTheme="majorHAnsi" w:hAnsiTheme="majorHAnsi" w:cstheme="majorHAnsi"/>
        </w:rPr>
        <w:t>IP rights</w:t>
      </w:r>
      <w:r w:rsidRPr="00FE51A3">
        <w:rPr>
          <w:rFonts w:asciiTheme="majorHAnsi" w:hAnsiTheme="majorHAnsi" w:cstheme="majorHAnsi"/>
          <w:sz w:val="16"/>
        </w:rPr>
        <w:t xml:space="preserve"> in such goods </w:t>
      </w:r>
      <w:proofErr w:type="gramStart"/>
      <w:r w:rsidRPr="00FE51A3">
        <w:rPr>
          <w:rStyle w:val="StyleUnderline"/>
          <w:rFonts w:asciiTheme="majorHAnsi" w:hAnsiTheme="majorHAnsi" w:cstheme="majorHAnsi"/>
        </w:rPr>
        <w:t>is viewed</w:t>
      </w:r>
      <w:proofErr w:type="gramEnd"/>
      <w:r w:rsidRPr="00FE51A3">
        <w:rPr>
          <w:rStyle w:val="StyleUnderline"/>
          <w:rFonts w:asciiTheme="majorHAnsi" w:hAnsiTheme="majorHAnsi" w:cstheme="majorHAnsi"/>
        </w:rPr>
        <w:t xml:space="preserve"> as a violation of human rights</w:t>
      </w:r>
      <w:r w:rsidRPr="00FE51A3">
        <w:rPr>
          <w:rFonts w:asciiTheme="majorHAnsi" w:hAnsiTheme="majorHAnsi" w:cstheme="majorHAnsi"/>
          <w:sz w:val="16"/>
        </w:rPr>
        <w:t xml:space="preserve"> and of the overall public interest. This view, though, does not reflect the practical reality of a world in which </w:t>
      </w:r>
      <w:r w:rsidRPr="00FE51A3">
        <w:rPr>
          <w:rStyle w:val="Emphasis"/>
          <w:rFonts w:asciiTheme="majorHAnsi" w:hAnsiTheme="majorHAnsi" w:cstheme="majorHAnsi"/>
        </w:rPr>
        <w:t xml:space="preserve">many </w:t>
      </w:r>
      <w:r w:rsidRPr="005D1E11">
        <w:rPr>
          <w:rStyle w:val="Emphasis"/>
          <w:rFonts w:asciiTheme="majorHAnsi" w:hAnsiTheme="majorHAnsi" w:cstheme="majorHAnsi"/>
          <w:highlight w:val="cyan"/>
        </w:rPr>
        <w:t>medicines</w:t>
      </w:r>
      <w:r w:rsidRPr="00FE51A3">
        <w:rPr>
          <w:rStyle w:val="Emphasis"/>
          <w:rFonts w:asciiTheme="majorHAnsi" w:hAnsiTheme="majorHAnsi" w:cstheme="majorHAnsi"/>
        </w:rPr>
        <w:t xml:space="preserve"> </w:t>
      </w:r>
      <w:r w:rsidRPr="005D1E11">
        <w:rPr>
          <w:rStyle w:val="Emphasis"/>
          <w:rFonts w:asciiTheme="majorHAnsi" w:hAnsiTheme="majorHAnsi" w:cstheme="majorHAnsi"/>
          <w:highlight w:val="cyan"/>
        </w:rPr>
        <w:t>would</w:t>
      </w:r>
      <w:r w:rsidRPr="00FE51A3">
        <w:rPr>
          <w:rStyle w:val="Emphasis"/>
          <w:rFonts w:asciiTheme="majorHAnsi" w:hAnsiTheme="majorHAnsi" w:cstheme="majorHAnsi"/>
        </w:rPr>
        <w:t xml:space="preserve"> simply </w:t>
      </w:r>
      <w:r w:rsidRPr="005D1E11">
        <w:rPr>
          <w:rStyle w:val="Emphasis"/>
          <w:rFonts w:asciiTheme="majorHAnsi" w:hAnsiTheme="majorHAnsi" w:cstheme="majorHAnsi"/>
          <w:highlight w:val="cyan"/>
        </w:rPr>
        <w:t>not exist if it</w:t>
      </w:r>
      <w:r w:rsidRPr="00FE51A3">
        <w:rPr>
          <w:rStyle w:val="Emphasis"/>
          <w:rFonts w:asciiTheme="majorHAnsi" w:hAnsiTheme="majorHAnsi" w:cstheme="majorHAnsi"/>
        </w:rPr>
        <w:t xml:space="preserve"> </w:t>
      </w:r>
      <w:r w:rsidRPr="005D1E11">
        <w:rPr>
          <w:rStyle w:val="Emphasis"/>
          <w:rFonts w:asciiTheme="majorHAnsi" w:hAnsiTheme="majorHAnsi" w:cstheme="majorHAnsi"/>
          <w:highlight w:val="cyan"/>
        </w:rPr>
        <w:t>were not for</w:t>
      </w:r>
      <w:r w:rsidRPr="00FE51A3">
        <w:rPr>
          <w:rStyle w:val="Emphasis"/>
          <w:rFonts w:asciiTheme="majorHAnsi" w:hAnsiTheme="majorHAnsi" w:cstheme="majorHAnsi"/>
        </w:rPr>
        <w:t xml:space="preserve"> the existence of </w:t>
      </w:r>
      <w:r w:rsidRPr="005D1E11">
        <w:rPr>
          <w:rStyle w:val="Emphasis"/>
          <w:rFonts w:asciiTheme="majorHAnsi" w:hAnsiTheme="majorHAnsi" w:cstheme="majorHAnsi"/>
          <w:highlight w:val="cyan"/>
        </w:rPr>
        <w:t xml:space="preserve">IP </w:t>
      </w:r>
      <w:r w:rsidRPr="00BD300F">
        <w:rPr>
          <w:rStyle w:val="Emphasis"/>
          <w:rFonts w:asciiTheme="majorHAnsi" w:hAnsiTheme="majorHAnsi" w:cstheme="majorHAnsi"/>
          <w:highlight w:val="cyan"/>
        </w:rPr>
        <w:t>rights and</w:t>
      </w:r>
      <w:r w:rsidRPr="00FE51A3">
        <w:rPr>
          <w:rStyle w:val="Emphasis"/>
          <w:rFonts w:asciiTheme="majorHAnsi" w:hAnsiTheme="majorHAnsi" w:cstheme="majorHAnsi"/>
        </w:rPr>
        <w:t xml:space="preserve"> the </w:t>
      </w:r>
      <w:r w:rsidRPr="00BD300F">
        <w:rPr>
          <w:rStyle w:val="Emphasis"/>
          <w:rFonts w:asciiTheme="majorHAnsi" w:hAnsiTheme="majorHAnsi" w:cstheme="majorHAnsi"/>
          <w:highlight w:val="cyan"/>
        </w:rPr>
        <w:t>protections</w:t>
      </w:r>
      <w:r w:rsidRPr="00FE51A3">
        <w:rPr>
          <w:rStyle w:val="Emphasis"/>
          <w:rFonts w:asciiTheme="majorHAnsi" w:hAnsiTheme="majorHAnsi" w:cstheme="majorHAnsi"/>
        </w:rPr>
        <w:t xml:space="preserve"> they are afforded.</w:t>
      </w:r>
    </w:p>
    <w:p w:rsidR="00B36220" w:rsidRPr="00FE51A3" w:rsidRDefault="00B36220" w:rsidP="00B36220">
      <w:pPr>
        <w:rPr>
          <w:rFonts w:asciiTheme="majorHAnsi" w:hAnsiTheme="majorHAnsi" w:cstheme="majorHAnsi"/>
          <w:sz w:val="16"/>
        </w:rPr>
      </w:pPr>
      <w:r w:rsidRPr="00FE51A3">
        <w:rPr>
          <w:rFonts w:asciiTheme="majorHAnsi" w:hAnsiTheme="majorHAnsi" w:cstheme="majorHAnsi"/>
          <w:sz w:val="16"/>
        </w:rPr>
        <w:t xml:space="preserve">Technically, IP rights are exceptions to free trade. A long‐​standing general discussion in the WTO has been about when these exceptions to free trade </w:t>
      </w:r>
      <w:proofErr w:type="gramStart"/>
      <w:r w:rsidRPr="00FE51A3">
        <w:rPr>
          <w:rFonts w:asciiTheme="majorHAnsi" w:hAnsiTheme="majorHAnsi" w:cstheme="majorHAnsi"/>
          <w:sz w:val="16"/>
        </w:rPr>
        <w:t>should be allowed</w:t>
      </w:r>
      <w:proofErr w:type="gramEnd"/>
      <w:r w:rsidRPr="00FE51A3">
        <w:rPr>
          <w:rFonts w:asciiTheme="majorHAnsi" w:hAnsiTheme="majorHAnsi" w:cstheme="majorHAnsi"/>
          <w:sz w:val="16"/>
        </w:rPr>
        <w:t xml:space="preserve"> and how far they should be extended. The continuing debate over IP rights in medicines is only the most emotional part of this overall conversation. Because developed countries </w:t>
      </w:r>
      <w:proofErr w:type="gramStart"/>
      <w:r w:rsidRPr="00FE51A3">
        <w:rPr>
          <w:rFonts w:asciiTheme="majorHAnsi" w:hAnsiTheme="majorHAnsi" w:cstheme="majorHAnsi"/>
          <w:sz w:val="16"/>
        </w:rPr>
        <w:t>have, historically, been</w:t>
      </w:r>
      <w:proofErr w:type="gramEnd"/>
      <w:r w:rsidRPr="00FE51A3">
        <w:rPr>
          <w:rFonts w:asciiTheme="majorHAnsi" w:hAnsiTheme="majorHAnsi" w:cstheme="majorHAnsi"/>
          <w:sz w:val="16"/>
        </w:rPr>
        <w:t xml:space="preserve">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w:t>
      </w:r>
    </w:p>
    <w:p w:rsidR="00B36220" w:rsidRPr="00FE51A3" w:rsidRDefault="00B36220" w:rsidP="00B36220">
      <w:pPr>
        <w:rPr>
          <w:rFonts w:asciiTheme="majorHAnsi" w:hAnsiTheme="majorHAnsi" w:cstheme="majorHAnsi"/>
          <w:sz w:val="16"/>
        </w:rPr>
      </w:pPr>
      <w:r w:rsidRPr="00FE51A3">
        <w:rPr>
          <w:rFonts w:asciiTheme="majorHAnsi" w:hAnsiTheme="majorHAnsi" w:cstheme="majorHAnsi"/>
          <w:sz w:val="16"/>
        </w:rPr>
        <w:t xml:space="preserve">The primary justification for granting and protecting </w:t>
      </w:r>
      <w:r w:rsidRPr="005D1E11">
        <w:rPr>
          <w:rStyle w:val="StyleUnderline"/>
          <w:rFonts w:asciiTheme="majorHAnsi" w:hAnsiTheme="majorHAnsi" w:cstheme="majorHAnsi"/>
          <w:highlight w:val="cyan"/>
        </w:rPr>
        <w:t>IP rights</w:t>
      </w:r>
      <w:r w:rsidRPr="00FE51A3">
        <w:rPr>
          <w:rFonts w:asciiTheme="majorHAnsi" w:hAnsiTheme="majorHAnsi" w:cstheme="majorHAnsi"/>
          <w:sz w:val="16"/>
        </w:rPr>
        <w:t xml:space="preserve"> is that they </w:t>
      </w:r>
      <w:r w:rsidRPr="005D1E11">
        <w:rPr>
          <w:rStyle w:val="StyleUnderline"/>
          <w:rFonts w:asciiTheme="majorHAnsi" w:hAnsiTheme="majorHAnsi" w:cstheme="majorHAnsi"/>
          <w:highlight w:val="cyan"/>
        </w:rPr>
        <w:t>are incentives for innovation</w:t>
      </w:r>
      <w:r w:rsidRPr="00FE51A3">
        <w:rPr>
          <w:rFonts w:asciiTheme="majorHAnsi" w:hAnsiTheme="majorHAnsi" w:cstheme="majorHAnsi"/>
          <w:sz w:val="16"/>
        </w:rPr>
        <w:t xml:space="preserve">, which is </w:t>
      </w:r>
      <w:r w:rsidRPr="00FE51A3">
        <w:rPr>
          <w:rStyle w:val="StyleUnderline"/>
          <w:rFonts w:asciiTheme="majorHAnsi" w:hAnsiTheme="majorHAnsi" w:cstheme="majorHAnsi"/>
        </w:rPr>
        <w:t xml:space="preserve">the main source for long‐​term economic growth and enhancements in the quality of human life. IP rights spark innovation </w:t>
      </w:r>
      <w:r w:rsidRPr="005D1E11">
        <w:rPr>
          <w:rStyle w:val="StyleUnderline"/>
          <w:rFonts w:asciiTheme="majorHAnsi" w:hAnsiTheme="majorHAnsi" w:cstheme="majorHAnsi"/>
          <w:highlight w:val="cyan"/>
        </w:rPr>
        <w:t>by “enabling innovators to capture</w:t>
      </w:r>
      <w:r w:rsidRPr="00FE51A3">
        <w:rPr>
          <w:rStyle w:val="StyleUnderline"/>
          <w:rFonts w:asciiTheme="majorHAnsi" w:hAnsiTheme="majorHAnsi" w:cstheme="majorHAnsi"/>
        </w:rPr>
        <w:t xml:space="preserve"> </w:t>
      </w:r>
      <w:r w:rsidRPr="005D1E11">
        <w:rPr>
          <w:rStyle w:val="StyleUnderline"/>
          <w:rFonts w:asciiTheme="majorHAnsi" w:hAnsiTheme="majorHAnsi" w:cstheme="majorHAnsi"/>
          <w:highlight w:val="cyan"/>
        </w:rPr>
        <w:t>enough</w:t>
      </w:r>
      <w:r w:rsidRPr="00FE51A3">
        <w:rPr>
          <w:rStyle w:val="StyleUnderline"/>
          <w:rFonts w:asciiTheme="majorHAnsi" w:hAnsiTheme="majorHAnsi" w:cstheme="majorHAnsi"/>
        </w:rPr>
        <w:t xml:space="preserve"> of the </w:t>
      </w:r>
      <w:r w:rsidRPr="00582752">
        <w:rPr>
          <w:rStyle w:val="StyleUnderline"/>
          <w:rFonts w:asciiTheme="majorHAnsi" w:hAnsiTheme="majorHAnsi" w:cstheme="majorHAnsi"/>
          <w:highlight w:val="cyan"/>
        </w:rPr>
        <w:t>benefits of</w:t>
      </w:r>
      <w:r w:rsidRPr="00FE51A3">
        <w:rPr>
          <w:rStyle w:val="StyleUnderline"/>
          <w:rFonts w:asciiTheme="majorHAnsi" w:hAnsiTheme="majorHAnsi" w:cstheme="majorHAnsi"/>
        </w:rPr>
        <w:t xml:space="preserve"> their own </w:t>
      </w:r>
      <w:r w:rsidRPr="00582752">
        <w:rPr>
          <w:rStyle w:val="StyleUnderline"/>
          <w:rFonts w:asciiTheme="majorHAnsi" w:hAnsiTheme="majorHAnsi" w:cstheme="majorHAnsi"/>
          <w:highlight w:val="cyan"/>
        </w:rPr>
        <w:t>innovative activity</w:t>
      </w:r>
      <w:r w:rsidRPr="00FE51A3">
        <w:rPr>
          <w:rStyle w:val="StyleUnderline"/>
          <w:rFonts w:asciiTheme="majorHAnsi" w:hAnsiTheme="majorHAnsi" w:cstheme="majorHAnsi"/>
        </w:rPr>
        <w:t xml:space="preserve"> </w:t>
      </w:r>
      <w:r w:rsidRPr="005D1E11">
        <w:rPr>
          <w:rStyle w:val="StyleUnderline"/>
          <w:rFonts w:asciiTheme="majorHAnsi" w:hAnsiTheme="majorHAnsi" w:cstheme="majorHAnsi"/>
          <w:highlight w:val="cyan"/>
        </w:rPr>
        <w:t xml:space="preserve">to </w:t>
      </w:r>
      <w:r w:rsidRPr="00C04FCB">
        <w:rPr>
          <w:rStyle w:val="StyleUnderline"/>
          <w:rFonts w:asciiTheme="majorHAnsi" w:hAnsiTheme="majorHAnsi" w:cstheme="majorHAnsi"/>
          <w:highlight w:val="cyan"/>
        </w:rPr>
        <w:t>justify t</w:t>
      </w:r>
      <w:r w:rsidRPr="005D1E11">
        <w:rPr>
          <w:rStyle w:val="StyleUnderline"/>
          <w:rFonts w:asciiTheme="majorHAnsi" w:hAnsiTheme="majorHAnsi" w:cstheme="majorHAnsi"/>
          <w:highlight w:val="cyan"/>
        </w:rPr>
        <w:t>aki</w:t>
      </w:r>
      <w:r w:rsidRPr="00C04FCB">
        <w:rPr>
          <w:rStyle w:val="StyleUnderline"/>
          <w:rFonts w:asciiTheme="majorHAnsi" w:hAnsiTheme="majorHAnsi" w:cstheme="majorHAnsi"/>
          <w:highlight w:val="cyan"/>
        </w:rPr>
        <w:t>ng</w:t>
      </w:r>
      <w:r w:rsidRPr="00FE51A3">
        <w:rPr>
          <w:rStyle w:val="StyleUnderline"/>
          <w:rFonts w:asciiTheme="majorHAnsi" w:hAnsiTheme="majorHAnsi" w:cstheme="majorHAnsi"/>
        </w:rPr>
        <w:t xml:space="preserve"> considerable </w:t>
      </w:r>
      <w:r w:rsidRPr="005D1E11">
        <w:rPr>
          <w:rStyle w:val="StyleUnderline"/>
          <w:rFonts w:asciiTheme="majorHAnsi" w:hAnsiTheme="majorHAnsi" w:cstheme="majorHAnsi"/>
          <w:highlight w:val="cyan"/>
        </w:rPr>
        <w:t>risks</w:t>
      </w:r>
      <w:r w:rsidRPr="00FE51A3">
        <w:rPr>
          <w:rStyle w:val="StyleUnderline"/>
          <w:rFonts w:asciiTheme="majorHAnsi" w:hAnsiTheme="majorHAnsi" w:cstheme="majorHAnsi"/>
        </w:rPr>
        <w:t>.”</w:t>
      </w:r>
      <w:hyperlink r:id="rId17" w:anchor="_ednref18" w:history="1">
        <w:r w:rsidRPr="00FE51A3">
          <w:rPr>
            <w:rStyle w:val="Hyperlink"/>
            <w:rFonts w:asciiTheme="majorHAnsi" w:hAnsiTheme="majorHAnsi" w:cstheme="majorHAnsi"/>
            <w:sz w:val="16"/>
          </w:rPr>
          <w:t>18</w:t>
        </w:r>
      </w:hyperlink>
      <w:r w:rsidRPr="00FE51A3">
        <w:rPr>
          <w:rFonts w:asciiTheme="majorHAnsi" w:hAnsiTheme="majorHAnsi" w:cstheme="majorHAnsi"/>
          <w:sz w:val="16"/>
        </w:rPr>
        <w:t xml:space="preserve"> The knowledge from innovations inspired by IP rights spills over to inspire other innovations. The protection of IP rights promotes the diffusion, domestically and internationally, of innovative technologies and new know‐​how. Historically, </w:t>
      </w:r>
      <w:r w:rsidRPr="00FE51A3">
        <w:rPr>
          <w:rStyle w:val="StyleUnderline"/>
          <w:rFonts w:asciiTheme="majorHAnsi" w:hAnsiTheme="majorHAnsi" w:cstheme="majorHAnsi"/>
        </w:rPr>
        <w:t xml:space="preserve">the </w:t>
      </w:r>
      <w:r w:rsidRPr="00BD300F">
        <w:rPr>
          <w:rStyle w:val="StyleUnderline"/>
          <w:rFonts w:asciiTheme="majorHAnsi" w:hAnsiTheme="majorHAnsi" w:cstheme="majorHAnsi"/>
        </w:rPr>
        <w:t xml:space="preserve">principal factors of production have been land, labor, and capital. </w:t>
      </w:r>
      <w:r w:rsidRPr="00BD300F">
        <w:rPr>
          <w:rStyle w:val="StyleUnderline"/>
          <w:rFonts w:asciiTheme="majorHAnsi" w:hAnsiTheme="majorHAnsi" w:cstheme="majorHAnsi"/>
          <w:highlight w:val="cyan"/>
        </w:rPr>
        <w:t>In</w:t>
      </w:r>
      <w:r w:rsidRPr="00BD300F">
        <w:rPr>
          <w:rStyle w:val="StyleUnderline"/>
          <w:rFonts w:asciiTheme="majorHAnsi" w:hAnsiTheme="majorHAnsi" w:cstheme="majorHAnsi"/>
        </w:rPr>
        <w:t xml:space="preserve"> the </w:t>
      </w:r>
      <w:r w:rsidRPr="00BD300F">
        <w:rPr>
          <w:rStyle w:val="StyleUnderline"/>
          <w:rFonts w:asciiTheme="majorHAnsi" w:hAnsiTheme="majorHAnsi" w:cstheme="majorHAnsi"/>
          <w:highlight w:val="cyan"/>
        </w:rPr>
        <w:t>new</w:t>
      </w:r>
      <w:r w:rsidRPr="00BD300F">
        <w:rPr>
          <w:rStyle w:val="StyleUnderline"/>
          <w:rFonts w:asciiTheme="majorHAnsi" w:hAnsiTheme="majorHAnsi" w:cstheme="majorHAnsi"/>
        </w:rPr>
        <w:t xml:space="preserve"> pandemic </w:t>
      </w:r>
      <w:r w:rsidRPr="00BD300F">
        <w:rPr>
          <w:rStyle w:val="StyleUnderline"/>
          <w:rFonts w:asciiTheme="majorHAnsi" w:hAnsiTheme="majorHAnsi" w:cstheme="majorHAnsi"/>
          <w:highlight w:val="cyan"/>
        </w:rPr>
        <w:t>world,</w:t>
      </w:r>
      <w:r w:rsidRPr="00BD300F">
        <w:rPr>
          <w:rStyle w:val="StyleUnderline"/>
          <w:rFonts w:asciiTheme="majorHAnsi" w:hAnsiTheme="majorHAnsi" w:cstheme="majorHAnsi"/>
        </w:rPr>
        <w:t xml:space="preserve"> perhaps</w:t>
      </w:r>
      <w:r w:rsidRPr="00FE51A3">
        <w:rPr>
          <w:rStyle w:val="StyleUnderline"/>
          <w:rFonts w:asciiTheme="majorHAnsi" w:hAnsiTheme="majorHAnsi" w:cstheme="majorHAnsi"/>
        </w:rPr>
        <w:t xml:space="preserve"> </w:t>
      </w:r>
      <w:r w:rsidRPr="00BD300F">
        <w:rPr>
          <w:rStyle w:val="StyleUnderline"/>
          <w:rFonts w:asciiTheme="majorHAnsi" w:hAnsiTheme="majorHAnsi" w:cstheme="majorHAnsi"/>
          <w:highlight w:val="cyan"/>
        </w:rPr>
        <w:t>an</w:t>
      </w:r>
      <w:r w:rsidRPr="00FE51A3">
        <w:rPr>
          <w:rStyle w:val="StyleUnderline"/>
          <w:rFonts w:asciiTheme="majorHAnsi" w:hAnsiTheme="majorHAnsi" w:cstheme="majorHAnsi"/>
        </w:rPr>
        <w:t xml:space="preserve"> even </w:t>
      </w:r>
      <w:r w:rsidRPr="00BD300F">
        <w:rPr>
          <w:rStyle w:val="StyleUnderline"/>
          <w:rFonts w:asciiTheme="majorHAnsi" w:hAnsiTheme="majorHAnsi" w:cstheme="majorHAnsi"/>
          <w:highlight w:val="cyan"/>
        </w:rPr>
        <w:t xml:space="preserve">more </w:t>
      </w:r>
      <w:r w:rsidRPr="00C04FCB">
        <w:rPr>
          <w:rStyle w:val="StyleUnderline"/>
          <w:rFonts w:asciiTheme="majorHAnsi" w:hAnsiTheme="majorHAnsi" w:cstheme="majorHAnsi"/>
          <w:highlight w:val="cyan"/>
        </w:rPr>
        <w:t xml:space="preserve">vital </w:t>
      </w:r>
      <w:proofErr w:type="gramStart"/>
      <w:r w:rsidRPr="00C04FCB">
        <w:rPr>
          <w:rStyle w:val="StyleUnderline"/>
          <w:rFonts w:asciiTheme="majorHAnsi" w:hAnsiTheme="majorHAnsi" w:cstheme="majorHAnsi"/>
          <w:highlight w:val="cyan"/>
        </w:rPr>
        <w:t>factor[</w:t>
      </w:r>
      <w:proofErr w:type="gramEnd"/>
      <w:r w:rsidRPr="00C04FCB">
        <w:rPr>
          <w:rStyle w:val="StyleUnderline"/>
          <w:rFonts w:asciiTheme="majorHAnsi" w:hAnsiTheme="majorHAnsi" w:cstheme="majorHAnsi"/>
          <w:highlight w:val="cyan"/>
        </w:rPr>
        <w:t>to innovation]</w:t>
      </w:r>
      <w:r w:rsidRPr="00FE51A3">
        <w:rPr>
          <w:rStyle w:val="StyleUnderline"/>
          <w:rFonts w:asciiTheme="majorHAnsi" w:hAnsiTheme="majorHAnsi" w:cstheme="majorHAnsi"/>
        </w:rPr>
        <w:t xml:space="preserve"> </w:t>
      </w:r>
      <w:r w:rsidRPr="00BD300F">
        <w:rPr>
          <w:rStyle w:val="StyleUnderline"/>
          <w:rFonts w:asciiTheme="majorHAnsi" w:hAnsiTheme="majorHAnsi" w:cstheme="majorHAnsi"/>
          <w:highlight w:val="cyan"/>
        </w:rPr>
        <w:t>is</w:t>
      </w:r>
      <w:r w:rsidRPr="00FE51A3">
        <w:rPr>
          <w:rStyle w:val="StyleUnderline"/>
          <w:rFonts w:asciiTheme="majorHAnsi" w:hAnsiTheme="majorHAnsi" w:cstheme="majorHAnsi"/>
        </w:rPr>
        <w:t xml:space="preserve"> the </w:t>
      </w:r>
      <w:r w:rsidRPr="00BD300F">
        <w:rPr>
          <w:rStyle w:val="StyleUnderline"/>
          <w:rFonts w:asciiTheme="majorHAnsi" w:hAnsiTheme="majorHAnsi" w:cstheme="majorHAnsi"/>
          <w:highlight w:val="cyan"/>
        </w:rPr>
        <w:t>creation</w:t>
      </w:r>
      <w:r w:rsidRPr="00FE51A3">
        <w:rPr>
          <w:rStyle w:val="StyleUnderline"/>
          <w:rFonts w:asciiTheme="majorHAnsi" w:hAnsiTheme="majorHAnsi" w:cstheme="majorHAnsi"/>
        </w:rPr>
        <w:t xml:space="preserve"> </w:t>
      </w:r>
      <w:r w:rsidRPr="00BD300F">
        <w:rPr>
          <w:rStyle w:val="StyleUnderline"/>
          <w:rFonts w:asciiTheme="majorHAnsi" w:hAnsiTheme="majorHAnsi" w:cstheme="majorHAnsi"/>
          <w:highlight w:val="cyan"/>
        </w:rPr>
        <w:t>of knowledge</w:t>
      </w:r>
      <w:r w:rsidRPr="00FE51A3">
        <w:rPr>
          <w:rStyle w:val="StyleUnderline"/>
          <w:rFonts w:asciiTheme="majorHAnsi" w:hAnsiTheme="majorHAnsi" w:cstheme="majorHAnsi"/>
        </w:rPr>
        <w:t>, which adds enormously to “the wealth of nations.”</w:t>
      </w:r>
      <w:r w:rsidRPr="00FE51A3">
        <w:rPr>
          <w:rFonts w:asciiTheme="majorHAnsi" w:hAnsiTheme="majorHAnsi" w:cstheme="majorHAnsi"/>
          <w:sz w:val="16"/>
        </w:rPr>
        <w:t xml:space="preserve"> Digital and other economic growth in the 21st century is increasingly ideas‐​based and knowledge intensive</w:t>
      </w:r>
      <w:r w:rsidRPr="00BD300F">
        <w:rPr>
          <w:rFonts w:asciiTheme="majorHAnsi" w:hAnsiTheme="majorHAnsi" w:cstheme="majorHAnsi"/>
          <w:sz w:val="16"/>
          <w:highlight w:val="cyan"/>
        </w:rPr>
        <w:t xml:space="preserve">. </w:t>
      </w:r>
      <w:r w:rsidRPr="00BD300F">
        <w:rPr>
          <w:rStyle w:val="StyleUnderline"/>
          <w:rFonts w:asciiTheme="majorHAnsi" w:hAnsiTheme="majorHAnsi" w:cstheme="majorHAnsi"/>
          <w:highlight w:val="cyan"/>
        </w:rPr>
        <w:t>Without IP rights</w:t>
      </w:r>
      <w:r w:rsidRPr="00FE51A3">
        <w:rPr>
          <w:rStyle w:val="StyleUnderline"/>
          <w:rFonts w:asciiTheme="majorHAnsi" w:hAnsiTheme="majorHAnsi" w:cstheme="majorHAnsi"/>
        </w:rPr>
        <w:t xml:space="preserve"> as incentives, </w:t>
      </w:r>
      <w:r w:rsidRPr="00BD300F">
        <w:rPr>
          <w:rStyle w:val="StyleUnderline"/>
          <w:rFonts w:asciiTheme="majorHAnsi" w:hAnsiTheme="majorHAnsi" w:cstheme="majorHAnsi"/>
          <w:highlight w:val="cyan"/>
        </w:rPr>
        <w:t>there would</w:t>
      </w:r>
      <w:r w:rsidRPr="00FE51A3">
        <w:rPr>
          <w:rStyle w:val="StyleUnderline"/>
          <w:rFonts w:asciiTheme="majorHAnsi" w:hAnsiTheme="majorHAnsi" w:cstheme="majorHAnsi"/>
        </w:rPr>
        <w:t xml:space="preserve"> </w:t>
      </w:r>
      <w:r w:rsidRPr="00BD300F">
        <w:rPr>
          <w:rStyle w:val="StyleUnderline"/>
          <w:rFonts w:asciiTheme="majorHAnsi" w:hAnsiTheme="majorHAnsi" w:cstheme="majorHAnsi"/>
          <w:highlight w:val="cyan"/>
        </w:rPr>
        <w:t xml:space="preserve">be less </w:t>
      </w:r>
      <w:r w:rsidRPr="00BD300F">
        <w:rPr>
          <w:rStyle w:val="StyleUnderline"/>
          <w:rFonts w:asciiTheme="majorHAnsi" w:hAnsiTheme="majorHAnsi" w:cstheme="majorHAnsi"/>
        </w:rPr>
        <w:t xml:space="preserve">new </w:t>
      </w:r>
      <w:r w:rsidRPr="00BD300F">
        <w:rPr>
          <w:rStyle w:val="StyleUnderline"/>
          <w:rFonts w:asciiTheme="majorHAnsi" w:hAnsiTheme="majorHAnsi" w:cstheme="majorHAnsi"/>
          <w:highlight w:val="cyan"/>
        </w:rPr>
        <w:t xml:space="preserve">knowledge </w:t>
      </w:r>
      <w:r w:rsidRPr="00C04FCB">
        <w:rPr>
          <w:rStyle w:val="StyleUnderline"/>
          <w:rFonts w:asciiTheme="majorHAnsi" w:hAnsiTheme="majorHAnsi" w:cstheme="majorHAnsi"/>
          <w:highlight w:val="cyan"/>
        </w:rPr>
        <w:t>and</w:t>
      </w:r>
      <w:r w:rsidRPr="00BD300F">
        <w:rPr>
          <w:rStyle w:val="StyleUnderline"/>
          <w:rFonts w:asciiTheme="majorHAnsi" w:hAnsiTheme="majorHAnsi" w:cstheme="majorHAnsi"/>
        </w:rPr>
        <w:t xml:space="preserve"> thus </w:t>
      </w:r>
      <w:r w:rsidRPr="00C04FCB">
        <w:rPr>
          <w:rStyle w:val="StyleUnderline"/>
          <w:rFonts w:asciiTheme="majorHAnsi" w:hAnsiTheme="majorHAnsi" w:cstheme="majorHAnsi"/>
          <w:highlight w:val="cyan"/>
        </w:rPr>
        <w:t>less innovation</w:t>
      </w:r>
      <w:r w:rsidRPr="00BD300F">
        <w:rPr>
          <w:rFonts w:asciiTheme="majorHAnsi" w:hAnsiTheme="majorHAnsi" w:cstheme="majorHAnsi"/>
          <w:sz w:val="16"/>
          <w:highlight w:val="cyan"/>
        </w:rPr>
        <w:t>.</w:t>
      </w:r>
    </w:p>
    <w:p w:rsidR="00B36220" w:rsidRPr="00FE51A3" w:rsidRDefault="00B36220" w:rsidP="00B36220">
      <w:pPr>
        <w:rPr>
          <w:rFonts w:asciiTheme="majorHAnsi" w:hAnsiTheme="majorHAnsi" w:cstheme="majorHAnsi"/>
          <w:sz w:val="16"/>
        </w:rPr>
      </w:pPr>
      <w:r w:rsidRPr="00FE51A3">
        <w:rPr>
          <w:rFonts w:asciiTheme="majorHAnsi" w:hAnsiTheme="majorHAnsi" w:cstheme="majorHAnsi"/>
          <w:sz w:val="16"/>
        </w:rPr>
        <w:t xml:space="preserve">In the short term, undermining private IP rights may accelerate distribution of goods and services—where the novel knowledge that went into making them already exists. </w:t>
      </w:r>
      <w:proofErr w:type="gramStart"/>
      <w:r w:rsidRPr="00FE51A3">
        <w:rPr>
          <w:rFonts w:asciiTheme="majorHAnsi" w:hAnsiTheme="majorHAnsi" w:cstheme="majorHAnsi"/>
          <w:sz w:val="16"/>
        </w:rPr>
        <w:t>But</w:t>
      </w:r>
      <w:proofErr w:type="gramEnd"/>
      <w:r w:rsidRPr="00FE51A3">
        <w:rPr>
          <w:rFonts w:asciiTheme="majorHAnsi" w:hAnsiTheme="majorHAnsi" w:cstheme="majorHAnsi"/>
          <w:sz w:val="16"/>
        </w:rPr>
        <w:t xml:space="preserve"> </w:t>
      </w:r>
      <w:r w:rsidRPr="00BD300F">
        <w:rPr>
          <w:rStyle w:val="StyleUnderline"/>
          <w:rFonts w:asciiTheme="majorHAnsi" w:hAnsiTheme="majorHAnsi" w:cstheme="majorHAnsi"/>
          <w:highlight w:val="cyan"/>
        </w:rPr>
        <w:t>in</w:t>
      </w:r>
      <w:r w:rsidRPr="00FE51A3">
        <w:rPr>
          <w:rStyle w:val="StyleUnderline"/>
          <w:rFonts w:asciiTheme="majorHAnsi" w:hAnsiTheme="majorHAnsi" w:cstheme="majorHAnsi"/>
        </w:rPr>
        <w:t xml:space="preserve"> </w:t>
      </w:r>
      <w:r w:rsidRPr="00C04FCB">
        <w:rPr>
          <w:rStyle w:val="StyleUnderline"/>
          <w:rFonts w:asciiTheme="majorHAnsi" w:hAnsiTheme="majorHAnsi" w:cstheme="majorHAnsi"/>
          <w:highlight w:val="cyan"/>
        </w:rPr>
        <w:t>the l</w:t>
      </w:r>
      <w:r w:rsidRPr="00BD300F">
        <w:rPr>
          <w:rStyle w:val="StyleUnderline"/>
          <w:rFonts w:asciiTheme="majorHAnsi" w:hAnsiTheme="majorHAnsi" w:cstheme="majorHAnsi"/>
          <w:highlight w:val="cyan"/>
        </w:rPr>
        <w:t>ong term</w:t>
      </w:r>
      <w:r w:rsidRPr="00FE51A3">
        <w:rPr>
          <w:rStyle w:val="StyleUnderline"/>
          <w:rFonts w:asciiTheme="majorHAnsi" w:hAnsiTheme="majorHAnsi" w:cstheme="majorHAnsi"/>
        </w:rPr>
        <w:t>, undermining private IP rights would eliminate the incentives that inspire innovation</w:t>
      </w:r>
      <w:r w:rsidRPr="00FE51A3">
        <w:rPr>
          <w:rFonts w:asciiTheme="majorHAnsi" w:hAnsiTheme="majorHAnsi" w:cstheme="majorHAnsi"/>
          <w:sz w:val="16"/>
        </w:rPr>
        <w:t xml:space="preserve">, thus preventing the discovery and development of knowledge for new goods and services that the world needs. This widespread dismissal of the link between private IP rights and innovation </w:t>
      </w:r>
      <w:proofErr w:type="gramStart"/>
      <w:r w:rsidRPr="00FE51A3">
        <w:rPr>
          <w:rFonts w:asciiTheme="majorHAnsi" w:hAnsiTheme="majorHAnsi" w:cstheme="majorHAnsi"/>
          <w:sz w:val="16"/>
        </w:rPr>
        <w:t>is perhaps best reflected</w:t>
      </w:r>
      <w:proofErr w:type="gramEnd"/>
      <w:r w:rsidRPr="00FE51A3">
        <w:rPr>
          <w:rFonts w:asciiTheme="majorHAnsi" w:hAnsiTheme="majorHAnsi" w:cstheme="majorHAnsi"/>
          <w:sz w:val="16"/>
        </w:rPr>
        <w:t xml:space="preserve"> in the fact that although the United Nations Sustainable Development Goals for 2030 aspire to “foster innovation,” they make no mention of IP rights.</w:t>
      </w:r>
      <w:hyperlink r:id="rId18" w:anchor="_ednref19" w:history="1">
        <w:r w:rsidRPr="00FE51A3">
          <w:rPr>
            <w:rStyle w:val="Hyperlink"/>
            <w:rFonts w:asciiTheme="majorHAnsi" w:hAnsiTheme="majorHAnsi" w:cstheme="majorHAnsi"/>
            <w:sz w:val="16"/>
          </w:rPr>
          <w:t>19</w:t>
        </w:r>
      </w:hyperlink>
    </w:p>
    <w:p w:rsidR="00B36220" w:rsidRDefault="00B36220" w:rsidP="00B36220">
      <w:pPr>
        <w:rPr>
          <w:rStyle w:val="StyleUnderline"/>
          <w:rFonts w:asciiTheme="majorHAnsi" w:hAnsiTheme="majorHAnsi" w:cstheme="majorHAnsi"/>
        </w:rPr>
      </w:pPr>
      <w:r w:rsidRPr="00FE51A3">
        <w:rPr>
          <w:rFonts w:asciiTheme="majorHAnsi" w:hAnsiTheme="majorHAnsi" w:cstheme="majorHAnsi"/>
          <w:sz w:val="16"/>
        </w:rPr>
        <w:t>As Stephen Ezell and Nigel Cory of the Information Technology and Innovation Foundation wrote, “</w:t>
      </w:r>
      <w:r w:rsidRPr="00BD300F">
        <w:rPr>
          <w:rStyle w:val="StyleUnderline"/>
          <w:rFonts w:asciiTheme="majorHAnsi" w:hAnsiTheme="majorHAnsi" w:cstheme="majorHAnsi"/>
          <w:highlight w:val="cyan"/>
        </w:rPr>
        <w:t>A</w:t>
      </w:r>
      <w:r w:rsidRPr="00FE51A3">
        <w:rPr>
          <w:rStyle w:val="StyleUnderline"/>
          <w:rFonts w:asciiTheme="majorHAnsi" w:hAnsiTheme="majorHAnsi" w:cstheme="majorHAnsi"/>
        </w:rPr>
        <w:t xml:space="preserve"> fundamental </w:t>
      </w:r>
      <w:r w:rsidRPr="00BD300F">
        <w:rPr>
          <w:rStyle w:val="StyleUnderline"/>
          <w:rFonts w:asciiTheme="majorHAnsi" w:hAnsiTheme="majorHAnsi" w:cstheme="majorHAnsi"/>
          <w:highlight w:val="cyan"/>
        </w:rPr>
        <w:t>fault</w:t>
      </w:r>
      <w:r w:rsidRPr="00FE51A3">
        <w:rPr>
          <w:rStyle w:val="StyleUnderline"/>
          <w:rFonts w:asciiTheme="majorHAnsi" w:hAnsiTheme="majorHAnsi" w:cstheme="majorHAnsi"/>
        </w:rPr>
        <w:t xml:space="preserve"> line in the debate </w:t>
      </w:r>
      <w:r w:rsidRPr="00BD300F">
        <w:rPr>
          <w:rStyle w:val="StyleUnderline"/>
          <w:rFonts w:asciiTheme="majorHAnsi" w:hAnsiTheme="majorHAnsi" w:cstheme="majorHAnsi"/>
          <w:highlight w:val="cyan"/>
        </w:rPr>
        <w:t>over</w:t>
      </w:r>
      <w:r w:rsidRPr="00C04FCB">
        <w:rPr>
          <w:rStyle w:val="StyleUnderline"/>
          <w:rFonts w:asciiTheme="majorHAnsi" w:hAnsiTheme="majorHAnsi" w:cstheme="majorHAnsi"/>
        </w:rPr>
        <w:t xml:space="preserve"> </w:t>
      </w:r>
      <w:r w:rsidRPr="00BD300F">
        <w:rPr>
          <w:rStyle w:val="StyleUnderline"/>
          <w:rFonts w:asciiTheme="majorHAnsi" w:hAnsiTheme="majorHAnsi" w:cstheme="majorHAnsi"/>
          <w:highlight w:val="cyan"/>
        </w:rPr>
        <w:t>i</w:t>
      </w:r>
      <w:r w:rsidRPr="00FE51A3">
        <w:rPr>
          <w:rStyle w:val="StyleUnderline"/>
          <w:rFonts w:asciiTheme="majorHAnsi" w:hAnsiTheme="majorHAnsi" w:cstheme="majorHAnsi"/>
        </w:rPr>
        <w:t xml:space="preserve">ntellectual </w:t>
      </w:r>
      <w:r w:rsidRPr="00BD300F">
        <w:rPr>
          <w:rStyle w:val="StyleUnderline"/>
          <w:rFonts w:asciiTheme="majorHAnsi" w:hAnsiTheme="majorHAnsi" w:cstheme="majorHAnsi"/>
          <w:highlight w:val="cyan"/>
        </w:rPr>
        <w:t>p</w:t>
      </w:r>
      <w:r w:rsidRPr="00FE51A3">
        <w:rPr>
          <w:rStyle w:val="StyleUnderline"/>
          <w:rFonts w:asciiTheme="majorHAnsi" w:hAnsiTheme="majorHAnsi" w:cstheme="majorHAnsi"/>
        </w:rPr>
        <w:t xml:space="preserve">roperty </w:t>
      </w:r>
      <w:r w:rsidRPr="00BD300F">
        <w:rPr>
          <w:rStyle w:val="StyleUnderline"/>
          <w:rFonts w:asciiTheme="majorHAnsi" w:hAnsiTheme="majorHAnsi" w:cstheme="majorHAnsi"/>
          <w:highlight w:val="cyan"/>
        </w:rPr>
        <w:t>pertains to</w:t>
      </w:r>
      <w:r w:rsidRPr="00FE51A3">
        <w:rPr>
          <w:rStyle w:val="StyleUnderline"/>
          <w:rFonts w:asciiTheme="majorHAnsi" w:hAnsiTheme="majorHAnsi" w:cstheme="majorHAnsi"/>
        </w:rPr>
        <w:t xml:space="preserve"> the need to achieve </w:t>
      </w:r>
      <w:r w:rsidRPr="00BD300F">
        <w:rPr>
          <w:rStyle w:val="StyleUnderline"/>
          <w:rFonts w:asciiTheme="majorHAnsi" w:hAnsiTheme="majorHAnsi" w:cstheme="majorHAnsi"/>
          <w:highlight w:val="cyan"/>
        </w:rPr>
        <w:t>a reasoned balance</w:t>
      </w:r>
      <w:r w:rsidRPr="00FE51A3">
        <w:rPr>
          <w:rStyle w:val="StyleUnderline"/>
          <w:rFonts w:asciiTheme="majorHAnsi" w:hAnsiTheme="majorHAnsi" w:cstheme="majorHAnsi"/>
        </w:rPr>
        <w:t xml:space="preserve"> </w:t>
      </w:r>
      <w:r w:rsidRPr="00BD300F">
        <w:rPr>
          <w:rStyle w:val="StyleUnderline"/>
          <w:rFonts w:asciiTheme="majorHAnsi" w:hAnsiTheme="majorHAnsi" w:cstheme="majorHAnsi"/>
          <w:highlight w:val="cyan"/>
        </w:rPr>
        <w:t>between access and exclusive rights</w:t>
      </w:r>
      <w:r w:rsidRPr="00FE51A3">
        <w:rPr>
          <w:rFonts w:asciiTheme="majorHAnsi" w:hAnsiTheme="majorHAnsi" w:cstheme="majorHAnsi"/>
          <w:sz w:val="16"/>
        </w:rPr>
        <w:t>.”</w:t>
      </w:r>
      <w:hyperlink r:id="rId19" w:anchor="_ednref20" w:history="1">
        <w:r w:rsidRPr="00FE51A3">
          <w:rPr>
            <w:rStyle w:val="Hyperlink"/>
            <w:rFonts w:asciiTheme="majorHAnsi" w:hAnsiTheme="majorHAnsi" w:cstheme="majorHAnsi"/>
            <w:sz w:val="16"/>
          </w:rPr>
          <w:t>20</w:t>
        </w:r>
      </w:hyperlink>
      <w:r w:rsidRPr="00FE51A3">
        <w:rPr>
          <w:rFonts w:asciiTheme="majorHAnsi" w:hAnsiTheme="majorHAnsi" w:cstheme="majorHAnsi"/>
          <w:sz w:val="16"/>
        </w:rPr>
        <w:t> This fault line is much on display in the WTO rules on IP rights. These rules recognize that “intellectual property rights are private rights” and that rules and disciplines are necessary for “the provision of effective and appropriate means for the enforcement of trade‐​related intellectual property rights.”</w:t>
      </w:r>
      <w:hyperlink r:id="rId20" w:anchor="_ednref21" w:history="1">
        <w:r w:rsidRPr="00FE51A3">
          <w:rPr>
            <w:rStyle w:val="Hyperlink"/>
            <w:rFonts w:asciiTheme="majorHAnsi" w:hAnsiTheme="majorHAnsi" w:cstheme="majorHAnsi"/>
            <w:sz w:val="16"/>
          </w:rPr>
          <w:t>21</w:t>
        </w:r>
      </w:hyperlink>
      <w:r w:rsidRPr="00FE51A3">
        <w:rPr>
          <w:rFonts w:asciiTheme="majorHAnsi" w:hAnsiTheme="majorHAnsi" w:cstheme="majorHAnsi"/>
          <w:sz w:val="16"/>
        </w:rPr>
        <w:t xml:space="preserve"> Yet, </w:t>
      </w:r>
      <w:r w:rsidRPr="00FE51A3">
        <w:rPr>
          <w:rStyle w:val="StyleUnderline"/>
          <w:rFonts w:asciiTheme="majorHAnsi" w:hAnsiTheme="majorHAnsi" w:cstheme="majorHAnsi"/>
        </w:rPr>
        <w:t xml:space="preserve">where social and economic welfare is at stake, </w:t>
      </w:r>
      <w:r w:rsidRPr="00C04FCB">
        <w:rPr>
          <w:rStyle w:val="StyleUnderline"/>
          <w:rFonts w:asciiTheme="majorHAnsi" w:hAnsiTheme="majorHAnsi" w:cstheme="majorHAnsi"/>
          <w:highlight w:val="cyan"/>
        </w:rPr>
        <w:t>WTO members</w:t>
      </w:r>
      <w:r w:rsidRPr="00FE51A3">
        <w:rPr>
          <w:rStyle w:val="StyleUnderline"/>
          <w:rFonts w:asciiTheme="majorHAnsi" w:hAnsiTheme="majorHAnsi" w:cstheme="majorHAnsi"/>
        </w:rPr>
        <w:t xml:space="preserve"> have </w:t>
      </w:r>
      <w:r w:rsidRPr="00C04FCB">
        <w:rPr>
          <w:rStyle w:val="StyleUnderline"/>
          <w:rFonts w:asciiTheme="majorHAnsi" w:hAnsiTheme="majorHAnsi" w:cstheme="majorHAnsi"/>
          <w:highlight w:val="cyan"/>
        </w:rPr>
        <w:t>sought to strike a balance</w:t>
      </w:r>
      <w:r w:rsidRPr="00FE51A3">
        <w:rPr>
          <w:rStyle w:val="StyleUnderline"/>
          <w:rFonts w:asciiTheme="majorHAnsi" w:hAnsiTheme="majorHAnsi" w:cstheme="majorHAnsi"/>
        </w:rPr>
        <w:t xml:space="preserve"> in these rules between upholding IP rights and fulfilling immediate domestic needs.</w:t>
      </w:r>
    </w:p>
    <w:p w:rsidR="00B36220" w:rsidRPr="00FE51A3" w:rsidRDefault="00B36220" w:rsidP="00B36220">
      <w:pPr>
        <w:pStyle w:val="Heading4"/>
        <w:rPr>
          <w:rFonts w:asciiTheme="majorHAnsi" w:hAnsiTheme="majorHAnsi" w:cstheme="majorHAnsi"/>
        </w:rPr>
      </w:pPr>
      <w:r w:rsidRPr="00FE51A3">
        <w:rPr>
          <w:rFonts w:asciiTheme="majorHAnsi" w:hAnsiTheme="majorHAnsi" w:cstheme="majorHAnsi"/>
        </w:rPr>
        <w:t xml:space="preserve">Biopharmaceutical innovation is key to prevent </w:t>
      </w:r>
      <w:r w:rsidRPr="00FE51A3">
        <w:rPr>
          <w:rFonts w:asciiTheme="majorHAnsi" w:hAnsiTheme="majorHAnsi" w:cstheme="majorHAnsi"/>
          <w:u w:val="single"/>
        </w:rPr>
        <w:t>future pandemics</w:t>
      </w:r>
      <w:r w:rsidRPr="00FE51A3">
        <w:rPr>
          <w:rFonts w:asciiTheme="majorHAnsi" w:hAnsiTheme="majorHAnsi" w:cstheme="majorHAnsi"/>
        </w:rPr>
        <w:t xml:space="preserve"> and </w:t>
      </w:r>
      <w:r w:rsidRPr="00FE51A3">
        <w:rPr>
          <w:rFonts w:asciiTheme="majorHAnsi" w:hAnsiTheme="majorHAnsi" w:cstheme="majorHAnsi"/>
          <w:u w:val="single"/>
        </w:rPr>
        <w:t>bioterror</w:t>
      </w:r>
      <w:r w:rsidRPr="00FE51A3">
        <w:rPr>
          <w:rFonts w:asciiTheme="majorHAnsi" w:hAnsiTheme="majorHAnsi" w:cstheme="majorHAnsi"/>
        </w:rPr>
        <w:t>.</w:t>
      </w:r>
    </w:p>
    <w:p w:rsidR="00B36220" w:rsidRPr="00FE51A3" w:rsidRDefault="00B36220" w:rsidP="00B36220">
      <w:pPr>
        <w:rPr>
          <w:rFonts w:asciiTheme="majorHAnsi" w:hAnsiTheme="majorHAnsi" w:cstheme="majorHAnsi"/>
        </w:rPr>
      </w:pPr>
      <w:proofErr w:type="spellStart"/>
      <w:r w:rsidRPr="00FE51A3">
        <w:rPr>
          <w:rStyle w:val="Style13ptBold"/>
          <w:rFonts w:asciiTheme="majorHAnsi" w:hAnsiTheme="majorHAnsi" w:cstheme="majorHAnsi"/>
        </w:rPr>
        <w:t>Marjanovic</w:t>
      </w:r>
      <w:proofErr w:type="spellEnd"/>
      <w:r w:rsidRPr="00FE51A3">
        <w:rPr>
          <w:rStyle w:val="Style13ptBold"/>
          <w:rFonts w:asciiTheme="majorHAnsi" w:hAnsiTheme="majorHAnsi" w:cstheme="majorHAnsi"/>
        </w:rPr>
        <w:t xml:space="preserve"> and </w:t>
      </w:r>
      <w:proofErr w:type="spellStart"/>
      <w:r w:rsidRPr="00FE51A3">
        <w:rPr>
          <w:rStyle w:val="Style13ptBold"/>
          <w:rFonts w:asciiTheme="majorHAnsi" w:hAnsiTheme="majorHAnsi" w:cstheme="majorHAnsi"/>
        </w:rPr>
        <w:t>Feijao</w:t>
      </w:r>
      <w:proofErr w:type="spellEnd"/>
      <w:r w:rsidRPr="00FE51A3">
        <w:rPr>
          <w:rStyle w:val="Style13ptBold"/>
          <w:rFonts w:asciiTheme="majorHAnsi" w:hAnsiTheme="majorHAnsi" w:cstheme="majorHAnsi"/>
        </w:rPr>
        <w:t xml:space="preserve"> 20</w:t>
      </w:r>
      <w:r w:rsidRPr="00FE51A3">
        <w:rPr>
          <w:rFonts w:asciiTheme="majorHAnsi" w:hAnsiTheme="majorHAnsi" w:cstheme="majorHAnsi"/>
        </w:rPr>
        <w:t xml:space="preserve"> [(Sonja </w:t>
      </w:r>
      <w:proofErr w:type="spellStart"/>
      <w:r w:rsidRPr="00FE51A3">
        <w:rPr>
          <w:rFonts w:asciiTheme="majorHAnsi" w:hAnsiTheme="majorHAnsi" w:cstheme="majorHAnsi"/>
        </w:rPr>
        <w:t>Marjanovic</w:t>
      </w:r>
      <w:proofErr w:type="spellEnd"/>
      <w:r w:rsidRPr="00FE51A3">
        <w:rPr>
          <w:rFonts w:asciiTheme="majorHAnsi" w:hAnsiTheme="majorHAnsi" w:cstheme="majorHAnsi"/>
        </w:rPr>
        <w:t xml:space="preserve">, Ph.D., Judge Business School, University of Cambridge. Carolina </w:t>
      </w:r>
      <w:proofErr w:type="spellStart"/>
      <w:r w:rsidRPr="00FE51A3">
        <w:rPr>
          <w:rFonts w:asciiTheme="majorHAnsi" w:hAnsiTheme="majorHAnsi" w:cstheme="majorHAnsi"/>
        </w:rPr>
        <w:t>Feijao</w:t>
      </w:r>
      <w:proofErr w:type="spellEnd"/>
      <w:r w:rsidRPr="00FE51A3">
        <w:rPr>
          <w:rFonts w:asciiTheme="majorHAnsi" w:hAnsiTheme="majorHAnsi" w:cstheme="majorHAnsi"/>
        </w:rPr>
        <w:t xml:space="preserve">, Ph.D. in biochemistry, University of Cambridge; M.Sc. in quantitative biology, Imperial College London; B.Sc. in biology, University of Lisbon.) "How to Best Enable Pharma Innovation </w:t>
      </w:r>
      <w:proofErr w:type="gramStart"/>
      <w:r w:rsidRPr="00FE51A3">
        <w:rPr>
          <w:rFonts w:asciiTheme="majorHAnsi" w:hAnsiTheme="majorHAnsi" w:cstheme="majorHAnsi"/>
        </w:rPr>
        <w:t>Beyond</w:t>
      </w:r>
      <w:proofErr w:type="gramEnd"/>
      <w:r w:rsidRPr="00FE51A3">
        <w:rPr>
          <w:rFonts w:asciiTheme="majorHAnsi" w:hAnsiTheme="majorHAnsi" w:cstheme="majorHAnsi"/>
        </w:rPr>
        <w:t xml:space="preserve"> the COVID-19 Crisis," RAND Corporation, 05-2020, https://www.rand.org/pubs/perspectives/PEA407-1.html] TDI</w:t>
      </w:r>
    </w:p>
    <w:p w:rsidR="00B36220" w:rsidRPr="00FE51A3" w:rsidRDefault="00B36220" w:rsidP="00B36220">
      <w:pPr>
        <w:rPr>
          <w:rFonts w:asciiTheme="majorHAnsi" w:hAnsiTheme="majorHAnsi" w:cstheme="majorHAnsi"/>
          <w:sz w:val="16"/>
        </w:rPr>
      </w:pPr>
      <w:r w:rsidRPr="00FE51A3">
        <w:rPr>
          <w:rFonts w:asciiTheme="majorHAnsi" w:hAnsiTheme="majorHAnsi" w:cstheme="majorHAnsi"/>
          <w:sz w:val="16"/>
        </w:rPr>
        <w:t xml:space="preserve">As key actors in the healthcare innovation landscape, </w:t>
      </w:r>
      <w:r w:rsidRPr="00C04FCB">
        <w:rPr>
          <w:rStyle w:val="StyleUnderline"/>
          <w:rFonts w:asciiTheme="majorHAnsi" w:hAnsiTheme="majorHAnsi" w:cstheme="majorHAnsi"/>
          <w:highlight w:val="cyan"/>
        </w:rPr>
        <w:t>pharmaceutical</w:t>
      </w:r>
      <w:r w:rsidRPr="00FE51A3">
        <w:rPr>
          <w:rFonts w:asciiTheme="majorHAnsi" w:hAnsiTheme="majorHAnsi" w:cstheme="majorHAnsi"/>
          <w:sz w:val="16"/>
        </w:rPr>
        <w:t xml:space="preserve"> and life sciences </w:t>
      </w:r>
      <w:r w:rsidRPr="00C04FCB">
        <w:rPr>
          <w:rStyle w:val="StyleUnderline"/>
          <w:rFonts w:asciiTheme="majorHAnsi" w:hAnsiTheme="majorHAnsi" w:cstheme="majorHAnsi"/>
          <w:highlight w:val="cyan"/>
        </w:rPr>
        <w:t>companies</w:t>
      </w:r>
      <w:r w:rsidRPr="00FE51A3">
        <w:rPr>
          <w:rStyle w:val="StyleUnderline"/>
          <w:rFonts w:asciiTheme="majorHAnsi" w:hAnsiTheme="majorHAnsi" w:cstheme="majorHAnsi"/>
        </w:rPr>
        <w:t xml:space="preserve"> have been </w:t>
      </w:r>
      <w:r w:rsidRPr="00C04FCB">
        <w:rPr>
          <w:rStyle w:val="StyleUnderline"/>
          <w:rFonts w:asciiTheme="majorHAnsi" w:hAnsiTheme="majorHAnsi" w:cstheme="majorHAnsi"/>
          <w:highlight w:val="cyan"/>
        </w:rPr>
        <w:t>called</w:t>
      </w:r>
      <w:r w:rsidRPr="00FE51A3">
        <w:rPr>
          <w:rStyle w:val="StyleUnderline"/>
          <w:rFonts w:asciiTheme="majorHAnsi" w:hAnsiTheme="majorHAnsi" w:cstheme="majorHAnsi"/>
        </w:rPr>
        <w:t xml:space="preserve"> </w:t>
      </w:r>
      <w:r w:rsidRPr="00C04FCB">
        <w:rPr>
          <w:rStyle w:val="StyleUnderline"/>
          <w:rFonts w:asciiTheme="majorHAnsi" w:hAnsiTheme="majorHAnsi" w:cstheme="majorHAnsi"/>
          <w:highlight w:val="cyan"/>
        </w:rPr>
        <w:t xml:space="preserve">on </w:t>
      </w:r>
      <w:proofErr w:type="gramStart"/>
      <w:r w:rsidRPr="00C04FCB">
        <w:rPr>
          <w:rStyle w:val="StyleUnderline"/>
          <w:rFonts w:asciiTheme="majorHAnsi" w:hAnsiTheme="majorHAnsi" w:cstheme="majorHAnsi"/>
          <w:highlight w:val="cyan"/>
        </w:rPr>
        <w:t>to</w:t>
      </w:r>
      <w:proofErr w:type="gramEnd"/>
      <w:r w:rsidRPr="00C04FCB">
        <w:rPr>
          <w:rStyle w:val="StyleUnderline"/>
          <w:rFonts w:asciiTheme="majorHAnsi" w:hAnsiTheme="majorHAnsi" w:cstheme="majorHAnsi"/>
          <w:highlight w:val="cyan"/>
        </w:rPr>
        <w:t xml:space="preserve"> develop medicines, vaccines and diagnostics</w:t>
      </w:r>
      <w:r w:rsidRPr="00FE51A3">
        <w:rPr>
          <w:rStyle w:val="StyleUnderline"/>
          <w:rFonts w:asciiTheme="majorHAnsi" w:hAnsiTheme="majorHAnsi" w:cstheme="majorHAnsi"/>
        </w:rPr>
        <w:t xml:space="preserve"> for pressing public health challenges</w:t>
      </w:r>
      <w:r w:rsidRPr="00FE51A3">
        <w:rPr>
          <w:rFonts w:asciiTheme="majorHAnsi" w:hAnsiTheme="majorHAnsi" w:cstheme="majorHAnsi"/>
          <w:sz w:val="16"/>
        </w:rPr>
        <w:t xml:space="preserve">. The COVID-19 crisis is one such challenge, but there are many others. For example, MERS, SARS, Ebola, </w:t>
      </w:r>
      <w:proofErr w:type="spellStart"/>
      <w:r w:rsidRPr="00FE51A3">
        <w:rPr>
          <w:rFonts w:asciiTheme="majorHAnsi" w:hAnsiTheme="majorHAnsi" w:cstheme="majorHAnsi"/>
          <w:sz w:val="16"/>
        </w:rPr>
        <w:t>Zika</w:t>
      </w:r>
      <w:proofErr w:type="spellEnd"/>
      <w:r w:rsidRPr="00FE51A3">
        <w:rPr>
          <w:rFonts w:asciiTheme="majorHAnsi" w:hAnsiTheme="majorHAnsi" w:cstheme="majorHAnsi"/>
          <w:sz w:val="16"/>
        </w:rPr>
        <w:t xml:space="preserve"> and avian and swine flu </w:t>
      </w:r>
      <w:proofErr w:type="gramStart"/>
      <w:r w:rsidRPr="00FE51A3">
        <w:rPr>
          <w:rFonts w:asciiTheme="majorHAnsi" w:hAnsiTheme="majorHAnsi" w:cstheme="majorHAnsi"/>
          <w:sz w:val="16"/>
        </w:rPr>
        <w:t>are also</w:t>
      </w:r>
      <w:proofErr w:type="gramEnd"/>
      <w:r w:rsidRPr="00FE51A3">
        <w:rPr>
          <w:rFonts w:asciiTheme="majorHAnsi" w:hAnsiTheme="majorHAnsi" w:cstheme="majorHAnsi"/>
          <w:sz w:val="16"/>
        </w:rPr>
        <w:t xml:space="preserve"> infectious diseases that represent public health threats. Infectious agents such as </w:t>
      </w:r>
      <w:r w:rsidRPr="00C04FCB">
        <w:rPr>
          <w:rStyle w:val="StyleUnderline"/>
          <w:rFonts w:asciiTheme="majorHAnsi" w:hAnsiTheme="majorHAnsi" w:cstheme="majorHAnsi"/>
          <w:highlight w:val="cyan"/>
        </w:rPr>
        <w:t>anthrax, smallpox and tularemia</w:t>
      </w:r>
      <w:r w:rsidRPr="00FE51A3">
        <w:rPr>
          <w:rStyle w:val="StyleUnderline"/>
          <w:rFonts w:asciiTheme="majorHAnsi" w:hAnsiTheme="majorHAnsi" w:cstheme="majorHAnsi"/>
        </w:rPr>
        <w:t xml:space="preserve"> </w:t>
      </w:r>
      <w:r w:rsidRPr="00C04FCB">
        <w:rPr>
          <w:rStyle w:val="StyleUnderline"/>
          <w:rFonts w:asciiTheme="majorHAnsi" w:hAnsiTheme="majorHAnsi" w:cstheme="majorHAnsi"/>
          <w:highlight w:val="cyan"/>
        </w:rPr>
        <w:t>could present threats in a bioterrorism</w:t>
      </w:r>
      <w:r w:rsidRPr="00FE51A3">
        <w:rPr>
          <w:rStyle w:val="StyleUnderline"/>
          <w:rFonts w:asciiTheme="majorHAnsi" w:hAnsiTheme="majorHAnsi" w:cstheme="majorHAnsi"/>
        </w:rPr>
        <w:t xml:space="preserve"> context</w:t>
      </w:r>
      <w:r w:rsidRPr="00FE51A3">
        <w:rPr>
          <w:rFonts w:asciiTheme="majorHAnsi" w:hAnsiTheme="majorHAnsi" w:cstheme="majorHAnsi"/>
          <w:sz w:val="16"/>
        </w:rPr>
        <w:t>.1 The general threat to public health that is posed by antimicrobial resistance is also well-</w:t>
      </w:r>
      <w:proofErr w:type="spellStart"/>
      <w:r w:rsidRPr="00FE51A3">
        <w:rPr>
          <w:rFonts w:asciiTheme="majorHAnsi" w:hAnsiTheme="majorHAnsi" w:cstheme="majorHAnsi"/>
          <w:sz w:val="16"/>
        </w:rPr>
        <w:t>recognised</w:t>
      </w:r>
      <w:proofErr w:type="spellEnd"/>
      <w:r w:rsidRPr="00FE51A3">
        <w:rPr>
          <w:rFonts w:asciiTheme="majorHAnsi" w:hAnsiTheme="majorHAnsi" w:cstheme="majorHAnsi"/>
          <w:sz w:val="16"/>
        </w:rPr>
        <w:t xml:space="preserve"> as an area in need of pharmaceutical innovation. </w:t>
      </w:r>
      <w:r w:rsidRPr="00FE51A3">
        <w:rPr>
          <w:rStyle w:val="StyleUnderline"/>
          <w:rFonts w:asciiTheme="majorHAnsi" w:hAnsiTheme="majorHAnsi" w:cstheme="majorHAnsi"/>
        </w:rPr>
        <w:t>Innovating</w:t>
      </w:r>
      <w:r w:rsidRPr="00FE51A3">
        <w:rPr>
          <w:rFonts w:asciiTheme="majorHAnsi" w:hAnsiTheme="majorHAnsi" w:cstheme="majorHAnsi"/>
          <w:sz w:val="16"/>
        </w:rPr>
        <w:t xml:space="preserve"> in response to these challenges </w:t>
      </w:r>
      <w:r w:rsidRPr="00FE51A3">
        <w:rPr>
          <w:rStyle w:val="StyleUnderline"/>
          <w:rFonts w:asciiTheme="majorHAnsi" w:hAnsiTheme="majorHAnsi" w:cstheme="majorHAnsi"/>
        </w:rPr>
        <w:t>does not always align well with pharmaceutical industry commercial models, shareholder expectations and competition</w:t>
      </w:r>
      <w:r w:rsidRPr="00FE51A3">
        <w:rPr>
          <w:rFonts w:asciiTheme="majorHAnsi" w:hAnsiTheme="majorHAnsi" w:cstheme="majorHAnsi"/>
          <w:sz w:val="16"/>
        </w:rPr>
        <w:t xml:space="preserve"> within the industry. However, </w:t>
      </w:r>
      <w:r w:rsidRPr="00FE51A3">
        <w:rPr>
          <w:rStyle w:val="StyleUnderline"/>
          <w:rFonts w:asciiTheme="majorHAnsi" w:hAnsiTheme="majorHAnsi" w:cstheme="majorHAnsi"/>
        </w:rPr>
        <w:t xml:space="preserve">the </w:t>
      </w:r>
      <w:r w:rsidRPr="00C04FCB">
        <w:rPr>
          <w:rStyle w:val="StyleUnderline"/>
          <w:rFonts w:asciiTheme="majorHAnsi" w:hAnsiTheme="majorHAnsi" w:cstheme="majorHAnsi"/>
          <w:highlight w:val="cyan"/>
        </w:rPr>
        <w:t>expertise, networks and</w:t>
      </w:r>
      <w:r w:rsidRPr="00FE51A3">
        <w:rPr>
          <w:rStyle w:val="StyleUnderline"/>
          <w:rFonts w:asciiTheme="majorHAnsi" w:hAnsiTheme="majorHAnsi" w:cstheme="majorHAnsi"/>
        </w:rPr>
        <w:t xml:space="preserve"> </w:t>
      </w:r>
      <w:r w:rsidRPr="00C04FCB">
        <w:rPr>
          <w:rStyle w:val="StyleUnderline"/>
          <w:rFonts w:asciiTheme="majorHAnsi" w:hAnsiTheme="majorHAnsi" w:cstheme="majorHAnsi"/>
          <w:highlight w:val="cyan"/>
        </w:rPr>
        <w:t>infrastructure that industry has</w:t>
      </w:r>
      <w:r w:rsidRPr="00FE51A3">
        <w:rPr>
          <w:rFonts w:asciiTheme="majorHAnsi" w:hAnsiTheme="majorHAnsi" w:cstheme="majorHAnsi"/>
          <w:sz w:val="16"/>
        </w:rPr>
        <w:t xml:space="preserve"> within its reach, </w:t>
      </w:r>
      <w:r w:rsidRPr="00FE51A3">
        <w:rPr>
          <w:rStyle w:val="StyleUnderline"/>
          <w:rFonts w:asciiTheme="majorHAnsi" w:hAnsiTheme="majorHAnsi" w:cstheme="majorHAnsi"/>
        </w:rPr>
        <w:t xml:space="preserve">as well as public expectations </w:t>
      </w:r>
      <w:r w:rsidRPr="00C04FCB">
        <w:rPr>
          <w:rStyle w:val="StyleUnderline"/>
          <w:rFonts w:asciiTheme="majorHAnsi" w:hAnsiTheme="majorHAnsi" w:cstheme="majorHAnsi"/>
          <w:highlight w:val="cyan"/>
        </w:rPr>
        <w:t>and</w:t>
      </w:r>
      <w:r w:rsidRPr="00FE51A3">
        <w:rPr>
          <w:rFonts w:asciiTheme="majorHAnsi" w:hAnsiTheme="majorHAnsi" w:cstheme="majorHAnsi"/>
          <w:sz w:val="16"/>
        </w:rPr>
        <w:t xml:space="preserve"> the </w:t>
      </w:r>
      <w:r w:rsidRPr="00C04FCB">
        <w:rPr>
          <w:rStyle w:val="StyleUnderline"/>
          <w:rFonts w:asciiTheme="majorHAnsi" w:hAnsiTheme="majorHAnsi" w:cstheme="majorHAnsi"/>
          <w:highlight w:val="cyan"/>
        </w:rPr>
        <w:t>moral</w:t>
      </w:r>
      <w:r w:rsidRPr="00FE51A3">
        <w:rPr>
          <w:rStyle w:val="StyleUnderline"/>
          <w:rFonts w:asciiTheme="majorHAnsi" w:hAnsiTheme="majorHAnsi" w:cstheme="majorHAnsi"/>
        </w:rPr>
        <w:t xml:space="preserve"> </w:t>
      </w:r>
      <w:r w:rsidRPr="00C04FCB">
        <w:rPr>
          <w:rStyle w:val="StyleUnderline"/>
          <w:rFonts w:asciiTheme="majorHAnsi" w:hAnsiTheme="majorHAnsi" w:cstheme="majorHAnsi"/>
          <w:highlight w:val="cyan"/>
        </w:rPr>
        <w:t>imperative, make</w:t>
      </w:r>
      <w:r w:rsidRPr="000F7441">
        <w:rPr>
          <w:rStyle w:val="StyleUnderline"/>
          <w:rFonts w:asciiTheme="majorHAnsi" w:hAnsiTheme="majorHAnsi" w:cstheme="majorHAnsi"/>
        </w:rPr>
        <w:t xml:space="preserve"> pharmaceutical</w:t>
      </w:r>
      <w:r w:rsidRPr="00C04FCB">
        <w:rPr>
          <w:rStyle w:val="StyleUnderline"/>
          <w:rFonts w:asciiTheme="majorHAnsi" w:hAnsiTheme="majorHAnsi" w:cstheme="majorHAnsi"/>
          <w:highlight w:val="cyan"/>
        </w:rPr>
        <w:t xml:space="preserve"> companies</w:t>
      </w:r>
      <w:r w:rsidRPr="00FE51A3">
        <w:rPr>
          <w:rFonts w:asciiTheme="majorHAnsi" w:hAnsiTheme="majorHAnsi" w:cstheme="majorHAnsi"/>
          <w:sz w:val="16"/>
        </w:rPr>
        <w:t xml:space="preserve"> and the wider life sciences sector </w:t>
      </w:r>
      <w:r w:rsidRPr="00C04FCB">
        <w:rPr>
          <w:rStyle w:val="StyleUnderline"/>
          <w:rFonts w:asciiTheme="majorHAnsi" w:hAnsiTheme="majorHAnsi" w:cstheme="majorHAnsi"/>
          <w:highlight w:val="cyan"/>
        </w:rPr>
        <w:t>an indispensable partner</w:t>
      </w:r>
      <w:r w:rsidRPr="00FE51A3">
        <w:rPr>
          <w:rFonts w:asciiTheme="majorHAnsi" w:hAnsiTheme="majorHAnsi" w:cstheme="majorHAnsi"/>
          <w:sz w:val="16"/>
        </w:rPr>
        <w:t xml:space="preserve"> in the search for solutions that save lives. This perspective argues for the need to establish more sustainable and scalable ways of </w:t>
      </w:r>
      <w:proofErr w:type="spellStart"/>
      <w:r w:rsidRPr="00FE51A3">
        <w:rPr>
          <w:rFonts w:asciiTheme="majorHAnsi" w:hAnsiTheme="majorHAnsi" w:cstheme="majorHAnsi"/>
          <w:sz w:val="16"/>
        </w:rPr>
        <w:t>incentivising</w:t>
      </w:r>
      <w:proofErr w:type="spellEnd"/>
      <w:r w:rsidRPr="00FE51A3">
        <w:rPr>
          <w:rFonts w:asciiTheme="majorHAnsi" w:hAnsiTheme="majorHAnsi" w:cstheme="majorHAnsi"/>
          <w:sz w:val="16"/>
        </w:rPr>
        <w:t xml:space="preserve"> pharmaceutical innovation in response to infectious disease threats to public health. It considers both past and current examples of efforts to </w:t>
      </w:r>
      <w:proofErr w:type="spellStart"/>
      <w:r w:rsidRPr="00FE51A3">
        <w:rPr>
          <w:rFonts w:asciiTheme="majorHAnsi" w:hAnsiTheme="majorHAnsi" w:cstheme="majorHAnsi"/>
          <w:sz w:val="16"/>
        </w:rPr>
        <w:t>mobilise</w:t>
      </w:r>
      <w:proofErr w:type="spellEnd"/>
      <w:r w:rsidRPr="00FE51A3">
        <w:rPr>
          <w:rFonts w:asciiTheme="majorHAnsi" w:hAnsiTheme="majorHAnsi" w:cstheme="majorHAnsi"/>
          <w:sz w:val="16"/>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FE51A3">
        <w:rPr>
          <w:rStyle w:val="StyleUnderline"/>
          <w:rFonts w:asciiTheme="majorHAnsi" w:hAnsiTheme="majorHAnsi" w:cstheme="majorHAnsi"/>
        </w:rPr>
        <w:t>we are seeing industry-wide efforts unfold at unprecedented scale and pace.</w:t>
      </w:r>
      <w:r w:rsidRPr="00FE51A3">
        <w:rPr>
          <w:rFonts w:asciiTheme="majorHAnsi" w:hAnsiTheme="majorHAnsi" w:cstheme="majorHAnsi"/>
          <w:sz w:val="16"/>
        </w:rPr>
        <w:t xml:space="preserve"> Whereas there is always scope for more activity, </w:t>
      </w:r>
      <w:r w:rsidRPr="00FE51A3">
        <w:rPr>
          <w:rStyle w:val="StyleUnderline"/>
          <w:rFonts w:asciiTheme="majorHAnsi" w:hAnsiTheme="majorHAnsi" w:cstheme="majorHAnsi"/>
        </w:rPr>
        <w:t xml:space="preserve">industry is currently contributing in a variety of ways. </w:t>
      </w:r>
      <w:proofErr w:type="gramStart"/>
      <w:r w:rsidRPr="00FE51A3">
        <w:rPr>
          <w:rStyle w:val="StyleUnderline"/>
          <w:rFonts w:asciiTheme="majorHAnsi" w:hAnsiTheme="majorHAnsi" w:cstheme="majorHAnsi"/>
        </w:rPr>
        <w:t xml:space="preserve">Examples include </w:t>
      </w:r>
      <w:r w:rsidRPr="009F1600">
        <w:rPr>
          <w:rStyle w:val="StyleUnderline"/>
          <w:rFonts w:asciiTheme="majorHAnsi" w:hAnsiTheme="majorHAnsi" w:cstheme="majorHAnsi"/>
        </w:rPr>
        <w:t>pharmaceutical companies donating existing compounds to assess their utility</w:t>
      </w:r>
      <w:r w:rsidRPr="009F1600">
        <w:rPr>
          <w:rFonts w:asciiTheme="majorHAnsi" w:hAnsiTheme="majorHAnsi" w:cstheme="majorHAnsi"/>
          <w:sz w:val="16"/>
        </w:rPr>
        <w:t xml:space="preserve"> in the fight against COVID19; </w:t>
      </w:r>
      <w:r w:rsidRPr="009F1600">
        <w:rPr>
          <w:rStyle w:val="StyleUnderline"/>
          <w:rFonts w:asciiTheme="majorHAnsi" w:hAnsiTheme="majorHAnsi" w:cstheme="majorHAnsi"/>
        </w:rPr>
        <w:t>screening exis</w:t>
      </w:r>
      <w:r w:rsidRPr="00FE51A3">
        <w:rPr>
          <w:rStyle w:val="StyleUnderline"/>
          <w:rFonts w:asciiTheme="majorHAnsi" w:hAnsiTheme="majorHAnsi" w:cstheme="majorHAnsi"/>
        </w:rPr>
        <w:t>ting compound libraries in-house or with partners to see if they can be repurposed; accelerating trials</w:t>
      </w:r>
      <w:r w:rsidRPr="00FE51A3">
        <w:rPr>
          <w:rFonts w:asciiTheme="majorHAnsi" w:hAnsiTheme="majorHAnsi" w:cstheme="majorHAnsi"/>
          <w:sz w:val="16"/>
        </w:rPr>
        <w:t xml:space="preserve"> for potentially effective medicine or vaccine candidates; </w:t>
      </w:r>
      <w:r w:rsidRPr="00FE51A3">
        <w:rPr>
          <w:rStyle w:val="StyleUnderline"/>
          <w:rFonts w:asciiTheme="majorHAnsi" w:hAnsiTheme="majorHAnsi" w:cstheme="majorHAnsi"/>
        </w:rPr>
        <w:t xml:space="preserve">and in some cases rapidly accelerating in-house research and development </w:t>
      </w:r>
      <w:r w:rsidRPr="00FE51A3">
        <w:rPr>
          <w:rFonts w:asciiTheme="majorHAnsi" w:hAnsiTheme="majorHAnsi" w:cstheme="majorHAnsi"/>
          <w:sz w:val="16"/>
        </w:rPr>
        <w:t xml:space="preserve">to discover new treatments or vaccine agents and develop diagnostics tests.3,4 </w:t>
      </w:r>
      <w:r w:rsidRPr="00C04FCB">
        <w:rPr>
          <w:rStyle w:val="StyleUnderline"/>
          <w:rFonts w:asciiTheme="majorHAnsi" w:hAnsiTheme="majorHAnsi" w:cstheme="majorHAnsi"/>
          <w:highlight w:val="cyan"/>
        </w:rPr>
        <w:t>Pharmaceutical companies are collaborating</w:t>
      </w:r>
      <w:r w:rsidRPr="00FE51A3">
        <w:rPr>
          <w:rFonts w:asciiTheme="majorHAnsi" w:hAnsiTheme="majorHAnsi" w:cstheme="majorHAnsi"/>
          <w:sz w:val="16"/>
        </w:rPr>
        <w:t xml:space="preserve"> with each other in some of these efforts </w:t>
      </w:r>
      <w:r w:rsidRPr="00FE51A3">
        <w:rPr>
          <w:rStyle w:val="StyleUnderline"/>
          <w:rFonts w:asciiTheme="majorHAnsi" w:hAnsiTheme="majorHAnsi" w:cstheme="majorHAnsi"/>
        </w:rPr>
        <w:t xml:space="preserve">and participating </w:t>
      </w:r>
      <w:r w:rsidRPr="00C04FCB">
        <w:rPr>
          <w:rStyle w:val="StyleUnderline"/>
          <w:rFonts w:asciiTheme="majorHAnsi" w:hAnsiTheme="majorHAnsi" w:cstheme="majorHAnsi"/>
          <w:highlight w:val="cyan"/>
        </w:rPr>
        <w:t>in global R&amp;D partnerships</w:t>
      </w:r>
      <w:r w:rsidRPr="00FE51A3">
        <w:rPr>
          <w:rFonts w:asciiTheme="majorHAnsi" w:hAnsiTheme="majorHAnsi" w:cstheme="majorHAns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w:t>
      </w:r>
      <w:proofErr w:type="gramEnd"/>
      <w:r w:rsidRPr="00FE51A3">
        <w:rPr>
          <w:rFonts w:asciiTheme="majorHAnsi" w:hAnsiTheme="majorHAnsi" w:cstheme="majorHAnsi"/>
          <w:sz w:val="16"/>
        </w:rPr>
        <w:t xml:space="preserve"> Although there are also reputational benefits from involvement that can be </w:t>
      </w:r>
      <w:proofErr w:type="spellStart"/>
      <w:r w:rsidRPr="00FE51A3">
        <w:rPr>
          <w:rFonts w:asciiTheme="majorHAnsi" w:hAnsiTheme="majorHAnsi" w:cstheme="majorHAnsi"/>
          <w:sz w:val="16"/>
        </w:rPr>
        <w:t>realised</w:t>
      </w:r>
      <w:proofErr w:type="spellEnd"/>
      <w:r w:rsidRPr="00FE51A3">
        <w:rPr>
          <w:rFonts w:asciiTheme="majorHAnsi" w:hAnsiTheme="majorHAnsi" w:cstheme="majorHAnsi"/>
          <w:sz w:val="16"/>
        </w:rPr>
        <w:t xml:space="preserve"> across the industry, </w:t>
      </w:r>
      <w:r w:rsidRPr="00FE51A3">
        <w:rPr>
          <w:rStyle w:val="StyleUnderline"/>
          <w:rFonts w:asciiTheme="majorHAnsi" w:hAnsiTheme="majorHAnsi" w:cstheme="majorHAnsi"/>
        </w:rPr>
        <w:t>there are likely to be relatively few companies that are ‘commercial’ winners</w:t>
      </w:r>
      <w:r w:rsidRPr="00FE51A3">
        <w:rPr>
          <w:rFonts w:asciiTheme="majorHAnsi" w:hAnsiTheme="majorHAnsi" w:cstheme="majorHAnsi"/>
          <w:sz w:val="16"/>
        </w:rPr>
        <w:t xml:space="preserve">. Those who might gain substantial revenues will be under pressure not to </w:t>
      </w:r>
      <w:proofErr w:type="gramStart"/>
      <w:r w:rsidRPr="00FE51A3">
        <w:rPr>
          <w:rFonts w:asciiTheme="majorHAnsi" w:hAnsiTheme="majorHAnsi" w:cstheme="majorHAnsi"/>
          <w:sz w:val="16"/>
        </w:rPr>
        <w:t>be seen</w:t>
      </w:r>
      <w:proofErr w:type="gramEnd"/>
      <w:r w:rsidRPr="00FE51A3">
        <w:rPr>
          <w:rFonts w:asciiTheme="majorHAnsi" w:hAnsiTheme="majorHAnsi" w:cstheme="majorHAnsi"/>
          <w:sz w:val="16"/>
        </w:rPr>
        <w:t xml:space="preserve"> as profiting from the pandemic. </w:t>
      </w:r>
      <w:proofErr w:type="gramStart"/>
      <w:r w:rsidRPr="00FE51A3">
        <w:rPr>
          <w:rFonts w:asciiTheme="majorHAnsi" w:hAnsiTheme="majorHAnsi" w:cstheme="majorHAnsi"/>
          <w:sz w:val="16"/>
        </w:rPr>
        <w:t xml:space="preserve">In the United Kingdom for example, GSK has stated that it does not expect to profit from its COVID-19 related activities and that any gains will be invested in supporting research and long-term </w:t>
      </w:r>
      <w:r w:rsidRPr="000F7441">
        <w:rPr>
          <w:rFonts w:asciiTheme="majorHAnsi" w:hAnsiTheme="majorHAnsi" w:cstheme="majorHAnsi"/>
          <w:sz w:val="16"/>
        </w:rPr>
        <w:t xml:space="preserve">pandemic preparedness, as well as in developing products that would be affordable in the world’s poorest countries.7 Similarly, </w:t>
      </w:r>
      <w:r w:rsidRPr="000F7441">
        <w:rPr>
          <w:rStyle w:val="StyleUnderline"/>
          <w:rFonts w:asciiTheme="majorHAnsi" w:hAnsiTheme="majorHAnsi" w:cstheme="majorHAnsi"/>
          <w:sz w:val="16"/>
          <w:szCs w:val="16"/>
        </w:rPr>
        <w:t>in the United States AbbVie has waived intellectual property rights for an existing combination product that is being tested for therapeutic potential against COVID-19</w:t>
      </w:r>
      <w:r w:rsidRPr="000F7441">
        <w:rPr>
          <w:rFonts w:asciiTheme="majorHAnsi" w:hAnsiTheme="majorHAnsi" w:cstheme="majorHAnsi"/>
          <w:sz w:val="16"/>
          <w:szCs w:val="16"/>
        </w:rPr>
        <w:t>, which would support affordability and allow for a supply of generics.8,9 Johnson &amp; Johnson has stated that its potential</w:t>
      </w:r>
      <w:r w:rsidRPr="00FE51A3">
        <w:rPr>
          <w:rFonts w:asciiTheme="majorHAnsi" w:hAnsiTheme="majorHAnsi" w:cstheme="majorHAnsi"/>
          <w:sz w:val="16"/>
        </w:rPr>
        <w:t xml:space="preserve"> vaccine – which is expected to begin trials – will be available on a not-for-profit basis during the pandemic.10 Pharma is </w:t>
      </w:r>
      <w:proofErr w:type="spellStart"/>
      <w:r w:rsidRPr="00FE51A3">
        <w:rPr>
          <w:rFonts w:asciiTheme="majorHAnsi" w:hAnsiTheme="majorHAnsi" w:cstheme="majorHAnsi"/>
          <w:sz w:val="16"/>
        </w:rPr>
        <w:t>mobilising</w:t>
      </w:r>
      <w:proofErr w:type="spellEnd"/>
      <w:r w:rsidRPr="00FE51A3">
        <w:rPr>
          <w:rFonts w:asciiTheme="majorHAnsi" w:hAnsiTheme="majorHAnsi" w:cstheme="majorHAnsi"/>
          <w:sz w:val="16"/>
        </w:rPr>
        <w:t xml:space="preserve"> substantial efforts to rise to the COVID-19 challenge at hand.</w:t>
      </w:r>
      <w:proofErr w:type="gramEnd"/>
      <w:r w:rsidRPr="00FE51A3">
        <w:rPr>
          <w:rFonts w:asciiTheme="majorHAnsi" w:hAnsiTheme="majorHAnsi" w:cstheme="majorHAnsi"/>
          <w:sz w:val="16"/>
        </w:rPr>
        <w:t xml:space="preserve"> However, we need to consider how pharmaceutical innovation for responding to emerging infectious diseases </w:t>
      </w:r>
      <w:proofErr w:type="gramStart"/>
      <w:r w:rsidRPr="00FE51A3">
        <w:rPr>
          <w:rFonts w:asciiTheme="majorHAnsi" w:hAnsiTheme="majorHAnsi" w:cstheme="majorHAnsi"/>
          <w:sz w:val="16"/>
        </w:rPr>
        <w:t>can best be enabled</w:t>
      </w:r>
      <w:proofErr w:type="gramEnd"/>
      <w:r w:rsidRPr="00FE51A3">
        <w:rPr>
          <w:rFonts w:asciiTheme="majorHAnsi" w:hAnsiTheme="majorHAnsi" w:cstheme="majorHAnsi"/>
          <w:sz w:val="16"/>
        </w:rPr>
        <w:t xml:space="preserve"> beyond the current </w:t>
      </w:r>
      <w:r w:rsidRPr="00A927ED">
        <w:rPr>
          <w:rFonts w:asciiTheme="majorHAnsi" w:hAnsiTheme="majorHAnsi" w:cstheme="majorHAnsi"/>
          <w:sz w:val="16"/>
        </w:rPr>
        <w:t xml:space="preserve">crisis. </w:t>
      </w:r>
      <w:r w:rsidRPr="00A927ED">
        <w:rPr>
          <w:rStyle w:val="StyleUnderline"/>
          <w:rFonts w:asciiTheme="majorHAnsi" w:hAnsiTheme="majorHAnsi" w:cstheme="majorHAnsi"/>
        </w:rPr>
        <w:t>Many public health threats (including those associated with other infectious diseases, bioterrorism agents and antimicrobial resistance) are urgently in need of pharmaceutical innovation</w:t>
      </w:r>
      <w:r w:rsidRPr="00A927ED">
        <w:rPr>
          <w:rFonts w:asciiTheme="majorHAnsi" w:hAnsiTheme="majorHAnsi" w:cstheme="majorHAnsi"/>
          <w:sz w:val="16"/>
        </w:rPr>
        <w:t xml:space="preserve">, even if their impacts are not as visible to society as COVID-19 is in the immediate term. </w:t>
      </w:r>
      <w:r w:rsidRPr="00A927ED">
        <w:rPr>
          <w:rStyle w:val="StyleUnderline"/>
          <w:rFonts w:asciiTheme="majorHAnsi" w:hAnsiTheme="majorHAnsi" w:cstheme="majorHAnsi"/>
        </w:rPr>
        <w:t>The pharmaceutical</w:t>
      </w:r>
      <w:r w:rsidRPr="000F7441">
        <w:rPr>
          <w:rStyle w:val="StyleUnderline"/>
          <w:rFonts w:asciiTheme="majorHAnsi" w:hAnsiTheme="majorHAnsi" w:cstheme="majorHAnsi"/>
          <w:highlight w:val="cyan"/>
        </w:rPr>
        <w:t xml:space="preserve"> industry</w:t>
      </w:r>
      <w:r w:rsidRPr="00FE51A3">
        <w:rPr>
          <w:rStyle w:val="StyleUnderline"/>
          <w:rFonts w:asciiTheme="majorHAnsi" w:hAnsiTheme="majorHAnsi" w:cstheme="majorHAnsi"/>
        </w:rPr>
        <w:t xml:space="preserve"> has </w:t>
      </w:r>
      <w:r w:rsidRPr="000F7441">
        <w:rPr>
          <w:rStyle w:val="StyleUnderline"/>
          <w:rFonts w:asciiTheme="majorHAnsi" w:hAnsiTheme="majorHAnsi" w:cstheme="majorHAnsi"/>
          <w:highlight w:val="cyan"/>
        </w:rPr>
        <w:t>responded to previous public health emergencies</w:t>
      </w:r>
      <w:r w:rsidRPr="00FE51A3">
        <w:rPr>
          <w:rStyle w:val="StyleUnderline"/>
          <w:rFonts w:asciiTheme="majorHAnsi" w:hAnsiTheme="majorHAnsi" w:cstheme="majorHAnsi"/>
        </w:rPr>
        <w:t xml:space="preserve"> </w:t>
      </w:r>
      <w:r w:rsidRPr="00A927ED">
        <w:rPr>
          <w:rStyle w:val="StyleUnderline"/>
          <w:rFonts w:asciiTheme="majorHAnsi" w:hAnsiTheme="majorHAnsi" w:cstheme="majorHAnsi"/>
        </w:rPr>
        <w:t>associated with infectious disease in recent times – for example</w:t>
      </w:r>
      <w:r w:rsidRPr="00A927ED">
        <w:rPr>
          <w:rFonts w:asciiTheme="majorHAnsi" w:hAnsiTheme="majorHAnsi" w:cstheme="majorHAnsi"/>
          <w:sz w:val="16"/>
        </w:rPr>
        <w:t xml:space="preserve"> those associated with </w:t>
      </w:r>
      <w:r w:rsidRPr="00A927ED">
        <w:rPr>
          <w:rStyle w:val="StyleUnderline"/>
          <w:rFonts w:asciiTheme="majorHAnsi" w:hAnsiTheme="majorHAnsi" w:cstheme="majorHAnsi"/>
        </w:rPr>
        <w:t xml:space="preserve">Ebola and </w:t>
      </w:r>
      <w:proofErr w:type="spellStart"/>
      <w:r w:rsidRPr="00A927ED">
        <w:rPr>
          <w:rStyle w:val="StyleUnderline"/>
          <w:rFonts w:asciiTheme="majorHAnsi" w:hAnsiTheme="majorHAnsi" w:cstheme="majorHAnsi"/>
        </w:rPr>
        <w:t>Zika</w:t>
      </w:r>
      <w:proofErr w:type="spellEnd"/>
      <w:r w:rsidRPr="00A927ED">
        <w:rPr>
          <w:rFonts w:asciiTheme="majorHAnsi" w:hAnsiTheme="majorHAnsi" w:cstheme="majorHAnsi"/>
          <w:sz w:val="16"/>
        </w:rPr>
        <w:t xml:space="preserve"> outbreaks.11 However, </w:t>
      </w:r>
      <w:r w:rsidRPr="00A927ED">
        <w:rPr>
          <w:rStyle w:val="StyleUnderline"/>
          <w:rFonts w:asciiTheme="majorHAnsi" w:hAnsiTheme="majorHAnsi" w:cstheme="majorHAnsi"/>
        </w:rPr>
        <w:t>it has</w:t>
      </w:r>
      <w:r w:rsidRPr="00FE51A3">
        <w:rPr>
          <w:rStyle w:val="StyleUnderline"/>
          <w:rFonts w:asciiTheme="majorHAnsi" w:hAnsiTheme="majorHAnsi" w:cstheme="majorHAnsi"/>
        </w:rPr>
        <w:t xml:space="preserve"> done so to a lesser scale than for COVID-19 and with contributions from fewer companies</w:t>
      </w:r>
      <w:r w:rsidRPr="00FE51A3">
        <w:rPr>
          <w:rFonts w:asciiTheme="majorHAnsi" w:hAnsiTheme="majorHAnsi" w:cstheme="majorHAnsi"/>
          <w:sz w:val="16"/>
        </w:rPr>
        <w:t xml:space="preserve">. Similarly, </w:t>
      </w:r>
      <w:r w:rsidRPr="00FE51A3">
        <w:rPr>
          <w:rStyle w:val="StyleUnderline"/>
          <w:rFonts w:asciiTheme="majorHAnsi" w:hAnsiTheme="majorHAnsi" w:cstheme="majorHAnsi"/>
        </w:rPr>
        <w:t>levels of activity in response to the threat of antimicrobial resistance are still low</w:t>
      </w:r>
      <w:r w:rsidRPr="00FE51A3">
        <w:rPr>
          <w:rFonts w:asciiTheme="majorHAnsi" w:hAnsiTheme="majorHAnsi" w:cstheme="majorHAnsi"/>
          <w:sz w:val="16"/>
        </w:rPr>
        <w:t xml:space="preserve">.12 </w:t>
      </w:r>
      <w:proofErr w:type="gramStart"/>
      <w:r w:rsidRPr="00FE51A3">
        <w:rPr>
          <w:rFonts w:asciiTheme="majorHAnsi" w:hAnsiTheme="majorHAnsi" w:cstheme="majorHAnsi"/>
          <w:sz w:val="16"/>
        </w:rPr>
        <w:t>There</w:t>
      </w:r>
      <w:proofErr w:type="gramEnd"/>
      <w:r w:rsidRPr="00FE51A3">
        <w:rPr>
          <w:rFonts w:asciiTheme="majorHAnsi" w:hAnsiTheme="majorHAnsi" w:cstheme="majorHAnsi"/>
          <w:sz w:val="16"/>
        </w:rPr>
        <w:t xml:space="preserve"> are important policy questions as to whether – and how – industry could engage with such public health threats to an even greater extent under improved innovation conditions. </w:t>
      </w:r>
    </w:p>
    <w:p w:rsidR="00B36220" w:rsidRPr="00720BEF" w:rsidRDefault="00B36220" w:rsidP="00B36220">
      <w:pPr>
        <w:pStyle w:val="Heading4"/>
      </w:pPr>
      <w:r>
        <w:t xml:space="preserve">Bioterror causes extinction, bioweapons uniquely appeal to terrorists. </w:t>
      </w:r>
    </w:p>
    <w:p w:rsidR="00B36220" w:rsidRPr="00657DBF" w:rsidRDefault="00B36220" w:rsidP="00B36220">
      <w:proofErr w:type="spellStart"/>
      <w:r w:rsidRPr="00517653">
        <w:rPr>
          <w:rStyle w:val="Style13ptBold"/>
        </w:rPr>
        <w:t>Krstić</w:t>
      </w:r>
      <w:proofErr w:type="spellEnd"/>
      <w:r w:rsidRPr="00517653">
        <w:rPr>
          <w:rStyle w:val="Style13ptBold"/>
        </w:rPr>
        <w:t xml:space="preserve"> </w:t>
      </w:r>
      <w:r w:rsidRPr="00657DBF">
        <w:rPr>
          <w:rStyle w:val="Style13ptBold"/>
        </w:rPr>
        <w:t>'</w:t>
      </w:r>
      <w:r>
        <w:rPr>
          <w:rStyle w:val="Style13ptBold"/>
        </w:rPr>
        <w:t>17</w:t>
      </w:r>
      <w:r w:rsidRPr="00657DBF">
        <w:rPr>
          <w:rStyle w:val="Style13ptBold"/>
        </w:rPr>
        <w:t xml:space="preserve"> </w:t>
      </w:r>
      <w:r>
        <w:t>[Marko; January 2017; assistant professor of microelectronics and physics at the University of Belgrade, PhD in Electrical Engineering and Computer Science from the University of Belgrade; "Tendency of using chemical, biological, radiological and nuclear weapons for terrorist purposes," Military Technical Courier, Vol. 65, No. 2, p. 481-498] SC SD</w:t>
      </w:r>
    </w:p>
    <w:p w:rsidR="00B36220" w:rsidRPr="00257E67" w:rsidRDefault="00B36220" w:rsidP="00B36220">
      <w:r w:rsidRPr="00257E67">
        <w:t xml:space="preserve">The </w:t>
      </w:r>
      <w:r w:rsidRPr="00257E67">
        <w:rPr>
          <w:rStyle w:val="StyleUnderline"/>
          <w:u w:val="none"/>
        </w:rPr>
        <w:t xml:space="preserve">studies of a few cases of earlier CBRN actions have led experts to identify the </w:t>
      </w:r>
      <w:r w:rsidRPr="00257E67">
        <w:rPr>
          <w:rStyle w:val="Emphasis"/>
        </w:rPr>
        <w:t>key characteristics</w:t>
      </w:r>
      <w:r w:rsidRPr="00257E67">
        <w:rPr>
          <w:b/>
          <w:u w:val="single"/>
        </w:rPr>
        <w:t xml:space="preserve"> </w:t>
      </w:r>
      <w:r w:rsidRPr="00257E67">
        <w:rPr>
          <w:rStyle w:val="StyleUnderline"/>
          <w:b/>
        </w:rPr>
        <w:t xml:space="preserve">of </w:t>
      </w:r>
      <w:r w:rsidRPr="00257E67">
        <w:rPr>
          <w:rStyle w:val="Emphasis"/>
        </w:rPr>
        <w:t>terrorist groups</w:t>
      </w:r>
      <w:r w:rsidRPr="00257E67">
        <w:rPr>
          <w:b/>
          <w:u w:val="single"/>
        </w:rPr>
        <w:t xml:space="preserve"> </w:t>
      </w:r>
      <w:r w:rsidRPr="00257E67">
        <w:rPr>
          <w:rStyle w:val="StyleUnderline"/>
          <w:b/>
        </w:rPr>
        <w:t xml:space="preserve">that could potentially have an interest to </w:t>
      </w:r>
      <w:r w:rsidRPr="00257E67">
        <w:rPr>
          <w:rStyle w:val="Emphasis"/>
        </w:rPr>
        <w:t>use</w:t>
      </w:r>
      <w:r w:rsidRPr="00257E67">
        <w:rPr>
          <w:rStyle w:val="StyleUnderline"/>
          <w:b/>
        </w:rPr>
        <w:t xml:space="preserve"> these</w:t>
      </w:r>
      <w:r w:rsidRPr="00257E67">
        <w:rPr>
          <w:b/>
          <w:u w:val="single"/>
        </w:rPr>
        <w:t xml:space="preserve"> </w:t>
      </w:r>
      <w:r w:rsidRPr="00257E67">
        <w:rPr>
          <w:rStyle w:val="Emphasis"/>
        </w:rPr>
        <w:t>weapons</w:t>
      </w:r>
      <w:r w:rsidRPr="00257E67">
        <w:t xml:space="preserve">. It </w:t>
      </w:r>
      <w:proofErr w:type="gramStart"/>
      <w:r w:rsidRPr="00257E67">
        <w:t>is thought</w:t>
      </w:r>
      <w:proofErr w:type="gramEnd"/>
      <w:r w:rsidRPr="00257E67">
        <w:t xml:space="preserve"> that conservatism is inherent in terrorist organizations, but </w:t>
      </w:r>
      <w:r w:rsidRPr="00257E67">
        <w:rPr>
          <w:rStyle w:val="StyleUnderline"/>
          <w:u w:val="none"/>
        </w:rPr>
        <w:t xml:space="preserve">it must not be forgotten that </w:t>
      </w:r>
      <w:r w:rsidRPr="00257E67">
        <w:rPr>
          <w:rStyle w:val="StyleUnderline"/>
          <w:b/>
        </w:rPr>
        <w:t xml:space="preserve">some </w:t>
      </w:r>
      <w:r w:rsidRPr="006559BB">
        <w:rPr>
          <w:rStyle w:val="StyleUnderline"/>
          <w:b/>
          <w:highlight w:val="green"/>
        </w:rPr>
        <w:t>terrorists</w:t>
      </w:r>
      <w:r w:rsidRPr="00257E67">
        <w:rPr>
          <w:rStyle w:val="StyleUnderline"/>
          <w:b/>
        </w:rPr>
        <w:t xml:space="preserve"> are </w:t>
      </w:r>
      <w:r w:rsidRPr="006559BB">
        <w:rPr>
          <w:rStyle w:val="StyleUnderline"/>
          <w:b/>
          <w:highlight w:val="green"/>
        </w:rPr>
        <w:t>inclined to</w:t>
      </w:r>
      <w:r w:rsidRPr="006559BB">
        <w:rPr>
          <w:b/>
          <w:highlight w:val="green"/>
          <w:u w:val="single"/>
        </w:rPr>
        <w:t xml:space="preserve"> </w:t>
      </w:r>
      <w:r w:rsidRPr="006559BB">
        <w:rPr>
          <w:rStyle w:val="Emphasis"/>
          <w:highlight w:val="green"/>
        </w:rPr>
        <w:t>innovations</w:t>
      </w:r>
      <w:r w:rsidRPr="006559BB">
        <w:rPr>
          <w:b/>
          <w:highlight w:val="green"/>
          <w:u w:val="single"/>
        </w:rPr>
        <w:t xml:space="preserve"> </w:t>
      </w:r>
      <w:r w:rsidRPr="006559BB">
        <w:rPr>
          <w:rStyle w:val="StyleUnderline"/>
          <w:b/>
          <w:highlight w:val="green"/>
        </w:rPr>
        <w:t xml:space="preserve">in </w:t>
      </w:r>
      <w:r w:rsidRPr="006559BB">
        <w:rPr>
          <w:rStyle w:val="Emphasis"/>
          <w:highlight w:val="green"/>
        </w:rPr>
        <w:t>weapons</w:t>
      </w:r>
      <w:r w:rsidRPr="00257E67">
        <w:rPr>
          <w:rStyle w:val="StyleUnderline"/>
          <w:b/>
        </w:rPr>
        <w:t xml:space="preserve"> and </w:t>
      </w:r>
      <w:r w:rsidRPr="00257E67">
        <w:rPr>
          <w:rStyle w:val="Emphasis"/>
        </w:rPr>
        <w:t>tactics</w:t>
      </w:r>
      <w:r w:rsidRPr="00257E67">
        <w:rPr>
          <w:b/>
          <w:u w:val="single"/>
        </w:rPr>
        <w:t xml:space="preserve">, </w:t>
      </w:r>
      <w:r w:rsidRPr="00E66289">
        <w:rPr>
          <w:rStyle w:val="StyleUnderline"/>
          <w:b/>
          <w:highlight w:val="green"/>
        </w:rPr>
        <w:t>as well as</w:t>
      </w:r>
      <w:r w:rsidRPr="00257E67">
        <w:rPr>
          <w:rStyle w:val="StyleUnderline"/>
          <w:b/>
        </w:rPr>
        <w:t xml:space="preserve"> </w:t>
      </w:r>
      <w:r w:rsidRPr="00E66289">
        <w:rPr>
          <w:rStyle w:val="StyleUnderline"/>
          <w:b/>
          <w:highlight w:val="green"/>
        </w:rPr>
        <w:t xml:space="preserve">to </w:t>
      </w:r>
      <w:r w:rsidRPr="00E66289">
        <w:rPr>
          <w:rStyle w:val="Emphasis"/>
          <w:highlight w:val="green"/>
        </w:rPr>
        <w:t>taking risks</w:t>
      </w:r>
      <w:r w:rsidRPr="00E66289">
        <w:rPr>
          <w:b/>
          <w:highlight w:val="green"/>
          <w:u w:val="single"/>
        </w:rPr>
        <w:t xml:space="preserve"> </w:t>
      </w:r>
      <w:r w:rsidRPr="00E66289">
        <w:rPr>
          <w:rStyle w:val="StyleUnderline"/>
          <w:b/>
          <w:highlight w:val="green"/>
        </w:rPr>
        <w:t>in actions</w:t>
      </w:r>
      <w:r w:rsidRPr="00257E67">
        <w:rPr>
          <w:rStyle w:val="StyleUnderline"/>
          <w:b/>
        </w:rPr>
        <w:t xml:space="preserve"> or in the choice of weapons</w:t>
      </w:r>
      <w:r w:rsidRPr="00257E67">
        <w:rPr>
          <w:b/>
          <w:u w:val="single"/>
        </w:rPr>
        <w:t xml:space="preserve">. </w:t>
      </w:r>
      <w:r w:rsidRPr="00257E67">
        <w:t xml:space="preserve">Many experts agree that </w:t>
      </w:r>
      <w:r w:rsidRPr="00257E67">
        <w:rPr>
          <w:rStyle w:val="StyleUnderline"/>
          <w:u w:val="none"/>
        </w:rPr>
        <w:t xml:space="preserve">most terrorist organizations want to use proven methods to achieve desired effects. Innovations, especially in the field of CBRN weapons, often indicate </w:t>
      </w:r>
      <w:r w:rsidRPr="00E66289">
        <w:rPr>
          <w:rStyle w:val="StyleUnderline"/>
          <w:b/>
        </w:rPr>
        <w:t xml:space="preserve">terrorists are likely to </w:t>
      </w:r>
      <w:proofErr w:type="gramStart"/>
      <w:r w:rsidRPr="00E66289">
        <w:rPr>
          <w:rStyle w:val="StyleUnderline"/>
          <w:b/>
        </w:rPr>
        <w:t>be led</w:t>
      </w:r>
      <w:proofErr w:type="gramEnd"/>
      <w:r w:rsidRPr="00E66289">
        <w:rPr>
          <w:rStyle w:val="StyleUnderline"/>
          <w:b/>
        </w:rPr>
        <w:t xml:space="preserve"> by other factors rather than by pure curiosity and desire to experiment</w:t>
      </w:r>
      <w:r w:rsidRPr="00E66289">
        <w:rPr>
          <w:rStyle w:val="StyleUnderline"/>
          <w:u w:val="none"/>
        </w:rPr>
        <w:t>.</w:t>
      </w:r>
      <w:r w:rsidRPr="00E66289">
        <w:t xml:space="preserve"> For some individuals, repression and democratic and strong rule of law are positive determinants of</w:t>
      </w:r>
      <w:r w:rsidRPr="00257E67">
        <w:t xml:space="preserve"> the emergence of CBRN </w:t>
      </w:r>
      <w:proofErr w:type="gramStart"/>
      <w:r w:rsidRPr="00257E67">
        <w:t>actions which</w:t>
      </w:r>
      <w:proofErr w:type="gramEnd"/>
      <w:r w:rsidRPr="00257E67">
        <w:t xml:space="preserve"> points to a new and more complex global security environment with an increasing risk of terrorists trying to perform a CBRN attack. It is a frightening fact that </w:t>
      </w:r>
      <w:r w:rsidRPr="006559BB">
        <w:rPr>
          <w:rStyle w:val="StyleUnderline"/>
          <w:b/>
          <w:highlight w:val="green"/>
        </w:rPr>
        <w:t xml:space="preserve">a </w:t>
      </w:r>
      <w:r w:rsidRPr="006559BB">
        <w:rPr>
          <w:rStyle w:val="Emphasis"/>
          <w:highlight w:val="green"/>
        </w:rPr>
        <w:t>single</w:t>
      </w:r>
      <w:r w:rsidRPr="006559BB">
        <w:rPr>
          <w:rStyle w:val="StyleUnderline"/>
          <w:highlight w:val="green"/>
        </w:rPr>
        <w:t xml:space="preserve"> </w:t>
      </w:r>
      <w:r w:rsidRPr="006559BB">
        <w:rPr>
          <w:rStyle w:val="StyleUnderline"/>
          <w:b/>
          <w:highlight w:val="green"/>
        </w:rPr>
        <w:t>terrorist</w:t>
      </w:r>
      <w:r w:rsidRPr="00257E67">
        <w:rPr>
          <w:rStyle w:val="StyleUnderline"/>
          <w:b/>
        </w:rPr>
        <w:t xml:space="preserve"> or isolated terrorist group </w:t>
      </w:r>
      <w:r w:rsidRPr="006559BB">
        <w:rPr>
          <w:rStyle w:val="StyleUnderline"/>
          <w:b/>
          <w:highlight w:val="green"/>
        </w:rPr>
        <w:t xml:space="preserve">could improvise a </w:t>
      </w:r>
      <w:r w:rsidRPr="006559BB">
        <w:rPr>
          <w:rStyle w:val="Emphasis"/>
          <w:highlight w:val="green"/>
        </w:rPr>
        <w:t>biological weapon</w:t>
      </w:r>
      <w:r w:rsidRPr="00257E67">
        <w:rPr>
          <w:b/>
          <w:u w:val="single"/>
        </w:rPr>
        <w:t xml:space="preserve"> </w:t>
      </w:r>
      <w:r w:rsidRPr="00257E67">
        <w:rPr>
          <w:rStyle w:val="StyleUnderline"/>
          <w:b/>
        </w:rPr>
        <w:t xml:space="preserve">or use other ways </w:t>
      </w:r>
      <w:r w:rsidRPr="006559BB">
        <w:rPr>
          <w:rStyle w:val="StyleUnderline"/>
          <w:b/>
          <w:highlight w:val="green"/>
        </w:rPr>
        <w:t>to</w:t>
      </w:r>
      <w:r w:rsidRPr="00257E67">
        <w:rPr>
          <w:rStyle w:val="StyleUnderline"/>
          <w:b/>
        </w:rPr>
        <w:t xml:space="preserve"> spread </w:t>
      </w:r>
      <w:r w:rsidRPr="00257E67">
        <w:rPr>
          <w:rStyle w:val="Emphasis"/>
        </w:rPr>
        <w:t>anthrax</w:t>
      </w:r>
      <w:r w:rsidRPr="00257E67">
        <w:rPr>
          <w:u w:val="single"/>
        </w:rPr>
        <w:t xml:space="preserve">, </w:t>
      </w:r>
      <w:r w:rsidRPr="00257E67">
        <w:rPr>
          <w:rStyle w:val="Emphasis"/>
        </w:rPr>
        <w:t>smallpox</w:t>
      </w:r>
      <w:r w:rsidRPr="00257E67">
        <w:rPr>
          <w:b/>
          <w:u w:val="single"/>
        </w:rPr>
        <w:t xml:space="preserve"> </w:t>
      </w:r>
      <w:r w:rsidRPr="00257E67">
        <w:rPr>
          <w:rStyle w:val="StyleUnderline"/>
          <w:b/>
        </w:rPr>
        <w:t xml:space="preserve">or other biological agents and thereby </w:t>
      </w:r>
      <w:r w:rsidRPr="006559BB">
        <w:rPr>
          <w:rStyle w:val="StyleUnderline"/>
          <w:b/>
          <w:highlight w:val="green"/>
        </w:rPr>
        <w:t xml:space="preserve">cause </w:t>
      </w:r>
      <w:r w:rsidRPr="006559BB">
        <w:rPr>
          <w:rStyle w:val="Emphasis"/>
          <w:highlight w:val="green"/>
        </w:rPr>
        <w:t>mass casualties</w:t>
      </w:r>
      <w:r w:rsidRPr="00257E67">
        <w:t xml:space="preserve"> </w:t>
      </w:r>
      <w:r w:rsidRPr="00257E67">
        <w:rPr>
          <w:rStyle w:val="StyleUnderline"/>
          <w:u w:val="none"/>
        </w:rPr>
        <w:t xml:space="preserve">and destroy the health care system of a state. CBRN weapons </w:t>
      </w:r>
      <w:proofErr w:type="gramStart"/>
      <w:r w:rsidRPr="00257E67">
        <w:rPr>
          <w:rStyle w:val="StyleUnderline"/>
          <w:u w:val="none"/>
        </w:rPr>
        <w:t xml:space="preserve">are </w:t>
      </w:r>
      <w:r w:rsidRPr="00257E67">
        <w:rPr>
          <w:rStyle w:val="Emphasis"/>
          <w:u w:val="none"/>
        </w:rPr>
        <w:t>secretly</w:t>
      </w:r>
      <w:r w:rsidRPr="00257E67">
        <w:t xml:space="preserve"> </w:t>
      </w:r>
      <w:r w:rsidRPr="00257E67">
        <w:rPr>
          <w:rStyle w:val="StyleUnderline"/>
          <w:u w:val="none"/>
        </w:rPr>
        <w:t>shipped</w:t>
      </w:r>
      <w:proofErr w:type="gramEnd"/>
      <w:r w:rsidRPr="00257E67">
        <w:rPr>
          <w:rStyle w:val="StyleUnderline"/>
          <w:u w:val="none"/>
        </w:rPr>
        <w:t xml:space="preserve"> to terrorists or hostile governments and represent a significant and</w:t>
      </w:r>
      <w:r w:rsidRPr="00257E67">
        <w:t xml:space="preserve"> </w:t>
      </w:r>
      <w:r w:rsidRPr="00257E67">
        <w:rPr>
          <w:rStyle w:val="Emphasis"/>
          <w:u w:val="none"/>
        </w:rPr>
        <w:t>growing threat</w:t>
      </w:r>
      <w:r w:rsidRPr="00257E67">
        <w:t xml:space="preserve"> </w:t>
      </w:r>
      <w:r w:rsidRPr="00257E67">
        <w:rPr>
          <w:rStyle w:val="StyleUnderline"/>
          <w:u w:val="none"/>
        </w:rPr>
        <w:t>to many countries</w:t>
      </w:r>
      <w:r w:rsidRPr="00257E67">
        <w:t xml:space="preserve">. Although the threat of CBRN attacks is widely recognized as the central issue of national security, most analysts assume that </w:t>
      </w:r>
      <w:r w:rsidRPr="00257E67">
        <w:rPr>
          <w:rStyle w:val="StyleUnderline"/>
          <w:u w:val="none"/>
        </w:rPr>
        <w:t xml:space="preserve">the primary danger is a threat of the military use of these weapons in conventional wars with traditional military means while the threat of </w:t>
      </w:r>
      <w:r w:rsidRPr="00257E67">
        <w:rPr>
          <w:rStyle w:val="Emphasis"/>
          <w:u w:val="none"/>
        </w:rPr>
        <w:t>covert attacks</w:t>
      </w:r>
      <w:r w:rsidRPr="00257E67">
        <w:rPr>
          <w:rStyle w:val="StyleUnderline"/>
          <w:u w:val="none"/>
        </w:rPr>
        <w:t>, which include</w:t>
      </w:r>
      <w:r w:rsidRPr="00257E67">
        <w:rPr>
          <w:rStyle w:val="StyleUnderline"/>
          <w:b/>
          <w:u w:val="none"/>
        </w:rPr>
        <w:t xml:space="preserve"> </w:t>
      </w:r>
      <w:r w:rsidRPr="00E66289">
        <w:rPr>
          <w:rStyle w:val="Emphasis"/>
          <w:highlight w:val="green"/>
        </w:rPr>
        <w:t>terrorism</w:t>
      </w:r>
      <w:r w:rsidRPr="00E66289">
        <w:rPr>
          <w:b/>
          <w:highlight w:val="green"/>
          <w:u w:val="single"/>
        </w:rPr>
        <w:t xml:space="preserve">, </w:t>
      </w:r>
      <w:r w:rsidRPr="00E66289">
        <w:rPr>
          <w:rStyle w:val="StyleUnderline"/>
          <w:b/>
          <w:highlight w:val="green"/>
        </w:rPr>
        <w:t>is</w:t>
      </w:r>
      <w:r w:rsidRPr="00257E67">
        <w:rPr>
          <w:rStyle w:val="StyleUnderline"/>
          <w:b/>
        </w:rPr>
        <w:t xml:space="preserve"> rashly and </w:t>
      </w:r>
      <w:r w:rsidRPr="00E66289">
        <w:rPr>
          <w:rStyle w:val="StyleUnderline"/>
          <w:b/>
          <w:highlight w:val="green"/>
        </w:rPr>
        <w:t>unfairly neglected</w:t>
      </w:r>
      <w:r w:rsidRPr="00257E67">
        <w:rPr>
          <w:rStyle w:val="StyleUnderline"/>
          <w:u w:val="none"/>
        </w:rPr>
        <w:t xml:space="preserve">. Covert attacks are </w:t>
      </w:r>
      <w:r w:rsidRPr="00257E67">
        <w:rPr>
          <w:rStyle w:val="Emphasis"/>
          <w:u w:val="none"/>
        </w:rPr>
        <w:t>difficult to deter or prevent</w:t>
      </w:r>
      <w:r w:rsidRPr="00257E67">
        <w:t xml:space="preserve"> </w:t>
      </w:r>
      <w:r w:rsidRPr="00257E67">
        <w:rPr>
          <w:rStyle w:val="StyleUnderline"/>
          <w:u w:val="none"/>
        </w:rPr>
        <w:t xml:space="preserve">and CBRN weapons suitable for this type of attack are </w:t>
      </w:r>
      <w:r w:rsidRPr="00257E67">
        <w:rPr>
          <w:rStyle w:val="Emphasis"/>
          <w:u w:val="none"/>
        </w:rPr>
        <w:t>available</w:t>
      </w:r>
      <w:r w:rsidRPr="00257E67">
        <w:t xml:space="preserve"> </w:t>
      </w:r>
      <w:r w:rsidRPr="00257E67">
        <w:rPr>
          <w:rStyle w:val="StyleUnderline"/>
          <w:u w:val="none"/>
        </w:rPr>
        <w:t>to a</w:t>
      </w:r>
      <w:r w:rsidRPr="00257E67">
        <w:t xml:space="preserve"> </w:t>
      </w:r>
      <w:r w:rsidRPr="00257E67">
        <w:rPr>
          <w:rStyle w:val="Emphasis"/>
          <w:u w:val="none"/>
        </w:rPr>
        <w:t>growing number of enemy states and groups</w:t>
      </w:r>
      <w:r w:rsidRPr="00257E67">
        <w:t xml:space="preserve">. At the same time, </w:t>
      </w:r>
      <w:r w:rsidRPr="00257E67">
        <w:rPr>
          <w:rStyle w:val="StyleUnderline"/>
          <w:u w:val="none"/>
        </w:rPr>
        <w:t>restrictions on their use appear to be diminishing</w:t>
      </w:r>
      <w:r w:rsidRPr="00257E67">
        <w:t xml:space="preserve">, and so-called new terrorists do not always escalate and become apparent only by using unconventional weapons. These </w:t>
      </w:r>
      <w:r w:rsidRPr="006559BB">
        <w:rPr>
          <w:rStyle w:val="StyleUnderline"/>
          <w:b/>
          <w:highlight w:val="green"/>
        </w:rPr>
        <w:t>weapons</w:t>
      </w:r>
      <w:r w:rsidRPr="00257E67">
        <w:rPr>
          <w:rStyle w:val="StyleUnderline"/>
          <w:u w:val="none"/>
        </w:rPr>
        <w:t xml:space="preserve"> </w:t>
      </w:r>
      <w:proofErr w:type="gramStart"/>
      <w:r w:rsidRPr="00257E67">
        <w:rPr>
          <w:rStyle w:val="StyleUnderline"/>
          <w:u w:val="none"/>
        </w:rPr>
        <w:t>are easily spread</w:t>
      </w:r>
      <w:proofErr w:type="gramEnd"/>
      <w:r w:rsidRPr="00257E67">
        <w:rPr>
          <w:rStyle w:val="StyleUnderline"/>
          <w:u w:val="none"/>
        </w:rPr>
        <w:t xml:space="preserve"> or transmitted from person to person, </w:t>
      </w:r>
      <w:r w:rsidRPr="006559BB">
        <w:rPr>
          <w:rStyle w:val="StyleUnderline"/>
          <w:b/>
          <w:highlight w:val="green"/>
        </w:rPr>
        <w:t xml:space="preserve">have a </w:t>
      </w:r>
      <w:r w:rsidRPr="006559BB">
        <w:rPr>
          <w:rStyle w:val="Emphasis"/>
          <w:highlight w:val="green"/>
        </w:rPr>
        <w:t>high mortality rate</w:t>
      </w:r>
      <w:r w:rsidRPr="00257E67">
        <w:rPr>
          <w:b/>
          <w:u w:val="single"/>
        </w:rPr>
        <w:t xml:space="preserve"> </w:t>
      </w:r>
      <w:r w:rsidRPr="00257E67">
        <w:rPr>
          <w:rStyle w:val="StyleUnderline"/>
          <w:b/>
        </w:rPr>
        <w:t>and a potential impact on public health,</w:t>
      </w:r>
      <w:r w:rsidRPr="00257E67">
        <w:rPr>
          <w:rStyle w:val="StyleUnderline"/>
          <w:u w:val="none"/>
        </w:rPr>
        <w:t xml:space="preserve"> causing</w:t>
      </w:r>
      <w:r w:rsidRPr="00257E67">
        <w:t xml:space="preserve"> </w:t>
      </w:r>
      <w:r w:rsidRPr="00257E67">
        <w:rPr>
          <w:rStyle w:val="Emphasis"/>
          <w:u w:val="none"/>
        </w:rPr>
        <w:t>mass casualties</w:t>
      </w:r>
      <w:r w:rsidRPr="00257E67">
        <w:t xml:space="preserve"> </w:t>
      </w:r>
      <w:r w:rsidRPr="00257E67">
        <w:rPr>
          <w:rStyle w:val="StyleUnderline"/>
          <w:u w:val="none"/>
        </w:rPr>
        <w:t xml:space="preserve">that can crush health systems and cause </w:t>
      </w:r>
      <w:r w:rsidRPr="00257E67">
        <w:rPr>
          <w:rStyle w:val="Emphasis"/>
          <w:u w:val="none"/>
        </w:rPr>
        <w:t xml:space="preserve">public panic </w:t>
      </w:r>
      <w:r w:rsidRPr="00257E67">
        <w:rPr>
          <w:rStyle w:val="StyleUnderline"/>
          <w:u w:val="none"/>
        </w:rPr>
        <w:t xml:space="preserve">and </w:t>
      </w:r>
      <w:r w:rsidRPr="00257E67">
        <w:rPr>
          <w:rStyle w:val="Emphasis"/>
          <w:u w:val="none"/>
        </w:rPr>
        <w:t>social disruption</w:t>
      </w:r>
      <w:r w:rsidRPr="00257E67">
        <w:t xml:space="preserve">, thus requiring special efforts to suppress them. When assessing the threat of CBRN weapons, </w:t>
      </w:r>
      <w:r w:rsidRPr="00257E67">
        <w:rPr>
          <w:rStyle w:val="StyleUnderline"/>
          <w:u w:val="none"/>
        </w:rPr>
        <w:t>we should take into account the change in capacity to carry out terrorist attacks that are on the rise among countries and non-government elements.</w:t>
      </w:r>
      <w:r w:rsidRPr="00257E67">
        <w:t xml:space="preserve"> Analysts believe that the fear of chemical and biological terrorist attacks is excessive, they point out that, in the past, very few attacks involved these weapons, and </w:t>
      </w:r>
      <w:proofErr w:type="gramStart"/>
      <w:r w:rsidRPr="00257E67">
        <w:t>even those few attempts that have occurred were mostly thwarted by the authorities</w:t>
      </w:r>
      <w:proofErr w:type="gramEnd"/>
      <w:r w:rsidRPr="00257E67">
        <w:t xml:space="preserve">. </w:t>
      </w:r>
      <w:r w:rsidRPr="00257E67">
        <w:rPr>
          <w:rStyle w:val="StyleUnderline"/>
          <w:u w:val="none"/>
        </w:rPr>
        <w:t xml:space="preserve">A relative ease with which biological weapons </w:t>
      </w:r>
      <w:proofErr w:type="gramStart"/>
      <w:r w:rsidRPr="00257E67">
        <w:rPr>
          <w:rStyle w:val="StyleUnderline"/>
          <w:u w:val="none"/>
        </w:rPr>
        <w:t>can be obtained</w:t>
      </w:r>
      <w:proofErr w:type="gramEnd"/>
      <w:r w:rsidRPr="00257E67">
        <w:rPr>
          <w:rStyle w:val="StyleUnderline"/>
          <w:u w:val="none"/>
        </w:rPr>
        <w:t>, along with other current changes and turbulences in the world, sets the stage for another type of warfare in the 21st century</w:t>
      </w:r>
      <w:r w:rsidRPr="00257E67">
        <w:t xml:space="preserve">. </w:t>
      </w:r>
      <w:r w:rsidRPr="00257E67">
        <w:rPr>
          <w:rStyle w:val="StyleUnderline"/>
          <w:u w:val="none"/>
        </w:rPr>
        <w:t>The potential for CBRN terrorism has widely grown since 11 September</w:t>
      </w:r>
      <w:r w:rsidRPr="00257E67">
        <w:t xml:space="preserve">, when some of these materials </w:t>
      </w:r>
      <w:proofErr w:type="gramStart"/>
      <w:r w:rsidRPr="00257E67">
        <w:t>were used</w:t>
      </w:r>
      <w:proofErr w:type="gramEnd"/>
      <w:r w:rsidRPr="00257E67">
        <w:t xml:space="preserve">. </w:t>
      </w:r>
      <w:r w:rsidRPr="00257E67">
        <w:rPr>
          <w:rStyle w:val="StyleUnderline"/>
          <w:u w:val="none"/>
        </w:rPr>
        <w:t>The danger of terrorist use of nuclear weapons and other weapons of mass destruction represents a</w:t>
      </w:r>
      <w:r w:rsidRPr="00257E67">
        <w:t xml:space="preserve"> </w:t>
      </w:r>
      <w:r w:rsidRPr="00257E67">
        <w:rPr>
          <w:rStyle w:val="Emphasis"/>
          <w:u w:val="none"/>
        </w:rPr>
        <w:t>very serious threat</w:t>
      </w:r>
      <w:r w:rsidRPr="00257E67">
        <w:t xml:space="preserve"> </w:t>
      </w:r>
      <w:r w:rsidRPr="00257E67">
        <w:rPr>
          <w:rStyle w:val="StyleUnderline"/>
          <w:u w:val="none"/>
        </w:rPr>
        <w:t xml:space="preserve">for many countries; </w:t>
      </w:r>
      <w:r w:rsidRPr="006559BB">
        <w:rPr>
          <w:rStyle w:val="StyleUnderline"/>
          <w:b/>
          <w:highlight w:val="green"/>
        </w:rPr>
        <w:t>if a terrorist group could gain access</w:t>
      </w:r>
      <w:r w:rsidRPr="00257E67">
        <w:rPr>
          <w:rStyle w:val="StyleUnderline"/>
          <w:b/>
        </w:rPr>
        <w:t xml:space="preserve"> to this weapon, it is </w:t>
      </w:r>
      <w:r w:rsidRPr="006559BB">
        <w:rPr>
          <w:rStyle w:val="Emphasis"/>
          <w:highlight w:val="green"/>
        </w:rPr>
        <w:t>highly likely it would use it</w:t>
      </w:r>
      <w:r w:rsidRPr="00257E67">
        <w:t xml:space="preserve">, or threaten to use it. Although there is very little information on terrorists and their ability to come into possession of nuclear weapons or on their intentions to get them, </w:t>
      </w:r>
      <w:r w:rsidRPr="00257E67">
        <w:rPr>
          <w:rStyle w:val="StyleUnderline"/>
          <w:u w:val="none"/>
        </w:rPr>
        <w:t xml:space="preserve">the </w:t>
      </w:r>
      <w:r w:rsidRPr="00257E67">
        <w:rPr>
          <w:rStyle w:val="Emphasis"/>
          <w:u w:val="none"/>
        </w:rPr>
        <w:t>risk</w:t>
      </w:r>
      <w:r w:rsidRPr="00257E67">
        <w:t xml:space="preserve"> </w:t>
      </w:r>
      <w:r w:rsidRPr="00257E67">
        <w:rPr>
          <w:rStyle w:val="StyleUnderline"/>
          <w:u w:val="none"/>
        </w:rPr>
        <w:t>of CBRN weapons has certainly increased since the terrorists started to become more familiar with these agents and their harmful consequences</w:t>
      </w:r>
      <w:r w:rsidRPr="00257E67">
        <w:t xml:space="preserve">. </w:t>
      </w:r>
      <w:r w:rsidRPr="00257E67">
        <w:rPr>
          <w:rStyle w:val="StyleUnderline"/>
          <w:u w:val="none"/>
        </w:rPr>
        <w:t xml:space="preserve">Discovering the nature of the threat of </w:t>
      </w:r>
      <w:r w:rsidRPr="00257E67">
        <w:rPr>
          <w:rStyle w:val="Emphasis"/>
          <w:u w:val="none"/>
        </w:rPr>
        <w:t>biological weapons</w:t>
      </w:r>
      <w:r w:rsidRPr="00257E67">
        <w:rPr>
          <w:rStyle w:val="StyleUnderline"/>
          <w:u w:val="none"/>
        </w:rPr>
        <w:t xml:space="preserve">, as well as the appropriate response to them requires an emphasis on the </w:t>
      </w:r>
      <w:r w:rsidRPr="00257E67">
        <w:rPr>
          <w:rStyle w:val="Emphasis"/>
          <w:u w:val="none"/>
        </w:rPr>
        <w:t>biological characteristics</w:t>
      </w:r>
      <w:r w:rsidRPr="00257E67">
        <w:t xml:space="preserve"> </w:t>
      </w:r>
      <w:r w:rsidRPr="00257E67">
        <w:rPr>
          <w:rStyle w:val="StyleUnderline"/>
          <w:u w:val="none"/>
        </w:rPr>
        <w:t xml:space="preserve">of these instruments of </w:t>
      </w:r>
      <w:r w:rsidRPr="00257E67">
        <w:rPr>
          <w:rStyle w:val="Emphasis"/>
          <w:u w:val="none"/>
        </w:rPr>
        <w:t>war</w:t>
      </w:r>
      <w:r w:rsidRPr="00257E67">
        <w:rPr>
          <w:rStyle w:val="StyleUnderline"/>
          <w:u w:val="none"/>
        </w:rPr>
        <w:t xml:space="preserve"> and</w:t>
      </w:r>
      <w:r w:rsidRPr="00257E67">
        <w:t xml:space="preserve"> </w:t>
      </w:r>
      <w:r w:rsidRPr="00257E67">
        <w:rPr>
          <w:rStyle w:val="Emphasis"/>
          <w:u w:val="none"/>
        </w:rPr>
        <w:t>terror</w:t>
      </w:r>
      <w:r w:rsidRPr="00257E67">
        <w:t xml:space="preserve">. Preparing for a terrorist attack may seem daunting and there are a small number of people with practical experience and a good knowledge of CBRN weapons, because until recently there was no need to own them. In the past, most of the planning regarding emergency response to terrorism concentrated on the concerns of open attacks (bombing). However, the threats of CBRN weapons </w:t>
      </w:r>
      <w:proofErr w:type="gramStart"/>
      <w:r w:rsidRPr="00257E67">
        <w:t>are taken</w:t>
      </w:r>
      <w:proofErr w:type="gramEnd"/>
      <w:r w:rsidRPr="00257E67">
        <w:t xml:space="preserve"> seriously, especially in the USA, where media, fascinated by new weapons of mass destruction, encourage a growing fear for public safety. Terrorists who have significant human and material resources are much more likely to realize their intentions than lone perpetrators or small terrorist groups. A CBRN terrorism threat is certainly a matter of concern; however, terrorists will face many obstacles in the implementation of an attack of this kind. This includes the acquisition of materials and preparation for spreading them as well as a selection and a survey of a chosen objective and a correct dose required to achieve a desired effect. </w:t>
      </w:r>
      <w:proofErr w:type="gramStart"/>
      <w:r w:rsidRPr="00257E67">
        <w:t xml:space="preserve">The growing threat of CBRN terrorism </w:t>
      </w:r>
      <w:proofErr w:type="spellStart"/>
      <w:r w:rsidRPr="00257E67">
        <w:t>Terrorism</w:t>
      </w:r>
      <w:proofErr w:type="spellEnd"/>
      <w:r w:rsidRPr="00257E67">
        <w:t xml:space="preserve"> can be defined as a deliberate act of violence intended to cause damage, but also to create an appropriate political and ideological situation, so that the use of these non-traditional weapons of terror outside the context is obvious, and the goals will not be military, but civilian ones (Bioterrorism, chemical weapons, and radiation terrorism, </w:t>
      </w:r>
      <w:proofErr w:type="spellStart"/>
      <w:r w:rsidRPr="00257E67">
        <w:t>nd</w:t>
      </w:r>
      <w:proofErr w:type="spellEnd"/>
      <w:r w:rsidRPr="00257E67">
        <w:t>).</w:t>
      </w:r>
      <w:proofErr w:type="gramEnd"/>
      <w:r w:rsidRPr="00257E67">
        <w:t xml:space="preserve"> Toxic substances, regardless of whether they are of animal, vegetable or mineral origin, </w:t>
      </w:r>
      <w:proofErr w:type="gramStart"/>
      <w:r w:rsidRPr="00257E67">
        <w:t>were used</w:t>
      </w:r>
      <w:proofErr w:type="gramEnd"/>
      <w:r w:rsidRPr="00257E67">
        <w:t xml:space="preserve"> throughout the history for political assassinations and sabotage; despite the risk of severe penalties, the prospects for success </w:t>
      </w:r>
      <w:proofErr w:type="spellStart"/>
      <w:r w:rsidRPr="00257E67">
        <w:t>favoured</w:t>
      </w:r>
      <w:proofErr w:type="spellEnd"/>
      <w:r w:rsidRPr="00257E67">
        <w:t xml:space="preserve"> the use of toxic substances. Such use has always been reduced, however, since only a small number of people had access to substances and possessed the ability of learn how to use them (Pascal, 1999). </w:t>
      </w:r>
      <w:r w:rsidRPr="00257E67">
        <w:rPr>
          <w:rStyle w:val="StyleUnderline"/>
          <w:u w:val="none"/>
        </w:rPr>
        <w:t xml:space="preserve">CBRN weapons are rightly viewed with a </w:t>
      </w:r>
      <w:r w:rsidRPr="00257E67">
        <w:rPr>
          <w:rStyle w:val="Emphasis"/>
          <w:u w:val="none"/>
        </w:rPr>
        <w:t>special sense of horror</w:t>
      </w:r>
      <w:r w:rsidRPr="00257E67">
        <w:t xml:space="preserve">, </w:t>
      </w:r>
      <w:r w:rsidRPr="00257E67">
        <w:rPr>
          <w:rStyle w:val="StyleUnderline"/>
          <w:u w:val="none"/>
        </w:rPr>
        <w:t xml:space="preserve">their effects can be </w:t>
      </w:r>
      <w:r w:rsidRPr="00257E67">
        <w:rPr>
          <w:rStyle w:val="Emphasis"/>
          <w:u w:val="none"/>
        </w:rPr>
        <w:t>devastating</w:t>
      </w:r>
      <w:r w:rsidRPr="00257E67">
        <w:t xml:space="preserve"> </w:t>
      </w:r>
      <w:r w:rsidRPr="00257E67">
        <w:rPr>
          <w:rStyle w:val="StyleUnderline"/>
          <w:u w:val="none"/>
        </w:rPr>
        <w:t>and</w:t>
      </w:r>
      <w:r w:rsidRPr="00257E67">
        <w:t xml:space="preserve"> </w:t>
      </w:r>
      <w:r w:rsidRPr="00257E67">
        <w:rPr>
          <w:rStyle w:val="Emphasis"/>
          <w:u w:val="none"/>
        </w:rPr>
        <w:t>indiscriminating</w:t>
      </w:r>
      <w:r w:rsidRPr="00257E67">
        <w:t xml:space="preserve">, </w:t>
      </w:r>
      <w:r w:rsidRPr="00257E67">
        <w:rPr>
          <w:rStyle w:val="StyleUnderline"/>
          <w:u w:val="none"/>
        </w:rPr>
        <w:t xml:space="preserve">and they take the most stringent toll among the most </w:t>
      </w:r>
      <w:r w:rsidRPr="00257E67">
        <w:rPr>
          <w:rStyle w:val="Emphasis"/>
          <w:u w:val="none"/>
        </w:rPr>
        <w:t>vulnerable population</w:t>
      </w:r>
      <w:r w:rsidRPr="00257E67">
        <w:rPr>
          <w:rStyle w:val="StyleUnderline"/>
          <w:u w:val="none"/>
        </w:rPr>
        <w:t>,</w:t>
      </w:r>
      <w:r w:rsidRPr="00257E67">
        <w:t xml:space="preserve"> non-combatants (e.g. a biological attack cannot be detected sufficiently fast after the disease spreads through the population). Moreover, </w:t>
      </w:r>
      <w:r w:rsidRPr="00257E67">
        <w:rPr>
          <w:rStyle w:val="Emphasis"/>
        </w:rPr>
        <w:t>chemical</w:t>
      </w:r>
      <w:r w:rsidRPr="00257E67">
        <w:rPr>
          <w:u w:val="single"/>
        </w:rPr>
        <w:t xml:space="preserve"> </w:t>
      </w:r>
      <w:r w:rsidRPr="00257E67">
        <w:rPr>
          <w:rStyle w:val="StyleUnderline"/>
          <w:b/>
        </w:rPr>
        <w:t>and</w:t>
      </w:r>
      <w:r w:rsidRPr="00257E67">
        <w:rPr>
          <w:u w:val="single"/>
        </w:rPr>
        <w:t xml:space="preserve"> </w:t>
      </w:r>
      <w:r w:rsidRPr="006559BB">
        <w:rPr>
          <w:rStyle w:val="Emphasis"/>
          <w:highlight w:val="green"/>
        </w:rPr>
        <w:t>biological</w:t>
      </w:r>
      <w:r w:rsidRPr="006559BB">
        <w:rPr>
          <w:highlight w:val="green"/>
          <w:u w:val="single"/>
        </w:rPr>
        <w:t xml:space="preserve"> </w:t>
      </w:r>
      <w:r w:rsidRPr="006559BB">
        <w:rPr>
          <w:rStyle w:val="StyleUnderline"/>
          <w:b/>
          <w:highlight w:val="green"/>
        </w:rPr>
        <w:t>weapons are</w:t>
      </w:r>
      <w:r w:rsidRPr="006559BB">
        <w:rPr>
          <w:rStyle w:val="StyleUnderline"/>
          <w:b/>
        </w:rPr>
        <w:t xml:space="preserve"> a </w:t>
      </w:r>
      <w:r w:rsidRPr="006559BB">
        <w:rPr>
          <w:rStyle w:val="StyleUnderline"/>
          <w:b/>
          <w:highlight w:val="green"/>
        </w:rPr>
        <w:t xml:space="preserve">particularly </w:t>
      </w:r>
      <w:r w:rsidRPr="006559BB">
        <w:rPr>
          <w:rStyle w:val="Emphasis"/>
          <w:highlight w:val="green"/>
        </w:rPr>
        <w:t>attractive</w:t>
      </w:r>
      <w:r w:rsidRPr="00257E67">
        <w:rPr>
          <w:rStyle w:val="Emphasis"/>
        </w:rPr>
        <w:t xml:space="preserve"> alternative</w:t>
      </w:r>
      <w:r w:rsidRPr="00257E67">
        <w:t xml:space="preserve"> </w:t>
      </w:r>
      <w:r w:rsidRPr="00257E67">
        <w:rPr>
          <w:rStyle w:val="StyleUnderline"/>
          <w:u w:val="none"/>
        </w:rPr>
        <w:t xml:space="preserve">for groups that do not have the ability to produce </w:t>
      </w:r>
      <w:r w:rsidRPr="00257E67">
        <w:rPr>
          <w:rStyle w:val="Emphasis"/>
          <w:u w:val="none"/>
        </w:rPr>
        <w:t>nuclear weapons</w:t>
      </w:r>
      <w:r w:rsidRPr="00257E67">
        <w:rPr>
          <w:rStyle w:val="StyleUnderline"/>
          <w:u w:val="none"/>
        </w:rPr>
        <w:t>,</w:t>
      </w:r>
      <w:r w:rsidRPr="00257E67">
        <w:t xml:space="preserve"> </w:t>
      </w:r>
      <w:r w:rsidRPr="00257E67">
        <w:rPr>
          <w:rStyle w:val="StyleUnderline"/>
          <w:u w:val="none"/>
        </w:rPr>
        <w:t>and this risk raises complex but important ethical issues</w:t>
      </w:r>
      <w:r w:rsidRPr="00257E67">
        <w:t xml:space="preserve"> (London, 2003). The common name for CBRN terrorism which causes the death of a large number of people, </w:t>
      </w:r>
      <w:proofErr w:type="gramStart"/>
      <w:r w:rsidRPr="00257E67">
        <w:t>large scale</w:t>
      </w:r>
      <w:proofErr w:type="gramEnd"/>
      <w:r w:rsidRPr="00257E67">
        <w:t xml:space="preserve"> damage and a strong echo worldwide is post-industrial or hyper-terrorism. This means that non-state elements possess and dispose of assets that were previously held only by states, but unlike them, which often fear reprisals after WMD attacks, terrorists, having no geographical location, are ready to use WMD with much less scrupulousness and fear (</w:t>
      </w:r>
      <w:proofErr w:type="spellStart"/>
      <w:r w:rsidRPr="00257E67">
        <w:t>Kurmnik</w:t>
      </w:r>
      <w:proofErr w:type="spellEnd"/>
      <w:r w:rsidRPr="00257E67">
        <w:t xml:space="preserve">, </w:t>
      </w:r>
      <w:proofErr w:type="spellStart"/>
      <w:r w:rsidRPr="00257E67">
        <w:t>Ribnikar</w:t>
      </w:r>
      <w:proofErr w:type="spellEnd"/>
      <w:r w:rsidRPr="00257E67">
        <w:t xml:space="preserve">, 2003). Some authors have described the factors that make chemical, biological, radiological and nuclear terrorist attacks in many ways unique and demanding, such as an element of surprise, invisible agents, ordnance, the risk of repetition and new types of risks (Ruggiero, Voss, 2015). In the past 30 years, the use of CBRN weapons has become a major concern for many nations around the world. The public has become insensitive to traditional terrorist attacks that seem to be a less efficient way for terrorist organizations to achieve their goals. What causes shock and fear is actually presenting the properties of </w:t>
      </w:r>
      <w:proofErr w:type="gramStart"/>
      <w:r w:rsidRPr="00257E67">
        <w:t>weapons which</w:t>
      </w:r>
      <w:proofErr w:type="gramEnd"/>
      <w:r w:rsidRPr="00257E67">
        <w:t xml:space="preserve"> can be used by terrorist organizations to enhance their efforts and the effectiveness of attacks. CBRN terrorism is often a synonym for weapons of mass destruction, although this form of terrorism and related incidents do not require attacks and inflicting harm to large numbers of </w:t>
      </w:r>
      <w:proofErr w:type="gramStart"/>
      <w:r w:rsidRPr="00257E67">
        <w:t>people</w:t>
      </w:r>
      <w:proofErr w:type="gramEnd"/>
      <w:r w:rsidRPr="00257E67">
        <w:t xml:space="preserve"> they do not even require deadly attacks at all. The number of studies on this type of terrorism is limited due to the lack of available data on this terrorism type. There is a very small number of databases of CBRN incidents, and even the existing ones have relatively little to do with them and they </w:t>
      </w:r>
      <w:proofErr w:type="gramStart"/>
      <w:r w:rsidRPr="00257E67">
        <w:t>are compared</w:t>
      </w:r>
      <w:proofErr w:type="gramEnd"/>
      <w:r w:rsidRPr="00257E67">
        <w:t xml:space="preserve"> to conventional terrorism (Jesse, 2012). Some experts emphasize the factors that promote such attacks and these factors include the availability of information and expertise, increased frustration of terrorists, demonization of the target population, as well as a millennial, apocalyptic or messianic vision. Experts also differ in opinion when it comes to possible perpetrators of CBRN incidents, and include religious fundamentalists and cults1 as possible perpetrators of such attacks, especially when these groups address to ethereal audience, emphasizing the hatred of unbelievers (</w:t>
      </w:r>
      <w:proofErr w:type="spellStart"/>
      <w:r w:rsidRPr="00257E67">
        <w:t>Ivanova</w:t>
      </w:r>
      <w:proofErr w:type="spellEnd"/>
      <w:r w:rsidRPr="00257E67">
        <w:t xml:space="preserve">, Sandler, 2007). Concerns about super </w:t>
      </w:r>
      <w:proofErr w:type="gramStart"/>
      <w:r w:rsidRPr="00257E67">
        <w:t>terrorism which involves the use of CBRN weapons</w:t>
      </w:r>
      <w:proofErr w:type="gramEnd"/>
      <w:r w:rsidRPr="00257E67">
        <w:t xml:space="preserve"> are mainly focused on what terrorists can do in the context of our social reality, with an emphasis on terrorist motivations, initiatives and limitations. </w:t>
      </w:r>
      <w:proofErr w:type="gramStart"/>
      <w:r w:rsidRPr="00257E67">
        <w:t>When considering which terrorist groups may be inclined to commit CBRN terrorism, it is important to recognize the spectrum of these acts, as well as to analyze the following categorization: (a) massive casualty events produced by conventional weapons; (b) CBRN scams; (c) conventional attack on a nuclear facility; (d) limited-scale chemical or biological attack or a radiological dispersion; (e) large scale chemical or biological attack or a radiological dispersion; and (f) CBRN strikes (super terrorism) that can lead to thousands of victims.</w:t>
      </w:r>
      <w:proofErr w:type="gramEnd"/>
      <w:r w:rsidRPr="00257E67">
        <w:t xml:space="preserve"> In addition to the motivation and willingness to inflict mass casualties in any way, terrorists must have technical and financial capabilities to come into possession of </w:t>
      </w:r>
      <w:proofErr w:type="gramStart"/>
      <w:r w:rsidRPr="00257E67">
        <w:t>material and acquire skills for these types of weapons and materials</w:t>
      </w:r>
      <w:proofErr w:type="gramEnd"/>
      <w:r w:rsidRPr="00257E67">
        <w:t xml:space="preserve"> and carry out a successful attack. Chemical and biological weapons can pose a risk to terrorists thus deterring them from using such weapons (Post, 2005, pp.148-151). </w:t>
      </w:r>
      <w:r w:rsidRPr="00257E67">
        <w:rPr>
          <w:rStyle w:val="StyleUnderline"/>
          <w:u w:val="none"/>
        </w:rPr>
        <w:t>The possibility that terrorists use chemical or biological substances may</w:t>
      </w:r>
      <w:r w:rsidRPr="00257E67">
        <w:t xml:space="preserve"> </w:t>
      </w:r>
      <w:r w:rsidRPr="00257E67">
        <w:rPr>
          <w:rStyle w:val="Emphasis"/>
          <w:u w:val="none"/>
        </w:rPr>
        <w:t>increase</w:t>
      </w:r>
      <w:r w:rsidRPr="00257E67">
        <w:rPr>
          <w:rStyle w:val="StyleUnderline"/>
          <w:u w:val="none"/>
        </w:rPr>
        <w:t xml:space="preserve"> over the next decade</w:t>
      </w:r>
      <w:r w:rsidRPr="00257E67">
        <w:t xml:space="preserve">, according to US intelligence agencies. According to CIA2, an </w:t>
      </w:r>
      <w:r w:rsidRPr="00257E67">
        <w:rPr>
          <w:rStyle w:val="Emphasis"/>
          <w:u w:val="none"/>
        </w:rPr>
        <w:t>interest</w:t>
      </w:r>
      <w:r w:rsidRPr="00257E67">
        <w:t xml:space="preserve"> </w:t>
      </w:r>
      <w:r w:rsidRPr="00257E67">
        <w:rPr>
          <w:rStyle w:val="StyleUnderline"/>
          <w:u w:val="none"/>
        </w:rPr>
        <w:t>among non-state actors, including terrorists</w:t>
      </w:r>
      <w:r w:rsidRPr="00257E67">
        <w:rPr>
          <w:rStyle w:val="StyleUnderline"/>
          <w:b/>
        </w:rPr>
        <w:t xml:space="preserve">, for biological and chemical materials is real and growing, and </w:t>
      </w:r>
      <w:r w:rsidRPr="00257E67">
        <w:rPr>
          <w:rStyle w:val="Emphasis"/>
        </w:rPr>
        <w:t>the number of potential perpetrators is increasing</w:t>
      </w:r>
      <w:r w:rsidRPr="00257E67">
        <w:t xml:space="preserve">. The agency also noted that </w:t>
      </w:r>
      <w:r w:rsidRPr="00257E67">
        <w:rPr>
          <w:rStyle w:val="StyleUnderline"/>
          <w:u w:val="none"/>
        </w:rPr>
        <w:t>many of these groups had developed an international network and did not need to rely on state sponsors for financial and technical support.</w:t>
      </w:r>
      <w:r w:rsidRPr="00257E67">
        <w:t xml:space="preserve"> However, it is believed that it is less likely that terrorists would choose chemical and biological weapons over conventional explosives, because these weapons are difficult to control and their results are unpredictable (</w:t>
      </w:r>
      <w:proofErr w:type="spellStart"/>
      <w:r w:rsidRPr="00257E67">
        <w:t>Condesman</w:t>
      </w:r>
      <w:proofErr w:type="spellEnd"/>
      <w:r w:rsidRPr="00257E67">
        <w:t xml:space="preserve">, Burke, 2001). The risk of </w:t>
      </w:r>
      <w:r w:rsidRPr="00257E67">
        <w:rPr>
          <w:rStyle w:val="StyleUnderline"/>
          <w:u w:val="none"/>
        </w:rPr>
        <w:t>CBRN weapons</w:t>
      </w:r>
      <w:r w:rsidRPr="00257E67">
        <w:t xml:space="preserve"> is growing since terrorists are better acquainted with these agents and their potential for causing harm3. These agents possess desirable characteristics as </w:t>
      </w:r>
      <w:r w:rsidRPr="006559BB">
        <w:rPr>
          <w:b/>
          <w:highlight w:val="green"/>
          <w:u w:val="single"/>
        </w:rPr>
        <w:t>weapons</w:t>
      </w:r>
      <w:r w:rsidRPr="00257E67">
        <w:t xml:space="preserve"> of terror; they </w:t>
      </w:r>
      <w:r w:rsidRPr="006559BB">
        <w:rPr>
          <w:rStyle w:val="StyleUnderline"/>
          <w:b/>
          <w:highlight w:val="green"/>
        </w:rPr>
        <w:t xml:space="preserve">are biologically invisible to the naked eye, </w:t>
      </w:r>
      <w:r w:rsidRPr="006559BB">
        <w:rPr>
          <w:rStyle w:val="Emphasis"/>
          <w:highlight w:val="green"/>
        </w:rPr>
        <w:t>odorless</w:t>
      </w:r>
      <w:r w:rsidRPr="006559BB">
        <w:rPr>
          <w:rStyle w:val="StyleUnderline"/>
          <w:b/>
          <w:highlight w:val="green"/>
        </w:rPr>
        <w:t xml:space="preserve"> and potentially </w:t>
      </w:r>
      <w:r w:rsidRPr="006559BB">
        <w:rPr>
          <w:rStyle w:val="Emphasis"/>
          <w:highlight w:val="green"/>
        </w:rPr>
        <w:t>lethal</w:t>
      </w:r>
      <w:r w:rsidRPr="006559BB">
        <w:rPr>
          <w:rStyle w:val="StyleUnderline"/>
          <w:b/>
          <w:highlight w:val="green"/>
        </w:rPr>
        <w:t xml:space="preserve"> in the form of particles</w:t>
      </w:r>
      <w:r w:rsidRPr="00257E67">
        <w:rPr>
          <w:rStyle w:val="StyleUnderline"/>
          <w:u w:val="none"/>
        </w:rPr>
        <w:t xml:space="preserve">; natural organisms are so </w:t>
      </w:r>
      <w:r w:rsidRPr="00257E67">
        <w:rPr>
          <w:rStyle w:val="Emphasis"/>
          <w:u w:val="none"/>
        </w:rPr>
        <w:t>readily available</w:t>
      </w:r>
      <w:r w:rsidRPr="00257E67">
        <w:rPr>
          <w:rStyle w:val="StyleUnderline"/>
          <w:u w:val="none"/>
        </w:rPr>
        <w:t>, and can be "</w:t>
      </w:r>
      <w:r w:rsidRPr="00257E67">
        <w:rPr>
          <w:rStyle w:val="Emphasis"/>
          <w:u w:val="none"/>
        </w:rPr>
        <w:t>camouflaged</w:t>
      </w:r>
      <w:r w:rsidRPr="00257E67">
        <w:rPr>
          <w:rStyle w:val="StyleUnderline"/>
          <w:u w:val="none"/>
        </w:rPr>
        <w:t>" in natural disasters</w:t>
      </w:r>
      <w:r w:rsidRPr="00257E67">
        <w:t xml:space="preserve"> and used to spread fear and various diseases. </w:t>
      </w:r>
      <w:r w:rsidRPr="00257E67">
        <w:rPr>
          <w:rStyle w:val="StyleUnderline"/>
          <w:u w:val="none"/>
        </w:rPr>
        <w:t>Chemical agents quickly attack the critical physiological centers of the body</w:t>
      </w:r>
      <w:r w:rsidRPr="00257E67">
        <w:t xml:space="preserve">, disabling or </w:t>
      </w:r>
      <w:r w:rsidRPr="00257E67">
        <w:rPr>
          <w:rStyle w:val="Emphasis"/>
          <w:u w:val="none"/>
        </w:rPr>
        <w:t>killing</w:t>
      </w:r>
      <w:r w:rsidRPr="00257E67">
        <w:t xml:space="preserve"> </w:t>
      </w:r>
      <w:r w:rsidRPr="00257E67">
        <w:rPr>
          <w:rStyle w:val="StyleUnderline"/>
          <w:u w:val="none"/>
        </w:rPr>
        <w:t>the victim. Biological and chemical weapons</w:t>
      </w:r>
      <w:r w:rsidRPr="00257E67">
        <w:t xml:space="preserve"> require the application of huge amounts of resources and </w:t>
      </w:r>
      <w:r w:rsidRPr="00257E67">
        <w:rPr>
          <w:rStyle w:val="StyleUnderline"/>
          <w:u w:val="none"/>
        </w:rPr>
        <w:t xml:space="preserve">result in different effects, causing </w:t>
      </w:r>
      <w:r w:rsidRPr="00257E67">
        <w:rPr>
          <w:rStyle w:val="Emphasis"/>
          <w:u w:val="none"/>
        </w:rPr>
        <w:t>fear and panic in the contaminated areas</w:t>
      </w:r>
      <w:r w:rsidRPr="00257E67">
        <w:rPr>
          <w:rStyle w:val="StyleUnderline"/>
          <w:u w:val="none"/>
        </w:rPr>
        <w:t>.</w:t>
      </w:r>
      <w:r w:rsidRPr="00257E67">
        <w:t xml:space="preserve"> Often referred to as "weapons of mass destruction", but, in medical terms, they are weapons of potential mass casualties because they can lead to massive death toll in the absence of preventive measures and timely response (Meyer, </w:t>
      </w:r>
      <w:proofErr w:type="spellStart"/>
      <w:r w:rsidRPr="00257E67">
        <w:t>Spinella</w:t>
      </w:r>
      <w:proofErr w:type="spellEnd"/>
      <w:r w:rsidRPr="00257E67">
        <w:t xml:space="preserve">, 2014, pp.645-656). "Bioterrorism is the intentional use of microorganisms or toxins derived from living organisms used for hostile purposes intended to cause disease or death in man, animals and plants, on which they depend". </w:t>
      </w:r>
      <w:r w:rsidRPr="00257E67">
        <w:rPr>
          <w:rStyle w:val="StyleUnderline"/>
          <w:u w:val="none"/>
        </w:rPr>
        <w:t xml:space="preserve">The threat of bioterrorist attacks is real, and each individual is a potential terrorist, when terrorists are "invisible" prior to an </w:t>
      </w:r>
      <w:proofErr w:type="gramStart"/>
      <w:r w:rsidRPr="00257E67">
        <w:rPr>
          <w:rStyle w:val="StyleUnderline"/>
          <w:u w:val="none"/>
        </w:rPr>
        <w:t>attack which</w:t>
      </w:r>
      <w:proofErr w:type="gramEnd"/>
      <w:r w:rsidRPr="00257E67">
        <w:rPr>
          <w:rStyle w:val="StyleUnderline"/>
          <w:u w:val="none"/>
        </w:rPr>
        <w:t xml:space="preserve"> also can be "invisible" in the form of causing infectious diseases or epidemics.</w:t>
      </w:r>
      <w:r w:rsidRPr="00257E67">
        <w:t xml:space="preserve"> Citizens who are not aware they are infected are potential safety hazard and so-called dangerous bodies (</w:t>
      </w:r>
      <w:proofErr w:type="spellStart"/>
      <w:r w:rsidRPr="00257E67">
        <w:t>Mijalković</w:t>
      </w:r>
      <w:proofErr w:type="spellEnd"/>
      <w:r w:rsidRPr="00257E67">
        <w:t xml:space="preserve">, 2011). In the last ten years, the issue of CBRN weapons has attracted the attention of experts, but a list of priorities by the heads of states </w:t>
      </w:r>
      <w:proofErr w:type="gramStart"/>
      <w:r w:rsidRPr="00257E67">
        <w:t>has never been established</w:t>
      </w:r>
      <w:proofErr w:type="gramEnd"/>
      <w:r w:rsidRPr="00257E67">
        <w:t xml:space="preserve">. Biological weapons almost </w:t>
      </w:r>
      <w:proofErr w:type="gramStart"/>
      <w:r w:rsidRPr="00257E67">
        <w:t>became forgotten</w:t>
      </w:r>
      <w:proofErr w:type="gramEnd"/>
      <w:r w:rsidRPr="00257E67">
        <w:t xml:space="preserve"> after they had been banned by the 1972 Convention on Biological Weapons. A significant attention </w:t>
      </w:r>
      <w:proofErr w:type="gramStart"/>
      <w:r w:rsidRPr="00257E67">
        <w:t>was paid</w:t>
      </w:r>
      <w:proofErr w:type="gramEnd"/>
      <w:r w:rsidRPr="00257E67">
        <w:t xml:space="preserve"> to them during the 90s of the last century. The important thing is that biological weapons attract much less attention than other similar weapons, but probably represent the greatest danger, and in addition to their use in war, they are available as instruments of terror in peace. Some countries showed willingness to use such weapons against defenseless populations to achieve strategic objectives, and in this regard, some analysts believe that those who attacked the World Trade Center in 1993 applied cyanide on their bombs (this was not confirmed, but a large amount of cyanide was found in possession of the perpetrators). Such a group will prove to be less inefficient, because if terrorists decide to shock and surprise the government by inflicting enormous damage, CBRN weapons will become more attractive and more accessible (</w:t>
      </w:r>
      <w:proofErr w:type="spellStart"/>
      <w:r w:rsidRPr="00257E67">
        <w:t>Bettis</w:t>
      </w:r>
      <w:proofErr w:type="spellEnd"/>
      <w:r w:rsidRPr="00257E67">
        <w:t xml:space="preserve">, 1998). Motives and forms of behavior of individuals and groups who acquired or used CBRN weapons have existed since long ago and there is no doubt that modern society is vulnerable to such attacks (Tucker, 2000). Fear of biological terrorism is certainly greater than the fear of the conventional forms of terrorism; some of these fears are justified and some are often exaggerated. Some agents are really very contagious and deadly, and if used properly, have a potential to result in casualties similar to those in a nuclear attack. Perhaps the scariest aspect of biological weapons is that the body is attacked without warning, people are afraid of the </w:t>
      </w:r>
      <w:proofErr w:type="gramStart"/>
      <w:r w:rsidRPr="00257E67">
        <w:t>threat</w:t>
      </w:r>
      <w:proofErr w:type="gramEnd"/>
      <w:r w:rsidRPr="00257E67">
        <w:t xml:space="preserve"> as it is invisible, and cannot be heard or felt. The history of warfare, terrorism and crime involving biological agents in the last century is considerably less dangerous and more deadly than the history of conventional warfare (</w:t>
      </w:r>
      <w:proofErr w:type="spellStart"/>
      <w:r w:rsidRPr="00257E67">
        <w:t>Parachini</w:t>
      </w:r>
      <w:proofErr w:type="spellEnd"/>
      <w:r w:rsidRPr="00257E67">
        <w:t xml:space="preserve">, 2001). Today, </w:t>
      </w:r>
      <w:r w:rsidRPr="00257E67">
        <w:rPr>
          <w:rStyle w:val="StyleUnderline"/>
          <w:u w:val="none"/>
        </w:rPr>
        <w:t xml:space="preserve">some states and some terrorist groups can more easily </w:t>
      </w:r>
      <w:r w:rsidRPr="00257E67">
        <w:rPr>
          <w:rStyle w:val="Emphasis"/>
          <w:u w:val="none"/>
        </w:rPr>
        <w:t>overcome technological barriers</w:t>
      </w:r>
      <w:r w:rsidRPr="00257E67">
        <w:t xml:space="preserve"> </w:t>
      </w:r>
      <w:r w:rsidRPr="00257E67">
        <w:rPr>
          <w:rStyle w:val="StyleUnderline"/>
          <w:u w:val="none"/>
        </w:rPr>
        <w:t>due to the increased flow of information and access to previously unavailable technologies. Along with nuclear and chemical weapons, biological weapons are part of an</w:t>
      </w:r>
      <w:r w:rsidRPr="00257E67">
        <w:t xml:space="preserve"> </w:t>
      </w:r>
      <w:r w:rsidRPr="00257E67">
        <w:rPr>
          <w:rStyle w:val="Emphasis"/>
          <w:u w:val="none"/>
        </w:rPr>
        <w:t>unholy trinity of weapons of mass destruction</w:t>
      </w:r>
      <w:r w:rsidRPr="00257E67">
        <w:t xml:space="preserve"> (Davis, Johnson-</w:t>
      </w:r>
      <w:proofErr w:type="spellStart"/>
      <w:r w:rsidRPr="00257E67">
        <w:t>Winegar</w:t>
      </w:r>
      <w:proofErr w:type="spellEnd"/>
      <w:r w:rsidRPr="00257E67">
        <w:t xml:space="preserve">, 2000, pp.15-28). </w:t>
      </w:r>
      <w:proofErr w:type="gramStart"/>
      <w:r w:rsidRPr="00257E67">
        <w:rPr>
          <w:rStyle w:val="StyleUnderline"/>
          <w:u w:val="none"/>
        </w:rPr>
        <w:t xml:space="preserve">The </w:t>
      </w:r>
      <w:r w:rsidRPr="006559BB">
        <w:rPr>
          <w:rStyle w:val="StyleUnderline"/>
          <w:b/>
          <w:highlight w:val="green"/>
        </w:rPr>
        <w:t>society</w:t>
      </w:r>
      <w:r w:rsidRPr="006559BB">
        <w:rPr>
          <w:rStyle w:val="StyleUnderline"/>
          <w:b/>
        </w:rPr>
        <w:t xml:space="preserve"> is now </w:t>
      </w:r>
      <w:r w:rsidRPr="006559BB">
        <w:rPr>
          <w:rStyle w:val="StyleUnderline"/>
          <w:b/>
          <w:highlight w:val="green"/>
        </w:rPr>
        <w:t>faced with</w:t>
      </w:r>
      <w:r w:rsidRPr="006559BB">
        <w:rPr>
          <w:rStyle w:val="StyleUnderline"/>
          <w:b/>
        </w:rPr>
        <w:t xml:space="preserve"> the </w:t>
      </w:r>
      <w:r w:rsidRPr="006559BB">
        <w:rPr>
          <w:rStyle w:val="StyleUnderline"/>
          <w:b/>
          <w:highlight w:val="green"/>
        </w:rPr>
        <w:t>threat of an</w:t>
      </w:r>
      <w:r w:rsidRPr="006559BB">
        <w:rPr>
          <w:b/>
          <w:highlight w:val="green"/>
          <w:u w:val="single"/>
        </w:rPr>
        <w:t xml:space="preserve"> </w:t>
      </w:r>
      <w:r w:rsidRPr="006559BB">
        <w:rPr>
          <w:rStyle w:val="Emphasis"/>
          <w:highlight w:val="green"/>
        </w:rPr>
        <w:t>apocalyptic</w:t>
      </w:r>
      <w:r w:rsidRPr="006559BB">
        <w:rPr>
          <w:rStyle w:val="Emphasis"/>
        </w:rPr>
        <w:t xml:space="preserve"> and asymmetric </w:t>
      </w:r>
      <w:r w:rsidRPr="006559BB">
        <w:rPr>
          <w:rStyle w:val="Emphasis"/>
          <w:highlight w:val="green"/>
        </w:rPr>
        <w:t>war</w:t>
      </w:r>
      <w:r w:rsidRPr="006559BB">
        <w:rPr>
          <w:b/>
        </w:rPr>
        <w:t xml:space="preserve"> scenario</w:t>
      </w:r>
      <w:r w:rsidRPr="00257E67">
        <w:t xml:space="preserve"> </w:t>
      </w:r>
      <w:r w:rsidRPr="00257E67">
        <w:rPr>
          <w:rStyle w:val="StyleUnderline"/>
          <w:u w:val="none"/>
        </w:rPr>
        <w:t xml:space="preserve">in which </w:t>
      </w:r>
      <w:r w:rsidRPr="00257E67">
        <w:rPr>
          <w:rStyle w:val="Emphasis"/>
          <w:u w:val="none"/>
        </w:rPr>
        <w:t>kamikaze attackers</w:t>
      </w:r>
      <w:r w:rsidRPr="00257E67">
        <w:t xml:space="preserve"> </w:t>
      </w:r>
      <w:r w:rsidRPr="00257E67">
        <w:rPr>
          <w:rStyle w:val="StyleUnderline"/>
          <w:u w:val="none"/>
        </w:rPr>
        <w:t>are able to arm themselves with WMD</w:t>
      </w:r>
      <w:r w:rsidRPr="00257E67">
        <w:t xml:space="preserve">4 </w:t>
      </w:r>
      <w:r w:rsidRPr="00257E67">
        <w:rPr>
          <w:rStyle w:val="StyleUnderline"/>
          <w:u w:val="none"/>
        </w:rPr>
        <w:t>without even having to have a "physical" weapon to create fear</w:t>
      </w:r>
      <w:r w:rsidRPr="00257E67">
        <w:t>; they probably still prefer simple, proven methods: a stampede in an enclosed place, or just an explosive device, which will kill many people5 (Palmer, 2004, pp.3-9).</w:t>
      </w:r>
      <w:proofErr w:type="gramEnd"/>
      <w:r w:rsidRPr="00257E67">
        <w:t xml:space="preserve"> Early detection and response to biological or chemical terrorism are crucial to solving this problem (U.S. Congress House, 2003, p.117).</w:t>
      </w:r>
    </w:p>
    <w:p w:rsidR="00B36220" w:rsidRDefault="00B36220" w:rsidP="00B36220">
      <w:pPr>
        <w:pStyle w:val="Heading3"/>
      </w:pPr>
      <w:bookmarkStart w:id="0" w:name="_GoBack"/>
      <w:bookmarkEnd w:id="0"/>
      <w:r>
        <w:t>Case</w:t>
      </w:r>
    </w:p>
    <w:p w:rsidR="00B36220" w:rsidRDefault="00B36220" w:rsidP="00B36220">
      <w:r>
        <w:t xml:space="preserve">Death turns their </w:t>
      </w:r>
      <w:proofErr w:type="spellStart"/>
      <w:r>
        <w:t>fw</w:t>
      </w:r>
      <w:proofErr w:type="spellEnd"/>
      <w:r>
        <w:t xml:space="preserve">: most important human right is people’s right to life because life is the basis for all other rights. </w:t>
      </w:r>
    </w:p>
    <w:p w:rsidR="00B36220" w:rsidRDefault="000A5B2C" w:rsidP="00B36220">
      <w:r>
        <w:t xml:space="preserve">Topic literature: </w:t>
      </w:r>
      <w:proofErr w:type="spellStart"/>
      <w:r>
        <w:t>Util</w:t>
      </w:r>
      <w:proofErr w:type="spellEnd"/>
      <w:r>
        <w:t xml:space="preserve"> hijacks their topic literature </w:t>
      </w:r>
      <w:proofErr w:type="gramStart"/>
      <w:r>
        <w:t>argument,</w:t>
      </w:r>
      <w:proofErr w:type="gramEnd"/>
      <w:r>
        <w:t xml:space="preserve"> just </w:t>
      </w:r>
      <w:proofErr w:type="spellStart"/>
      <w:r>
        <w:t>bc</w:t>
      </w:r>
      <w:proofErr w:type="spellEnd"/>
      <w:r>
        <w:t xml:space="preserve"> human rights are talked about in the WTO doesn’t mean their </w:t>
      </w:r>
      <w:proofErr w:type="spellStart"/>
      <w:r>
        <w:t>fw</w:t>
      </w:r>
      <w:proofErr w:type="spellEnd"/>
      <w:r>
        <w:t xml:space="preserve"> writ large has lots of topic literature. </w:t>
      </w:r>
      <w:proofErr w:type="spellStart"/>
      <w:r>
        <w:t>Util</w:t>
      </w:r>
      <w:proofErr w:type="spellEnd"/>
      <w:r>
        <w:t xml:space="preserve"> is better for topic literature in general </w:t>
      </w:r>
      <w:proofErr w:type="spellStart"/>
      <w:proofErr w:type="gramStart"/>
      <w:r>
        <w:t>bc</w:t>
      </w:r>
      <w:proofErr w:type="spellEnd"/>
      <w:proofErr w:type="gramEnd"/>
      <w:r>
        <w:t xml:space="preserve"> most articles are written in the lens of </w:t>
      </w:r>
      <w:proofErr w:type="spellStart"/>
      <w:r>
        <w:t>politcymakers</w:t>
      </w:r>
      <w:proofErr w:type="spellEnd"/>
      <w:r>
        <w:t xml:space="preserve"> and util. Think about how the weed </w:t>
      </w:r>
      <w:proofErr w:type="spellStart"/>
      <w:r>
        <w:t>aff</w:t>
      </w:r>
      <w:proofErr w:type="spellEnd"/>
      <w:r>
        <w:t xml:space="preserve"> or </w:t>
      </w:r>
      <w:proofErr w:type="spellStart"/>
      <w:r>
        <w:t>evergreening</w:t>
      </w:r>
      <w:proofErr w:type="spellEnd"/>
      <w:r>
        <w:t xml:space="preserve"> </w:t>
      </w:r>
      <w:proofErr w:type="spellStart"/>
      <w:r>
        <w:t>affs</w:t>
      </w:r>
      <w:proofErr w:type="spellEnd"/>
      <w:r>
        <w:t xml:space="preserve"> are two of the biggest </w:t>
      </w:r>
      <w:proofErr w:type="spellStart"/>
      <w:r>
        <w:t>affs</w:t>
      </w:r>
      <w:proofErr w:type="spellEnd"/>
      <w:r>
        <w:t xml:space="preserve"> on the topic and don’t ever mention human rights. </w:t>
      </w:r>
    </w:p>
    <w:p w:rsidR="000A5B2C" w:rsidRDefault="000A5B2C" w:rsidP="00B36220">
      <w:proofErr w:type="spellStart"/>
      <w:r>
        <w:t>Util</w:t>
      </w:r>
      <w:proofErr w:type="spellEnd"/>
      <w:r>
        <w:t xml:space="preserve"> approaches can come to the same conclusions as a human rights approach, millions dying in poor countries </w:t>
      </w:r>
      <w:proofErr w:type="spellStart"/>
      <w:proofErr w:type="gramStart"/>
      <w:r>
        <w:t>bc</w:t>
      </w:r>
      <w:proofErr w:type="spellEnd"/>
      <w:proofErr w:type="gramEnd"/>
      <w:r>
        <w:t xml:space="preserve"> they are unvaccinated is obviously terrible under util. However us reading the da proves that the plan in reality is a bad idea </w:t>
      </w:r>
      <w:proofErr w:type="spellStart"/>
      <w:proofErr w:type="gramStart"/>
      <w:r>
        <w:t>bc</w:t>
      </w:r>
      <w:proofErr w:type="spellEnd"/>
      <w:proofErr w:type="gramEnd"/>
      <w:r>
        <w:t xml:space="preserve"> it causes ext. </w:t>
      </w:r>
    </w:p>
    <w:p w:rsidR="000A5B2C" w:rsidRDefault="000A5B2C" w:rsidP="00B36220">
      <w:r>
        <w:t xml:space="preserve">A nuclear war turns human rights, radiation poisoning, </w:t>
      </w:r>
      <w:proofErr w:type="spellStart"/>
      <w:r>
        <w:t>stravtion</w:t>
      </w:r>
      <w:proofErr w:type="spellEnd"/>
      <w:r>
        <w:t xml:space="preserve"> </w:t>
      </w:r>
      <w:proofErr w:type="spellStart"/>
      <w:r>
        <w:t>etc</w:t>
      </w:r>
      <w:proofErr w:type="spellEnd"/>
    </w:p>
    <w:p w:rsidR="00FC18E8" w:rsidRDefault="00FC18E8" w:rsidP="00B36220">
      <w:r>
        <w:t xml:space="preserve">Linear scenario planning good, c/a our cognitive bias arguments from the NC. </w:t>
      </w:r>
    </w:p>
    <w:p w:rsidR="000A5B2C" w:rsidRPr="00005E38" w:rsidRDefault="000A5B2C" w:rsidP="000A5B2C">
      <w:pPr>
        <w:pStyle w:val="Heading4"/>
      </w:pPr>
      <w:r>
        <w:t xml:space="preserve">Risk is magnitude </w:t>
      </w:r>
      <w:proofErr w:type="gramStart"/>
      <w:r>
        <w:t>times</w:t>
      </w:r>
      <w:proofErr w:type="gramEnd"/>
      <w:r>
        <w:t xml:space="preserve"> probability—</w:t>
      </w:r>
      <w:r w:rsidRPr="00B74E94">
        <w:rPr>
          <w:u w:val="single"/>
        </w:rPr>
        <w:t>balances</w:t>
      </w:r>
      <w:r>
        <w:t xml:space="preserve"> their framing with ours—BUT, probability first </w:t>
      </w:r>
      <w:r w:rsidRPr="00005E38">
        <w:t>fal</w:t>
      </w:r>
      <w:r>
        <w:t xml:space="preserve">ls prey to </w:t>
      </w:r>
      <w:r w:rsidRPr="00B74E94">
        <w:rPr>
          <w:u w:val="single"/>
        </w:rPr>
        <w:t>psychological biases</w:t>
      </w:r>
      <w:r>
        <w:t xml:space="preserve"> and leads to </w:t>
      </w:r>
      <w:r w:rsidRPr="00B74E94">
        <w:rPr>
          <w:u w:val="single"/>
        </w:rPr>
        <w:t>mass death</w:t>
      </w:r>
      <w:r>
        <w:t>.</w:t>
      </w:r>
    </w:p>
    <w:p w:rsidR="000A5B2C" w:rsidRPr="00005E38" w:rsidRDefault="000A5B2C" w:rsidP="000A5B2C">
      <w:pPr>
        <w:rPr>
          <w:rStyle w:val="Style13ptBold"/>
        </w:rPr>
      </w:pPr>
      <w:r w:rsidRPr="0071673A">
        <w:rPr>
          <w:rStyle w:val="Style13ptBold"/>
        </w:rPr>
        <w:t xml:space="preserve">Clarke </w:t>
      </w:r>
      <w:r>
        <w:rPr>
          <w:rStyle w:val="Style13ptBold"/>
        </w:rPr>
        <w:t>‘</w:t>
      </w:r>
      <w:r w:rsidRPr="0071673A">
        <w:rPr>
          <w:rStyle w:val="Style13ptBold"/>
        </w:rPr>
        <w:t>8</w:t>
      </w:r>
      <w:r w:rsidRPr="00005E38">
        <w:rPr>
          <w:rStyle w:val="Style13ptBold"/>
        </w:rPr>
        <w:t xml:space="preserve"> </w:t>
      </w:r>
      <w:r w:rsidRPr="00005E38">
        <w:t>[Lee, member of a National Academy of Science committee that considered decision-making models, Anschutz Distinguished Scholar at Princeton University, Fellow of AAAS, Professor Sociology (Rutgers), Ph.D. (SUNY), “</w:t>
      </w:r>
      <w:proofErr w:type="spellStart"/>
      <w:r w:rsidRPr="00005E38">
        <w:t>Possibilistic</w:t>
      </w:r>
      <w:proofErr w:type="spellEnd"/>
      <w:r w:rsidRPr="00005E38">
        <w:t xml:space="preserve"> Thinking: A New Conceptual Tool for Thinking about Extreme Events,” Fall, Social Research 75.3, JSTOR]</w:t>
      </w:r>
    </w:p>
    <w:p w:rsidR="000A5B2C" w:rsidRDefault="000A5B2C" w:rsidP="000A5B2C">
      <w:pPr>
        <w:rPr>
          <w:sz w:val="12"/>
        </w:rPr>
      </w:pPr>
      <w:r w:rsidRPr="00005E38">
        <w:rPr>
          <w:sz w:val="12"/>
        </w:rPr>
        <w:t xml:space="preserve">In scholarly work, the subfield of disasters </w:t>
      </w:r>
      <w:proofErr w:type="gramStart"/>
      <w:r w:rsidRPr="00005E38">
        <w:rPr>
          <w:sz w:val="12"/>
        </w:rPr>
        <w:t>is often seen</w:t>
      </w:r>
      <w:proofErr w:type="gramEnd"/>
      <w:r w:rsidRPr="00005E38">
        <w:rPr>
          <w:sz w:val="12"/>
        </w:rPr>
        <w:t xml:space="preserve"> as narrow. One reason for this is that a lot of scholarship on disasters is practically oriented, for obvious reasons, and the social sciences have a deep-seated suspicion of practical work. This is especially true in sociology. Tierney (2007b) has treated this topic at length, so there is no reason to repeat the point here. There is another, somewhat unappreciated reason that </w:t>
      </w:r>
      <w:r w:rsidRPr="00216590">
        <w:rPr>
          <w:rStyle w:val="Emphasis"/>
          <w:highlight w:val="cyan"/>
        </w:rPr>
        <w:t xml:space="preserve">work on disaster </w:t>
      </w:r>
      <w:proofErr w:type="gramStart"/>
      <w:r w:rsidRPr="00216590">
        <w:rPr>
          <w:rStyle w:val="Emphasis"/>
          <w:highlight w:val="cyan"/>
        </w:rPr>
        <w:t>is seen</w:t>
      </w:r>
      <w:proofErr w:type="gramEnd"/>
      <w:r w:rsidRPr="00216590">
        <w:rPr>
          <w:rStyle w:val="Emphasis"/>
          <w:highlight w:val="cyan"/>
        </w:rPr>
        <w:t xml:space="preserve"> as narrow</w:t>
      </w:r>
      <w:r w:rsidRPr="001B3A98">
        <w:rPr>
          <w:sz w:val="12"/>
        </w:rPr>
        <w:t xml:space="preserve">, a reason that holds some irony </w:t>
      </w:r>
      <w:r w:rsidRPr="001B3A98">
        <w:rPr>
          <w:rStyle w:val="StyleUnderline"/>
        </w:rPr>
        <w:t>for</w:t>
      </w:r>
      <w:r w:rsidRPr="001B3A98">
        <w:rPr>
          <w:sz w:val="12"/>
        </w:rPr>
        <w:t xml:space="preserve"> the main thrust of my argument here: </w:t>
      </w:r>
      <w:r w:rsidRPr="001B3A98">
        <w:rPr>
          <w:rStyle w:val="StyleUnderline"/>
        </w:rPr>
        <w:t>disasters are unusual and</w:t>
      </w:r>
      <w:r w:rsidRPr="001B3A98">
        <w:rPr>
          <w:sz w:val="12"/>
        </w:rPr>
        <w:t xml:space="preserve"> the </w:t>
      </w:r>
      <w:r w:rsidRPr="00216590">
        <w:rPr>
          <w:rStyle w:val="Emphasis"/>
          <w:highlight w:val="cyan"/>
        </w:rPr>
        <w:t>social sciences are</w:t>
      </w:r>
      <w:r w:rsidRPr="001B3A98">
        <w:rPr>
          <w:rStyle w:val="StyleUnderline"/>
        </w:rPr>
        <w:t xml:space="preserve"> </w:t>
      </w:r>
      <w:r w:rsidRPr="001B3A98">
        <w:rPr>
          <w:sz w:val="12"/>
        </w:rPr>
        <w:t xml:space="preserve">generally </w:t>
      </w:r>
      <w:r w:rsidRPr="00216590">
        <w:rPr>
          <w:rStyle w:val="Emphasis"/>
          <w:highlight w:val="cyan"/>
        </w:rPr>
        <w:t>biased toward phenomena that are frequent</w:t>
      </w:r>
      <w:r w:rsidRPr="001B3A98">
        <w:rPr>
          <w:rStyle w:val="StyleUnderline"/>
        </w:rPr>
        <w:t>. Methods textbooks caution against</w:t>
      </w:r>
      <w:r w:rsidRPr="001B3A98">
        <w:rPr>
          <w:sz w:val="12"/>
        </w:rPr>
        <w:t xml:space="preserve"> using case stud- </w:t>
      </w:r>
      <w:proofErr w:type="spellStart"/>
      <w:r w:rsidRPr="001B3A98">
        <w:rPr>
          <w:sz w:val="12"/>
        </w:rPr>
        <w:t>ies</w:t>
      </w:r>
      <w:proofErr w:type="spellEnd"/>
      <w:r w:rsidRPr="001B3A98">
        <w:rPr>
          <w:sz w:val="12"/>
        </w:rPr>
        <w:t xml:space="preserve"> as representative of anything, and </w:t>
      </w:r>
      <w:r w:rsidRPr="001B3A98">
        <w:rPr>
          <w:rStyle w:val="StyleUnderline"/>
        </w:rPr>
        <w:t>articles</w:t>
      </w:r>
      <w:r w:rsidRPr="001B3A98">
        <w:rPr>
          <w:sz w:val="12"/>
        </w:rPr>
        <w:t xml:space="preserve"> in mainstreams journals that </w:t>
      </w:r>
      <w:proofErr w:type="gramStart"/>
      <w:r w:rsidRPr="001B3A98">
        <w:rPr>
          <w:sz w:val="12"/>
        </w:rPr>
        <w:t xml:space="preserve">are </w:t>
      </w:r>
      <w:r w:rsidRPr="001B3A98">
        <w:rPr>
          <w:rStyle w:val="StyleUnderline"/>
        </w:rPr>
        <w:t>not based</w:t>
      </w:r>
      <w:proofErr w:type="gramEnd"/>
      <w:r w:rsidRPr="001B3A98">
        <w:rPr>
          <w:rStyle w:val="StyleUnderline"/>
        </w:rPr>
        <w:t xml:space="preserve"> on</w:t>
      </w:r>
      <w:r w:rsidRPr="001B3A98">
        <w:rPr>
          <w:sz w:val="12"/>
        </w:rPr>
        <w:t xml:space="preserve"> </w:t>
      </w:r>
      <w:r w:rsidRPr="001B3A98">
        <w:rPr>
          <w:rStyle w:val="StyleUnderline"/>
        </w:rPr>
        <w:t>probability samples</w:t>
      </w:r>
      <w:r w:rsidRPr="001B3A98">
        <w:rPr>
          <w:sz w:val="12"/>
        </w:rPr>
        <w:t xml:space="preserve"> must issue similar obligatory caveats. </w:t>
      </w:r>
      <w:r w:rsidRPr="001B3A98">
        <w:rPr>
          <w:rStyle w:val="StyleUnderline"/>
        </w:rPr>
        <w:t xml:space="preserve">The premise, </w:t>
      </w:r>
      <w:r w:rsidRPr="001B3A98">
        <w:rPr>
          <w:rStyle w:val="Emphasis"/>
        </w:rPr>
        <w:t>itself narrow</w:t>
      </w:r>
      <w:r w:rsidRPr="001B3A98">
        <w:rPr>
          <w:rStyle w:val="StyleUnderline"/>
        </w:rPr>
        <w:t xml:space="preserve">, is that the only way to be certain </w:t>
      </w:r>
      <w:r w:rsidRPr="001B3A98">
        <w:rPr>
          <w:sz w:val="12"/>
        </w:rPr>
        <w:t xml:space="preserve">that we know something about the social world, and the only way to control for subjective influences in data acquisition, </w:t>
      </w:r>
      <w:r w:rsidRPr="001B3A98">
        <w:rPr>
          <w:rStyle w:val="StyleUnderline"/>
        </w:rPr>
        <w:t>is to follow</w:t>
      </w:r>
      <w:r w:rsidRPr="001B3A98">
        <w:rPr>
          <w:sz w:val="12"/>
        </w:rPr>
        <w:t xml:space="preserve"> the tenets of </w:t>
      </w:r>
      <w:r w:rsidRPr="001B3A98">
        <w:rPr>
          <w:rStyle w:val="StyleUnderline"/>
        </w:rPr>
        <w:t>probabilistic sampling</w:t>
      </w:r>
      <w:r w:rsidRPr="001B3A98">
        <w:rPr>
          <w:sz w:val="12"/>
        </w:rPr>
        <w:t xml:space="preserve">. This view is a correlate of the central way of defining rational action and rational policy in academic work of all varieties </w:t>
      </w:r>
      <w:proofErr w:type="gramStart"/>
      <w:r w:rsidRPr="001B3A98">
        <w:rPr>
          <w:sz w:val="12"/>
        </w:rPr>
        <w:t>and also</w:t>
      </w:r>
      <w:proofErr w:type="gramEnd"/>
      <w:r w:rsidRPr="001B3A98">
        <w:rPr>
          <w:sz w:val="12"/>
        </w:rPr>
        <w:t xml:space="preserve"> in much practical work, which is to say in terms of probabilities. </w:t>
      </w:r>
      <w:r w:rsidRPr="001B3A98">
        <w:rPr>
          <w:rStyle w:val="StyleUnderline"/>
        </w:rPr>
        <w:t xml:space="preserve">The irony is that </w:t>
      </w:r>
      <w:r w:rsidRPr="00216590">
        <w:rPr>
          <w:rStyle w:val="Emphasis"/>
          <w:highlight w:val="cyan"/>
        </w:rPr>
        <w:t>probabilistic thinking has its own biases</w:t>
      </w:r>
      <w:r w:rsidRPr="001B3A98">
        <w:rPr>
          <w:rStyle w:val="StyleUnderline"/>
        </w:rPr>
        <w:t>, which, if unacknowledged and uncorrected</w:t>
      </w:r>
      <w:r w:rsidRPr="001B3A98">
        <w:rPr>
          <w:sz w:val="12"/>
        </w:rPr>
        <w:t xml:space="preserve"> for, </w:t>
      </w:r>
      <w:r w:rsidRPr="00216590">
        <w:rPr>
          <w:rStyle w:val="Emphasis"/>
          <w:highlight w:val="cyan"/>
        </w:rPr>
        <w:t>lead to a conceptual neglect of extreme events</w:t>
      </w:r>
      <w:r w:rsidRPr="001B3A98">
        <w:rPr>
          <w:sz w:val="12"/>
        </w:rPr>
        <w:t xml:space="preserve">. This leaves us, as scholars, paying attention to disasters only when they happen and doing that makes the accumulation of good ideas about disaster vulnerable to issue-attention cycles (Birkland, 2007). </w:t>
      </w:r>
      <w:r w:rsidRPr="001B3A98">
        <w:rPr>
          <w:rStyle w:val="StyleUnderline"/>
        </w:rPr>
        <w:t xml:space="preserve">These </w:t>
      </w:r>
      <w:r w:rsidRPr="00216590">
        <w:rPr>
          <w:rStyle w:val="Emphasis"/>
          <w:highlight w:val="cyan"/>
        </w:rPr>
        <w:t>conceptual blinders lead to a neglect of disasters as "strategic research site</w:t>
      </w:r>
      <w:r w:rsidRPr="001B3A98">
        <w:rPr>
          <w:rStyle w:val="StyleUnderline"/>
        </w:rPr>
        <w:t>s</w:t>
      </w:r>
      <w:r w:rsidRPr="001B3A98">
        <w:rPr>
          <w:sz w:val="12"/>
        </w:rPr>
        <w:t xml:space="preserve">" (Merton, 1987), </w:t>
      </w:r>
      <w:r w:rsidRPr="00216590">
        <w:rPr>
          <w:rStyle w:val="Emphasis"/>
          <w:highlight w:val="cyan"/>
        </w:rPr>
        <w:t>which results in learning less about disaster than we could</w:t>
      </w:r>
      <w:r w:rsidRPr="00216590">
        <w:rPr>
          <w:rStyle w:val="Emphasis"/>
        </w:rPr>
        <w:t xml:space="preserve"> </w:t>
      </w:r>
      <w:r w:rsidRPr="001B3A98">
        <w:rPr>
          <w:sz w:val="12"/>
        </w:rPr>
        <w:t xml:space="preserve">and in missing opportunities to use disaster to learn about society (cf. Sorokin, 1942). </w:t>
      </w:r>
      <w:r w:rsidRPr="00216590">
        <w:rPr>
          <w:rStyle w:val="Emphasis"/>
          <w:highlight w:val="cyan"/>
        </w:rPr>
        <w:t>We need new conceptual tools because of an upward trend in frequency and severity of disaster</w:t>
      </w:r>
      <w:r w:rsidRPr="001B3A98">
        <w:rPr>
          <w:sz w:val="12"/>
        </w:rPr>
        <w:t xml:space="preserve"> since 1970 (</w:t>
      </w:r>
      <w:proofErr w:type="spellStart"/>
      <w:r w:rsidRPr="001B3A98">
        <w:rPr>
          <w:sz w:val="12"/>
        </w:rPr>
        <w:t>Perrow</w:t>
      </w:r>
      <w:proofErr w:type="spellEnd"/>
      <w:r w:rsidRPr="001B3A98">
        <w:rPr>
          <w:sz w:val="12"/>
        </w:rPr>
        <w:t xml:space="preserve">, 2007), and because of a growing intellectual attention to the idea of worst cases (Clarke, 2006b; Clarke, in press). For instance, the chief scientist in charge of studying earthquakes for the US Geological Service, Lucile Jones, has worked on the combination of events that could happen in California that would constitute a "give up scenario": a very long-shaking earthquake in southern California just when the Santa Anna winds are making everything dry and likely to burn. In such conditions, meaningful response to the fires would be impossible and recovery would take an extraordinarily long time. There are other similar pockets of scholarly interest in extreme events, some spurred by September 11 and many catalyzed by Katrina. The </w:t>
      </w:r>
      <w:r w:rsidRPr="00216590">
        <w:rPr>
          <w:rStyle w:val="Emphasis"/>
          <w:highlight w:val="cyan"/>
        </w:rPr>
        <w:t>consequences</w:t>
      </w:r>
      <w:r w:rsidRPr="001B3A98">
        <w:rPr>
          <w:sz w:val="12"/>
        </w:rPr>
        <w:t xml:space="preserve"> of disasters </w:t>
      </w:r>
      <w:r w:rsidRPr="00216590">
        <w:rPr>
          <w:rStyle w:val="Emphasis"/>
          <w:highlight w:val="cyan"/>
        </w:rPr>
        <w:t>are</w:t>
      </w:r>
      <w:r w:rsidRPr="001B3A98">
        <w:rPr>
          <w:rStyle w:val="StyleUnderline"/>
        </w:rPr>
        <w:t xml:space="preserve"> also </w:t>
      </w:r>
      <w:r w:rsidRPr="00216590">
        <w:rPr>
          <w:rStyle w:val="Emphasis"/>
          <w:highlight w:val="cyan"/>
        </w:rPr>
        <w:t>becoming more severe</w:t>
      </w:r>
      <w:r w:rsidRPr="001B3A98">
        <w:rPr>
          <w:sz w:val="12"/>
        </w:rPr>
        <w:t xml:space="preserve">, both in terms of lives lost and property damaged. </w:t>
      </w:r>
      <w:r w:rsidRPr="00216590">
        <w:rPr>
          <w:rStyle w:val="Emphasis"/>
          <w:highlight w:val="cyan"/>
        </w:rPr>
        <w:t>People</w:t>
      </w:r>
      <w:r w:rsidRPr="001B3A98">
        <w:rPr>
          <w:sz w:val="12"/>
        </w:rPr>
        <w:t xml:space="preserve"> and their places </w:t>
      </w:r>
      <w:r w:rsidRPr="001B3A98">
        <w:rPr>
          <w:rStyle w:val="StyleUnderline"/>
        </w:rPr>
        <w:t xml:space="preserve">are becoming </w:t>
      </w:r>
      <w:r w:rsidRPr="00216590">
        <w:rPr>
          <w:rStyle w:val="Emphasis"/>
          <w:highlight w:val="cyan"/>
        </w:rPr>
        <w:t>more vulnerable</w:t>
      </w:r>
      <w:r w:rsidRPr="001B3A98">
        <w:rPr>
          <w:rStyle w:val="StyleUnderline"/>
        </w:rPr>
        <w:t xml:space="preserve">. The most </w:t>
      </w:r>
      <w:r w:rsidRPr="00216590">
        <w:rPr>
          <w:rStyle w:val="Emphasis"/>
          <w:highlight w:val="cyan"/>
        </w:rPr>
        <w:t>important</w:t>
      </w:r>
      <w:r w:rsidRPr="001B3A98">
        <w:rPr>
          <w:rStyle w:val="StyleUnderline"/>
        </w:rPr>
        <w:t xml:space="preserve"> reason </w:t>
      </w:r>
      <w:r w:rsidRPr="001B3A98">
        <w:rPr>
          <w:sz w:val="12"/>
        </w:rPr>
        <w:t xml:space="preserve">that vulnerabilities are increasing </w:t>
      </w:r>
      <w:r w:rsidRPr="00216590">
        <w:rPr>
          <w:rStyle w:val="Emphasis"/>
          <w:highlight w:val="cyan"/>
        </w:rPr>
        <w:t>is population concentration</w:t>
      </w:r>
      <w:r w:rsidRPr="001B3A98">
        <w:rPr>
          <w:sz w:val="12"/>
        </w:rPr>
        <w:t xml:space="preserve"> (Clarke, 2006b). This is a general phenomenon and includes, for example, flying in jumbo jets, working in tall buildings, and attending events in large capacity sports arenas. </w:t>
      </w:r>
      <w:r w:rsidRPr="001B3A98">
        <w:rPr>
          <w:rStyle w:val="StyleUnderline"/>
        </w:rPr>
        <w:t>Considering</w:t>
      </w:r>
      <w:r w:rsidRPr="001B3A98">
        <w:rPr>
          <w:sz w:val="12"/>
        </w:rPr>
        <w:t xml:space="preserve"> disasters whose origin is </w:t>
      </w:r>
      <w:r w:rsidRPr="001B3A98">
        <w:rPr>
          <w:rStyle w:val="StyleUnderline"/>
        </w:rPr>
        <w:t>a natural hazard, the</w:t>
      </w:r>
      <w:r w:rsidRPr="001B3A98">
        <w:rPr>
          <w:sz w:val="12"/>
        </w:rPr>
        <w:t xml:space="preserve"> specific </w:t>
      </w:r>
      <w:r w:rsidRPr="001B3A98">
        <w:rPr>
          <w:rStyle w:val="StyleUnderline"/>
        </w:rPr>
        <w:t>cause</w:t>
      </w:r>
      <w:r w:rsidRPr="001B3A98">
        <w:rPr>
          <w:sz w:val="12"/>
        </w:rPr>
        <w:t xml:space="preserve"> of increased vulnerability </w:t>
      </w:r>
      <w:r w:rsidRPr="001B3A98">
        <w:rPr>
          <w:rStyle w:val="StyleUnderline"/>
        </w:rPr>
        <w:t>is</w:t>
      </w:r>
      <w:r w:rsidRPr="001B3A98">
        <w:rPr>
          <w:sz w:val="12"/>
        </w:rPr>
        <w:t xml:space="preserve"> that </w:t>
      </w:r>
      <w:r w:rsidRPr="001B3A98">
        <w:rPr>
          <w:rStyle w:val="StyleUnderline"/>
        </w:rPr>
        <w:t>people</w:t>
      </w:r>
      <w:r w:rsidRPr="001B3A98">
        <w:rPr>
          <w:sz w:val="12"/>
        </w:rPr>
        <w:t xml:space="preserve"> are </w:t>
      </w:r>
      <w:r w:rsidRPr="001B3A98">
        <w:rPr>
          <w:rStyle w:val="StyleUnderline"/>
        </w:rPr>
        <w:t>moving</w:t>
      </w:r>
      <w:r w:rsidRPr="001B3A98">
        <w:rPr>
          <w:sz w:val="12"/>
        </w:rPr>
        <w:t xml:space="preserve"> </w:t>
      </w:r>
      <w:r w:rsidRPr="001B3A98">
        <w:rPr>
          <w:rStyle w:val="StyleUnderline"/>
        </w:rPr>
        <w:t>to where hazards originate</w:t>
      </w:r>
      <w:r w:rsidRPr="001B3A98">
        <w:rPr>
          <w:sz w:val="12"/>
        </w:rPr>
        <w:t xml:space="preserve">, and most </w:t>
      </w:r>
      <w:proofErr w:type="gramStart"/>
      <w:r w:rsidRPr="001B3A98">
        <w:rPr>
          <w:sz w:val="12"/>
        </w:rPr>
        <w:t>especially</w:t>
      </w:r>
      <w:proofErr w:type="gramEnd"/>
      <w:r w:rsidRPr="001B3A98">
        <w:rPr>
          <w:sz w:val="12"/>
        </w:rPr>
        <w:t xml:space="preserve"> to where the water is. In some places, this makes them vulnerable to hurricanes that can create devastating storm surges; in </w:t>
      </w:r>
      <w:proofErr w:type="gramStart"/>
      <w:r w:rsidRPr="001B3A98">
        <w:rPr>
          <w:sz w:val="12"/>
        </w:rPr>
        <w:t>others</w:t>
      </w:r>
      <w:proofErr w:type="gramEnd"/>
      <w:r w:rsidRPr="001B3A98">
        <w:rPr>
          <w:sz w:val="12"/>
        </w:rPr>
        <w:t xml:space="preserve"> it makes them vulnerable to earthquakes that can create tsunamis. </w:t>
      </w:r>
      <w:r w:rsidRPr="001B3A98">
        <w:rPr>
          <w:rStyle w:val="StyleUnderline"/>
        </w:rPr>
        <w:t>In any case, the general problem is that people concentrate themselves in dangerous places, so when the hazard comes disasters are intensified.</w:t>
      </w:r>
      <w:r w:rsidRPr="001B3A98">
        <w:rPr>
          <w:sz w:val="12"/>
        </w:rPr>
        <w:t xml:space="preserve"> More than one-half of Florida's population lives within 20 miles of the sea. Additionally, Florida's population grows every year, along with increasing development along the coasts. The risk of exposure to a devastating hurricane is obviously high in Florida. No one should be surprised if during the next hurricane season Florida becomes the scene of great tragedy. The </w:t>
      </w:r>
      <w:r w:rsidRPr="00216590">
        <w:rPr>
          <w:rStyle w:val="Emphasis"/>
          <w:highlight w:val="cyan"/>
        </w:rPr>
        <w:t>demographic pressures and attendant development are wide- spread</w:t>
      </w:r>
      <w:r w:rsidRPr="001B3A98">
        <w:rPr>
          <w:rStyle w:val="StyleUnderline"/>
        </w:rPr>
        <w:t>. People are concentrating along</w:t>
      </w:r>
      <w:r w:rsidRPr="001B3A98">
        <w:rPr>
          <w:sz w:val="12"/>
        </w:rPr>
        <w:t xml:space="preserve"> the </w:t>
      </w:r>
      <w:r w:rsidRPr="001B3A98">
        <w:rPr>
          <w:rStyle w:val="StyleUnderline"/>
        </w:rPr>
        <w:t>coasts</w:t>
      </w:r>
      <w:r w:rsidRPr="001B3A98">
        <w:rPr>
          <w:sz w:val="12"/>
        </w:rPr>
        <w:t xml:space="preserve"> of the United States, </w:t>
      </w:r>
      <w:r w:rsidRPr="001B3A98">
        <w:rPr>
          <w:rStyle w:val="StyleUnderline"/>
        </w:rPr>
        <w:t>and</w:t>
      </w:r>
      <w:r w:rsidRPr="001B3A98">
        <w:rPr>
          <w:sz w:val="12"/>
        </w:rPr>
        <w:t xml:space="preserve">, like Florida, </w:t>
      </w:r>
      <w:r w:rsidRPr="001B3A98">
        <w:rPr>
          <w:rStyle w:val="StyleUnderline"/>
        </w:rPr>
        <w:t>this puts people at risk</w:t>
      </w:r>
      <w:r w:rsidRPr="001B3A98">
        <w:rPr>
          <w:sz w:val="12"/>
        </w:rPr>
        <w:t xml:space="preserve"> of water-related </w:t>
      </w:r>
      <w:proofErr w:type="gramStart"/>
      <w:r w:rsidRPr="001B3A98">
        <w:rPr>
          <w:sz w:val="12"/>
        </w:rPr>
        <w:t>hazards</w:t>
      </w:r>
      <w:proofErr w:type="gramEnd"/>
      <w:r w:rsidRPr="001B3A98">
        <w:rPr>
          <w:sz w:val="12"/>
        </w:rPr>
        <w:t xml:space="preserve">. Or consider the Pacific Rim, the coastline down the west coasts of North and South America, south to Oceania, and then up the eastern coast- line of Asia. There the hazards are particularly threatening. Maps of population concentration around the Pacific Rim should be seen as target maps, because along those shorelines are some of the most active tectonic plates in the world. The 2004 Indonesian earthquake and tsunami, which killed at least 250,000 people, demonstrated the kind of damage that issues from the movement of tectonic plates. (Few in the United States recognize that there is a subduction zone just off the coast of Oregon and Washington that is quite similar to the one in Indonesia.) Additionally, volcanoes reside atop the meeting of tectonic plates; the typhoons that originate in the Pacific Ocean generate furiously fatal winds. </w:t>
      </w:r>
      <w:proofErr w:type="spellStart"/>
      <w:r w:rsidRPr="001B3A98">
        <w:rPr>
          <w:rStyle w:val="StyleUnderline"/>
        </w:rPr>
        <w:t>Perrow</w:t>
      </w:r>
      <w:proofErr w:type="spellEnd"/>
      <w:r w:rsidRPr="001B3A98">
        <w:rPr>
          <w:sz w:val="12"/>
        </w:rPr>
        <w:t xml:space="preserve"> (2007) </w:t>
      </w:r>
      <w:r w:rsidRPr="001B3A98">
        <w:rPr>
          <w:rStyle w:val="StyleUnderline"/>
        </w:rPr>
        <w:t xml:space="preserve">has generalized </w:t>
      </w:r>
      <w:r w:rsidRPr="001B3A98">
        <w:rPr>
          <w:sz w:val="12"/>
        </w:rPr>
        <w:t>the point about</w:t>
      </w:r>
      <w:r w:rsidRPr="001B3A98">
        <w:rPr>
          <w:rStyle w:val="StyleUnderline"/>
        </w:rPr>
        <w:t xml:space="preserve"> concentration, arguing </w:t>
      </w:r>
      <w:r w:rsidRPr="001B3A98">
        <w:rPr>
          <w:sz w:val="12"/>
        </w:rPr>
        <w:t>not only that</w:t>
      </w:r>
      <w:r w:rsidRPr="001B3A98">
        <w:rPr>
          <w:rStyle w:val="StyleUnderline"/>
        </w:rPr>
        <w:t xml:space="preserve"> </w:t>
      </w:r>
      <w:r w:rsidRPr="00216590">
        <w:rPr>
          <w:rStyle w:val="Emphasis"/>
          <w:highlight w:val="cyan"/>
        </w:rPr>
        <w:t>we increase vulnerabilities by increasing the breadth and depth of exposure to hazards but also by concentrating industrial facilities with catastrophic potentia</w:t>
      </w:r>
      <w:r w:rsidRPr="001B3A98">
        <w:rPr>
          <w:sz w:val="12"/>
        </w:rPr>
        <w:t xml:space="preserve">l. Some of </w:t>
      </w:r>
      <w:proofErr w:type="spellStart"/>
      <w:r w:rsidRPr="001B3A98">
        <w:rPr>
          <w:sz w:val="12"/>
        </w:rPr>
        <w:t>Perrow's</w:t>
      </w:r>
      <w:proofErr w:type="spellEnd"/>
      <w:r w:rsidRPr="001B3A98">
        <w:rPr>
          <w:sz w:val="12"/>
        </w:rPr>
        <w:t xml:space="preserve"> most important </w:t>
      </w:r>
      <w:r w:rsidRPr="001B3A98">
        <w:rPr>
          <w:rStyle w:val="StyleUnderline"/>
        </w:rPr>
        <w:t>examples concern chemical production</w:t>
      </w:r>
      <w:r w:rsidRPr="001B3A98">
        <w:rPr>
          <w:sz w:val="12"/>
        </w:rPr>
        <w:t xml:space="preserve"> facilities. These </w:t>
      </w:r>
      <w:proofErr w:type="gramStart"/>
      <w:r w:rsidRPr="001B3A98">
        <w:rPr>
          <w:sz w:val="12"/>
        </w:rPr>
        <w:t>are facilities that</w:t>
      </w:r>
      <w:proofErr w:type="gramEnd"/>
      <w:r w:rsidRPr="001B3A98">
        <w:rPr>
          <w:sz w:val="12"/>
        </w:rPr>
        <w:t xml:space="preserve"> bring together in a single place multiple stages of production used in the production of toxic substances. Key to </w:t>
      </w:r>
      <w:proofErr w:type="spellStart"/>
      <w:r w:rsidRPr="001B3A98">
        <w:rPr>
          <w:sz w:val="12"/>
        </w:rPr>
        <w:t>Perrow's</w:t>
      </w:r>
      <w:proofErr w:type="spellEnd"/>
      <w:r w:rsidRPr="001B3A98">
        <w:rPr>
          <w:sz w:val="12"/>
        </w:rPr>
        <w:t xml:space="preserve"> argument is that there is no technically necessary reason for such concentration, although there may be good economic reasons for it. </w:t>
      </w:r>
      <w:r w:rsidRPr="001B3A98">
        <w:rPr>
          <w:rStyle w:val="StyleUnderline"/>
        </w:rPr>
        <w:t xml:space="preserve">The general point is that we can expect more disasters, </w:t>
      </w:r>
      <w:r w:rsidRPr="001B3A98">
        <w:rPr>
          <w:sz w:val="12"/>
        </w:rPr>
        <w:t>whether their origins are</w:t>
      </w:r>
      <w:r w:rsidRPr="001B3A98">
        <w:rPr>
          <w:rStyle w:val="StyleUnderline"/>
        </w:rPr>
        <w:t xml:space="preserve"> "natural" or "technological."</w:t>
      </w:r>
      <w:r w:rsidRPr="001B3A98">
        <w:rPr>
          <w:sz w:val="12"/>
        </w:rPr>
        <w:t xml:space="preserve"> We can also expect </w:t>
      </w:r>
      <w:r w:rsidRPr="001B3A98">
        <w:rPr>
          <w:rStyle w:val="StyleUnderline"/>
        </w:rPr>
        <w:t>more death and destruction</w:t>
      </w:r>
      <w:r w:rsidRPr="001B3A98">
        <w:rPr>
          <w:sz w:val="12"/>
        </w:rPr>
        <w:t xml:space="preserve"> from them. </w:t>
      </w:r>
      <w:r w:rsidRPr="001B3A98">
        <w:rPr>
          <w:rStyle w:val="StyleUnderline"/>
        </w:rPr>
        <w:t xml:space="preserve">I predict </w:t>
      </w:r>
      <w:r w:rsidRPr="00216590">
        <w:rPr>
          <w:rStyle w:val="Emphasis"/>
          <w:highlight w:val="cyan"/>
        </w:rPr>
        <w:t>we will continue to be poorly prepared to deal with disaster</w:t>
      </w:r>
      <w:r w:rsidRPr="001B3A98">
        <w:rPr>
          <w:sz w:val="12"/>
        </w:rPr>
        <w:t xml:space="preserve">. </w:t>
      </w:r>
      <w:r w:rsidRPr="001B3A98">
        <w:rPr>
          <w:rStyle w:val="StyleUnderline"/>
        </w:rPr>
        <w:t xml:space="preserve">People </w:t>
      </w:r>
      <w:r w:rsidRPr="001B3A98">
        <w:rPr>
          <w:sz w:val="12"/>
        </w:rPr>
        <w:t xml:space="preserve">around the world </w:t>
      </w:r>
      <w:r w:rsidRPr="001B3A98">
        <w:rPr>
          <w:rStyle w:val="StyleUnderline"/>
        </w:rPr>
        <w:t>were appalled with the incompetence of</w:t>
      </w:r>
      <w:r w:rsidRPr="001B3A98">
        <w:rPr>
          <w:sz w:val="12"/>
        </w:rPr>
        <w:t xml:space="preserve"> America's </w:t>
      </w:r>
      <w:r w:rsidRPr="001B3A98">
        <w:rPr>
          <w:rStyle w:val="StyleUnderline"/>
        </w:rPr>
        <w:t xml:space="preserve">leaders </w:t>
      </w:r>
      <w:r w:rsidRPr="001B3A98">
        <w:rPr>
          <w:sz w:val="12"/>
        </w:rPr>
        <w:t xml:space="preserve">and </w:t>
      </w:r>
      <w:proofErr w:type="spellStart"/>
      <w:r w:rsidRPr="001B3A98">
        <w:rPr>
          <w:sz w:val="12"/>
        </w:rPr>
        <w:t>orga</w:t>
      </w:r>
      <w:proofErr w:type="spellEnd"/>
      <w:r w:rsidRPr="001B3A98">
        <w:rPr>
          <w:rStyle w:val="StyleUnderline"/>
        </w:rPr>
        <w:t>-</w:t>
      </w:r>
      <w:r w:rsidRPr="001B3A98">
        <w:rPr>
          <w:sz w:val="12"/>
        </w:rPr>
        <w:t xml:space="preserve"> </w:t>
      </w:r>
      <w:proofErr w:type="spellStart"/>
      <w:r w:rsidRPr="001B3A98">
        <w:rPr>
          <w:sz w:val="12"/>
        </w:rPr>
        <w:t>nizations</w:t>
      </w:r>
      <w:proofErr w:type="spellEnd"/>
      <w:r w:rsidRPr="001B3A98">
        <w:rPr>
          <w:sz w:val="12"/>
        </w:rPr>
        <w:t xml:space="preserve"> </w:t>
      </w:r>
      <w:r w:rsidRPr="001B3A98">
        <w:rPr>
          <w:rStyle w:val="StyleUnderline"/>
        </w:rPr>
        <w:t>in</w:t>
      </w:r>
      <w:r w:rsidRPr="001B3A98">
        <w:rPr>
          <w:sz w:val="12"/>
        </w:rPr>
        <w:t xml:space="preserve"> the wake of Hurricanes </w:t>
      </w:r>
      <w:r w:rsidRPr="001B3A98">
        <w:rPr>
          <w:rStyle w:val="StyleUnderline"/>
        </w:rPr>
        <w:t>Katrina</w:t>
      </w:r>
      <w:r w:rsidRPr="001B3A98">
        <w:rPr>
          <w:sz w:val="12"/>
        </w:rPr>
        <w:t xml:space="preserve"> and Rita. Day after </w:t>
      </w:r>
      <w:proofErr w:type="gramStart"/>
      <w:r w:rsidRPr="001B3A98">
        <w:rPr>
          <w:sz w:val="12"/>
        </w:rPr>
        <w:t>day</w:t>
      </w:r>
      <w:proofErr w:type="gramEnd"/>
      <w:r w:rsidRPr="001B3A98">
        <w:rPr>
          <w:sz w:val="12"/>
        </w:rPr>
        <w:t xml:space="preserve"> we watched people suffering unnecessarily. Leaders were slow to grasp the importance of the event. With a few notable exceptions, </w:t>
      </w:r>
      <w:proofErr w:type="spellStart"/>
      <w:r w:rsidRPr="001B3A98">
        <w:rPr>
          <w:sz w:val="12"/>
        </w:rPr>
        <w:t>organi</w:t>
      </w:r>
      <w:proofErr w:type="spellEnd"/>
      <w:r w:rsidRPr="001B3A98">
        <w:rPr>
          <w:sz w:val="12"/>
        </w:rPr>
        <w:t xml:space="preserve">- </w:t>
      </w:r>
      <w:proofErr w:type="spellStart"/>
      <w:r w:rsidRPr="001B3A98">
        <w:rPr>
          <w:sz w:val="12"/>
        </w:rPr>
        <w:t>zations</w:t>
      </w:r>
      <w:proofErr w:type="spellEnd"/>
      <w:r w:rsidRPr="001B3A98">
        <w:rPr>
          <w:sz w:val="12"/>
        </w:rPr>
        <w:t xml:space="preserve"> lumbered to a late rescue. Setting aside our moral reaction to the official neglect, perhaps </w:t>
      </w:r>
      <w:r w:rsidRPr="001B3A98">
        <w:rPr>
          <w:rStyle w:val="StyleUnderline"/>
        </w:rPr>
        <w:t xml:space="preserve">we ought to ask why </w:t>
      </w:r>
      <w:r w:rsidRPr="001B3A98">
        <w:rPr>
          <w:rStyle w:val="Emphasis"/>
        </w:rPr>
        <w:t xml:space="preserve">we should have expected a competent response </w:t>
      </w:r>
      <w:r w:rsidRPr="001B3A98">
        <w:rPr>
          <w:rStyle w:val="StyleUnderline"/>
        </w:rPr>
        <w:t xml:space="preserve">at </w:t>
      </w:r>
      <w:proofErr w:type="gramStart"/>
      <w:r w:rsidRPr="001B3A98">
        <w:rPr>
          <w:rStyle w:val="StyleUnderline"/>
        </w:rPr>
        <w:t>all</w:t>
      </w:r>
      <w:r w:rsidRPr="001B3A98">
        <w:rPr>
          <w:sz w:val="12"/>
        </w:rPr>
        <w:t>?</w:t>
      </w:r>
      <w:proofErr w:type="gramEnd"/>
      <w:r w:rsidRPr="001B3A98">
        <w:rPr>
          <w:sz w:val="12"/>
        </w:rPr>
        <w:t xml:space="preserve"> </w:t>
      </w:r>
      <w:proofErr w:type="gramStart"/>
      <w:r w:rsidRPr="001B3A98">
        <w:rPr>
          <w:sz w:val="12"/>
        </w:rPr>
        <w:t xml:space="preserve">Are US leaders and </w:t>
      </w:r>
      <w:proofErr w:type="spellStart"/>
      <w:r w:rsidRPr="001B3A98">
        <w:rPr>
          <w:sz w:val="12"/>
        </w:rPr>
        <w:t>organiza</w:t>
      </w:r>
      <w:proofErr w:type="spellEnd"/>
      <w:r w:rsidRPr="001B3A98">
        <w:rPr>
          <w:sz w:val="12"/>
        </w:rPr>
        <w:t xml:space="preserve">- </w:t>
      </w:r>
      <w:proofErr w:type="spellStart"/>
      <w:r w:rsidRPr="001B3A98">
        <w:rPr>
          <w:sz w:val="12"/>
        </w:rPr>
        <w:t>tions</w:t>
      </w:r>
      <w:proofErr w:type="spellEnd"/>
      <w:r w:rsidRPr="001B3A98">
        <w:rPr>
          <w:sz w:val="12"/>
        </w:rPr>
        <w:t xml:space="preserve"> particularly attuned</w:t>
      </w:r>
      <w:proofErr w:type="gramEnd"/>
      <w:r w:rsidRPr="001B3A98">
        <w:rPr>
          <w:sz w:val="12"/>
        </w:rPr>
        <w:t xml:space="preserve"> to the suffering of people in disasters? </w:t>
      </w:r>
      <w:proofErr w:type="gramStart"/>
      <w:r w:rsidRPr="001B3A98">
        <w:rPr>
          <w:sz w:val="12"/>
        </w:rPr>
        <w:t>Is the political economy of the United States organized</w:t>
      </w:r>
      <w:proofErr w:type="gramEnd"/>
      <w:r w:rsidRPr="001B3A98">
        <w:rPr>
          <w:sz w:val="12"/>
        </w:rPr>
        <w:t xml:space="preserve"> so that people, </w:t>
      </w:r>
      <w:proofErr w:type="spellStart"/>
      <w:r w:rsidRPr="001B3A98">
        <w:rPr>
          <w:sz w:val="12"/>
        </w:rPr>
        <w:t>espe</w:t>
      </w:r>
      <w:proofErr w:type="spellEnd"/>
      <w:r w:rsidRPr="001B3A98">
        <w:rPr>
          <w:sz w:val="12"/>
        </w:rPr>
        <w:t xml:space="preserve">- </w:t>
      </w:r>
      <w:proofErr w:type="spellStart"/>
      <w:r w:rsidRPr="001B3A98">
        <w:rPr>
          <w:sz w:val="12"/>
        </w:rPr>
        <w:t>cially</w:t>
      </w:r>
      <w:proofErr w:type="spellEnd"/>
      <w:r w:rsidRPr="001B3A98">
        <w:rPr>
          <w:sz w:val="12"/>
        </w:rPr>
        <w:t xml:space="preserve"> poor people, are attended to quickly and effectively in </w:t>
      </w:r>
      <w:proofErr w:type="spellStart"/>
      <w:r w:rsidRPr="001B3A98">
        <w:rPr>
          <w:sz w:val="12"/>
        </w:rPr>
        <w:t>noncri</w:t>
      </w:r>
      <w:proofErr w:type="spellEnd"/>
      <w:r w:rsidRPr="001B3A98">
        <w:rPr>
          <w:sz w:val="12"/>
        </w:rPr>
        <w:t xml:space="preserve">- sis situations? The answers to these questions are obvious. If social systems </w:t>
      </w:r>
      <w:proofErr w:type="gramStart"/>
      <w:r w:rsidRPr="001B3A98">
        <w:rPr>
          <w:sz w:val="12"/>
        </w:rPr>
        <w:t>are not arranged</w:t>
      </w:r>
      <w:proofErr w:type="gramEnd"/>
      <w:r w:rsidRPr="001B3A98">
        <w:rPr>
          <w:sz w:val="12"/>
        </w:rPr>
        <w:t xml:space="preserve"> to ensure people's well-being in normal times, there is no good reason to expect them to be so inclined in disastrous times. Still, </w:t>
      </w:r>
      <w:r w:rsidRPr="00216590">
        <w:rPr>
          <w:rStyle w:val="Emphasis"/>
          <w:highlight w:val="cyan"/>
        </w:rPr>
        <w:t>if we are ever going to be reasonably well prepared to avoid or respond to the next Katrina-like event, we need to identify the barriers to effective thinking about</w:t>
      </w:r>
      <w:r w:rsidRPr="001B3A98">
        <w:rPr>
          <w:rStyle w:val="StyleUnderline"/>
        </w:rPr>
        <w:t>,</w:t>
      </w:r>
      <w:r w:rsidRPr="001B3A98">
        <w:rPr>
          <w:sz w:val="12"/>
        </w:rPr>
        <w:t xml:space="preserve"> and effective response to, </w:t>
      </w:r>
      <w:proofErr w:type="spellStart"/>
      <w:r w:rsidRPr="00216590">
        <w:rPr>
          <w:rStyle w:val="Emphasis"/>
          <w:highlight w:val="cyan"/>
        </w:rPr>
        <w:t>disas</w:t>
      </w:r>
      <w:proofErr w:type="spellEnd"/>
      <w:r w:rsidRPr="00216590">
        <w:rPr>
          <w:rStyle w:val="Emphasis"/>
          <w:highlight w:val="cyan"/>
        </w:rPr>
        <w:t xml:space="preserve">- </w:t>
      </w:r>
      <w:proofErr w:type="spellStart"/>
      <w:r w:rsidRPr="00216590">
        <w:rPr>
          <w:rStyle w:val="Emphasis"/>
          <w:highlight w:val="cyan"/>
        </w:rPr>
        <w:t>ters</w:t>
      </w:r>
      <w:proofErr w:type="spellEnd"/>
      <w:r w:rsidRPr="00216590">
        <w:rPr>
          <w:rStyle w:val="Emphasis"/>
          <w:highlight w:val="cyan"/>
        </w:rPr>
        <w:t>. One of those barriers is that we do not have a set of concepts that would help us think rigorously about out-sized events.</w:t>
      </w:r>
      <w:r w:rsidRPr="001B3A98">
        <w:rPr>
          <w:rStyle w:val="StyleUnderline"/>
        </w:rPr>
        <w:t xml:space="preserve"> The </w:t>
      </w:r>
      <w:r w:rsidRPr="001B3A98">
        <w:rPr>
          <w:rStyle w:val="Emphasis"/>
        </w:rPr>
        <w:t>chief toolkit</w:t>
      </w:r>
      <w:r w:rsidRPr="001B3A98">
        <w:rPr>
          <w:rStyle w:val="StyleUnderline"/>
        </w:rPr>
        <w:t xml:space="preserve"> of concepts that we have</w:t>
      </w:r>
      <w:r w:rsidRPr="001B3A98">
        <w:rPr>
          <w:sz w:val="12"/>
        </w:rPr>
        <w:t xml:space="preserve"> for thinking about important social events </w:t>
      </w:r>
      <w:r w:rsidRPr="001B3A98">
        <w:rPr>
          <w:rStyle w:val="StyleUnderline"/>
        </w:rPr>
        <w:t xml:space="preserve">comes from </w:t>
      </w:r>
      <w:r w:rsidRPr="00216590">
        <w:rPr>
          <w:rStyle w:val="Emphasis"/>
          <w:highlight w:val="cyan"/>
        </w:rPr>
        <w:t>probability theory</w:t>
      </w:r>
      <w:r w:rsidRPr="001B3A98">
        <w:rPr>
          <w:sz w:val="12"/>
        </w:rPr>
        <w:t xml:space="preserve">. There are good reasons for this, as probability theory has obviously served social research well. Still, </w:t>
      </w:r>
      <w:r w:rsidRPr="001B3A98">
        <w:rPr>
          <w:rStyle w:val="StyleUnderline"/>
        </w:rPr>
        <w:t xml:space="preserve">the toolkit </w:t>
      </w:r>
      <w:r w:rsidRPr="00216590">
        <w:rPr>
          <w:rStyle w:val="Emphasis"/>
          <w:highlight w:val="cyan"/>
        </w:rPr>
        <w:t>is incomplete</w:t>
      </w:r>
      <w:r w:rsidRPr="001B3A98">
        <w:rPr>
          <w:sz w:val="12"/>
        </w:rPr>
        <w:t xml:space="preserve"> when it comes to extreme events, </w:t>
      </w:r>
      <w:r w:rsidRPr="001B3A98">
        <w:rPr>
          <w:rStyle w:val="StyleUnderline"/>
        </w:rPr>
        <w:t>especially when it is used as a base whence to make normative judgments about what</w:t>
      </w:r>
      <w:r w:rsidRPr="001B3A98">
        <w:rPr>
          <w:sz w:val="12"/>
        </w:rPr>
        <w:t xml:space="preserve"> people, organizations, and </w:t>
      </w:r>
      <w:r w:rsidRPr="001B3A98">
        <w:rPr>
          <w:rStyle w:val="StyleUnderline"/>
        </w:rPr>
        <w:t xml:space="preserve">governments should </w:t>
      </w:r>
      <w:r w:rsidRPr="001B3A98">
        <w:rPr>
          <w:sz w:val="12"/>
        </w:rPr>
        <w:t xml:space="preserve">and should not </w:t>
      </w:r>
      <w:r w:rsidRPr="001B3A98">
        <w:rPr>
          <w:rStyle w:val="StyleUnderline"/>
        </w:rPr>
        <w:t>do</w:t>
      </w:r>
      <w:r w:rsidRPr="001B3A98">
        <w:rPr>
          <w:sz w:val="12"/>
        </w:rPr>
        <w:t xml:space="preserve">. </w:t>
      </w:r>
      <w:r w:rsidRPr="001B3A98">
        <w:rPr>
          <w:rStyle w:val="Emphasis"/>
        </w:rPr>
        <w:t xml:space="preserve">As a complement to probabilistic </w:t>
      </w:r>
      <w:proofErr w:type="gramStart"/>
      <w:r w:rsidRPr="001B3A98">
        <w:rPr>
          <w:rStyle w:val="Emphasis"/>
        </w:rPr>
        <w:t>thinking</w:t>
      </w:r>
      <w:proofErr w:type="gramEnd"/>
      <w:r w:rsidRPr="001B3A98">
        <w:rPr>
          <w:rStyle w:val="Emphasis"/>
        </w:rPr>
        <w:t xml:space="preserve"> I propose that </w:t>
      </w:r>
      <w:r w:rsidRPr="00216590">
        <w:rPr>
          <w:rStyle w:val="Emphasis"/>
          <w:highlight w:val="cyan"/>
        </w:rPr>
        <w:t xml:space="preserve">we need </w:t>
      </w:r>
      <w:proofErr w:type="spellStart"/>
      <w:r w:rsidRPr="00216590">
        <w:rPr>
          <w:rStyle w:val="Emphasis"/>
          <w:highlight w:val="cyan"/>
        </w:rPr>
        <w:t>possibilistic</w:t>
      </w:r>
      <w:proofErr w:type="spellEnd"/>
      <w:r w:rsidRPr="00216590">
        <w:rPr>
          <w:rStyle w:val="Emphasis"/>
          <w:highlight w:val="cyan"/>
        </w:rPr>
        <w:t xml:space="preserve"> thinking</w:t>
      </w:r>
      <w:r w:rsidRPr="001B3A98">
        <w:rPr>
          <w:sz w:val="12"/>
        </w:rPr>
        <w:t xml:space="preserve">. In this </w:t>
      </w:r>
      <w:proofErr w:type="gramStart"/>
      <w:r w:rsidRPr="001B3A98">
        <w:rPr>
          <w:sz w:val="12"/>
        </w:rPr>
        <w:t>paper</w:t>
      </w:r>
      <w:proofErr w:type="gramEnd"/>
      <w:r w:rsidRPr="001B3A98">
        <w:rPr>
          <w:sz w:val="12"/>
        </w:rPr>
        <w:t xml:space="preserve"> I explicate the notion of </w:t>
      </w:r>
      <w:proofErr w:type="spellStart"/>
      <w:r w:rsidRPr="001B3A98">
        <w:rPr>
          <w:sz w:val="12"/>
        </w:rPr>
        <w:t>possibilistic</w:t>
      </w:r>
      <w:proofErr w:type="spellEnd"/>
      <w:r w:rsidRPr="001B3A98">
        <w:rPr>
          <w:sz w:val="12"/>
        </w:rPr>
        <w:t xml:space="preserve"> thinking. I first discuss the equation of </w:t>
      </w:r>
      <w:proofErr w:type="spellStart"/>
      <w:r w:rsidRPr="001B3A98">
        <w:rPr>
          <w:sz w:val="12"/>
        </w:rPr>
        <w:t>probabilism</w:t>
      </w:r>
      <w:proofErr w:type="spellEnd"/>
      <w:r w:rsidRPr="001B3A98">
        <w:rPr>
          <w:sz w:val="12"/>
        </w:rPr>
        <w:t xml:space="preserve"> with rationality in scholarly thought, followed by a section that shows the ubiquity of </w:t>
      </w:r>
      <w:proofErr w:type="spellStart"/>
      <w:r w:rsidRPr="001B3A98">
        <w:rPr>
          <w:sz w:val="12"/>
        </w:rPr>
        <w:t>possibilis</w:t>
      </w:r>
      <w:proofErr w:type="spellEnd"/>
      <w:r w:rsidRPr="001B3A98">
        <w:rPr>
          <w:sz w:val="12"/>
        </w:rPr>
        <w:t xml:space="preserve">- tic thinking in everyday life. Demonstrating the latter will provide an opportunity to explore the limits of the probabilistic approach: that </w:t>
      </w:r>
      <w:proofErr w:type="spellStart"/>
      <w:r w:rsidRPr="001B3A98">
        <w:rPr>
          <w:rStyle w:val="StyleUnderline"/>
        </w:rPr>
        <w:t>possibilistic</w:t>
      </w:r>
      <w:proofErr w:type="spellEnd"/>
      <w:r w:rsidRPr="001B3A98">
        <w:rPr>
          <w:rStyle w:val="StyleUnderline"/>
        </w:rPr>
        <w:t xml:space="preserve"> thinking</w:t>
      </w:r>
      <w:r w:rsidRPr="001B3A98">
        <w:rPr>
          <w:sz w:val="12"/>
        </w:rPr>
        <w:t xml:space="preserve"> is widespread suggests it </w:t>
      </w:r>
      <w:proofErr w:type="gramStart"/>
      <w:r w:rsidRPr="001B3A98">
        <w:rPr>
          <w:rStyle w:val="StyleUnderline"/>
        </w:rPr>
        <w:t>could be used</w:t>
      </w:r>
      <w:proofErr w:type="gramEnd"/>
      <w:r w:rsidRPr="001B3A98">
        <w:rPr>
          <w:rStyle w:val="StyleUnderline"/>
        </w:rPr>
        <w:t xml:space="preserve"> more rigorously</w:t>
      </w:r>
      <w:r w:rsidRPr="001B3A98">
        <w:rPr>
          <w:sz w:val="12"/>
        </w:rPr>
        <w:t xml:space="preserve"> in social research. I will then address the most vexing </w:t>
      </w:r>
      <w:proofErr w:type="spellStart"/>
      <w:r w:rsidRPr="001B3A98">
        <w:rPr>
          <w:sz w:val="12"/>
        </w:rPr>
        <w:t>prob</w:t>
      </w:r>
      <w:proofErr w:type="spellEnd"/>
      <w:r w:rsidRPr="001B3A98">
        <w:rPr>
          <w:sz w:val="12"/>
        </w:rPr>
        <w:t xml:space="preserve">- </w:t>
      </w:r>
      <w:proofErr w:type="spellStart"/>
      <w:r w:rsidRPr="001B3A98">
        <w:rPr>
          <w:sz w:val="12"/>
        </w:rPr>
        <w:t>lem</w:t>
      </w:r>
      <w:proofErr w:type="spellEnd"/>
      <w:r w:rsidRPr="001B3A98">
        <w:rPr>
          <w:sz w:val="12"/>
        </w:rPr>
        <w:t xml:space="preserve"> with advancing and employing </w:t>
      </w:r>
      <w:proofErr w:type="spellStart"/>
      <w:r w:rsidRPr="001B3A98">
        <w:rPr>
          <w:sz w:val="12"/>
        </w:rPr>
        <w:t>possibilistic</w:t>
      </w:r>
      <w:proofErr w:type="spellEnd"/>
      <w:r w:rsidRPr="001B3A98">
        <w:rPr>
          <w:sz w:val="12"/>
        </w:rPr>
        <w:t xml:space="preserve"> thinking: the </w:t>
      </w:r>
      <w:proofErr w:type="spellStart"/>
      <w:r w:rsidRPr="001B3A98">
        <w:rPr>
          <w:sz w:val="12"/>
        </w:rPr>
        <w:t>prob</w:t>
      </w:r>
      <w:proofErr w:type="spellEnd"/>
      <w:r w:rsidRPr="001B3A98">
        <w:rPr>
          <w:sz w:val="12"/>
        </w:rPr>
        <w:t xml:space="preserve">- </w:t>
      </w:r>
      <w:proofErr w:type="spellStart"/>
      <w:r w:rsidRPr="001B3A98">
        <w:rPr>
          <w:sz w:val="12"/>
        </w:rPr>
        <w:t>lem</w:t>
      </w:r>
      <w:proofErr w:type="spellEnd"/>
      <w:r w:rsidRPr="001B3A98">
        <w:rPr>
          <w:sz w:val="12"/>
        </w:rPr>
        <w:t xml:space="preserve"> of infinite imagination. I argue that </w:t>
      </w:r>
      <w:proofErr w:type="spellStart"/>
      <w:r w:rsidRPr="00216590">
        <w:rPr>
          <w:rStyle w:val="Emphasis"/>
          <w:highlight w:val="cyan"/>
        </w:rPr>
        <w:t>possibilism</w:t>
      </w:r>
      <w:proofErr w:type="spellEnd"/>
      <w:r w:rsidRPr="00216590">
        <w:rPr>
          <w:rStyle w:val="Emphasis"/>
          <w:highlight w:val="cyan"/>
        </w:rPr>
        <w:t xml:space="preserve"> can be used with discipline, and</w:t>
      </w:r>
      <w:r w:rsidRPr="001B3A98">
        <w:rPr>
          <w:rStyle w:val="StyleUnderline"/>
        </w:rPr>
        <w:t xml:space="preserve"> </w:t>
      </w:r>
      <w:r w:rsidRPr="001B3A98">
        <w:rPr>
          <w:sz w:val="12"/>
        </w:rPr>
        <w:t>that</w:t>
      </w:r>
      <w:r w:rsidRPr="001B3A98">
        <w:rPr>
          <w:rStyle w:val="StyleUnderline"/>
        </w:rPr>
        <w:t xml:space="preserve"> </w:t>
      </w:r>
      <w:r w:rsidRPr="00216590">
        <w:rPr>
          <w:rStyle w:val="Emphasis"/>
          <w:highlight w:val="cyan"/>
        </w:rPr>
        <w:t>we can be smarter about responding</w:t>
      </w:r>
      <w:r w:rsidRPr="001B3A98">
        <w:rPr>
          <w:rStyle w:val="StyleUnderline"/>
        </w:rPr>
        <w:t xml:space="preserve"> </w:t>
      </w:r>
      <w:r w:rsidRPr="001B3A98">
        <w:rPr>
          <w:sz w:val="12"/>
        </w:rPr>
        <w:t>to disasters</w:t>
      </w:r>
      <w:r w:rsidRPr="001B3A98">
        <w:rPr>
          <w:rStyle w:val="StyleUnderline"/>
        </w:rPr>
        <w:t xml:space="preserve"> by doing so</w:t>
      </w:r>
      <w:r w:rsidRPr="001B3A98">
        <w:rPr>
          <w:sz w:val="12"/>
        </w:rPr>
        <w:t>.</w:t>
      </w:r>
    </w:p>
    <w:p w:rsidR="008E3E5C" w:rsidRPr="00D32E5B" w:rsidRDefault="008E3E5C" w:rsidP="008E3E5C">
      <w:pPr>
        <w:keepNext/>
        <w:keepLines/>
        <w:spacing w:before="40" w:after="0"/>
        <w:outlineLvl w:val="3"/>
        <w:rPr>
          <w:rFonts w:eastAsia="MS Gothic" w:cs="Calibri"/>
          <w:b/>
          <w:iCs/>
          <w:sz w:val="26"/>
        </w:rPr>
      </w:pPr>
      <w:r w:rsidRPr="00D32E5B">
        <w:rPr>
          <w:rFonts w:eastAsia="MS Gothic" w:cs="Calibri"/>
          <w:b/>
          <w:iCs/>
          <w:sz w:val="26"/>
        </w:rPr>
        <w:t xml:space="preserve">IP protections are key to </w:t>
      </w:r>
      <w:r w:rsidRPr="00D32E5B">
        <w:rPr>
          <w:rFonts w:eastAsia="MS Gothic" w:cs="Calibri"/>
          <w:b/>
          <w:iCs/>
          <w:sz w:val="26"/>
          <w:u w:val="single"/>
        </w:rPr>
        <w:t>pharmaceutical investment</w:t>
      </w:r>
      <w:r w:rsidRPr="00D32E5B">
        <w:rPr>
          <w:rFonts w:eastAsia="MS Gothic" w:cs="Calibri"/>
          <w:b/>
          <w:iCs/>
          <w:sz w:val="26"/>
        </w:rPr>
        <w:t xml:space="preserve"> in developing countries.</w:t>
      </w:r>
    </w:p>
    <w:p w:rsidR="008E3E5C" w:rsidRPr="00D32E5B" w:rsidRDefault="008E3E5C" w:rsidP="008E3E5C">
      <w:pPr>
        <w:rPr>
          <w:rFonts w:eastAsia="Cambria" w:cs="Calibri"/>
          <w:bCs/>
          <w:sz w:val="26"/>
        </w:rPr>
      </w:pPr>
      <w:proofErr w:type="gramStart"/>
      <w:r w:rsidRPr="00D32E5B">
        <w:rPr>
          <w:rFonts w:eastAsia="Cambria" w:cs="Calibri"/>
          <w:b/>
          <w:bCs/>
          <w:sz w:val="26"/>
        </w:rPr>
        <w:t xml:space="preserve">Ezell and Cory 19 </w:t>
      </w:r>
      <w:r w:rsidRPr="00D32E5B">
        <w:rPr>
          <w:rFonts w:eastAsia="Cambria" w:cs="Calibri"/>
          <w:bCs/>
          <w:sz w:val="16"/>
          <w:szCs w:val="16"/>
        </w:rPr>
        <w:t>[(Stephen, vice president, global innovation policy, at the Information Technology and Innovation Foundation, B.S. from the School of Foreign Service at Georgetown University, and Nigel, associate director covering trade policy at the Information Technology and Innovation Foundation, former researcher in the Southeast Asia Program at the Center for Strategic and International Studies, MA in public policy from Georgetown University) “</w:t>
      </w:r>
      <w:r w:rsidRPr="00D32E5B">
        <w:rPr>
          <w:rFonts w:eastAsia="Cambria" w:cs="Calibri"/>
          <w:sz w:val="16"/>
          <w:szCs w:val="16"/>
        </w:rPr>
        <w:t>The Way Forward for Intellectual Property Internationally,” Information Technology and Innovation Foundation, 4/25/2019] TDI</w:t>
      </w:r>
      <w:proofErr w:type="gramEnd"/>
    </w:p>
    <w:p w:rsidR="008E3E5C" w:rsidRPr="00D32E5B" w:rsidRDefault="008E3E5C" w:rsidP="008E3E5C">
      <w:pPr>
        <w:rPr>
          <w:rFonts w:eastAsia="Cambria" w:cs="Calibri"/>
          <w:sz w:val="12"/>
        </w:rPr>
      </w:pPr>
      <w:r w:rsidRPr="00D32E5B">
        <w:rPr>
          <w:rFonts w:eastAsia="Cambria" w:cs="Calibri"/>
          <w:sz w:val="12"/>
        </w:rPr>
        <w:t xml:space="preserve">Academic </w:t>
      </w:r>
      <w:r w:rsidRPr="00D32E5B">
        <w:rPr>
          <w:rFonts w:eastAsia="Cambria" w:cs="Calibri"/>
          <w:u w:val="single"/>
        </w:rPr>
        <w:t>research also signals a strong correlation between IPR and technology transfer</w:t>
      </w:r>
      <w:r w:rsidRPr="00D32E5B">
        <w:rPr>
          <w:rFonts w:eastAsia="Cambria" w:cs="Calibri"/>
          <w:sz w:val="12"/>
        </w:rPr>
        <w:t xml:space="preserve">. </w:t>
      </w:r>
      <w:proofErr w:type="spellStart"/>
      <w:proofErr w:type="gramStart"/>
      <w:r w:rsidRPr="00D32E5B">
        <w:rPr>
          <w:rFonts w:eastAsia="Cambria" w:cs="Calibri"/>
          <w:sz w:val="12"/>
        </w:rPr>
        <w:t>Lippoldt</w:t>
      </w:r>
      <w:proofErr w:type="spellEnd"/>
      <w:r w:rsidRPr="00D32E5B">
        <w:rPr>
          <w:rFonts w:eastAsia="Cambria" w:cs="Calibri"/>
          <w:sz w:val="12"/>
        </w:rPr>
        <w:t xml:space="preserve"> showed that </w:t>
      </w:r>
      <w:r w:rsidRPr="00D32E5B">
        <w:rPr>
          <w:rFonts w:eastAsia="Cambria" w:cs="Calibri"/>
          <w:b/>
          <w:iCs/>
          <w:highlight w:val="green"/>
          <w:u w:val="single"/>
        </w:rPr>
        <w:t>IPR strengthening in countries</w:t>
      </w:r>
      <w:r w:rsidRPr="00D32E5B">
        <w:rPr>
          <w:rFonts w:eastAsia="Cambria" w:cs="Calibri"/>
          <w:b/>
          <w:iCs/>
          <w:u w:val="single"/>
        </w:rPr>
        <w:t xml:space="preserve">—particularly with respect to patents—is </w:t>
      </w:r>
      <w:r w:rsidRPr="00D32E5B">
        <w:rPr>
          <w:rFonts w:eastAsia="Cambria" w:cs="Calibri"/>
          <w:b/>
          <w:iCs/>
          <w:highlight w:val="green"/>
          <w:u w:val="single"/>
        </w:rPr>
        <w:t>associated with increased tech</w:t>
      </w:r>
      <w:r w:rsidRPr="00D32E5B">
        <w:rPr>
          <w:rFonts w:eastAsia="Cambria" w:cs="Calibri"/>
          <w:b/>
          <w:iCs/>
          <w:u w:val="single"/>
        </w:rPr>
        <w:t xml:space="preserve">nology </w:t>
      </w:r>
      <w:r w:rsidRPr="00D32E5B">
        <w:rPr>
          <w:rFonts w:eastAsia="Cambria" w:cs="Calibri"/>
          <w:b/>
          <w:iCs/>
          <w:highlight w:val="green"/>
          <w:u w:val="single"/>
        </w:rPr>
        <w:t>transfer</w:t>
      </w:r>
      <w:r w:rsidRPr="00D32E5B">
        <w:rPr>
          <w:rFonts w:eastAsia="Cambria" w:cs="Calibri"/>
          <w:b/>
          <w:iCs/>
          <w:u w:val="single"/>
        </w:rPr>
        <w:t xml:space="preserve"> via trade and investment</w:t>
      </w:r>
      <w:r w:rsidRPr="00D32E5B">
        <w:rPr>
          <w:rFonts w:eastAsia="Cambria" w:cs="Calibri"/>
          <w:sz w:val="12"/>
        </w:rPr>
        <w:t xml:space="preserve">.34 Research has revealed that </w:t>
      </w:r>
      <w:r w:rsidRPr="00D32E5B">
        <w:rPr>
          <w:rFonts w:eastAsia="Cambria" w:cs="Calibri"/>
          <w:u w:val="single"/>
        </w:rPr>
        <w:t>a country’s level of intellectual property protection considerably affects whether foreign firms will transfer technology into it</w:t>
      </w:r>
      <w:r w:rsidRPr="00D32E5B">
        <w:rPr>
          <w:rFonts w:eastAsia="Cambria" w:cs="Calibri"/>
          <w:sz w:val="12"/>
        </w:rPr>
        <w:t xml:space="preserve">.35 That matters because </w:t>
      </w:r>
      <w:r w:rsidRPr="00D32E5B">
        <w:rPr>
          <w:rFonts w:eastAsia="Cambria" w:cs="Calibri"/>
          <w:u w:val="single"/>
        </w:rPr>
        <w:t>the welfare gains from the importation of technology via innovative products</w:t>
      </w:r>
      <w:r w:rsidRPr="00D32E5B">
        <w:rPr>
          <w:rFonts w:eastAsia="Cambria" w:cs="Calibri"/>
          <w:sz w:val="12"/>
        </w:rPr>
        <w:t xml:space="preserve">, while differing across countries, </w:t>
      </w:r>
      <w:r w:rsidRPr="00D32E5B">
        <w:rPr>
          <w:rFonts w:eastAsia="Cambria" w:cs="Calibri"/>
          <w:u w:val="single"/>
        </w:rPr>
        <w:t>can be substantial</w:t>
      </w:r>
      <w:r w:rsidRPr="00D32E5B">
        <w:rPr>
          <w:rFonts w:eastAsia="Cambria" w:cs="Calibri"/>
          <w:sz w:val="12"/>
        </w:rPr>
        <w:t xml:space="preserve">.36 For instance, </w:t>
      </w:r>
      <w:r w:rsidRPr="00D32E5B">
        <w:rPr>
          <w:rFonts w:eastAsia="Cambria" w:cs="Calibri"/>
          <w:b/>
          <w:iCs/>
          <w:highlight w:val="green"/>
          <w:u w:val="single"/>
        </w:rPr>
        <w:t>foreign sources of tech</w:t>
      </w:r>
      <w:r w:rsidRPr="00D32E5B">
        <w:rPr>
          <w:rFonts w:eastAsia="Cambria" w:cs="Calibri"/>
          <w:b/>
          <w:iCs/>
          <w:u w:val="single"/>
        </w:rPr>
        <w:t xml:space="preserve">nology account for over </w:t>
      </w:r>
      <w:r w:rsidRPr="00D32E5B">
        <w:rPr>
          <w:rFonts w:eastAsia="Cambria" w:cs="Calibri"/>
          <w:b/>
          <w:iCs/>
          <w:highlight w:val="green"/>
          <w:u w:val="single"/>
        </w:rPr>
        <w:t>90 percent of domestic productivity growth in</w:t>
      </w:r>
      <w:r w:rsidRPr="00D32E5B">
        <w:rPr>
          <w:rFonts w:eastAsia="Cambria" w:cs="Calibri"/>
          <w:b/>
          <w:iCs/>
          <w:u w:val="single"/>
        </w:rPr>
        <w:t xml:space="preserve"> all but a handful of </w:t>
      </w:r>
      <w:r w:rsidRPr="00D32E5B">
        <w:rPr>
          <w:rFonts w:eastAsia="Cambria" w:cs="Calibri"/>
          <w:b/>
          <w:iCs/>
          <w:highlight w:val="green"/>
          <w:u w:val="single"/>
        </w:rPr>
        <w:t>countries</w:t>
      </w:r>
      <w:r w:rsidRPr="00D32E5B">
        <w:rPr>
          <w:rFonts w:eastAsia="Cambria" w:cs="Calibri"/>
          <w:sz w:val="12"/>
        </w:rPr>
        <w:t>.37 The research on this matter is clear and consistent.</w:t>
      </w:r>
      <w:proofErr w:type="gramEnd"/>
      <w:r w:rsidRPr="00D32E5B">
        <w:rPr>
          <w:rFonts w:eastAsia="Cambria" w:cs="Calibri"/>
          <w:sz w:val="12"/>
        </w:rPr>
        <w:t xml:space="preserve"> For example, a 1986 United Nations Conference on Trade and Development (UNCTAD) study found that </w:t>
      </w:r>
      <w:r w:rsidRPr="00D32E5B">
        <w:rPr>
          <w:rFonts w:eastAsia="Cambria" w:cs="Calibri"/>
          <w:u w:val="single"/>
        </w:rPr>
        <w:t>direct investment in new technology areas such as computer software, semiconductors, and biotechnology is supported by stronger intellectual property rights policy regimes</w:t>
      </w:r>
      <w:r w:rsidRPr="00D32E5B">
        <w:rPr>
          <w:rFonts w:eastAsia="Cambria" w:cs="Calibri"/>
          <w:sz w:val="12"/>
        </w:rPr>
        <w:t xml:space="preserve">.38 (However, as this report later clarifies, subsequent UNCTAD reports have lamentably taken a more skeptical view toward IP.) A 1989 study by the United Nations Commission on Transnational Corporations (UNCTC) found that weak IP rights reduce computer software direct investment; </w:t>
      </w:r>
      <w:r w:rsidRPr="00D32E5B">
        <w:rPr>
          <w:rFonts w:eastAsia="Cambria" w:cs="Calibri"/>
          <w:u w:val="single"/>
        </w:rPr>
        <w:t>and a 1990 study by UNCTC found that</w:t>
      </w:r>
      <w:r w:rsidRPr="00D32E5B">
        <w:rPr>
          <w:rFonts w:eastAsia="Cambria" w:cs="Calibri"/>
          <w:sz w:val="12"/>
        </w:rPr>
        <w:t xml:space="preserve"> </w:t>
      </w:r>
      <w:r w:rsidRPr="00D32E5B">
        <w:rPr>
          <w:rFonts w:eastAsia="Cambria" w:cs="Calibri"/>
          <w:b/>
          <w:iCs/>
          <w:highlight w:val="green"/>
          <w:u w:val="single"/>
        </w:rPr>
        <w:t>weak IP rights reduce pharmaceutical investment</w:t>
      </w:r>
      <w:r w:rsidRPr="00D32E5B">
        <w:rPr>
          <w:rFonts w:eastAsia="Cambria" w:cs="Calibri"/>
          <w:sz w:val="12"/>
        </w:rPr>
        <w:t xml:space="preserve">.39 Mansfield conducted firm-level surveys and found that </w:t>
      </w:r>
      <w:r w:rsidRPr="00D32E5B">
        <w:rPr>
          <w:rFonts w:eastAsia="Cambria" w:cs="Calibri"/>
          <w:u w:val="single"/>
        </w:rPr>
        <w:t>perceptions of strong IP rights abroad have a positive effect on incentives to transfer technologies abroad</w:t>
      </w:r>
      <w:r w:rsidRPr="00D32E5B">
        <w:rPr>
          <w:rFonts w:eastAsia="Cambria" w:cs="Calibri"/>
          <w:sz w:val="12"/>
        </w:rPr>
        <w:t xml:space="preserve">. </w:t>
      </w:r>
      <w:proofErr w:type="gramStart"/>
      <w:r w:rsidRPr="00D32E5B">
        <w:rPr>
          <w:rFonts w:eastAsia="Cambria" w:cs="Calibri"/>
          <w:sz w:val="12"/>
        </w:rPr>
        <w:t xml:space="preserve">Likewise, survey research by the World Bank’s International Finance Corporation found that, with variations by sector, country, and technology, </w:t>
      </w:r>
      <w:r w:rsidRPr="00D32E5B">
        <w:rPr>
          <w:rFonts w:eastAsia="Cambria" w:cs="Calibri"/>
          <w:b/>
          <w:iCs/>
          <w:u w:val="single"/>
        </w:rPr>
        <w:t xml:space="preserve">at least </w:t>
      </w:r>
      <w:r w:rsidRPr="00D32E5B">
        <w:rPr>
          <w:rFonts w:eastAsia="Cambria" w:cs="Calibri"/>
          <w:b/>
          <w:iCs/>
          <w:highlight w:val="green"/>
          <w:u w:val="single"/>
        </w:rPr>
        <w:t>25 percent of American and Japanese high-tech firms refuse to</w:t>
      </w:r>
      <w:r w:rsidRPr="00D32E5B">
        <w:rPr>
          <w:rFonts w:eastAsia="Cambria" w:cs="Calibri"/>
          <w:b/>
          <w:iCs/>
          <w:u w:val="single"/>
        </w:rPr>
        <w:t xml:space="preserve"> directly </w:t>
      </w:r>
      <w:r w:rsidRPr="00D32E5B">
        <w:rPr>
          <w:rFonts w:eastAsia="Cambria" w:cs="Calibri"/>
          <w:b/>
          <w:iCs/>
          <w:highlight w:val="green"/>
          <w:u w:val="single"/>
        </w:rPr>
        <w:t>invest</w:t>
      </w:r>
      <w:r w:rsidRPr="00D32E5B">
        <w:rPr>
          <w:rFonts w:eastAsia="Cambria" w:cs="Calibri"/>
          <w:b/>
          <w:iCs/>
          <w:u w:val="single"/>
        </w:rPr>
        <w:t xml:space="preserve">, or enter into a joint venture, </w:t>
      </w:r>
      <w:r w:rsidRPr="00D32E5B">
        <w:rPr>
          <w:rFonts w:eastAsia="Cambria" w:cs="Calibri"/>
          <w:b/>
          <w:iCs/>
          <w:highlight w:val="green"/>
          <w:u w:val="single"/>
        </w:rPr>
        <w:t>in developing countries with weak i</w:t>
      </w:r>
      <w:r w:rsidRPr="00D32E5B">
        <w:rPr>
          <w:rFonts w:eastAsia="Cambria" w:cs="Calibri"/>
          <w:b/>
          <w:iCs/>
          <w:u w:val="single"/>
        </w:rPr>
        <w:t xml:space="preserve">ntellectual </w:t>
      </w:r>
      <w:r w:rsidRPr="00D32E5B">
        <w:rPr>
          <w:rFonts w:eastAsia="Cambria" w:cs="Calibri"/>
          <w:b/>
          <w:iCs/>
          <w:highlight w:val="green"/>
          <w:u w:val="single"/>
        </w:rPr>
        <w:t>p</w:t>
      </w:r>
      <w:r w:rsidRPr="00D32E5B">
        <w:rPr>
          <w:rFonts w:eastAsia="Cambria" w:cs="Calibri"/>
          <w:b/>
          <w:iCs/>
          <w:u w:val="single"/>
        </w:rPr>
        <w:t xml:space="preserve">roperty </w:t>
      </w:r>
      <w:r w:rsidRPr="00D32E5B">
        <w:rPr>
          <w:rFonts w:eastAsia="Cambria" w:cs="Calibri"/>
          <w:b/>
          <w:iCs/>
          <w:highlight w:val="green"/>
          <w:u w:val="single"/>
        </w:rPr>
        <w:t>rights</w:t>
      </w:r>
      <w:r w:rsidRPr="00D32E5B">
        <w:rPr>
          <w:rFonts w:eastAsia="Cambria" w:cs="Calibri"/>
          <w:sz w:val="12"/>
        </w:rPr>
        <w:t xml:space="preserve">; and a later study confirmed those survey findings with actual foreign direct investment data.40 And an Institute for International Economics study of World Bank data concluded that </w:t>
      </w:r>
      <w:r w:rsidRPr="00D32E5B">
        <w:rPr>
          <w:rFonts w:eastAsia="Cambria" w:cs="Calibri"/>
          <w:u w:val="single"/>
        </w:rPr>
        <w:t>weak intellectual property rights reduce flows of all these commercial activities, regardless of nations’ levels of economic development</w:t>
      </w:r>
      <w:r w:rsidRPr="00D32E5B">
        <w:rPr>
          <w:rFonts w:eastAsia="Cambria" w:cs="Calibri"/>
          <w:sz w:val="12"/>
        </w:rPr>
        <w:t>.41</w:t>
      </w:r>
      <w:proofErr w:type="gramEnd"/>
    </w:p>
    <w:p w:rsidR="008E3E5C" w:rsidRPr="00D32E5B" w:rsidRDefault="008E3E5C" w:rsidP="008E3E5C">
      <w:pPr>
        <w:rPr>
          <w:rFonts w:eastAsia="Cambria" w:cs="Calibri"/>
          <w:sz w:val="12"/>
        </w:rPr>
      </w:pPr>
      <w:r w:rsidRPr="00D32E5B">
        <w:rPr>
          <w:rFonts w:eastAsia="Cambria" w:cs="Calibri"/>
          <w:sz w:val="12"/>
        </w:rPr>
        <w:t xml:space="preserve">Studies have also shown how </w:t>
      </w:r>
      <w:r w:rsidRPr="00D32E5B">
        <w:rPr>
          <w:rFonts w:eastAsia="Cambria" w:cs="Calibri"/>
          <w:u w:val="single"/>
        </w:rPr>
        <w:t>the benefits of intellectual property extend to developing countries</w:t>
      </w:r>
      <w:r w:rsidRPr="00D32E5B">
        <w:rPr>
          <w:rFonts w:eastAsia="Cambria" w:cs="Calibri"/>
          <w:sz w:val="12"/>
        </w:rPr>
        <w:t xml:space="preserve">. </w:t>
      </w:r>
      <w:proofErr w:type="spellStart"/>
      <w:r w:rsidRPr="00D32E5B">
        <w:rPr>
          <w:rFonts w:eastAsia="Cambria" w:cs="Calibri"/>
          <w:sz w:val="12"/>
        </w:rPr>
        <w:t>Diwan</w:t>
      </w:r>
      <w:proofErr w:type="spellEnd"/>
      <w:r w:rsidRPr="00D32E5B">
        <w:rPr>
          <w:rFonts w:eastAsia="Cambria" w:cs="Calibri"/>
          <w:sz w:val="12"/>
        </w:rPr>
        <w:t xml:space="preserve"> and </w:t>
      </w:r>
      <w:proofErr w:type="spellStart"/>
      <w:r w:rsidRPr="00D32E5B">
        <w:rPr>
          <w:rFonts w:eastAsia="Cambria" w:cs="Calibri"/>
          <w:sz w:val="12"/>
        </w:rPr>
        <w:t>Rodrik</w:t>
      </w:r>
      <w:proofErr w:type="spellEnd"/>
      <w:r w:rsidRPr="00D32E5B">
        <w:rPr>
          <w:rFonts w:eastAsia="Cambria" w:cs="Calibri"/>
          <w:sz w:val="12"/>
        </w:rPr>
        <w:t xml:space="preserve"> demonstrated that </w:t>
      </w:r>
      <w:r w:rsidRPr="00D32E5B">
        <w:rPr>
          <w:rFonts w:eastAsia="Cambria" w:cs="Calibri"/>
          <w:highlight w:val="green"/>
          <w:u w:val="single"/>
        </w:rPr>
        <w:t>stronger patent rights</w:t>
      </w:r>
      <w:r w:rsidRPr="00D32E5B">
        <w:rPr>
          <w:rFonts w:eastAsia="Cambria" w:cs="Calibri"/>
          <w:u w:val="single"/>
        </w:rPr>
        <w:t xml:space="preserve"> in developing countries </w:t>
      </w:r>
      <w:r w:rsidRPr="00D32E5B">
        <w:rPr>
          <w:rFonts w:eastAsia="Cambria" w:cs="Calibri"/>
          <w:highlight w:val="green"/>
          <w:u w:val="single"/>
        </w:rPr>
        <w:t>give enterprises</w:t>
      </w:r>
      <w:r w:rsidRPr="00D32E5B">
        <w:rPr>
          <w:rFonts w:eastAsia="Cambria" w:cs="Calibri"/>
          <w:u w:val="single"/>
        </w:rPr>
        <w:t xml:space="preserve"> from developed countries a </w:t>
      </w:r>
      <w:r w:rsidRPr="00D32E5B">
        <w:rPr>
          <w:rFonts w:eastAsia="Cambria" w:cs="Calibri"/>
          <w:highlight w:val="green"/>
          <w:u w:val="single"/>
        </w:rPr>
        <w:t>greater incentive to research and introduce technologies</w:t>
      </w:r>
      <w:r w:rsidRPr="00D32E5B">
        <w:rPr>
          <w:rFonts w:eastAsia="Cambria" w:cs="Calibri"/>
          <w:u w:val="single"/>
        </w:rPr>
        <w:t xml:space="preserve"> appropriate to developing countries</w:t>
      </w:r>
      <w:r w:rsidRPr="00D32E5B">
        <w:rPr>
          <w:rFonts w:eastAsia="Cambria" w:cs="Calibri"/>
          <w:sz w:val="12"/>
        </w:rPr>
        <w:t xml:space="preserve">.42 Similarly, Taylor showed that </w:t>
      </w:r>
      <w:r w:rsidRPr="00D32E5B">
        <w:rPr>
          <w:rFonts w:eastAsia="Cambria" w:cs="Calibri"/>
          <w:b/>
          <w:iCs/>
          <w:highlight w:val="green"/>
          <w:u w:val="single"/>
        </w:rPr>
        <w:t>weak patent rights</w:t>
      </w:r>
      <w:r w:rsidRPr="00D32E5B">
        <w:rPr>
          <w:rFonts w:eastAsia="Cambria" w:cs="Calibri"/>
          <w:b/>
          <w:iCs/>
          <w:u w:val="single"/>
        </w:rPr>
        <w:t xml:space="preserve"> in developing countries </w:t>
      </w:r>
      <w:r w:rsidRPr="00D32E5B">
        <w:rPr>
          <w:rFonts w:eastAsia="Cambria" w:cs="Calibri"/>
          <w:b/>
          <w:iCs/>
          <w:highlight w:val="green"/>
          <w:u w:val="single"/>
        </w:rPr>
        <w:t>lead enterprises</w:t>
      </w:r>
      <w:r w:rsidRPr="00D32E5B">
        <w:rPr>
          <w:rFonts w:eastAsia="Cambria" w:cs="Calibri"/>
          <w:b/>
          <w:iCs/>
          <w:u w:val="single"/>
        </w:rPr>
        <w:t xml:space="preserve"> from developed countries </w:t>
      </w:r>
      <w:r w:rsidRPr="00D32E5B">
        <w:rPr>
          <w:rFonts w:eastAsia="Cambria" w:cs="Calibri"/>
          <w:b/>
          <w:iCs/>
          <w:highlight w:val="green"/>
          <w:u w:val="single"/>
        </w:rPr>
        <w:t>to introduce less-than-best-practice technologies to developing countries</w:t>
      </w:r>
      <w:r w:rsidRPr="00D32E5B">
        <w:rPr>
          <w:rFonts w:eastAsia="Cambria" w:cs="Calibri"/>
          <w:sz w:val="12"/>
        </w:rPr>
        <w:t xml:space="preserve">.43 Interestingly, the relationship goes in both directions. </w:t>
      </w:r>
      <w:proofErr w:type="spellStart"/>
      <w:r w:rsidRPr="00D32E5B">
        <w:rPr>
          <w:rFonts w:eastAsia="Cambria" w:cs="Calibri"/>
          <w:sz w:val="12"/>
        </w:rPr>
        <w:t>Branstetter</w:t>
      </w:r>
      <w:proofErr w:type="spellEnd"/>
      <w:r w:rsidRPr="00D32E5B">
        <w:rPr>
          <w:rFonts w:eastAsia="Cambria" w:cs="Calibri"/>
          <w:sz w:val="12"/>
        </w:rPr>
        <w:t xml:space="preserve"> and </w:t>
      </w:r>
      <w:proofErr w:type="spellStart"/>
      <w:r w:rsidRPr="00D32E5B">
        <w:rPr>
          <w:rFonts w:eastAsia="Cambria" w:cs="Calibri"/>
          <w:sz w:val="12"/>
        </w:rPr>
        <w:t>Saggi</w:t>
      </w:r>
      <w:proofErr w:type="spellEnd"/>
      <w:r w:rsidRPr="00D32E5B">
        <w:rPr>
          <w:rFonts w:eastAsia="Cambria" w:cs="Calibri"/>
          <w:sz w:val="12"/>
        </w:rPr>
        <w:t xml:space="preserve"> showed that strengthened IPR protection not only improves the investment climate in the implementing countries, but also leads to increased FDI in the country producing the original innovation.44 They concluded that </w:t>
      </w:r>
      <w:r w:rsidRPr="00D32E5B">
        <w:rPr>
          <w:rFonts w:eastAsia="Cambria" w:cs="Calibri"/>
          <w:u w:val="single"/>
        </w:rPr>
        <w:t>IPR reform in the “global South” (e.g., developing countries) may be associated with FDI increases in the “global North</w:t>
      </w:r>
      <w:r w:rsidRPr="00D32E5B">
        <w:rPr>
          <w:rFonts w:eastAsia="Cambria" w:cs="Calibri"/>
          <w:sz w:val="12"/>
          <w:szCs w:val="12"/>
        </w:rPr>
        <w:t>”</w:t>
      </w:r>
      <w:r w:rsidRPr="00D32E5B">
        <w:rPr>
          <w:rFonts w:eastAsia="Cambria" w:cs="Calibri"/>
          <w:sz w:val="12"/>
        </w:rPr>
        <w:t xml:space="preserve"> (e.g., developed countries). As northern firms shift their production to southern affiliates, </w:t>
      </w:r>
      <w:r w:rsidRPr="00D32E5B">
        <w:rPr>
          <w:rFonts w:eastAsia="Cambria" w:cs="Calibri"/>
          <w:u w:val="single"/>
        </w:rPr>
        <w:t>this FDI accelerates southern industrial development, creating a cyclical feedback mechanism that also benefits the North</w:t>
      </w:r>
      <w:r w:rsidRPr="00D32E5B">
        <w:rPr>
          <w:rFonts w:eastAsia="Cambria" w:cs="Calibri"/>
          <w:sz w:val="12"/>
        </w:rPr>
        <w:t xml:space="preserve">. Another study by Liao and Wong, which focused on firm-level analysis, highlights the inter-relationship of IPR reform in developed and developing countries. Their study concluded that </w:t>
      </w:r>
      <w:r w:rsidRPr="00D32E5B">
        <w:rPr>
          <w:rFonts w:eastAsia="Cambria" w:cs="Calibri"/>
          <w:b/>
          <w:iCs/>
          <w:highlight w:val="green"/>
          <w:u w:val="single"/>
        </w:rPr>
        <w:t>developing countries can entice technology transfer</w:t>
      </w:r>
      <w:r w:rsidRPr="00D32E5B">
        <w:rPr>
          <w:rFonts w:eastAsia="Cambria" w:cs="Calibri"/>
          <w:b/>
          <w:iCs/>
          <w:u w:val="single"/>
        </w:rPr>
        <w:t xml:space="preserve"> from the North </w:t>
      </w:r>
      <w:r w:rsidRPr="00D32E5B">
        <w:rPr>
          <w:rFonts w:eastAsia="Cambria" w:cs="Calibri"/>
          <w:b/>
          <w:iCs/>
          <w:highlight w:val="green"/>
          <w:u w:val="single"/>
        </w:rPr>
        <w:t>by providing IPR protection</w:t>
      </w:r>
      <w:r w:rsidRPr="00D32E5B">
        <w:rPr>
          <w:rFonts w:eastAsia="Cambria" w:cs="Calibri"/>
          <w:b/>
          <w:iCs/>
          <w:u w:val="single"/>
        </w:rPr>
        <w:t xml:space="preserve"> for incoming products</w:t>
      </w:r>
      <w:r w:rsidRPr="00D32E5B">
        <w:rPr>
          <w:rFonts w:eastAsia="Cambria" w:cs="Calibri"/>
          <w:sz w:val="12"/>
        </w:rPr>
        <w:t xml:space="preserve"> (although they note there is a need for redoubled R&amp;D efforts in developed countries to spur needed innovations).45</w:t>
      </w:r>
    </w:p>
    <w:p w:rsidR="008E3E5C" w:rsidRPr="00B36220" w:rsidRDefault="008E3E5C" w:rsidP="008E3E5C"/>
    <w:p w:rsidR="008E3E5C" w:rsidRPr="00B36220" w:rsidRDefault="008E3E5C" w:rsidP="008E3E5C"/>
    <w:p w:rsidR="008E3E5C" w:rsidRPr="00B36220" w:rsidRDefault="008E3E5C" w:rsidP="008E3E5C"/>
    <w:p w:rsidR="008E3E5C" w:rsidRPr="00B55AD5" w:rsidRDefault="008E3E5C" w:rsidP="008E3E5C"/>
    <w:p w:rsidR="008E3E5C" w:rsidRDefault="008E3E5C" w:rsidP="008E3E5C"/>
    <w:p w:rsidR="00FC18E8" w:rsidRPr="00D32E5B" w:rsidRDefault="00FC18E8" w:rsidP="00FC18E8">
      <w:pPr>
        <w:keepNext/>
        <w:keepLines/>
        <w:spacing w:before="40" w:after="0"/>
        <w:outlineLvl w:val="3"/>
        <w:rPr>
          <w:rFonts w:eastAsia="MS Gothic" w:cs="Calibri"/>
          <w:b/>
          <w:iCs/>
          <w:sz w:val="26"/>
        </w:rPr>
      </w:pPr>
      <w:r w:rsidRPr="00D32E5B">
        <w:rPr>
          <w:rFonts w:eastAsia="MS Gothic" w:cs="Calibri"/>
          <w:b/>
          <w:iCs/>
          <w:sz w:val="26"/>
        </w:rPr>
        <w:t>Restricting IP protections undermines innovation and profit margins – turns case by precluding vaccine distribution to developing countries.</w:t>
      </w:r>
    </w:p>
    <w:p w:rsidR="00FC18E8" w:rsidRPr="00D32E5B" w:rsidRDefault="00FC18E8" w:rsidP="00FC18E8">
      <w:pPr>
        <w:rPr>
          <w:rFonts w:eastAsia="Cambria" w:cs="Calibri"/>
          <w:sz w:val="26"/>
        </w:rPr>
      </w:pPr>
      <w:proofErr w:type="spellStart"/>
      <w:r w:rsidRPr="00D32E5B">
        <w:rPr>
          <w:rFonts w:eastAsia="Cambria" w:cs="Calibri"/>
          <w:b/>
          <w:bCs/>
          <w:sz w:val="26"/>
        </w:rPr>
        <w:t>Cueni</w:t>
      </w:r>
      <w:proofErr w:type="spellEnd"/>
      <w:r w:rsidRPr="00D32E5B">
        <w:rPr>
          <w:rFonts w:eastAsia="Cambria" w:cs="Calibri"/>
          <w:b/>
          <w:bCs/>
          <w:sz w:val="26"/>
        </w:rPr>
        <w:t xml:space="preserve"> 12/10 </w:t>
      </w:r>
      <w:r w:rsidRPr="00D32E5B">
        <w:rPr>
          <w:rFonts w:eastAsia="Cambria" w:cs="Calibri"/>
        </w:rPr>
        <w:t>[(Thomas, Director General of IFPMA, chair of the AMR Industry Alliance, Industry Co-Chair APEC Biopharmaceutical Working Group on Ethics, MA in politics from the London School of Economics) “The Risk in Suspending Vaccine Patent Rules,” New York Times, 12/10/2020] TDI</w:t>
      </w:r>
    </w:p>
    <w:p w:rsidR="00FC18E8" w:rsidRPr="00D32E5B" w:rsidRDefault="00FC18E8" w:rsidP="00FC18E8">
      <w:pPr>
        <w:rPr>
          <w:rFonts w:eastAsia="Cambria" w:cs="Calibri"/>
          <w:sz w:val="10"/>
        </w:rPr>
      </w:pPr>
      <w:r w:rsidRPr="00D32E5B">
        <w:rPr>
          <w:rFonts w:eastAsia="Cambria" w:cs="Calibri"/>
          <w:sz w:val="10"/>
        </w:rPr>
        <w:t>It is </w:t>
      </w:r>
      <w:r w:rsidRPr="00D32E5B">
        <w:rPr>
          <w:rFonts w:eastAsia="MS Gothic" w:cs="Calibri"/>
          <w:sz w:val="10"/>
        </w:rPr>
        <w:t>unclear</w:t>
      </w:r>
      <w:r w:rsidRPr="00D32E5B">
        <w:rPr>
          <w:rFonts w:eastAsia="Cambria" w:cs="Calibri"/>
          <w:sz w:val="10"/>
        </w:rPr>
        <w:t xml:space="preserve"> how </w:t>
      </w:r>
      <w:r w:rsidRPr="00D32E5B">
        <w:rPr>
          <w:rFonts w:eastAsia="Cambria" w:cs="Calibri"/>
          <w:highlight w:val="green"/>
          <w:u w:val="single"/>
        </w:rPr>
        <w:t>suspending patent protections</w:t>
      </w:r>
      <w:r w:rsidRPr="00D32E5B">
        <w:rPr>
          <w:rFonts w:eastAsia="Cambria" w:cs="Calibri"/>
          <w:sz w:val="10"/>
        </w:rPr>
        <w:t xml:space="preserve"> would ensure fair distribution. </w:t>
      </w:r>
      <w:proofErr w:type="gramStart"/>
      <w:r w:rsidRPr="00D32E5B">
        <w:rPr>
          <w:rFonts w:eastAsia="Cambria" w:cs="Calibri"/>
          <w:sz w:val="10"/>
        </w:rPr>
        <w:t>But</w:t>
      </w:r>
      <w:proofErr w:type="gramEnd"/>
      <w:r w:rsidRPr="00D32E5B">
        <w:rPr>
          <w:rFonts w:eastAsia="Cambria" w:cs="Calibri"/>
          <w:sz w:val="10"/>
        </w:rPr>
        <w:t xml:space="preserve"> what is clear is that if successful, the effort </w:t>
      </w:r>
      <w:r w:rsidRPr="00D32E5B">
        <w:rPr>
          <w:rFonts w:eastAsia="Cambria" w:cs="Calibri"/>
          <w:u w:val="single"/>
        </w:rPr>
        <w:t xml:space="preserve">would </w:t>
      </w:r>
      <w:r w:rsidRPr="00D32E5B">
        <w:rPr>
          <w:rFonts w:eastAsia="Cambria" w:cs="Calibri"/>
          <w:b/>
          <w:iCs/>
          <w:highlight w:val="green"/>
          <w:u w:val="single"/>
        </w:rPr>
        <w:t>jeopardize</w:t>
      </w:r>
      <w:r w:rsidRPr="00D32E5B">
        <w:rPr>
          <w:rFonts w:eastAsia="Cambria" w:cs="Calibri"/>
          <w:b/>
          <w:iCs/>
          <w:u w:val="single"/>
        </w:rPr>
        <w:t xml:space="preserve"> </w:t>
      </w:r>
      <w:r w:rsidRPr="00D32E5B">
        <w:rPr>
          <w:rFonts w:eastAsia="Cambria" w:cs="Calibri"/>
          <w:b/>
          <w:iCs/>
          <w:highlight w:val="green"/>
          <w:u w:val="single"/>
        </w:rPr>
        <w:t>future medical innovation</w:t>
      </w:r>
      <w:r w:rsidRPr="00D32E5B">
        <w:rPr>
          <w:rFonts w:eastAsia="Cambria" w:cs="Calibri"/>
          <w:u w:val="single"/>
        </w:rPr>
        <w:t>, making us more vulnerable to other diseases</w:t>
      </w:r>
      <w:r w:rsidRPr="00D32E5B">
        <w:rPr>
          <w:rFonts w:eastAsia="Cambria" w:cs="Calibri"/>
          <w:sz w:val="10"/>
        </w:rPr>
        <w:t>.</w:t>
      </w:r>
    </w:p>
    <w:p w:rsidR="00FC18E8" w:rsidRPr="00D32E5B" w:rsidRDefault="00FC18E8" w:rsidP="00FC18E8">
      <w:pPr>
        <w:rPr>
          <w:rFonts w:eastAsia="Cambria" w:cs="Calibri"/>
          <w:sz w:val="12"/>
        </w:rPr>
      </w:pPr>
      <w:r w:rsidRPr="00D32E5B">
        <w:rPr>
          <w:rFonts w:eastAsia="Cambria" w:cs="Calibri"/>
          <w:u w:val="single"/>
        </w:rPr>
        <w:t>Intellectual property rights, including patents, grant inventors a period of exclusivity to make and market their creations</w:t>
      </w:r>
      <w:r w:rsidRPr="00D32E5B">
        <w:rPr>
          <w:rFonts w:eastAsia="Cambria" w:cs="Calibri"/>
          <w:sz w:val="12"/>
        </w:rPr>
        <w:t xml:space="preserve">. By affording these rights to those who create intangible assets, such as musical compositions, software or drug formulas — </w:t>
      </w:r>
      <w:r w:rsidRPr="00D32E5B">
        <w:rPr>
          <w:rFonts w:eastAsia="Cambria" w:cs="Calibri"/>
          <w:u w:val="single"/>
        </w:rPr>
        <w:t xml:space="preserve">people will invent </w:t>
      </w:r>
      <w:proofErr w:type="gramStart"/>
      <w:r w:rsidRPr="00D32E5B">
        <w:rPr>
          <w:rFonts w:eastAsia="Cambria" w:cs="Calibri"/>
          <w:u w:val="single"/>
        </w:rPr>
        <w:t>more useful new things</w:t>
      </w:r>
      <w:proofErr w:type="gramEnd"/>
      <w:r w:rsidRPr="00D32E5B">
        <w:rPr>
          <w:rFonts w:eastAsia="Cambria" w:cs="Calibri"/>
          <w:sz w:val="12"/>
        </w:rPr>
        <w:t>.</w:t>
      </w:r>
    </w:p>
    <w:p w:rsidR="00FC18E8" w:rsidRPr="00D32E5B" w:rsidRDefault="00FC18E8" w:rsidP="00FC18E8">
      <w:pPr>
        <w:rPr>
          <w:rFonts w:eastAsia="Cambria" w:cs="Calibri"/>
          <w:sz w:val="12"/>
        </w:rPr>
      </w:pPr>
      <w:r w:rsidRPr="00D32E5B">
        <w:rPr>
          <w:rFonts w:eastAsia="Cambria" w:cs="Calibri"/>
          <w:highlight w:val="green"/>
          <w:u w:val="single"/>
        </w:rPr>
        <w:t>Development</w:t>
      </w:r>
      <w:r w:rsidRPr="00D32E5B">
        <w:rPr>
          <w:rFonts w:eastAsia="Cambria" w:cs="Calibri"/>
          <w:u w:val="single"/>
        </w:rPr>
        <w:t xml:space="preserve"> of a new </w:t>
      </w:r>
      <w:r w:rsidRPr="00D32E5B">
        <w:rPr>
          <w:rFonts w:eastAsia="Cambria" w:cs="Calibri"/>
          <w:highlight w:val="green"/>
          <w:u w:val="single"/>
        </w:rPr>
        <w:t xml:space="preserve">medicine is </w:t>
      </w:r>
      <w:r w:rsidRPr="00D32E5B">
        <w:rPr>
          <w:rFonts w:eastAsia="Cambria" w:cs="Calibri"/>
          <w:b/>
          <w:iCs/>
          <w:highlight w:val="green"/>
          <w:u w:val="single"/>
        </w:rPr>
        <w:t>risky</w:t>
      </w:r>
      <w:r w:rsidRPr="00D32E5B">
        <w:rPr>
          <w:rFonts w:eastAsia="Cambria" w:cs="Calibri"/>
          <w:highlight w:val="green"/>
          <w:u w:val="single"/>
        </w:rPr>
        <w:t xml:space="preserve"> and </w:t>
      </w:r>
      <w:r w:rsidRPr="00D32E5B">
        <w:rPr>
          <w:rFonts w:eastAsia="Cambria" w:cs="Calibri"/>
          <w:b/>
          <w:iCs/>
          <w:highlight w:val="green"/>
          <w:u w:val="single"/>
        </w:rPr>
        <w:t>costly</w:t>
      </w:r>
      <w:r w:rsidRPr="00D32E5B">
        <w:rPr>
          <w:rFonts w:eastAsia="Cambria" w:cs="Calibri"/>
          <w:sz w:val="12"/>
        </w:rPr>
        <w:t xml:space="preserve">. Consider that </w:t>
      </w:r>
      <w:r w:rsidRPr="00D32E5B">
        <w:rPr>
          <w:rFonts w:eastAsia="Cambria" w:cs="Calibri"/>
          <w:u w:val="single"/>
        </w:rPr>
        <w:t xml:space="preserve">scientists have </w:t>
      </w:r>
      <w:r w:rsidRPr="00D32E5B">
        <w:rPr>
          <w:rFonts w:eastAsia="Cambria" w:cs="Calibri"/>
          <w:highlight w:val="green"/>
          <w:u w:val="single"/>
        </w:rPr>
        <w:t>spent decades</w:t>
      </w:r>
      <w:r w:rsidRPr="00D32E5B">
        <w:rPr>
          <w:rFonts w:eastAsia="Cambria" w:cs="Calibri"/>
          <w:u w:val="single"/>
        </w:rPr>
        <w:t xml:space="preserve"> — </w:t>
      </w:r>
      <w:r w:rsidRPr="00D32E5B">
        <w:rPr>
          <w:rFonts w:eastAsia="Cambria" w:cs="Calibri"/>
          <w:highlight w:val="green"/>
          <w:u w:val="single"/>
        </w:rPr>
        <w:t>and billions of dollars</w:t>
      </w:r>
      <w:r w:rsidRPr="00D32E5B">
        <w:rPr>
          <w:rFonts w:eastAsia="Cambria" w:cs="Calibri"/>
          <w:u w:val="single"/>
        </w:rPr>
        <w:t xml:space="preserve"> — working </w:t>
      </w:r>
      <w:r w:rsidRPr="00D32E5B">
        <w:rPr>
          <w:rFonts w:eastAsia="Cambria" w:cs="Calibri"/>
          <w:highlight w:val="green"/>
          <w:u w:val="single"/>
        </w:rPr>
        <w:t>on Alzheimer’s</w:t>
      </w:r>
      <w:r w:rsidRPr="00D32E5B">
        <w:rPr>
          <w:rFonts w:eastAsia="Cambria" w:cs="Calibri"/>
          <w:u w:val="single"/>
        </w:rPr>
        <w:t xml:space="preserve"> treatments, </w:t>
      </w:r>
      <w:r w:rsidRPr="00D32E5B">
        <w:rPr>
          <w:rFonts w:eastAsia="Cambria" w:cs="Calibri"/>
          <w:highlight w:val="green"/>
          <w:u w:val="single"/>
        </w:rPr>
        <w:t>but still have little to show</w:t>
      </w:r>
      <w:r w:rsidRPr="00D32E5B">
        <w:rPr>
          <w:rFonts w:eastAsia="Cambria" w:cs="Calibri"/>
          <w:sz w:val="12"/>
        </w:rPr>
        <w:t xml:space="preserve"> for it. </w:t>
      </w:r>
      <w:r w:rsidRPr="00D32E5B">
        <w:rPr>
          <w:rFonts w:eastAsia="Cambria" w:cs="Calibri"/>
          <w:u w:val="single"/>
        </w:rPr>
        <w:t xml:space="preserve">The companies and investors who fund research shoulder so much risk because they have a </w:t>
      </w:r>
      <w:proofErr w:type="gramStart"/>
      <w:r w:rsidRPr="00D32E5B">
        <w:rPr>
          <w:rFonts w:eastAsia="Cambria" w:cs="Calibri"/>
          <w:u w:val="single"/>
        </w:rPr>
        <w:t>shot</w:t>
      </w:r>
      <w:proofErr w:type="gramEnd"/>
      <w:r w:rsidRPr="00D32E5B">
        <w:rPr>
          <w:rFonts w:eastAsia="Cambria" w:cs="Calibri"/>
          <w:u w:val="single"/>
        </w:rPr>
        <w:t xml:space="preserve"> at a reward. </w:t>
      </w:r>
      <w:r w:rsidRPr="00D32E5B">
        <w:rPr>
          <w:rFonts w:eastAsia="Cambria" w:cs="Calibri"/>
          <w:highlight w:val="green"/>
          <w:u w:val="single"/>
        </w:rPr>
        <w:t>Once a patent expires, generic companies are free to produce the same product</w:t>
      </w:r>
      <w:r w:rsidRPr="00D32E5B">
        <w:rPr>
          <w:rFonts w:eastAsia="Cambria" w:cs="Calibri"/>
          <w:sz w:val="12"/>
        </w:rPr>
        <w:t>. Intellectual property rights underpin the system that gives us all new medicines, from psychiatric drugs to cancer treatments.</w:t>
      </w:r>
    </w:p>
    <w:p w:rsidR="00FC18E8" w:rsidRPr="00D32E5B" w:rsidRDefault="00FC18E8" w:rsidP="00FC18E8">
      <w:pPr>
        <w:rPr>
          <w:rFonts w:eastAsia="Cambria" w:cs="Calibri"/>
          <w:sz w:val="12"/>
        </w:rPr>
      </w:pPr>
      <w:r w:rsidRPr="00D32E5B">
        <w:rPr>
          <w:rFonts w:eastAsia="Cambria" w:cs="Calibri"/>
          <w:u w:val="single"/>
        </w:rPr>
        <w:t>In trying to defend these rights, the drug industry has made mistakes in the past</w:t>
      </w:r>
      <w:r w:rsidRPr="00D32E5B">
        <w:rPr>
          <w:rFonts w:eastAsia="Cambria" w:cs="Calibri"/>
          <w:sz w:val="12"/>
        </w:rPr>
        <w:t xml:space="preserve"> that have lost people’s trust. More than 22 years ago, for example, a group of drug companies sued the South African government for trying to import cheaper anti-AIDS drugs amid an epidemic. With price standing between patients and survival, the suit, which the companies </w:t>
      </w:r>
      <w:r w:rsidRPr="00D32E5B">
        <w:rPr>
          <w:rFonts w:eastAsia="MS Gothic" w:cs="Calibri"/>
          <w:sz w:val="12"/>
        </w:rPr>
        <w:t>eventually dropped</w:t>
      </w:r>
      <w:r w:rsidRPr="00D32E5B">
        <w:rPr>
          <w:rFonts w:eastAsia="Cambria" w:cs="Calibri"/>
          <w:sz w:val="12"/>
        </w:rPr>
        <w:t xml:space="preserve">, was a terrible misjudgment. </w:t>
      </w:r>
      <w:r w:rsidRPr="00D32E5B">
        <w:rPr>
          <w:rFonts w:eastAsia="Cambria" w:cs="Calibri"/>
          <w:u w:val="single"/>
        </w:rPr>
        <w:t>The current situation is not parallel</w:t>
      </w:r>
      <w:r w:rsidRPr="00D32E5B">
        <w:rPr>
          <w:rFonts w:eastAsia="Cambria" w:cs="Calibri"/>
          <w:sz w:val="12"/>
        </w:rPr>
        <w:t>.</w:t>
      </w:r>
    </w:p>
    <w:p w:rsidR="00FC18E8" w:rsidRPr="00D32E5B" w:rsidRDefault="00FC18E8" w:rsidP="00FC18E8">
      <w:pPr>
        <w:rPr>
          <w:rFonts w:eastAsia="Cambria" w:cs="Calibri"/>
          <w:sz w:val="12"/>
        </w:rPr>
      </w:pPr>
      <w:r w:rsidRPr="00D32E5B">
        <w:rPr>
          <w:rFonts w:eastAsia="Cambria" w:cs="Calibri"/>
          <w:b/>
          <w:iCs/>
          <w:highlight w:val="green"/>
          <w:u w:val="single"/>
        </w:rPr>
        <w:t>Several major drug companies</w:t>
      </w:r>
      <w:r w:rsidRPr="00D32E5B">
        <w:rPr>
          <w:rFonts w:eastAsia="Cambria" w:cs="Calibri"/>
          <w:u w:val="single"/>
        </w:rPr>
        <w:t xml:space="preserve">, including AstraZeneca, GlaxoSmithKline and Johnson &amp; Johnson, have pledged to </w:t>
      </w:r>
      <w:r w:rsidRPr="00D32E5B">
        <w:rPr>
          <w:rFonts w:eastAsia="Cambria" w:cs="Calibri"/>
          <w:b/>
          <w:iCs/>
          <w:highlight w:val="green"/>
          <w:u w:val="single"/>
        </w:rPr>
        <w:t>offer their vaccines on a not-for-profit basis</w:t>
      </w:r>
      <w:r w:rsidRPr="00D32E5B">
        <w:rPr>
          <w:rFonts w:eastAsia="Cambria" w:cs="Calibri"/>
          <w:u w:val="single"/>
        </w:rPr>
        <w:t xml:space="preserve"> during the pandemic. Others are considering </w:t>
      </w:r>
      <w:r w:rsidRPr="00D32E5B">
        <w:rPr>
          <w:rFonts w:eastAsia="Cambria" w:cs="Calibri"/>
          <w:highlight w:val="green"/>
          <w:u w:val="single"/>
        </w:rPr>
        <w:t>differential pricing</w:t>
      </w:r>
      <w:r w:rsidRPr="00D32E5B">
        <w:rPr>
          <w:rFonts w:eastAsia="Cambria" w:cs="Calibri"/>
          <w:u w:val="single"/>
        </w:rPr>
        <w:t xml:space="preserve"> for different countries</w:t>
      </w:r>
      <w:r w:rsidRPr="00D32E5B">
        <w:rPr>
          <w:rFonts w:eastAsia="Cambria" w:cs="Calibri"/>
          <w:sz w:val="12"/>
        </w:rPr>
        <w:t xml:space="preserve">. As of last month, </w:t>
      </w:r>
      <w:r w:rsidRPr="00D32E5B">
        <w:rPr>
          <w:rFonts w:eastAsia="Cambria" w:cs="Calibri"/>
          <w:u w:val="single"/>
        </w:rPr>
        <w:t xml:space="preserve">four major pharmaceutical companies had already agreed </w:t>
      </w:r>
      <w:proofErr w:type="gramStart"/>
      <w:r w:rsidRPr="00D32E5B">
        <w:rPr>
          <w:rFonts w:eastAsia="Cambria" w:cs="Calibri"/>
          <w:u w:val="single"/>
        </w:rPr>
        <w:t>to eventually </w:t>
      </w:r>
      <w:r w:rsidRPr="00D32E5B">
        <w:rPr>
          <w:rFonts w:eastAsia="MS Gothic" w:cs="Calibri"/>
          <w:u w:val="single"/>
        </w:rPr>
        <w:t>produce</w:t>
      </w:r>
      <w:proofErr w:type="gramEnd"/>
      <w:r w:rsidRPr="00D32E5B">
        <w:rPr>
          <w:rFonts w:eastAsia="Cambria" w:cs="Calibri"/>
          <w:u w:val="single"/>
        </w:rPr>
        <w:t> at least three billion vaccine doses for low- and middle-income nations</w:t>
      </w:r>
      <w:r w:rsidRPr="00D32E5B">
        <w:rPr>
          <w:rFonts w:eastAsia="Cambria" w:cs="Calibri"/>
          <w:sz w:val="12"/>
        </w:rPr>
        <w:t>, according to one analysis.</w:t>
      </w:r>
    </w:p>
    <w:p w:rsidR="00FC18E8" w:rsidRPr="00D32E5B" w:rsidRDefault="00FC18E8" w:rsidP="00FC18E8">
      <w:pPr>
        <w:rPr>
          <w:rFonts w:eastAsia="Cambria" w:cs="Calibri"/>
          <w:sz w:val="12"/>
        </w:rPr>
      </w:pPr>
      <w:r w:rsidRPr="00D32E5B">
        <w:rPr>
          <w:rFonts w:eastAsia="Cambria" w:cs="Calibri"/>
          <w:sz w:val="12"/>
        </w:rPr>
        <w:t xml:space="preserve">In South Africa and India, pharmaceutical companies are already working with local partners to make their vaccines available. </w:t>
      </w:r>
      <w:r w:rsidRPr="00D32E5B">
        <w:rPr>
          <w:rFonts w:eastAsia="Cambria" w:cs="Calibri"/>
          <w:u w:val="single"/>
        </w:rPr>
        <w:t>Johnson &amp; Johnson has </w:t>
      </w:r>
      <w:r w:rsidRPr="00D32E5B">
        <w:rPr>
          <w:rFonts w:eastAsia="MS Gothic" w:cs="Calibri"/>
          <w:u w:val="single"/>
        </w:rPr>
        <w:t>entered into a technology transfer partnership</w:t>
      </w:r>
      <w:r w:rsidRPr="00D32E5B">
        <w:rPr>
          <w:rFonts w:eastAsia="Cambria" w:cs="Calibri"/>
          <w:u w:val="single"/>
        </w:rPr>
        <w:t> for its candidate vaccine with South Africa’s Aspen Pharmacare</w:t>
      </w:r>
      <w:r w:rsidRPr="00D32E5B">
        <w:rPr>
          <w:rFonts w:eastAsia="Cambria" w:cs="Calibri"/>
          <w:sz w:val="12"/>
        </w:rPr>
        <w:t xml:space="preserve">, and </w:t>
      </w:r>
      <w:r w:rsidRPr="00D32E5B">
        <w:rPr>
          <w:rFonts w:eastAsia="Cambria" w:cs="Calibri"/>
          <w:u w:val="single"/>
        </w:rPr>
        <w:t>AstraZeneca has </w:t>
      </w:r>
      <w:r w:rsidRPr="00D32E5B">
        <w:rPr>
          <w:rFonts w:eastAsia="MS Gothic" w:cs="Calibri"/>
          <w:u w:val="single"/>
        </w:rPr>
        <w:t>reached a licensing agreement</w:t>
      </w:r>
      <w:r w:rsidRPr="00D32E5B">
        <w:rPr>
          <w:rFonts w:eastAsia="Cambria" w:cs="Calibri"/>
          <w:u w:val="single"/>
        </w:rPr>
        <w:t> with the Serum Institute of India to develop up to 1 billion doses of its vaccine for low and middle-income countries</w:t>
      </w:r>
      <w:r w:rsidRPr="00D32E5B">
        <w:rPr>
          <w:rFonts w:eastAsia="Cambria" w:cs="Calibri"/>
          <w:sz w:val="12"/>
        </w:rPr>
        <w:t>.</w:t>
      </w:r>
    </w:p>
    <w:p w:rsidR="00FC18E8" w:rsidRPr="00D32E5B" w:rsidRDefault="00FC18E8" w:rsidP="00FC18E8">
      <w:pPr>
        <w:rPr>
          <w:rFonts w:eastAsia="Cambria" w:cs="Calibri"/>
          <w:sz w:val="12"/>
        </w:rPr>
      </w:pPr>
      <w:r w:rsidRPr="00D32E5B">
        <w:rPr>
          <w:rFonts w:eastAsia="Cambria" w:cs="Calibri"/>
          <w:b/>
          <w:iCs/>
          <w:highlight w:val="green"/>
          <w:u w:val="single"/>
        </w:rPr>
        <w:t>Companies can</w:t>
      </w:r>
      <w:r w:rsidRPr="00D32E5B">
        <w:rPr>
          <w:rFonts w:eastAsia="Cambria" w:cs="Calibri"/>
          <w:b/>
          <w:iCs/>
          <w:u w:val="single"/>
        </w:rPr>
        <w:t xml:space="preserve"> afford to </w:t>
      </w:r>
      <w:r w:rsidRPr="00D32E5B">
        <w:rPr>
          <w:rFonts w:eastAsia="Cambria" w:cs="Calibri"/>
          <w:b/>
          <w:iCs/>
          <w:highlight w:val="green"/>
          <w:u w:val="single"/>
        </w:rPr>
        <w:t xml:space="preserve">license patents </w:t>
      </w:r>
      <w:proofErr w:type="gramStart"/>
      <w:r w:rsidRPr="00D32E5B">
        <w:rPr>
          <w:rFonts w:eastAsia="Cambria" w:cs="Calibri"/>
          <w:b/>
          <w:iCs/>
          <w:highlight w:val="green"/>
          <w:u w:val="single"/>
        </w:rPr>
        <w:t>for free</w:t>
      </w:r>
      <w:proofErr w:type="gramEnd"/>
      <w:r w:rsidRPr="00D32E5B">
        <w:rPr>
          <w:rFonts w:eastAsia="Cambria" w:cs="Calibri"/>
          <w:b/>
          <w:iCs/>
          <w:highlight w:val="green"/>
          <w:u w:val="single"/>
        </w:rPr>
        <w:t>, or sell drugs at cost</w:t>
      </w:r>
      <w:r w:rsidRPr="00D32E5B">
        <w:rPr>
          <w:rFonts w:eastAsia="Cambria" w:cs="Calibri"/>
          <w:b/>
          <w:iCs/>
          <w:u w:val="single"/>
        </w:rPr>
        <w:t xml:space="preserve">, precisely </w:t>
      </w:r>
      <w:r w:rsidRPr="00D32E5B">
        <w:rPr>
          <w:rFonts w:eastAsia="Cambria" w:cs="Calibri"/>
          <w:b/>
          <w:iCs/>
          <w:highlight w:val="green"/>
          <w:u w:val="single"/>
        </w:rPr>
        <w:t>because they know</w:t>
      </w:r>
      <w:r w:rsidRPr="00D32E5B">
        <w:rPr>
          <w:rFonts w:eastAsia="Cambria" w:cs="Calibri"/>
          <w:b/>
          <w:iCs/>
          <w:u w:val="single"/>
        </w:rPr>
        <w:t xml:space="preserve"> that </w:t>
      </w:r>
      <w:r w:rsidRPr="00D32E5B">
        <w:rPr>
          <w:rFonts w:eastAsia="Cambria" w:cs="Calibri"/>
          <w:b/>
          <w:iCs/>
          <w:highlight w:val="green"/>
          <w:u w:val="single"/>
        </w:rPr>
        <w:t>their i</w:t>
      </w:r>
      <w:r w:rsidRPr="00D32E5B">
        <w:rPr>
          <w:rFonts w:eastAsia="Cambria" w:cs="Calibri"/>
          <w:b/>
          <w:iCs/>
          <w:u w:val="single"/>
        </w:rPr>
        <w:t xml:space="preserve">ntellectual </w:t>
      </w:r>
      <w:r w:rsidRPr="00D32E5B">
        <w:rPr>
          <w:rFonts w:eastAsia="Cambria" w:cs="Calibri"/>
          <w:b/>
          <w:iCs/>
          <w:highlight w:val="green"/>
          <w:u w:val="single"/>
        </w:rPr>
        <w:t>p</w:t>
      </w:r>
      <w:r w:rsidRPr="00D32E5B">
        <w:rPr>
          <w:rFonts w:eastAsia="Cambria" w:cs="Calibri"/>
          <w:b/>
          <w:iCs/>
          <w:u w:val="single"/>
        </w:rPr>
        <w:t xml:space="preserve">roperty </w:t>
      </w:r>
      <w:r w:rsidRPr="00D32E5B">
        <w:rPr>
          <w:rFonts w:eastAsia="Cambria" w:cs="Calibri"/>
          <w:b/>
          <w:iCs/>
          <w:highlight w:val="green"/>
          <w:u w:val="single"/>
        </w:rPr>
        <w:t>will be protected</w:t>
      </w:r>
      <w:r w:rsidRPr="00D32E5B">
        <w:rPr>
          <w:rFonts w:eastAsia="Cambria" w:cs="Calibri"/>
          <w:sz w:val="12"/>
        </w:rPr>
        <w:t xml:space="preserve">. </w:t>
      </w:r>
      <w:proofErr w:type="gramStart"/>
      <w:r w:rsidRPr="00D32E5B">
        <w:rPr>
          <w:rFonts w:eastAsia="Cambria" w:cs="Calibri"/>
          <w:sz w:val="12"/>
        </w:rPr>
        <w:t>That’s</w:t>
      </w:r>
      <w:proofErr w:type="gramEnd"/>
      <w:r w:rsidRPr="00D32E5B">
        <w:rPr>
          <w:rFonts w:eastAsia="Cambria" w:cs="Calibri"/>
          <w:sz w:val="12"/>
        </w:rPr>
        <w:t xml:space="preserve"> not a flaw in the system; </w:t>
      </w:r>
      <w:r w:rsidRPr="00D32E5B">
        <w:rPr>
          <w:rFonts w:eastAsia="Cambria" w:cs="Calibri"/>
          <w:u w:val="single"/>
        </w:rPr>
        <w:t>it’s how the system ensures that pharmaceutical research will continue to be funded</w:t>
      </w:r>
      <w:r w:rsidRPr="00D32E5B">
        <w:rPr>
          <w:rFonts w:eastAsia="Cambria" w:cs="Calibri"/>
          <w:sz w:val="12"/>
        </w:rPr>
        <w:t>.</w:t>
      </w:r>
    </w:p>
    <w:p w:rsidR="008E3E5C" w:rsidRPr="004553FD" w:rsidRDefault="008E3E5C" w:rsidP="008E3E5C">
      <w:pPr>
        <w:pStyle w:val="Heading4"/>
      </w:pPr>
      <w:r w:rsidRPr="004553FD">
        <w:t xml:space="preserve">Studying war </w:t>
      </w:r>
      <w:r>
        <w:t>empirically</w:t>
      </w:r>
      <w:r w:rsidRPr="004553FD">
        <w:t xml:space="preserve"> helps avoid it.</w:t>
      </w:r>
    </w:p>
    <w:p w:rsidR="008E3E5C" w:rsidRPr="004553FD" w:rsidRDefault="008E3E5C" w:rsidP="008E3E5C">
      <w:pPr>
        <w:rPr>
          <w:rFonts w:asciiTheme="minorHAnsi" w:hAnsiTheme="minorHAnsi"/>
        </w:rPr>
      </w:pPr>
      <w:r w:rsidRPr="00385F52">
        <w:rPr>
          <w:rStyle w:val="Style13ptBold"/>
        </w:rPr>
        <w:t>Edelstein 10</w:t>
      </w:r>
      <w:r w:rsidRPr="004553FD">
        <w:rPr>
          <w:rFonts w:asciiTheme="minorHAnsi" w:hAnsiTheme="minorHAnsi"/>
        </w:rPr>
        <w:t xml:space="preserve"> – (2010, David, PhD in Political Science, Associate Professor in the Edmund A. Walsh School of Foreign Service and the Department of Government at Georgetown University, “Why realists don’t go for bombs and bullets,” </w:t>
      </w:r>
      <w:hyperlink r:id="rId21" w:history="1">
        <w:r w:rsidRPr="00D809E1">
          <w:rPr>
            <w:rStyle w:val="Hyperlink"/>
            <w:rFonts w:asciiTheme="minorHAnsi" w:hAnsiTheme="minorHAnsi"/>
          </w:rPr>
          <w:t>http://foreignpolicy.com/2010/07/21/why-realists-dont-go-for-bombs-and-bullets/)</w:t>
        </w:r>
      </w:hyperlink>
      <w:r>
        <w:rPr>
          <w:rFonts w:asciiTheme="minorHAnsi" w:hAnsiTheme="minorHAnsi"/>
        </w:rPr>
        <w:t xml:space="preserve"> TR</w:t>
      </w:r>
    </w:p>
    <w:p w:rsidR="008E3E5C" w:rsidRDefault="008E3E5C" w:rsidP="008E3E5C">
      <w:pPr>
        <w:rPr>
          <w:rFonts w:asciiTheme="minorHAnsi" w:hAnsiTheme="minorHAnsi"/>
          <w:sz w:val="10"/>
        </w:rPr>
      </w:pPr>
      <w:r w:rsidRPr="004553FD">
        <w:rPr>
          <w:rFonts w:asciiTheme="minorHAnsi" w:hAnsiTheme="minorHAnsi"/>
          <w:sz w:val="10"/>
        </w:rPr>
        <w:t xml:space="preserve">Thanks to Steve Walt for inviting me to contribute to his blog while he is away on vacation. I have been a regular reader of Steve’s blog since it launched, and for my first post, I wanted to </w:t>
      </w:r>
      <w:proofErr w:type="gramStart"/>
      <w:r w:rsidRPr="004553FD">
        <w:rPr>
          <w:rFonts w:asciiTheme="minorHAnsi" w:hAnsiTheme="minorHAnsi"/>
          <w:sz w:val="10"/>
        </w:rPr>
        <w:t>pick up on</w:t>
      </w:r>
      <w:proofErr w:type="gramEnd"/>
      <w:r w:rsidRPr="004553FD">
        <w:rPr>
          <w:rFonts w:asciiTheme="minorHAnsi" w:hAnsiTheme="minorHAnsi"/>
          <w:sz w:val="10"/>
        </w:rPr>
        <w:t xml:space="preserve"> a motif that I have seen running through Steve’s posts: </w:t>
      </w:r>
      <w:r w:rsidRPr="004553FD">
        <w:rPr>
          <w:rStyle w:val="StyleUnderline"/>
          <w:rFonts w:asciiTheme="minorHAnsi" w:hAnsiTheme="minorHAnsi"/>
        </w:rPr>
        <w:t>Will realists ever</w:t>
      </w:r>
      <w:r w:rsidRPr="004553FD">
        <w:rPr>
          <w:rFonts w:asciiTheme="minorHAnsi" w:hAnsiTheme="minorHAnsi"/>
          <w:sz w:val="10"/>
        </w:rPr>
        <w:t xml:space="preserve"> again </w:t>
      </w:r>
      <w:r w:rsidRPr="004553FD">
        <w:rPr>
          <w:rStyle w:val="StyleUnderline"/>
          <w:rFonts w:asciiTheme="minorHAnsi" w:hAnsiTheme="minorHAnsi"/>
        </w:rPr>
        <w:t>support</w:t>
      </w:r>
      <w:r w:rsidRPr="004553FD">
        <w:rPr>
          <w:rFonts w:asciiTheme="minorHAnsi" w:hAnsiTheme="minorHAnsi"/>
          <w:sz w:val="10"/>
        </w:rPr>
        <w:t xml:space="preserve"> the use of </w:t>
      </w:r>
      <w:r w:rsidRPr="004553FD">
        <w:rPr>
          <w:rStyle w:val="StyleUnderline"/>
          <w:rFonts w:asciiTheme="minorHAnsi" w:hAnsiTheme="minorHAnsi"/>
        </w:rPr>
        <w:t>military force</w:t>
      </w:r>
      <w:r w:rsidRPr="004553FD">
        <w:rPr>
          <w:rFonts w:asciiTheme="minorHAnsi" w:hAnsiTheme="minorHAnsi"/>
          <w:sz w:val="10"/>
        </w:rPr>
        <w:t xml:space="preserve"> by the United States</w:t>
      </w:r>
      <w:r w:rsidRPr="004553FD">
        <w:rPr>
          <w:rStyle w:val="StyleUnderline"/>
          <w:rFonts w:asciiTheme="minorHAnsi" w:hAnsiTheme="minorHAnsi"/>
        </w:rPr>
        <w:t>?</w:t>
      </w:r>
      <w:r>
        <w:rPr>
          <w:rFonts w:asciiTheme="minorHAnsi" w:hAnsiTheme="minorHAnsi"/>
          <w:sz w:val="10"/>
        </w:rPr>
        <w:t xml:space="preserve"> </w:t>
      </w:r>
      <w:r w:rsidRPr="004553FD">
        <w:rPr>
          <w:rFonts w:asciiTheme="minorHAnsi" w:hAnsiTheme="minorHAnsi"/>
          <w:sz w:val="10"/>
        </w:rPr>
        <w:t>Followers of this blog will by now have little doubt about how Walt felt about the Iraq War or how he views the prospects for U.S. success in Afghanistan. In fact, throughout the history of his blog, I can only recall one case in which Walt advocated the use of U.S. military force (and I think the realist credentials in that case are rather dubious).</w:t>
      </w:r>
      <w:r>
        <w:rPr>
          <w:rFonts w:asciiTheme="minorHAnsi" w:hAnsiTheme="minorHAnsi"/>
          <w:sz w:val="10"/>
        </w:rPr>
        <w:t xml:space="preserve"> </w:t>
      </w:r>
      <w:r w:rsidRPr="0066468A">
        <w:rPr>
          <w:rStyle w:val="Emphasis"/>
          <w:highlight w:val="cyan"/>
        </w:rPr>
        <w:t>There is a common perception</w:t>
      </w:r>
      <w:r w:rsidRPr="004553FD">
        <w:rPr>
          <w:rFonts w:asciiTheme="minorHAnsi" w:hAnsiTheme="minorHAnsi"/>
          <w:sz w:val="10"/>
        </w:rPr>
        <w:t xml:space="preserve"> in the field of political science </w:t>
      </w:r>
      <w:r w:rsidRPr="0066468A">
        <w:rPr>
          <w:rStyle w:val="Emphasis"/>
          <w:highlight w:val="cyan"/>
        </w:rPr>
        <w:t>that realists are war-mongering Neanderthals</w:t>
      </w:r>
      <w:r w:rsidRPr="004553FD">
        <w:rPr>
          <w:rFonts w:asciiTheme="minorHAnsi" w:hAnsiTheme="minorHAnsi"/>
          <w:sz w:val="10"/>
        </w:rPr>
        <w:t xml:space="preserve"> anxious to use military force at the drop of a hat. Attend any meeting (if you must) of the American Political Science Association or the International Studies Association, and </w:t>
      </w:r>
      <w:r w:rsidRPr="004553FD">
        <w:rPr>
          <w:rStyle w:val="StyleUnderline"/>
          <w:rFonts w:asciiTheme="minorHAnsi" w:hAnsiTheme="minorHAnsi"/>
        </w:rPr>
        <w:t>one will find realists derided as the "bombs and bullets guys"</w:t>
      </w:r>
      <w:r w:rsidRPr="004553FD">
        <w:rPr>
          <w:rFonts w:asciiTheme="minorHAnsi" w:hAnsiTheme="minorHAnsi"/>
          <w:sz w:val="10"/>
        </w:rPr>
        <w:t xml:space="preserve"> as if we were all direct descendants of Curtis </w:t>
      </w:r>
      <w:proofErr w:type="spellStart"/>
      <w:r w:rsidRPr="004553FD">
        <w:rPr>
          <w:rFonts w:asciiTheme="minorHAnsi" w:hAnsiTheme="minorHAnsi"/>
          <w:sz w:val="10"/>
        </w:rPr>
        <w:t>LeMay</w:t>
      </w:r>
      <w:proofErr w:type="spellEnd"/>
      <w:r w:rsidRPr="004553FD">
        <w:rPr>
          <w:rFonts w:asciiTheme="minorHAnsi" w:hAnsiTheme="minorHAnsi"/>
          <w:sz w:val="10"/>
        </w:rPr>
        <w:t xml:space="preserve">. </w:t>
      </w:r>
      <w:r w:rsidRPr="00E722A1">
        <w:rPr>
          <w:rStyle w:val="Emphasis"/>
          <w:highlight w:val="cyan"/>
        </w:rPr>
        <w:t>What is notable</w:t>
      </w:r>
      <w:r w:rsidRPr="004553FD">
        <w:rPr>
          <w:rFonts w:asciiTheme="minorHAnsi" w:hAnsiTheme="minorHAnsi"/>
          <w:sz w:val="10"/>
        </w:rPr>
        <w:t xml:space="preserve"> about this — and what has been notable about Steve’s blog — </w:t>
      </w:r>
      <w:r w:rsidRPr="00E722A1">
        <w:rPr>
          <w:rStyle w:val="Emphasis"/>
          <w:highlight w:val="cyan"/>
        </w:rPr>
        <w:t>is just how infrequently realists have supported the use of American military force. Take</w:t>
      </w:r>
      <w:r w:rsidRPr="004553FD">
        <w:rPr>
          <w:rFonts w:asciiTheme="minorHAnsi" w:hAnsiTheme="minorHAnsi"/>
          <w:sz w:val="10"/>
        </w:rPr>
        <w:t xml:space="preserve"> the U.S. interventions of the post-Cold War period: </w:t>
      </w:r>
      <w:r w:rsidRPr="004553FD">
        <w:rPr>
          <w:rStyle w:val="StyleUnderline"/>
          <w:rFonts w:asciiTheme="minorHAnsi" w:hAnsiTheme="minorHAnsi"/>
        </w:rPr>
        <w:t xml:space="preserve">Panama, the Gulf War, </w:t>
      </w:r>
      <w:r w:rsidRPr="00D76136">
        <w:rPr>
          <w:rStyle w:val="Emphasis"/>
          <w:highlight w:val="cyan"/>
        </w:rPr>
        <w:t>Somalia</w:t>
      </w:r>
      <w:r w:rsidRPr="004553FD">
        <w:rPr>
          <w:rStyle w:val="StyleUnderline"/>
          <w:rFonts w:asciiTheme="minorHAnsi" w:hAnsiTheme="minorHAnsi"/>
        </w:rPr>
        <w:t>, Haiti, Bosnia, Kosovo, Afghanistan, and Iraq</w:t>
      </w:r>
      <w:r w:rsidRPr="004553FD">
        <w:rPr>
          <w:rFonts w:asciiTheme="minorHAnsi" w:hAnsiTheme="minorHAnsi"/>
          <w:sz w:val="10"/>
        </w:rPr>
        <w:t xml:space="preserve">. </w:t>
      </w:r>
      <w:r w:rsidRPr="004553FD">
        <w:rPr>
          <w:rStyle w:val="StyleUnderline"/>
          <w:rFonts w:asciiTheme="minorHAnsi" w:hAnsiTheme="minorHAnsi"/>
        </w:rPr>
        <w:t>Of those interventions, Afghanistan was the only one that received anything close to strong support from most realists. Others,</w:t>
      </w:r>
      <w:r w:rsidRPr="004553FD">
        <w:rPr>
          <w:rFonts w:asciiTheme="minorHAnsi" w:hAnsiTheme="minorHAnsi"/>
          <w:sz w:val="10"/>
          <w:szCs w:val="10"/>
        </w:rPr>
        <w:t xml:space="preserve"> </w:t>
      </w:r>
      <w:r w:rsidRPr="004553FD">
        <w:rPr>
          <w:rStyle w:val="StyleUnderline"/>
          <w:rFonts w:asciiTheme="minorHAnsi" w:hAnsiTheme="minorHAnsi"/>
        </w:rPr>
        <w:t xml:space="preserve">most notably the Iraq War, </w:t>
      </w:r>
      <w:r w:rsidRPr="00D76136">
        <w:rPr>
          <w:rStyle w:val="Emphasis"/>
          <w:highlight w:val="cyan"/>
        </w:rPr>
        <w:t>received vehement opposition from the vast majority of realists</w:t>
      </w:r>
      <w:r w:rsidRPr="004553FD">
        <w:rPr>
          <w:rFonts w:asciiTheme="minorHAnsi" w:hAnsiTheme="minorHAnsi"/>
          <w:sz w:val="10"/>
        </w:rPr>
        <w:t xml:space="preserve">. </w:t>
      </w:r>
      <w:r w:rsidRPr="004553FD">
        <w:rPr>
          <w:rStyle w:val="StyleUnderline"/>
          <w:rFonts w:asciiTheme="minorHAnsi" w:hAnsiTheme="minorHAnsi"/>
        </w:rPr>
        <w:t>Even in the case of Afghanistan, realists expressed trepidation about the prospects for</w:t>
      </w:r>
      <w:r w:rsidRPr="004553FD">
        <w:rPr>
          <w:rFonts w:asciiTheme="minorHAnsi" w:hAnsiTheme="minorHAnsi"/>
          <w:sz w:val="10"/>
        </w:rPr>
        <w:t xml:space="preserve"> ultimate </w:t>
      </w:r>
      <w:r w:rsidRPr="004553FD">
        <w:rPr>
          <w:rStyle w:val="StyleUnderline"/>
          <w:rFonts w:asciiTheme="minorHAnsi" w:hAnsiTheme="minorHAnsi"/>
        </w:rPr>
        <w:t>success</w:t>
      </w:r>
      <w:r w:rsidRPr="004553FD">
        <w:rPr>
          <w:rFonts w:asciiTheme="minorHAnsi" w:hAnsiTheme="minorHAnsi"/>
          <w:sz w:val="10"/>
        </w:rPr>
        <w:t xml:space="preserve"> despite early victories.</w:t>
      </w:r>
      <w:r>
        <w:rPr>
          <w:rFonts w:asciiTheme="minorHAnsi" w:hAnsiTheme="minorHAnsi"/>
          <w:sz w:val="10"/>
        </w:rPr>
        <w:t xml:space="preserve"> </w:t>
      </w:r>
      <w:proofErr w:type="gramStart"/>
      <w:r w:rsidRPr="004553FD">
        <w:rPr>
          <w:rStyle w:val="StyleUnderline"/>
          <w:rFonts w:asciiTheme="minorHAnsi" w:hAnsiTheme="minorHAnsi"/>
        </w:rPr>
        <w:t>Go back to the Cold War</w:t>
      </w:r>
      <w:r w:rsidRPr="004553FD">
        <w:rPr>
          <w:rFonts w:asciiTheme="minorHAnsi" w:hAnsiTheme="minorHAnsi"/>
          <w:sz w:val="10"/>
        </w:rPr>
        <w:t xml:space="preserve">, </w:t>
      </w:r>
      <w:r w:rsidRPr="004553FD">
        <w:rPr>
          <w:rStyle w:val="StyleUnderline"/>
          <w:rFonts w:asciiTheme="minorHAnsi" w:hAnsiTheme="minorHAnsi"/>
        </w:rPr>
        <w:t>and realists like</w:t>
      </w:r>
      <w:r w:rsidRPr="004553FD">
        <w:rPr>
          <w:rFonts w:asciiTheme="minorHAnsi" w:hAnsiTheme="minorHAnsi"/>
          <w:sz w:val="10"/>
        </w:rPr>
        <w:t xml:space="preserve"> Kenneth </w:t>
      </w:r>
      <w:r w:rsidRPr="004553FD">
        <w:rPr>
          <w:rStyle w:val="StyleUnderline"/>
          <w:rFonts w:asciiTheme="minorHAnsi" w:hAnsiTheme="minorHAnsi"/>
        </w:rPr>
        <w:t>Waltz and</w:t>
      </w:r>
      <w:r w:rsidRPr="004553FD">
        <w:rPr>
          <w:rFonts w:asciiTheme="minorHAnsi" w:hAnsiTheme="minorHAnsi"/>
          <w:sz w:val="10"/>
        </w:rPr>
        <w:t xml:space="preserve"> Hans </w:t>
      </w:r>
      <w:r w:rsidRPr="004553FD">
        <w:rPr>
          <w:rStyle w:val="StyleUnderline"/>
          <w:rFonts w:asciiTheme="minorHAnsi" w:hAnsiTheme="minorHAnsi"/>
        </w:rPr>
        <w:t xml:space="preserve">Morgenthau were </w:t>
      </w:r>
      <w:r w:rsidRPr="00F355C6">
        <w:rPr>
          <w:rStyle w:val="Emphasis"/>
          <w:highlight w:val="cyan"/>
        </w:rPr>
        <w:t>famously opposed to the U.S. intervention</w:t>
      </w:r>
      <w:r w:rsidRPr="00F355C6">
        <w:rPr>
          <w:rStyle w:val="Emphasis"/>
        </w:rPr>
        <w:t xml:space="preserve"> </w:t>
      </w:r>
      <w:r w:rsidRPr="004553FD">
        <w:rPr>
          <w:rStyle w:val="StyleUnderline"/>
          <w:rFonts w:asciiTheme="minorHAnsi" w:hAnsiTheme="minorHAnsi"/>
        </w:rPr>
        <w:t>in Vietnam</w:t>
      </w:r>
      <w:r w:rsidRPr="004553FD">
        <w:rPr>
          <w:rFonts w:asciiTheme="minorHAnsi" w:hAnsiTheme="minorHAnsi"/>
          <w:sz w:val="10"/>
        </w:rPr>
        <w:t>.</w:t>
      </w:r>
      <w:proofErr w:type="gramEnd"/>
      <w:r w:rsidRPr="004553FD">
        <w:rPr>
          <w:rFonts w:asciiTheme="minorHAnsi" w:hAnsiTheme="minorHAnsi"/>
          <w:sz w:val="10"/>
        </w:rPr>
        <w:t xml:space="preserve"> </w:t>
      </w:r>
      <w:r w:rsidRPr="004553FD">
        <w:rPr>
          <w:rStyle w:val="StyleUnderline"/>
          <w:rFonts w:asciiTheme="minorHAnsi" w:hAnsiTheme="minorHAnsi"/>
        </w:rPr>
        <w:t xml:space="preserve">Lest one think this is an academic phenomenon, realist </w:t>
      </w:r>
      <w:r w:rsidRPr="007778A0">
        <w:rPr>
          <w:rStyle w:val="Emphasis"/>
          <w:highlight w:val="cyan"/>
        </w:rPr>
        <w:t>policymakers</w:t>
      </w:r>
      <w:r w:rsidRPr="004553FD">
        <w:rPr>
          <w:rStyle w:val="StyleUnderline"/>
          <w:rFonts w:asciiTheme="minorHAnsi" w:hAnsiTheme="minorHAnsi"/>
        </w:rPr>
        <w:t xml:space="preserve"> like</w:t>
      </w:r>
      <w:r w:rsidRPr="004553FD">
        <w:rPr>
          <w:rFonts w:asciiTheme="minorHAnsi" w:hAnsiTheme="minorHAnsi"/>
          <w:sz w:val="10"/>
        </w:rPr>
        <w:t xml:space="preserve"> Brent </w:t>
      </w:r>
      <w:r w:rsidRPr="004553FD">
        <w:rPr>
          <w:rStyle w:val="StyleUnderline"/>
          <w:rFonts w:asciiTheme="minorHAnsi" w:hAnsiTheme="minorHAnsi"/>
        </w:rPr>
        <w:t xml:space="preserve">Scowcroft were equally </w:t>
      </w:r>
      <w:r w:rsidRPr="007778A0">
        <w:rPr>
          <w:rStyle w:val="Emphasis"/>
          <w:highlight w:val="cyan"/>
        </w:rPr>
        <w:t>critical of</w:t>
      </w:r>
      <w:r w:rsidRPr="004553FD">
        <w:rPr>
          <w:rFonts w:asciiTheme="minorHAnsi" w:hAnsiTheme="minorHAnsi"/>
          <w:sz w:val="10"/>
        </w:rPr>
        <w:t xml:space="preserve"> the Bush administration’s actions in </w:t>
      </w:r>
      <w:r w:rsidRPr="007778A0">
        <w:rPr>
          <w:rStyle w:val="Emphasis"/>
          <w:highlight w:val="cyan"/>
        </w:rPr>
        <w:t>Iraq</w:t>
      </w:r>
      <w:r w:rsidRPr="004553FD">
        <w:rPr>
          <w:rFonts w:asciiTheme="minorHAnsi" w:hAnsiTheme="minorHAnsi"/>
          <w:sz w:val="10"/>
        </w:rPr>
        <w:t xml:space="preserve">, </w:t>
      </w:r>
      <w:r w:rsidRPr="004553FD">
        <w:rPr>
          <w:rStyle w:val="StyleUnderline"/>
          <w:rFonts w:asciiTheme="minorHAnsi" w:hAnsiTheme="minorHAnsi"/>
        </w:rPr>
        <w:t>and</w:t>
      </w:r>
      <w:r w:rsidRPr="004553FD">
        <w:rPr>
          <w:rFonts w:asciiTheme="minorHAnsi" w:hAnsiTheme="minorHAnsi"/>
          <w:sz w:val="10"/>
        </w:rPr>
        <w:t xml:space="preserve"> George F. </w:t>
      </w:r>
      <w:r w:rsidRPr="004553FD">
        <w:rPr>
          <w:rStyle w:val="StyleUnderline"/>
          <w:rFonts w:asciiTheme="minorHAnsi" w:hAnsiTheme="minorHAnsi"/>
        </w:rPr>
        <w:t>Kennan was skeptical of</w:t>
      </w:r>
      <w:r w:rsidRPr="004553FD">
        <w:rPr>
          <w:rFonts w:asciiTheme="minorHAnsi" w:hAnsiTheme="minorHAnsi"/>
          <w:sz w:val="10"/>
        </w:rPr>
        <w:t xml:space="preserve"> the U.S. interventions in </w:t>
      </w:r>
      <w:r w:rsidRPr="004553FD">
        <w:rPr>
          <w:rStyle w:val="StyleUnderline"/>
          <w:rFonts w:asciiTheme="minorHAnsi" w:hAnsiTheme="minorHAnsi"/>
        </w:rPr>
        <w:t>both Korea and Vietnam</w:t>
      </w:r>
      <w:r w:rsidRPr="004553FD">
        <w:rPr>
          <w:rFonts w:asciiTheme="minorHAnsi" w:hAnsiTheme="minorHAnsi"/>
          <w:sz w:val="10"/>
        </w:rPr>
        <w:t xml:space="preserve">. </w:t>
      </w:r>
      <w:r w:rsidRPr="004553FD">
        <w:rPr>
          <w:rStyle w:val="StyleUnderline"/>
          <w:rFonts w:asciiTheme="minorHAnsi" w:hAnsiTheme="minorHAnsi"/>
        </w:rPr>
        <w:t xml:space="preserve">Today, should anyone dare to suggest the use of military force in new contexts such as Iran, </w:t>
      </w:r>
      <w:proofErr w:type="gramStart"/>
      <w:r w:rsidRPr="004553FD">
        <w:rPr>
          <w:rStyle w:val="StyleUnderline"/>
          <w:rFonts w:asciiTheme="minorHAnsi" w:hAnsiTheme="minorHAnsi"/>
        </w:rPr>
        <w:t>they are summarily dismissed by prominent realists</w:t>
      </w:r>
      <w:proofErr w:type="gramEnd"/>
      <w:r w:rsidRPr="004553FD">
        <w:rPr>
          <w:rFonts w:asciiTheme="minorHAnsi" w:hAnsiTheme="minorHAnsi"/>
          <w:sz w:val="10"/>
        </w:rPr>
        <w:t xml:space="preserve">. </w:t>
      </w:r>
      <w:r w:rsidRPr="00280113">
        <w:rPr>
          <w:rStyle w:val="Emphasis"/>
          <w:highlight w:val="cyan"/>
        </w:rPr>
        <w:t>Not a single</w:t>
      </w:r>
      <w:r w:rsidRPr="004553FD">
        <w:rPr>
          <w:rFonts w:asciiTheme="minorHAnsi" w:hAnsiTheme="minorHAnsi"/>
          <w:sz w:val="10"/>
        </w:rPr>
        <w:t xml:space="preserve"> (self-proclaimed or attributed) </w:t>
      </w:r>
      <w:r w:rsidRPr="00280113">
        <w:rPr>
          <w:rStyle w:val="Emphasis"/>
          <w:highlight w:val="cyan"/>
        </w:rPr>
        <w:t>realist</w:t>
      </w:r>
      <w:r w:rsidRPr="004553FD">
        <w:rPr>
          <w:rFonts w:asciiTheme="minorHAnsi" w:hAnsiTheme="minorHAnsi"/>
          <w:sz w:val="10"/>
        </w:rPr>
        <w:t xml:space="preserve"> I know of </w:t>
      </w:r>
      <w:r w:rsidRPr="00280113">
        <w:rPr>
          <w:rStyle w:val="Emphasis"/>
          <w:highlight w:val="cyan"/>
        </w:rPr>
        <w:t>has advocated the use of military force against Iran</w:t>
      </w:r>
      <w:r w:rsidRPr="004553FD">
        <w:rPr>
          <w:rFonts w:asciiTheme="minorHAnsi" w:hAnsiTheme="minorHAnsi"/>
          <w:sz w:val="10"/>
        </w:rPr>
        <w:t xml:space="preserve"> in response to its apparent development of nuclear weapons, and most are adamantly opposed to it.</w:t>
      </w:r>
      <w:r>
        <w:rPr>
          <w:rFonts w:asciiTheme="minorHAnsi" w:hAnsiTheme="minorHAnsi"/>
          <w:sz w:val="10"/>
        </w:rPr>
        <w:t xml:space="preserve"> </w:t>
      </w:r>
      <w:r w:rsidRPr="004553FD">
        <w:rPr>
          <w:rFonts w:asciiTheme="minorHAnsi" w:hAnsiTheme="minorHAnsi"/>
          <w:sz w:val="10"/>
        </w:rPr>
        <w:t>From one perspective, this opposition is surprising. It is realists, after all, who so value material power, in particular military capabilities. It is not difficult to understand why so many would assume that realists are anxious to use military force because realists are anxious to focus on military capabilities as a primary explanatory variable for international politics.</w:t>
      </w:r>
      <w:r>
        <w:rPr>
          <w:rFonts w:asciiTheme="minorHAnsi" w:hAnsiTheme="minorHAnsi"/>
          <w:sz w:val="10"/>
        </w:rPr>
        <w:t xml:space="preserve"> </w:t>
      </w:r>
      <w:proofErr w:type="gramStart"/>
      <w:r w:rsidRPr="004553FD">
        <w:rPr>
          <w:rFonts w:asciiTheme="minorHAnsi" w:hAnsiTheme="minorHAnsi"/>
          <w:sz w:val="10"/>
        </w:rPr>
        <w:t>But</w:t>
      </w:r>
      <w:proofErr w:type="gramEnd"/>
      <w:r w:rsidRPr="004553FD">
        <w:rPr>
          <w:rFonts w:asciiTheme="minorHAnsi" w:hAnsiTheme="minorHAnsi"/>
          <w:sz w:val="10"/>
        </w:rPr>
        <w:t xml:space="preserve"> </w:t>
      </w:r>
      <w:r w:rsidRPr="00280113">
        <w:rPr>
          <w:rStyle w:val="Emphasis"/>
          <w:highlight w:val="cyan"/>
        </w:rPr>
        <w:t>it is precisely because realists have spent so much time studying military force that they are also so reluctant to use military force</w:t>
      </w:r>
      <w:r w:rsidRPr="004553FD">
        <w:rPr>
          <w:rFonts w:asciiTheme="minorHAnsi" w:hAnsiTheme="minorHAnsi"/>
          <w:sz w:val="10"/>
        </w:rPr>
        <w:t xml:space="preserve">. Though realists themselves </w:t>
      </w:r>
      <w:proofErr w:type="gramStart"/>
      <w:r w:rsidRPr="004553FD">
        <w:rPr>
          <w:rFonts w:asciiTheme="minorHAnsi" w:hAnsiTheme="minorHAnsi"/>
          <w:sz w:val="10"/>
        </w:rPr>
        <w:t>are divided</w:t>
      </w:r>
      <w:proofErr w:type="gramEnd"/>
      <w:r w:rsidRPr="004553FD">
        <w:rPr>
          <w:rFonts w:asciiTheme="minorHAnsi" w:hAnsiTheme="minorHAnsi"/>
          <w:sz w:val="10"/>
        </w:rPr>
        <w:t xml:space="preserve"> on the question, </w:t>
      </w:r>
      <w:r w:rsidRPr="004553FD">
        <w:rPr>
          <w:rStyle w:val="StyleUnderline"/>
          <w:rFonts w:asciiTheme="minorHAnsi" w:hAnsiTheme="minorHAnsi"/>
        </w:rPr>
        <w:t>many have concluded that</w:t>
      </w:r>
      <w:r w:rsidRPr="004553FD">
        <w:rPr>
          <w:rFonts w:asciiTheme="minorHAnsi" w:hAnsiTheme="minorHAnsi"/>
          <w:sz w:val="10"/>
        </w:rPr>
        <w:t xml:space="preserve"> the use of military </w:t>
      </w:r>
      <w:r w:rsidRPr="004553FD">
        <w:rPr>
          <w:rStyle w:val="StyleUnderline"/>
          <w:rFonts w:asciiTheme="minorHAnsi" w:hAnsiTheme="minorHAnsi"/>
        </w:rPr>
        <w:t>force is</w:t>
      </w:r>
      <w:r w:rsidRPr="004553FD">
        <w:rPr>
          <w:rFonts w:asciiTheme="minorHAnsi" w:hAnsiTheme="minorHAnsi"/>
          <w:sz w:val="10"/>
        </w:rPr>
        <w:t xml:space="preserve"> often </w:t>
      </w:r>
      <w:r w:rsidRPr="004553FD">
        <w:rPr>
          <w:rStyle w:val="StyleUnderline"/>
          <w:rFonts w:asciiTheme="minorHAnsi" w:hAnsiTheme="minorHAnsi"/>
        </w:rPr>
        <w:t>counterproductive</w:t>
      </w:r>
      <w:r w:rsidRPr="004553FD">
        <w:rPr>
          <w:rFonts w:asciiTheme="minorHAnsi" w:hAnsiTheme="minorHAnsi"/>
          <w:sz w:val="10"/>
        </w:rPr>
        <w:t>, inviting balancing coalitions that simply make life more difficult. Moreover, as I have argued elsewhere, using military force to reorder societies is very difficult and unlikely to succeed except in uncommon circumstances.</w:t>
      </w:r>
      <w:r>
        <w:rPr>
          <w:rFonts w:asciiTheme="minorHAnsi" w:hAnsiTheme="minorHAnsi"/>
          <w:sz w:val="10"/>
        </w:rPr>
        <w:t xml:space="preserve"> </w:t>
      </w:r>
    </w:p>
    <w:p w:rsidR="008E3E5C" w:rsidRDefault="008E3E5C">
      <w:pPr>
        <w:rPr>
          <w:rFonts w:asciiTheme="minorHAnsi" w:hAnsiTheme="minorHAnsi"/>
        </w:rPr>
      </w:pPr>
    </w:p>
    <w:sectPr w:rsidR="008E3E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G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altName w:val="﷽﷽﷽﷽﷽﷽ḹƐ"/>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Droid Sans Fallback">
    <w:charset w:val="80"/>
    <w:family w:val="auto"/>
    <w:pitch w:val="variable"/>
  </w:font>
  <w:font w:name="Lohit Hindi">
    <w:altName w:val="Yu Gothic"/>
    <w:charset w:val="80"/>
    <w:family w:val="auto"/>
    <w:pitch w:val="variable"/>
  </w:font>
  <w:font w:name="Copperplate Gothic Bold">
    <w:panose1 w:val="020E0705020206020404"/>
    <w:charset w:val="00"/>
    <w:family w:val="swiss"/>
    <w:pitch w:val="variable"/>
    <w:sig w:usb0="00000003" w:usb1="00000000" w:usb2="00000000" w:usb3="00000000" w:csb0="00000001" w:csb1="00000000"/>
  </w:font>
  <w:font w:name="Minion Pro">
    <w:altName w:val="Cambria"/>
    <w:panose1 w:val="00000000000000000000"/>
    <w:charset w:val="00"/>
    <w:family w:val="roman"/>
    <w:notTrueType/>
    <w:pitch w:val="variable"/>
    <w:sig w:usb0="00000001" w:usb1="5000E07B"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4E"/>
    <w:family w:val="auto"/>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modern"/>
    <w:pitch w:val="fixed"/>
    <w:sig w:usb0="E00006FF" w:usb1="0000F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Sabon LT Std">
    <w:altName w:val="Cambria"/>
    <w:panose1 w:val="00000000000000000000"/>
    <w:charset w:val="00"/>
    <w:family w:val="roman"/>
    <w:notTrueType/>
    <w:pitch w:val="default"/>
  </w:font>
  <w:font w:name="MS Mincho">
    <w:altName w:val="Yu Gothic UI"/>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askerville">
    <w:altName w:val="﷽﷽﷽﷽﷽﷽﷽﷽lle"/>
    <w:charset w:val="00"/>
    <w:family w:val="auto"/>
    <w:pitch w:val="variable"/>
    <w:sig w:usb0="00000001" w:usb1="00000000" w:usb2="00000000" w:usb3="00000000" w:csb0="0000019F" w:csb1="00000000"/>
  </w:font>
  <w:font w:name="Sylfaen">
    <w:panose1 w:val="010A0502050306030303"/>
    <w:charset w:val="00"/>
    <w:family w:val="roman"/>
    <w:pitch w:val="variable"/>
    <w:sig w:usb0="04000687" w:usb1="00000000" w:usb2="00000000" w:usb3="00000000" w:csb0="0000009F" w:csb1="00000000"/>
  </w:font>
  <w:font w:name="Courier">
    <w:panose1 w:val="02070409020205020404"/>
    <w:charset w:val="00"/>
    <w:family w:val="auto"/>
    <w:pitch w:val="variable"/>
    <w:sig w:usb0="00000003"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altName w:val="Gill Sans"/>
    <w:charset w:val="B1"/>
    <w:family w:val="swiss"/>
    <w:pitch w:val="variable"/>
    <w:sig w:usb0="80000A67" w:usb1="00000000" w:usb2="00000000" w:usb3="00000000" w:csb0="000001F7" w:csb1="00000000"/>
  </w:font>
  <w:font w:name="Times New Roman Bold">
    <w:altName w:val="Times New Roman"/>
    <w:panose1 w:val="02020803070505020304"/>
    <w:charset w:val="00"/>
    <w:family w:val="roman"/>
    <w:pitch w:val="variable"/>
    <w:sig w:usb0="E0002AFF" w:usb1="C0007841" w:usb2="00000009" w:usb3="00000000" w:csb0="000001FF" w:csb1="00000000"/>
  </w:font>
  <w:font w:name="Futura">
    <w:altName w:val="﷽﷽﷽﷽﷽﷽﷽"/>
    <w:charset w:val="00"/>
    <w:family w:val="swiss"/>
    <w:pitch w:val="variable"/>
    <w:sig w:usb0="A00002AF" w:usb1="5000214A" w:usb2="00000000" w:usb3="00000000" w:csb0="0000009F" w:csb1="00000000"/>
  </w:font>
  <w:font w:name="Estrangelo Edessa">
    <w:panose1 w:val="00000000000000000000"/>
    <w:charset w:val="01"/>
    <w:family w:val="roman"/>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Meridien-Italic">
    <w:altName w:val="Cambria"/>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Times New Roman"/>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Palatino">
    <w:altName w:val="Palatino"/>
    <w:charset w:val="4D"/>
    <w:family w:val="auto"/>
    <w:pitch w:val="variable"/>
    <w:sig w:usb0="A00002FF" w:usb1="7800205A" w:usb2="14600000" w:usb3="00000000" w:csb0="00000193" w:csb1="00000000"/>
  </w:font>
  <w:font w:name="Scala">
    <w:altName w:val="Calibri"/>
    <w:panose1 w:val="00000000000000000000"/>
    <w:charset w:val="00"/>
    <w:family w:val="roman"/>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StarSymbol">
    <w:altName w:val="ヒラギノ角ゴ Pro W3"/>
    <w:charset w:val="02"/>
    <w:family w:val="auto"/>
    <w:pitch w:val="default"/>
  </w:font>
  <w:font w:name="AKDPE C+ Utopia">
    <w:altName w:val="Cambria"/>
    <w:panose1 w:val="00000000000000000000"/>
    <w:charset w:val="00"/>
    <w:family w:val="roman"/>
    <w:notTrueType/>
    <w:pitch w:val="default"/>
  </w:font>
  <w:font w:name="Frutiger 45 Light">
    <w:altName w:val="Times New Roman"/>
    <w:panose1 w:val="00000000000000000000"/>
    <w:charset w:val="00"/>
    <w:family w:val="roman"/>
    <w:notTrueType/>
    <w:pitch w:val="default"/>
  </w:font>
  <w:font w:name="Arial Bold">
    <w:altName w:val="Arial"/>
    <w:panose1 w:val="020B0704020202020204"/>
    <w:charset w:val="00"/>
    <w:family w:val="swiss"/>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BD0EC9"/>
    <w:multiLevelType w:val="multilevel"/>
    <w:tmpl w:val="0EFAFF54"/>
    <w:lvl w:ilvl="0">
      <w:start w:val="1"/>
      <w:numFmt w:val="decimal"/>
      <w:pStyle w:val="Style4"/>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C64A67"/>
    <w:multiLevelType w:val="hybridMultilevel"/>
    <w:tmpl w:val="B14ADFE0"/>
    <w:lvl w:ilvl="0" w:tplc="5756E9E6">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51087883"/>
    <w:multiLevelType w:val="hybridMultilevel"/>
    <w:tmpl w:val="2A4C30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3"/>
  </w:num>
  <w:num w:numId="14">
    <w:abstractNumId w:val="16"/>
  </w:num>
  <w:num w:numId="15">
    <w:abstractNumId w:val="11"/>
  </w:num>
  <w:num w:numId="16">
    <w:abstractNumId w:val="14"/>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6220"/>
    <w:rsid w:val="000A5B2C"/>
    <w:rsid w:val="00832ACD"/>
    <w:rsid w:val="00880B91"/>
    <w:rsid w:val="008E3E5C"/>
    <w:rsid w:val="00943A9A"/>
    <w:rsid w:val="00B36220"/>
    <w:rsid w:val="00D9181A"/>
    <w:rsid w:val="00E62E1D"/>
    <w:rsid w:val="00FC1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566E3"/>
  <w15:chartTrackingRefBased/>
  <w15:docId w15:val="{64AEC047-F0A0-49C1-ADDA-56B3143B8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B36220"/>
    <w:rPr>
      <w:rFonts w:ascii="Calibri" w:hAnsi="Calibri"/>
    </w:rPr>
  </w:style>
  <w:style w:type="paragraph" w:styleId="Heading1">
    <w:name w:val="heading 1"/>
    <w:aliases w:val="Pocket,Block Name,ALEX,Heading 1 Char Char,Heading 1 Char Char Char Char,Header Char Char Char Char Char,Heading 1 Char Char Char Char Char Char,Header 1 Char,AHeading 1,F2 - Heading 1,Brief - Heading 1,Block Header"/>
    <w:basedOn w:val="Normal"/>
    <w:next w:val="Normal"/>
    <w:link w:val="Heading1Char"/>
    <w:qFormat/>
    <w:rsid w:val="00B3622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1"/>
    <w:unhideWhenUsed/>
    <w:qFormat/>
    <w:rsid w:val="00B3622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B3622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B36220"/>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nhideWhenUsed/>
    <w:qFormat/>
    <w:rsid w:val="00B36220"/>
    <w:pPr>
      <w:keepNext/>
      <w:keepLines/>
      <w:spacing w:before="200"/>
      <w:outlineLvl w:val="4"/>
    </w:pPr>
    <w:rPr>
      <w:rFonts w:asciiTheme="majorHAnsi" w:eastAsiaTheme="majorEastAsia" w:hAnsiTheme="majorHAnsi" w:cstheme="majorBidi"/>
      <w:color w:val="1F4D78" w:themeColor="accent1" w:themeShade="7F"/>
    </w:rPr>
  </w:style>
  <w:style w:type="paragraph" w:styleId="Heading6">
    <w:name w:val="heading 6"/>
    <w:aliases w:val="Title (no index)"/>
    <w:basedOn w:val="Heading3"/>
    <w:next w:val="Normal"/>
    <w:link w:val="Heading6Char"/>
    <w:unhideWhenUsed/>
    <w:qFormat/>
    <w:rsid w:val="00B36220"/>
    <w:pPr>
      <w:pageBreakBefore w:val="0"/>
      <w:spacing w:before="200" w:line="240" w:lineRule="auto"/>
      <w:jc w:val="left"/>
      <w:outlineLvl w:val="5"/>
    </w:pPr>
    <w:rPr>
      <w:rFonts w:asciiTheme="majorHAnsi" w:hAnsiTheme="majorHAnsi"/>
      <w:b w:val="0"/>
      <w:bCs/>
      <w:i/>
      <w:iCs/>
      <w:color w:val="1F4D78" w:themeColor="accent1" w:themeShade="7F"/>
      <w:sz w:val="22"/>
      <w:szCs w:val="22"/>
      <w:u w:val="none"/>
    </w:rPr>
  </w:style>
  <w:style w:type="paragraph" w:styleId="Heading7">
    <w:name w:val="heading 7"/>
    <w:basedOn w:val="Normal"/>
    <w:next w:val="Normal"/>
    <w:link w:val="Heading7Char"/>
    <w:unhideWhenUsed/>
    <w:qFormat/>
    <w:rsid w:val="00B36220"/>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B36220"/>
    <w:pPr>
      <w:keepNext/>
      <w:keepLines/>
      <w:spacing w:before="200" w:after="0" w:line="240"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B36220"/>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rsid w:val="00B362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6220"/>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AHeading 1 Char,F2 - Heading 1 Char"/>
    <w:basedOn w:val="DefaultParagraphFont"/>
    <w:link w:val="Heading1"/>
    <w:rsid w:val="00B36220"/>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1"/>
    <w:rsid w:val="00B36220"/>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B36220"/>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B36220"/>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B3622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36220"/>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B36220"/>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B36220"/>
    <w:rPr>
      <w:color w:val="auto"/>
      <w:u w:val="none"/>
    </w:rPr>
  </w:style>
  <w:style w:type="character" w:styleId="FollowedHyperlink">
    <w:name w:val="FollowedHyperlink"/>
    <w:basedOn w:val="DefaultParagraphFont"/>
    <w:uiPriority w:val="99"/>
    <w:unhideWhenUsed/>
    <w:rsid w:val="00B36220"/>
    <w:rPr>
      <w:color w:val="auto"/>
      <w:u w:val="none"/>
    </w:rPr>
  </w:style>
  <w:style w:type="character" w:customStyle="1" w:styleId="Heading5Char">
    <w:name w:val="Heading 5 Char"/>
    <w:aliases w:val="Blocks Char"/>
    <w:basedOn w:val="DefaultParagraphFont"/>
    <w:link w:val="Heading5"/>
    <w:rsid w:val="00B36220"/>
    <w:rPr>
      <w:rFonts w:asciiTheme="majorHAnsi" w:eastAsiaTheme="majorEastAsia" w:hAnsiTheme="majorHAnsi" w:cstheme="majorBidi"/>
      <w:color w:val="1F4D78" w:themeColor="accent1" w:themeShade="7F"/>
    </w:rPr>
  </w:style>
  <w:style w:type="character" w:customStyle="1" w:styleId="Heading6Char">
    <w:name w:val="Heading 6 Char"/>
    <w:aliases w:val="Title (no index) Char"/>
    <w:basedOn w:val="DefaultParagraphFont"/>
    <w:link w:val="Heading6"/>
    <w:rsid w:val="00B36220"/>
    <w:rPr>
      <w:rFonts w:asciiTheme="majorHAnsi" w:eastAsiaTheme="majorEastAsia" w:hAnsiTheme="majorHAnsi" w:cstheme="majorBidi"/>
      <w:bCs/>
      <w:i/>
      <w:iCs/>
      <w:color w:val="1F4D78" w:themeColor="accent1" w:themeShade="7F"/>
    </w:rPr>
  </w:style>
  <w:style w:type="character" w:customStyle="1" w:styleId="Heading7Char">
    <w:name w:val="Heading 7 Char"/>
    <w:basedOn w:val="DefaultParagraphFont"/>
    <w:link w:val="Heading7"/>
    <w:rsid w:val="00B3622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B3622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B36220"/>
    <w:rPr>
      <w:rFonts w:asciiTheme="majorHAnsi" w:eastAsiaTheme="majorEastAsia" w:hAnsiTheme="majorHAnsi" w:cstheme="majorBidi"/>
      <w:i/>
      <w:iCs/>
      <w:color w:val="404040" w:themeColor="text1" w:themeTint="BF"/>
      <w:sz w:val="20"/>
      <w:szCs w:val="20"/>
    </w:rPr>
  </w:style>
  <w:style w:type="character" w:customStyle="1" w:styleId="UnresolvedMention1">
    <w:name w:val="Unresolved Mention1"/>
    <w:basedOn w:val="DefaultParagraphFont"/>
    <w:uiPriority w:val="99"/>
    <w:unhideWhenUsed/>
    <w:rsid w:val="00B36220"/>
    <w:rPr>
      <w:color w:val="605E5C"/>
      <w:shd w:val="clear" w:color="auto" w:fill="E1DFDD"/>
    </w:rPr>
  </w:style>
  <w:style w:type="paragraph" w:customStyle="1" w:styleId="textbold">
    <w:name w:val="text bold"/>
    <w:basedOn w:val="Normal"/>
    <w:link w:val="Emphasis"/>
    <w:autoRedefine/>
    <w:uiPriority w:val="7"/>
    <w:qFormat/>
    <w:rsid w:val="00B36220"/>
    <w:rPr>
      <w:b/>
      <w:iCs/>
      <w:u w:val="single"/>
    </w:rPr>
  </w:style>
  <w:style w:type="paragraph" w:styleId="DocumentMap">
    <w:name w:val="Document Map"/>
    <w:basedOn w:val="Normal"/>
    <w:link w:val="DocumentMapChar"/>
    <w:uiPriority w:val="99"/>
    <w:unhideWhenUsed/>
    <w:rsid w:val="00B3622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B36220"/>
    <w:rPr>
      <w:rFonts w:ascii="Lucida Grande" w:hAnsi="Lucida Grande" w:cs="Lucida Grande"/>
      <w:sz w:val="24"/>
    </w:rPr>
  </w:style>
  <w:style w:type="paragraph" w:customStyle="1" w:styleId="UnderlinePara">
    <w:name w:val="Underline Para"/>
    <w:basedOn w:val="Normal"/>
    <w:uiPriority w:val="6"/>
    <w:qFormat/>
    <w:rsid w:val="00B36220"/>
    <w:pPr>
      <w:widowControl w:val="0"/>
      <w:suppressAutoHyphens/>
      <w:spacing w:after="200"/>
      <w:contextualSpacing/>
    </w:pPr>
    <w:rPr>
      <w:rFonts w:asciiTheme="minorHAnsi" w:hAnsiTheme="minorHAnsi"/>
      <w:b/>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B3622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B36220"/>
    <w:pPr>
      <w:ind w:left="720"/>
      <w:contextualSpacing/>
    </w:pPr>
  </w:style>
  <w:style w:type="character" w:customStyle="1" w:styleId="BoldUnderline">
    <w:name w:val="Bold.Underline"/>
    <w:uiPriority w:val="1"/>
    <w:qFormat/>
    <w:rsid w:val="00B36220"/>
    <w:rPr>
      <w:b/>
      <w:u w:val="single"/>
    </w:rPr>
  </w:style>
  <w:style w:type="character" w:customStyle="1" w:styleId="Minimize">
    <w:name w:val="Minimize"/>
    <w:uiPriority w:val="1"/>
    <w:qFormat/>
    <w:rsid w:val="00B36220"/>
    <w:rPr>
      <w:rFonts w:asciiTheme="minorHAnsi" w:hAnsiTheme="minorHAnsi"/>
      <w:sz w:val="16"/>
    </w:rPr>
  </w:style>
  <w:style w:type="character" w:customStyle="1" w:styleId="TitleChar">
    <w:name w:val="Title Char"/>
    <w:aliases w:val="Cites and Cards Char,UNDERLINE Char,Bold Underlined Char,title Char,Block Heading Char,Read This Char,Non Read Text Char1,Debate Normal Char"/>
    <w:link w:val="Title"/>
    <w:uiPriority w:val="6"/>
    <w:qFormat/>
    <w:rsid w:val="00B36220"/>
    <w:rPr>
      <w:rFonts w:ascii="Arial" w:hAnsi="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B36220"/>
    <w:pPr>
      <w:pBdr>
        <w:bottom w:val="single" w:sz="8" w:space="4" w:color="4F81BD"/>
      </w:pBdr>
      <w:spacing w:after="300" w:line="240" w:lineRule="auto"/>
      <w:contextualSpacing/>
    </w:pPr>
    <w:rPr>
      <w:rFonts w:ascii="Arial" w:hAnsi="Arial"/>
      <w:bCs/>
      <w:u w:val="single"/>
    </w:rPr>
  </w:style>
  <w:style w:type="character" w:customStyle="1" w:styleId="TitleChar1">
    <w:name w:val="Title Char1"/>
    <w:aliases w:val="Non Read Text Char"/>
    <w:basedOn w:val="DefaultParagraphFont"/>
    <w:uiPriority w:val="1"/>
    <w:qFormat/>
    <w:rsid w:val="00B36220"/>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B36220"/>
    <w:rPr>
      <w:b/>
      <w:u w:val="single"/>
    </w:rPr>
  </w:style>
  <w:style w:type="character" w:customStyle="1" w:styleId="Underline2Char">
    <w:name w:val="Underline2 Char"/>
    <w:basedOn w:val="DefaultParagraphFont"/>
    <w:link w:val="Underline2"/>
    <w:uiPriority w:val="4"/>
    <w:rsid w:val="00B36220"/>
    <w:rPr>
      <w:rFonts w:ascii="Calibri" w:hAnsi="Calibri"/>
      <w:b/>
      <w:u w:val="single"/>
    </w:rPr>
  </w:style>
  <w:style w:type="character" w:customStyle="1" w:styleId="BoldUnderline0">
    <w:name w:val="BoldUnderline"/>
    <w:basedOn w:val="DefaultParagraphFont"/>
    <w:uiPriority w:val="1"/>
    <w:qFormat/>
    <w:rsid w:val="00B36220"/>
    <w:rPr>
      <w:rFonts w:ascii="Arial" w:hAnsi="Arial"/>
      <w:b/>
      <w:sz w:val="20"/>
      <w:u w:val="single"/>
    </w:rPr>
  </w:style>
  <w:style w:type="character" w:styleId="FootnoteReference">
    <w:name w:val="footnote reference"/>
    <w:aliases w:val="FN Ref,footnote reference,fr,o,FR,(NECG) Footnote Reference"/>
    <w:basedOn w:val="DefaultParagraphFont"/>
    <w:unhideWhenUsed/>
    <w:qFormat/>
    <w:rsid w:val="00B36220"/>
    <w:rPr>
      <w:vertAlign w:val="superscript"/>
    </w:rPr>
  </w:style>
  <w:style w:type="paragraph" w:styleId="FootnoteText">
    <w:name w:val="footnote text"/>
    <w:basedOn w:val="Normal"/>
    <w:link w:val="FootnoteTextChar"/>
    <w:unhideWhenUsed/>
    <w:qFormat/>
    <w:rsid w:val="00B36220"/>
    <w:pPr>
      <w:spacing w:line="256" w:lineRule="auto"/>
    </w:pPr>
    <w:rPr>
      <w:sz w:val="20"/>
      <w:szCs w:val="20"/>
    </w:rPr>
  </w:style>
  <w:style w:type="character" w:customStyle="1" w:styleId="FootnoteTextChar">
    <w:name w:val="Footnote Text Char"/>
    <w:basedOn w:val="DefaultParagraphFont"/>
    <w:link w:val="FootnoteText"/>
    <w:rsid w:val="00B36220"/>
    <w:rPr>
      <w:rFonts w:ascii="Calibri" w:hAnsi="Calibri"/>
      <w:sz w:val="20"/>
      <w:szCs w:val="20"/>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B36220"/>
    <w:pPr>
      <w:spacing w:before="100" w:beforeAutospacing="1" w:after="100" w:afterAutospacing="1" w:line="240" w:lineRule="auto"/>
    </w:pPr>
    <w:rPr>
      <w:rFonts w:eastAsia="Times New Roman"/>
    </w:rPr>
  </w:style>
  <w:style w:type="paragraph" w:customStyle="1" w:styleId="clay-paragraph">
    <w:name w:val="clay-paragraph"/>
    <w:basedOn w:val="Normal"/>
    <w:rsid w:val="00B36220"/>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B36220"/>
  </w:style>
  <w:style w:type="character" w:customStyle="1" w:styleId="gmail-styleunderline">
    <w:name w:val="gmail-styleunderline"/>
    <w:basedOn w:val="DefaultParagraphFont"/>
    <w:rsid w:val="00B36220"/>
  </w:style>
  <w:style w:type="paragraph" w:customStyle="1" w:styleId="css-182kmce">
    <w:name w:val="css-182kmce"/>
    <w:basedOn w:val="Normal"/>
    <w:rsid w:val="00B36220"/>
    <w:pPr>
      <w:spacing w:before="100" w:beforeAutospacing="1" w:after="100" w:afterAutospacing="1" w:line="240" w:lineRule="auto"/>
    </w:pPr>
    <w:rPr>
      <w:rFonts w:eastAsia="Times New Roman"/>
      <w:lang w:eastAsia="ko-KR"/>
    </w:rPr>
  </w:style>
  <w:style w:type="character" w:customStyle="1" w:styleId="inline-garnett-quote">
    <w:name w:val="inline-garnett-quote"/>
    <w:basedOn w:val="DefaultParagraphFont"/>
    <w:rsid w:val="00B36220"/>
  </w:style>
  <w:style w:type="paragraph" w:customStyle="1" w:styleId="pullquote-paragraph">
    <w:name w:val="pullquote-paragraph"/>
    <w:basedOn w:val="Normal"/>
    <w:rsid w:val="00B36220"/>
    <w:pPr>
      <w:spacing w:before="100" w:beforeAutospacing="1" w:after="100" w:afterAutospacing="1" w:line="240" w:lineRule="auto"/>
    </w:pPr>
    <w:rPr>
      <w:rFonts w:eastAsia="Times New Roman"/>
      <w:lang w:eastAsia="ko-KR"/>
    </w:rPr>
  </w:style>
  <w:style w:type="character" w:styleId="HTMLCite">
    <w:name w:val="HTML Cite"/>
    <w:basedOn w:val="DefaultParagraphFont"/>
    <w:uiPriority w:val="99"/>
    <w:unhideWhenUsed/>
    <w:rsid w:val="00B36220"/>
    <w:rPr>
      <w:i/>
      <w:iCs/>
    </w:rPr>
  </w:style>
  <w:style w:type="paragraph" w:customStyle="1" w:styleId="font--body">
    <w:name w:val="font--body"/>
    <w:basedOn w:val="Normal"/>
    <w:uiPriority w:val="99"/>
    <w:rsid w:val="00B36220"/>
    <w:pPr>
      <w:spacing w:before="100" w:beforeAutospacing="1" w:after="100" w:afterAutospacing="1" w:line="240" w:lineRule="auto"/>
    </w:pPr>
    <w:rPr>
      <w:rFonts w:eastAsia="Times New Roman"/>
      <w:lang w:eastAsia="ko-KR"/>
    </w:rPr>
  </w:style>
  <w:style w:type="paragraph" w:customStyle="1" w:styleId="gntarbp">
    <w:name w:val="gnt_ar_b_p"/>
    <w:basedOn w:val="Normal"/>
    <w:rsid w:val="00B36220"/>
    <w:pPr>
      <w:spacing w:before="100" w:beforeAutospacing="1" w:after="100" w:afterAutospacing="1" w:line="240" w:lineRule="auto"/>
    </w:pPr>
    <w:rPr>
      <w:rFonts w:eastAsia="Times New Roman"/>
      <w:lang w:eastAsia="ko-KR"/>
    </w:rPr>
  </w:style>
  <w:style w:type="paragraph" w:customStyle="1" w:styleId="slate-paragraph">
    <w:name w:val="slate-paragraph"/>
    <w:basedOn w:val="Normal"/>
    <w:uiPriority w:val="99"/>
    <w:rsid w:val="00B36220"/>
    <w:pPr>
      <w:spacing w:before="100" w:beforeAutospacing="1" w:after="100" w:afterAutospacing="1" w:line="240" w:lineRule="auto"/>
    </w:pPr>
    <w:rPr>
      <w:rFonts w:eastAsia="Times New Roman"/>
      <w:lang w:eastAsia="ko-KR"/>
    </w:rPr>
  </w:style>
  <w:style w:type="character" w:customStyle="1" w:styleId="numbers">
    <w:name w:val="numbers"/>
    <w:basedOn w:val="DefaultParagraphFont"/>
    <w:rsid w:val="00B36220"/>
  </w:style>
  <w:style w:type="paragraph" w:customStyle="1" w:styleId="endmarkenabled">
    <w:name w:val="endmarkenabled"/>
    <w:basedOn w:val="Normal"/>
    <w:rsid w:val="00B36220"/>
    <w:pPr>
      <w:spacing w:before="100" w:beforeAutospacing="1" w:after="100" w:afterAutospacing="1" w:line="240" w:lineRule="auto"/>
    </w:pPr>
    <w:rPr>
      <w:rFonts w:eastAsia="Times New Roman"/>
      <w:lang w:eastAsia="ko-KR"/>
    </w:rPr>
  </w:style>
  <w:style w:type="character" w:customStyle="1" w:styleId="link">
    <w:name w:val="link"/>
    <w:basedOn w:val="DefaultParagraphFont"/>
    <w:rsid w:val="00B36220"/>
  </w:style>
  <w:style w:type="paragraph" w:customStyle="1" w:styleId="css-exrw3m">
    <w:name w:val="css-exrw3m"/>
    <w:basedOn w:val="Normal"/>
    <w:uiPriority w:val="99"/>
    <w:rsid w:val="00B36220"/>
    <w:pPr>
      <w:spacing w:before="100" w:beforeAutospacing="1" w:after="100" w:afterAutospacing="1" w:line="240" w:lineRule="auto"/>
    </w:pPr>
    <w:rPr>
      <w:rFonts w:eastAsia="Times New Roman"/>
    </w:rPr>
  </w:style>
  <w:style w:type="character" w:customStyle="1" w:styleId="css-8l6xbc">
    <w:name w:val="css-8l6xbc"/>
    <w:basedOn w:val="DefaultParagraphFont"/>
    <w:rsid w:val="00B36220"/>
  </w:style>
  <w:style w:type="paragraph" w:customStyle="1" w:styleId="t-body-text">
    <w:name w:val="t-body-text"/>
    <w:basedOn w:val="Normal"/>
    <w:uiPriority w:val="99"/>
    <w:rsid w:val="00B36220"/>
    <w:pPr>
      <w:spacing w:before="100" w:beforeAutospacing="1" w:after="100" w:afterAutospacing="1" w:line="240" w:lineRule="auto"/>
    </w:pPr>
    <w:rPr>
      <w:rFonts w:eastAsia="Times New Roman"/>
    </w:rPr>
  </w:style>
  <w:style w:type="character" w:styleId="Strong">
    <w:name w:val="Strong"/>
    <w:aliases w:val="8 pt font,Citation Char Char1 Char Char Char Char Char,Cut,Small 1,Read Char Char Char,Citation Char Char Char1,Read Char Char1"/>
    <w:basedOn w:val="DefaultParagraphFont"/>
    <w:uiPriority w:val="22"/>
    <w:qFormat/>
    <w:rsid w:val="00B36220"/>
    <w:rPr>
      <w:b/>
      <w:bCs/>
    </w:rPr>
  </w:style>
  <w:style w:type="paragraph" w:styleId="BalloonText">
    <w:name w:val="Balloon Text"/>
    <w:basedOn w:val="Normal"/>
    <w:link w:val="BalloonTextChar"/>
    <w:uiPriority w:val="99"/>
    <w:unhideWhenUsed/>
    <w:rsid w:val="00B362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B36220"/>
    <w:rPr>
      <w:rFonts w:ascii="Segoe UI" w:hAnsi="Segoe UI" w:cs="Segoe UI"/>
      <w:sz w:val="18"/>
      <w:szCs w:val="18"/>
    </w:rPr>
  </w:style>
  <w:style w:type="character" w:customStyle="1" w:styleId="caps">
    <w:name w:val="caps"/>
    <w:basedOn w:val="DefaultParagraphFont"/>
    <w:rsid w:val="00B36220"/>
  </w:style>
  <w:style w:type="paragraph" w:customStyle="1" w:styleId="c-user-cardbio">
    <w:name w:val="c-user-card__bio"/>
    <w:basedOn w:val="Normal"/>
    <w:uiPriority w:val="99"/>
    <w:rsid w:val="00B36220"/>
    <w:pPr>
      <w:spacing w:before="100" w:beforeAutospacing="1" w:after="100" w:afterAutospacing="1" w:line="240" w:lineRule="auto"/>
    </w:pPr>
    <w:rPr>
      <w:rFonts w:eastAsia="Times New Roman"/>
    </w:rPr>
  </w:style>
  <w:style w:type="paragraph" w:customStyle="1" w:styleId="selectionshareable">
    <w:name w:val="selectionshareable"/>
    <w:basedOn w:val="Normal"/>
    <w:uiPriority w:val="99"/>
    <w:qFormat/>
    <w:rsid w:val="00B36220"/>
    <w:pPr>
      <w:spacing w:before="100" w:beforeAutospacing="1" w:after="100" w:afterAutospacing="1" w:line="240" w:lineRule="auto"/>
    </w:pPr>
    <w:rPr>
      <w:rFonts w:eastAsia="Times New Roman"/>
    </w:rPr>
  </w:style>
  <w:style w:type="character" w:customStyle="1" w:styleId="3oh-">
    <w:name w:val="_3oh-"/>
    <w:basedOn w:val="DefaultParagraphFont"/>
    <w:rsid w:val="00B36220"/>
  </w:style>
  <w:style w:type="paragraph" w:customStyle="1" w:styleId="normal1">
    <w:name w:val="normal1"/>
    <w:basedOn w:val="Normal"/>
    <w:rsid w:val="00B36220"/>
    <w:pPr>
      <w:spacing w:before="100" w:beforeAutospacing="1" w:after="100" w:afterAutospacing="1" w:line="240" w:lineRule="auto"/>
    </w:pPr>
    <w:rPr>
      <w:rFonts w:eastAsia="Times New Roman"/>
    </w:rPr>
  </w:style>
  <w:style w:type="character" w:customStyle="1" w:styleId="c-timestamplabel">
    <w:name w:val="c-timestamp__label"/>
    <w:basedOn w:val="DefaultParagraphFont"/>
    <w:rsid w:val="00B36220"/>
  </w:style>
  <w:style w:type="character" w:customStyle="1" w:styleId="c-messagelistunreaddividerlabel">
    <w:name w:val="c-message_list__unread_divider__label"/>
    <w:basedOn w:val="DefaultParagraphFont"/>
    <w:rsid w:val="00B36220"/>
  </w:style>
  <w:style w:type="character" w:customStyle="1" w:styleId="c-messagesender">
    <w:name w:val="c-message__sender"/>
    <w:basedOn w:val="DefaultParagraphFont"/>
    <w:rsid w:val="00B36220"/>
  </w:style>
  <w:style w:type="character" w:customStyle="1" w:styleId="c-reactioncount">
    <w:name w:val="c-reaction__count"/>
    <w:basedOn w:val="DefaultParagraphFont"/>
    <w:rsid w:val="00B36220"/>
  </w:style>
  <w:style w:type="paragraph" w:customStyle="1" w:styleId="Analytic">
    <w:name w:val="Analytic"/>
    <w:basedOn w:val="Normal"/>
    <w:link w:val="AnalyticChar"/>
    <w:autoRedefine/>
    <w:uiPriority w:val="4"/>
    <w:qFormat/>
    <w:rsid w:val="00B36220"/>
    <w:rPr>
      <w:color w:val="44546A" w:themeColor="text2"/>
    </w:rPr>
  </w:style>
  <w:style w:type="character" w:customStyle="1" w:styleId="AnalyticChar">
    <w:name w:val="Analytic Char"/>
    <w:basedOn w:val="DefaultParagraphFont"/>
    <w:link w:val="Analytic"/>
    <w:uiPriority w:val="4"/>
    <w:rsid w:val="00B36220"/>
    <w:rPr>
      <w:rFonts w:ascii="Calibri" w:hAnsi="Calibri"/>
      <w:color w:val="44546A" w:themeColor="text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B36220"/>
    <w:pPr>
      <w:spacing w:after="0" w:line="240" w:lineRule="auto"/>
    </w:pPr>
    <w:rPr>
      <w:b/>
      <w:u w:val="single"/>
    </w:rPr>
  </w:style>
  <w:style w:type="paragraph" w:styleId="Header">
    <w:name w:val="header"/>
    <w:aliases w:val="Header 1, Char2,Header Char Char,Char2,Block Char Char,Header Char1 Char,Header Char Char Char,Header Char Char1 Char,Header Char1 Char Char Char,Header Char Char1 Char Char Char,Header Char1 Char Char1 Char Char Char,HeaderOld,Header Char2"/>
    <w:basedOn w:val="Normal"/>
    <w:link w:val="HeaderChar"/>
    <w:uiPriority w:val="99"/>
    <w:unhideWhenUsed/>
    <w:qFormat/>
    <w:rsid w:val="00B36220"/>
    <w:pPr>
      <w:tabs>
        <w:tab w:val="center" w:pos="4680"/>
        <w:tab w:val="right" w:pos="9360"/>
      </w:tabs>
      <w:spacing w:after="0" w:line="240" w:lineRule="auto"/>
    </w:pPr>
  </w:style>
  <w:style w:type="character" w:customStyle="1" w:styleId="HeaderChar">
    <w:name w:val="Header Char"/>
    <w:aliases w:val="Header 1 Char2, Char2 Char,Header Char Char Char1,Char2 Char,Block Char Char Char,Header Char1 Char Char,Header Char Char Char Char,Header Char Char1 Char Char,Header Char1 Char Char Char Char,Header Char Char1 Char Char Char Char"/>
    <w:basedOn w:val="DefaultParagraphFont"/>
    <w:link w:val="Header"/>
    <w:uiPriority w:val="99"/>
    <w:qFormat/>
    <w:rsid w:val="00B36220"/>
    <w:rPr>
      <w:rFonts w:ascii="Calibri" w:hAnsi="Calibri"/>
    </w:rPr>
  </w:style>
  <w:style w:type="paragraph" w:styleId="Footer">
    <w:name w:val="footer"/>
    <w:basedOn w:val="Normal"/>
    <w:link w:val="FooterChar"/>
    <w:uiPriority w:val="99"/>
    <w:unhideWhenUsed/>
    <w:rsid w:val="00B362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6220"/>
    <w:rPr>
      <w:rFonts w:ascii="Calibri" w:hAnsi="Calibri"/>
    </w:rPr>
  </w:style>
  <w:style w:type="paragraph" w:customStyle="1" w:styleId="Emphasis1">
    <w:name w:val="Emphasis1"/>
    <w:basedOn w:val="Normal"/>
    <w:autoRedefine/>
    <w:uiPriority w:val="7"/>
    <w:qFormat/>
    <w:rsid w:val="00B36220"/>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z-TopofFormChar">
    <w:name w:val="z-Top of Form Char"/>
    <w:basedOn w:val="DefaultParagraphFont"/>
    <w:link w:val="z-TopofForm"/>
    <w:uiPriority w:val="99"/>
    <w:rsid w:val="00B36220"/>
    <w:rPr>
      <w:rFonts w:ascii="Arial" w:eastAsia="Times New Roman" w:hAnsi="Arial" w:cs="Arial"/>
      <w:vanish/>
      <w:sz w:val="16"/>
      <w:szCs w:val="16"/>
    </w:rPr>
  </w:style>
  <w:style w:type="paragraph" w:styleId="z-TopofForm">
    <w:name w:val="HTML Top of Form"/>
    <w:basedOn w:val="Normal"/>
    <w:next w:val="Normal"/>
    <w:link w:val="z-TopofFormChar"/>
    <w:hidden/>
    <w:uiPriority w:val="99"/>
    <w:unhideWhenUsed/>
    <w:rsid w:val="00B3622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1">
    <w:name w:val="z-Top of Form Char1"/>
    <w:basedOn w:val="DefaultParagraphFont"/>
    <w:uiPriority w:val="99"/>
    <w:rsid w:val="00B36220"/>
    <w:rPr>
      <w:rFonts w:ascii="Arial" w:hAnsi="Arial" w:cs="Arial"/>
      <w:vanish/>
      <w:sz w:val="16"/>
      <w:szCs w:val="16"/>
    </w:rPr>
  </w:style>
  <w:style w:type="character" w:customStyle="1" w:styleId="z-BottomofFormChar">
    <w:name w:val="z-Bottom of Form Char"/>
    <w:basedOn w:val="DefaultParagraphFont"/>
    <w:link w:val="z-BottomofForm"/>
    <w:uiPriority w:val="99"/>
    <w:rsid w:val="00B36220"/>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36220"/>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rsid w:val="00B36220"/>
    <w:rPr>
      <w:rFonts w:ascii="Arial" w:hAnsi="Arial" w:cs="Arial"/>
      <w:vanish/>
      <w:sz w:val="16"/>
      <w:szCs w:val="16"/>
    </w:rPr>
  </w:style>
  <w:style w:type="paragraph" w:customStyle="1" w:styleId="Emphasize">
    <w:name w:val="Emphasize"/>
    <w:basedOn w:val="Normal"/>
    <w:uiPriority w:val="7"/>
    <w:qFormat/>
    <w:rsid w:val="00B3622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PageNumber">
    <w:name w:val="page number"/>
    <w:aliases w:val="card ununderlined"/>
    <w:basedOn w:val="DefaultParagraphFont"/>
    <w:uiPriority w:val="99"/>
    <w:unhideWhenUsed/>
    <w:rsid w:val="00B36220"/>
  </w:style>
  <w:style w:type="character" w:customStyle="1" w:styleId="UnderlineBold">
    <w:name w:val="Underline + Bold"/>
    <w:uiPriority w:val="1"/>
    <w:qFormat/>
    <w:rsid w:val="00B36220"/>
    <w:rPr>
      <w:b/>
      <w:sz w:val="20"/>
      <w:u w:val="single"/>
    </w:rPr>
  </w:style>
  <w:style w:type="paragraph" w:customStyle="1" w:styleId="8MIn">
    <w:name w:val="8 MIn"/>
    <w:basedOn w:val="Normal"/>
    <w:link w:val="8MInChar"/>
    <w:uiPriority w:val="4"/>
    <w:qFormat/>
    <w:rsid w:val="00B36220"/>
    <w:pPr>
      <w:shd w:val="clear" w:color="auto" w:fill="FFFFFF"/>
      <w:spacing w:beforeAutospacing="1" w:after="0" w:afterAutospacing="1" w:line="240" w:lineRule="auto"/>
      <w:textAlignment w:val="baseline"/>
    </w:pPr>
    <w:rPr>
      <w:rFonts w:eastAsia="Times New Roman" w:cstheme="minorHAnsi"/>
      <w:color w:val="333333"/>
    </w:rPr>
  </w:style>
  <w:style w:type="character" w:customStyle="1" w:styleId="8MInChar">
    <w:name w:val="8 MIn Char"/>
    <w:basedOn w:val="DefaultParagraphFont"/>
    <w:link w:val="8MIn"/>
    <w:uiPriority w:val="4"/>
    <w:rsid w:val="00B36220"/>
    <w:rPr>
      <w:rFonts w:ascii="Calibri" w:eastAsia="Times New Roman" w:hAnsi="Calibri" w:cstheme="minorHAnsi"/>
      <w:color w:val="333333"/>
      <w:shd w:val="clear" w:color="auto" w:fill="FFFFFF"/>
    </w:rPr>
  </w:style>
  <w:style w:type="character" w:customStyle="1" w:styleId="m-2757091861540947080gmail-styleunderline">
    <w:name w:val="m_-2757091861540947080gmail-styleunderline"/>
    <w:basedOn w:val="DefaultParagraphFont"/>
    <w:rsid w:val="00B36220"/>
  </w:style>
  <w:style w:type="character" w:customStyle="1" w:styleId="c-messagekittext">
    <w:name w:val="c-message_kit__text"/>
    <w:basedOn w:val="DefaultParagraphFont"/>
    <w:rsid w:val="00B36220"/>
  </w:style>
  <w:style w:type="character" w:customStyle="1" w:styleId="cardChar">
    <w:name w:val="card Char"/>
    <w:aliases w:val="Bold Cite Char Char,Speed Cite Char"/>
    <w:basedOn w:val="DefaultParagraphFont"/>
    <w:rsid w:val="00B36220"/>
    <w:rPr>
      <w:rFonts w:ascii="Georgia" w:eastAsia="Calibri" w:hAnsi="Georgia" w:cs="Times New Roman"/>
      <w:sz w:val="24"/>
    </w:rPr>
  </w:style>
  <w:style w:type="character" w:customStyle="1" w:styleId="UnresolvedMention10">
    <w:name w:val="Unresolved Mention10"/>
    <w:basedOn w:val="DefaultParagraphFont"/>
    <w:uiPriority w:val="99"/>
    <w:semiHidden/>
    <w:unhideWhenUsed/>
    <w:rsid w:val="00B36220"/>
    <w:rPr>
      <w:color w:val="605E5C"/>
      <w:shd w:val="clear" w:color="auto" w:fill="E1DFDD"/>
    </w:rPr>
  </w:style>
  <w:style w:type="character" w:customStyle="1" w:styleId="expertise">
    <w:name w:val="expertise"/>
    <w:basedOn w:val="DefaultParagraphFont"/>
    <w:rsid w:val="00B36220"/>
  </w:style>
  <w:style w:type="character" w:customStyle="1" w:styleId="education">
    <w:name w:val="education"/>
    <w:basedOn w:val="DefaultParagraphFont"/>
    <w:rsid w:val="00B36220"/>
  </w:style>
  <w:style w:type="character" w:customStyle="1" w:styleId="rollover-people">
    <w:name w:val="rollover-people"/>
    <w:basedOn w:val="DefaultParagraphFont"/>
    <w:rsid w:val="00B36220"/>
  </w:style>
  <w:style w:type="character" w:customStyle="1" w:styleId="UnresolvedMention2">
    <w:name w:val="Unresolved Mention2"/>
    <w:basedOn w:val="DefaultParagraphFont"/>
    <w:uiPriority w:val="99"/>
    <w:unhideWhenUsed/>
    <w:rsid w:val="00B36220"/>
    <w:rPr>
      <w:color w:val="605E5C"/>
      <w:shd w:val="clear" w:color="auto" w:fill="E1DFDD"/>
    </w:rPr>
  </w:style>
  <w:style w:type="character" w:styleId="IntenseEmphasis">
    <w:name w:val="Intense Emphasis"/>
    <w:aliases w:val="Intense Emphasi,Char Char Char1,cites Char Ch,Citation Char Char Cha,Box Out,Char Char Char Char Char Char Char Char1,Heading 3 Char Char1 Char,cit,8.,Intense Emphasis11111,9.5 pt,Italic,Intense Emphasis5,Heading 3 Char1 Char Char Ch,S"/>
    <w:basedOn w:val="DefaultParagraphFont"/>
    <w:qFormat/>
    <w:rsid w:val="00B36220"/>
    <w:rPr>
      <w:b/>
      <w:bCs w:val="0"/>
      <w:sz w:val="26"/>
      <w:u w:val="single"/>
    </w:rPr>
  </w:style>
  <w:style w:type="character" w:customStyle="1" w:styleId="UnresolvedMention3">
    <w:name w:val="Unresolved Mention3"/>
    <w:basedOn w:val="DefaultParagraphFont"/>
    <w:uiPriority w:val="99"/>
    <w:rsid w:val="00B36220"/>
    <w:rPr>
      <w:color w:val="605E5C"/>
      <w:shd w:val="clear" w:color="auto" w:fill="E1DFDD"/>
    </w:rPr>
  </w:style>
  <w:style w:type="paragraph" w:customStyle="1" w:styleId="Body">
    <w:name w:val="Body"/>
    <w:link w:val="BodyChar"/>
    <w:autoRedefine/>
    <w:uiPriority w:val="99"/>
    <w:qFormat/>
    <w:rsid w:val="00B36220"/>
    <w:pPr>
      <w:spacing w:after="0" w:line="240" w:lineRule="auto"/>
      <w:ind w:left="720"/>
      <w:jc w:val="both"/>
    </w:pPr>
    <w:rPr>
      <w:rFonts w:ascii="Calibri" w:eastAsiaTheme="majorEastAsia" w:hAnsi="Calibri" w:cstheme="majorBidi"/>
      <w:iCs/>
      <w:color w:val="000000" w:themeColor="text1"/>
      <w:sz w:val="8"/>
    </w:rPr>
  </w:style>
  <w:style w:type="character" w:customStyle="1" w:styleId="BodyChar">
    <w:name w:val="Body Char"/>
    <w:basedOn w:val="DefaultParagraphFont"/>
    <w:link w:val="Body"/>
    <w:uiPriority w:val="99"/>
    <w:rsid w:val="00B36220"/>
    <w:rPr>
      <w:rFonts w:ascii="Calibri" w:eastAsiaTheme="majorEastAsia" w:hAnsi="Calibri" w:cstheme="majorBidi"/>
      <w:iCs/>
      <w:color w:val="000000" w:themeColor="text1"/>
      <w:sz w:val="8"/>
    </w:rPr>
  </w:style>
  <w:style w:type="character" w:customStyle="1" w:styleId="url">
    <w:name w:val="url"/>
    <w:basedOn w:val="DefaultParagraphFont"/>
    <w:rsid w:val="00B36220"/>
  </w:style>
  <w:style w:type="character" w:customStyle="1" w:styleId="ellip">
    <w:name w:val="ellip"/>
    <w:basedOn w:val="DefaultParagraphFont"/>
    <w:rsid w:val="00B36220"/>
  </w:style>
  <w:style w:type="character" w:customStyle="1" w:styleId="nowrap">
    <w:name w:val="nowrap"/>
    <w:basedOn w:val="DefaultParagraphFont"/>
    <w:rsid w:val="00B36220"/>
  </w:style>
  <w:style w:type="paragraph" w:customStyle="1" w:styleId="msonormal0">
    <w:name w:val="msonormal"/>
    <w:basedOn w:val="Normal"/>
    <w:qFormat/>
    <w:rsid w:val="00B36220"/>
    <w:pPr>
      <w:spacing w:before="100" w:beforeAutospacing="1" w:after="100" w:afterAutospacing="1" w:line="256" w:lineRule="auto"/>
    </w:pPr>
  </w:style>
  <w:style w:type="paragraph" w:styleId="Revision">
    <w:name w:val="Revision"/>
    <w:uiPriority w:val="99"/>
    <w:semiHidden/>
    <w:rsid w:val="00B36220"/>
    <w:pPr>
      <w:spacing w:after="0" w:line="240" w:lineRule="auto"/>
    </w:pPr>
    <w:rPr>
      <w:rFonts w:ascii="Calibri" w:eastAsiaTheme="minorEastAsia" w:hAnsi="Calibri" w:cs="Arial"/>
      <w:szCs w:val="24"/>
    </w:rPr>
  </w:style>
  <w:style w:type="paragraph" w:customStyle="1" w:styleId="Tag2">
    <w:name w:val="Tag2"/>
    <w:basedOn w:val="Normal"/>
    <w:qFormat/>
    <w:rsid w:val="00B36220"/>
    <w:pPr>
      <w:spacing w:line="256" w:lineRule="auto"/>
    </w:pPr>
    <w:rPr>
      <w:b/>
    </w:rPr>
  </w:style>
  <w:style w:type="paragraph" w:customStyle="1" w:styleId="megaarticlebodyfirst-p2htdt">
    <w:name w:val="megaarticlebody_first-p_2htdt"/>
    <w:basedOn w:val="Normal"/>
    <w:uiPriority w:val="99"/>
    <w:semiHidden/>
    <w:rsid w:val="00B36220"/>
    <w:pPr>
      <w:spacing w:before="100" w:beforeAutospacing="1" w:after="100" w:afterAutospacing="1" w:line="256" w:lineRule="auto"/>
    </w:pPr>
  </w:style>
  <w:style w:type="paragraph" w:customStyle="1" w:styleId="p1">
    <w:name w:val="p1"/>
    <w:basedOn w:val="Normal"/>
    <w:uiPriority w:val="99"/>
    <w:qFormat/>
    <w:rsid w:val="00B36220"/>
    <w:pPr>
      <w:spacing w:line="256" w:lineRule="auto"/>
    </w:pPr>
    <w:rPr>
      <w:sz w:val="20"/>
      <w:szCs w:val="20"/>
    </w:rPr>
  </w:style>
  <w:style w:type="character" w:customStyle="1" w:styleId="underlinedChar">
    <w:name w:val="underlined Char"/>
    <w:link w:val="underlined"/>
    <w:locked/>
    <w:rsid w:val="00B36220"/>
    <w:rPr>
      <w:rFonts w:ascii="Times New Roman" w:eastAsia="Malgun Gothic" w:hAnsi="Times New Roman" w:cs="Times New Roman"/>
      <w:u w:val="single"/>
    </w:rPr>
  </w:style>
  <w:style w:type="paragraph" w:customStyle="1" w:styleId="underlined">
    <w:name w:val="underlined"/>
    <w:next w:val="Normal"/>
    <w:link w:val="underlinedChar"/>
    <w:autoRedefine/>
    <w:qFormat/>
    <w:rsid w:val="00B36220"/>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qFormat/>
    <w:rsid w:val="00B36220"/>
    <w:pPr>
      <w:spacing w:line="256" w:lineRule="auto"/>
    </w:pPr>
    <w:rPr>
      <w:rFonts w:ascii="Georgia" w:eastAsia="Calibri" w:hAnsi="Georgia"/>
      <w:sz w:val="12"/>
    </w:rPr>
  </w:style>
  <w:style w:type="paragraph" w:customStyle="1" w:styleId="Scrunched">
    <w:name w:val="Scrunched"/>
    <w:basedOn w:val="Normal"/>
    <w:next w:val="Normal"/>
    <w:uiPriority w:val="99"/>
    <w:qFormat/>
    <w:rsid w:val="00B36220"/>
    <w:pPr>
      <w:spacing w:line="256" w:lineRule="auto"/>
    </w:pPr>
  </w:style>
  <w:style w:type="character" w:styleId="EndnoteReference">
    <w:name w:val="endnote reference"/>
    <w:basedOn w:val="DefaultParagraphFont"/>
    <w:unhideWhenUsed/>
    <w:rsid w:val="00B36220"/>
    <w:rPr>
      <w:vertAlign w:val="superscript"/>
    </w:rPr>
  </w:style>
  <w:style w:type="character" w:customStyle="1" w:styleId="Emph">
    <w:name w:val="Emph"/>
    <w:basedOn w:val="DefaultParagraphFont"/>
    <w:uiPriority w:val="1"/>
    <w:qFormat/>
    <w:rsid w:val="00B36220"/>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B36220"/>
    <w:rPr>
      <w:u w:val="single"/>
    </w:rPr>
  </w:style>
  <w:style w:type="character" w:customStyle="1" w:styleId="BoldUnderlineChar">
    <w:name w:val="Bold Underline Char"/>
    <w:basedOn w:val="DefaultParagraphFont"/>
    <w:rsid w:val="00B36220"/>
    <w:rPr>
      <w:rFonts w:ascii="Arial" w:hAnsi="Arial" w:cs="Arial" w:hint="default"/>
      <w:b/>
      <w:bCs w:val="0"/>
      <w:u w:val="single"/>
    </w:rPr>
  </w:style>
  <w:style w:type="character" w:customStyle="1" w:styleId="ReadCard">
    <w:name w:val="ReadCard"/>
    <w:uiPriority w:val="1"/>
    <w:qFormat/>
    <w:rsid w:val="00B36220"/>
    <w:rPr>
      <w:rFonts w:ascii="Times New Roman" w:hAnsi="Times New Roman" w:cs="Times New Roman" w:hint="default"/>
      <w:b/>
      <w:bCs w:val="0"/>
      <w:sz w:val="24"/>
      <w:u w:val="single"/>
    </w:rPr>
  </w:style>
  <w:style w:type="paragraph" w:customStyle="1" w:styleId="CiteSpacing">
    <w:name w:val="Cite Spacing"/>
    <w:basedOn w:val="Normal"/>
    <w:uiPriority w:val="4"/>
    <w:qFormat/>
    <w:rsid w:val="00B36220"/>
    <w:pPr>
      <w:spacing w:before="60" w:after="60"/>
    </w:pPr>
  </w:style>
  <w:style w:type="character" w:customStyle="1" w:styleId="FooterChar1">
    <w:name w:val="Footer Char1"/>
    <w:basedOn w:val="DefaultParagraphFont"/>
    <w:uiPriority w:val="99"/>
    <w:semiHidden/>
    <w:rsid w:val="00B36220"/>
    <w:rPr>
      <w:rFonts w:ascii="Calibri" w:eastAsiaTheme="minorHAnsi" w:hAnsi="Calibri" w:cs="Calibri"/>
      <w:sz w:val="16"/>
      <w:szCs w:val="22"/>
    </w:rPr>
  </w:style>
  <w:style w:type="paragraph" w:styleId="NoSpacing">
    <w:name w:val="No Spacing"/>
    <w:aliases w:val="Tag and Cite,ClearFormatting,Clear,DDI Tag,Tag Title,No Spacing51,No Spacing8,Dont u,No Spacing1111111,No Spacing7,Very Small Text,No Spacing311,No Spacing6"/>
    <w:uiPriority w:val="1"/>
    <w:unhideWhenUsed/>
    <w:qFormat/>
    <w:rsid w:val="00B36220"/>
    <w:pPr>
      <w:spacing w:after="0" w:line="240" w:lineRule="auto"/>
    </w:pPr>
    <w:rPr>
      <w:rFonts w:ascii="Times New Roman" w:hAnsi="Times New Roman" w:cs="Times New Roman"/>
      <w:sz w:val="16"/>
    </w:rPr>
  </w:style>
  <w:style w:type="paragraph" w:customStyle="1" w:styleId="Cards">
    <w:name w:val="Cards"/>
    <w:next w:val="Normal"/>
    <w:link w:val="CardsChar"/>
    <w:qFormat/>
    <w:rsid w:val="00B36220"/>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B36220"/>
    <w:rPr>
      <w:rFonts w:ascii="Times New Roman" w:eastAsia="Times New Roman" w:hAnsi="Times New Roman" w:cs="Times New Roman"/>
      <w:sz w:val="20"/>
      <w:szCs w:val="24"/>
    </w:rPr>
  </w:style>
  <w:style w:type="character" w:customStyle="1" w:styleId="DebateUnderline">
    <w:name w:val="Debate Underline"/>
    <w:qFormat/>
    <w:rsid w:val="00B36220"/>
    <w:rPr>
      <w:rFonts w:ascii="Times New Roman" w:hAnsi="Times New Roman"/>
      <w:sz w:val="20"/>
      <w:u w:val="thick"/>
    </w:rPr>
  </w:style>
  <w:style w:type="paragraph" w:customStyle="1" w:styleId="Nothing">
    <w:name w:val="Nothing"/>
    <w:link w:val="NothingChar"/>
    <w:qFormat/>
    <w:rsid w:val="00B36220"/>
    <w:pPr>
      <w:spacing w:after="0" w:line="240" w:lineRule="auto"/>
    </w:pPr>
    <w:rPr>
      <w:rFonts w:ascii="Times New Roman" w:eastAsia="Times New Roman" w:hAnsi="Times New Roman" w:cs="Times New Roman"/>
      <w:sz w:val="20"/>
      <w:szCs w:val="24"/>
    </w:rPr>
  </w:style>
  <w:style w:type="character" w:customStyle="1" w:styleId="NothingChar">
    <w:name w:val="Nothing Char"/>
    <w:link w:val="Nothing"/>
    <w:rsid w:val="00B36220"/>
    <w:rPr>
      <w:rFonts w:ascii="Times New Roman" w:eastAsia="Times New Roman" w:hAnsi="Times New Roman" w:cs="Times New Roman"/>
      <w:sz w:val="20"/>
      <w:szCs w:val="24"/>
    </w:rPr>
  </w:style>
  <w:style w:type="character" w:customStyle="1" w:styleId="HeaderChar1">
    <w:name w:val="Header Char1"/>
    <w:aliases w:val="Header Char Char Char Char Char1,Header Char Char Char Char Char Char Char1,Header Char Char Char Char Char Char Char Cha Char,Header 1 Char1,Header 1 Char Char Char1,Char2 Char1,Header Char2 Char1,Header Char1 Char Char1"/>
    <w:basedOn w:val="DefaultParagraphFont"/>
    <w:uiPriority w:val="99"/>
    <w:rsid w:val="00B36220"/>
    <w:rPr>
      <w:rFonts w:ascii="Calibri" w:eastAsiaTheme="minorHAnsi" w:hAnsi="Calibri" w:cs="Calibri"/>
      <w:sz w:val="16"/>
      <w:szCs w:val="22"/>
    </w:rPr>
  </w:style>
  <w:style w:type="paragraph" w:customStyle="1" w:styleId="cardtext">
    <w:name w:val="card text"/>
    <w:basedOn w:val="Normal"/>
    <w:link w:val="cardtextChar"/>
    <w:qFormat/>
    <w:rsid w:val="00B36220"/>
    <w:pPr>
      <w:ind w:left="288" w:right="288"/>
    </w:pPr>
    <w:rPr>
      <w:rFonts w:ascii="Book Antiqua" w:hAnsi="Book Antiqua" w:cs="Lucida Grande"/>
    </w:rPr>
  </w:style>
  <w:style w:type="character" w:customStyle="1" w:styleId="cardtextChar">
    <w:name w:val="card text Char"/>
    <w:basedOn w:val="DefaultParagraphFont"/>
    <w:link w:val="cardtext"/>
    <w:rsid w:val="00B36220"/>
    <w:rPr>
      <w:rFonts w:ascii="Book Antiqua" w:hAnsi="Book Antiqua" w:cs="Lucida Grande"/>
    </w:rPr>
  </w:style>
  <w:style w:type="paragraph" w:customStyle="1" w:styleId="TagText">
    <w:name w:val="TagText"/>
    <w:basedOn w:val="Normal"/>
    <w:uiPriority w:val="99"/>
    <w:qFormat/>
    <w:rsid w:val="00B36220"/>
    <w:rPr>
      <w:rFonts w:eastAsia="Calibri"/>
      <w:b/>
    </w:rPr>
  </w:style>
  <w:style w:type="paragraph" w:customStyle="1" w:styleId="UnderlineEmphasis">
    <w:name w:val="Underline + Emphasis"/>
    <w:basedOn w:val="Normal"/>
    <w:next w:val="Normal"/>
    <w:link w:val="UnderlineEmphasisChar"/>
    <w:autoRedefine/>
    <w:qFormat/>
    <w:rsid w:val="00B36220"/>
    <w:rPr>
      <w:rFonts w:eastAsia="Calibri"/>
      <w:b/>
      <w:color w:val="000000"/>
      <w:u w:val="single"/>
    </w:rPr>
  </w:style>
  <w:style w:type="character" w:customStyle="1" w:styleId="UnderlineEmphasisChar">
    <w:name w:val="Underline + Emphasis Char"/>
    <w:basedOn w:val="DefaultParagraphFont"/>
    <w:link w:val="UnderlineEmphasis"/>
    <w:rsid w:val="00B36220"/>
    <w:rPr>
      <w:rFonts w:ascii="Calibri" w:eastAsia="Calibri" w:hAnsi="Calibri"/>
      <w:b/>
      <w:color w:val="000000"/>
      <w:u w:val="single"/>
    </w:rPr>
  </w:style>
  <w:style w:type="character" w:customStyle="1" w:styleId="BoldUnderlineUNDO">
    <w:name w:val="Bold.Underline.UNDO"/>
    <w:uiPriority w:val="1"/>
    <w:qFormat/>
    <w:rsid w:val="00B36220"/>
    <w:rPr>
      <w:b w:val="0"/>
    </w:rPr>
  </w:style>
  <w:style w:type="character" w:customStyle="1" w:styleId="LinedDown">
    <w:name w:val="Lined Down"/>
    <w:qFormat/>
    <w:rsid w:val="00B36220"/>
    <w:rPr>
      <w:rFonts w:ascii="Times New Roman" w:hAnsi="Times New Roman" w:cs="Times New Roman"/>
      <w:b w:val="0"/>
      <w:bCs w:val="0"/>
      <w:i w:val="0"/>
      <w:iCs w:val="0"/>
      <w:color w:val="000000"/>
      <w:sz w:val="12"/>
      <w:szCs w:val="12"/>
      <w:u w:val="none"/>
    </w:rPr>
  </w:style>
  <w:style w:type="character" w:customStyle="1" w:styleId="Carded">
    <w:name w:val="Carded"/>
    <w:qFormat/>
    <w:rsid w:val="00B36220"/>
    <w:rPr>
      <w:rFonts w:ascii="Times New Roman" w:hAnsi="Times New Roman" w:cs="Times New Roman"/>
      <w:b/>
      <w:bCs/>
      <w:color w:val="000000"/>
      <w:sz w:val="24"/>
      <w:szCs w:val="24"/>
      <w:u w:val="single"/>
    </w:rPr>
  </w:style>
  <w:style w:type="character" w:customStyle="1" w:styleId="BalloonTextChar1">
    <w:name w:val="Balloon Text Char1"/>
    <w:basedOn w:val="DefaultParagraphFont"/>
    <w:uiPriority w:val="99"/>
    <w:rsid w:val="00B36220"/>
    <w:rPr>
      <w:rFonts w:ascii="Segoe UI" w:hAnsi="Segoe UI" w:cs="Segoe UI"/>
      <w:sz w:val="18"/>
      <w:szCs w:val="18"/>
    </w:rPr>
  </w:style>
  <w:style w:type="character" w:customStyle="1" w:styleId="TitleChar2">
    <w:name w:val="Title Char2"/>
    <w:aliases w:val="Bold Underlined Char1,UNDERLINE Char1,Cites and Cards Char1,title Char1,Block Heading Char1"/>
    <w:uiPriority w:val="6"/>
    <w:qFormat/>
    <w:locked/>
    <w:rsid w:val="00B36220"/>
    <w:rPr>
      <w:bCs/>
      <w:sz w:val="20"/>
      <w:u w:val="single"/>
    </w:rPr>
  </w:style>
  <w:style w:type="character" w:customStyle="1" w:styleId="LDAnalytics">
    <w:name w:val="LD Analytics"/>
    <w:basedOn w:val="DefaultParagraphFont"/>
    <w:autoRedefine/>
    <w:uiPriority w:val="1"/>
    <w:qFormat/>
    <w:rsid w:val="00B36220"/>
  </w:style>
  <w:style w:type="paragraph" w:customStyle="1" w:styleId="evidencetext">
    <w:name w:val="evidence text"/>
    <w:basedOn w:val="Normal"/>
    <w:next w:val="Normal"/>
    <w:link w:val="evidencetextChar1"/>
    <w:qFormat/>
    <w:rsid w:val="00B36220"/>
    <w:pPr>
      <w:ind w:left="432" w:right="432"/>
    </w:pPr>
    <w:rPr>
      <w:rFonts w:eastAsia="Times New Roman"/>
      <w:color w:val="000000"/>
    </w:rPr>
  </w:style>
  <w:style w:type="character" w:customStyle="1" w:styleId="evidencetextChar1">
    <w:name w:val="evidence text Char1"/>
    <w:basedOn w:val="DefaultParagraphFont"/>
    <w:link w:val="evidencetext"/>
    <w:rsid w:val="00B36220"/>
    <w:rPr>
      <w:rFonts w:ascii="Calibri" w:eastAsia="Times New Roman" w:hAnsi="Calibri"/>
      <w:color w:val="000000"/>
    </w:rPr>
  </w:style>
  <w:style w:type="paragraph" w:styleId="Subtitle">
    <w:name w:val="Subtitle"/>
    <w:aliases w:val="Underlined card text"/>
    <w:basedOn w:val="Normal"/>
    <w:next w:val="Normal"/>
    <w:link w:val="SubtitleChar"/>
    <w:uiPriority w:val="99"/>
    <w:unhideWhenUsed/>
    <w:qFormat/>
    <w:rsid w:val="00B36220"/>
    <w:pPr>
      <w:numPr>
        <w:ilvl w:val="1"/>
      </w:numPr>
    </w:pPr>
    <w:rPr>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B36220"/>
    <w:rPr>
      <w:rFonts w:ascii="Calibri" w:hAnsi="Calibri"/>
      <w:color w:val="5A5A5A" w:themeColor="text1" w:themeTint="A5"/>
      <w:spacing w:val="15"/>
    </w:rPr>
  </w:style>
  <w:style w:type="paragraph" w:customStyle="1" w:styleId="Citation">
    <w:name w:val="Citation"/>
    <w:basedOn w:val="Normal"/>
    <w:autoRedefine/>
    <w:uiPriority w:val="1"/>
    <w:qFormat/>
    <w:rsid w:val="00B36220"/>
    <w:rPr>
      <w:rFonts w:eastAsia="Times New Roman" w:cs="Garamond"/>
      <w:bCs/>
      <w:u w:val="single"/>
    </w:rPr>
  </w:style>
  <w:style w:type="paragraph" w:styleId="BodyText">
    <w:name w:val="Body Text"/>
    <w:aliases w:val="BT"/>
    <w:basedOn w:val="Normal"/>
    <w:link w:val="BodyTextChar"/>
    <w:uiPriority w:val="99"/>
    <w:unhideWhenUsed/>
    <w:qFormat/>
    <w:rsid w:val="00B36220"/>
    <w:pPr>
      <w:spacing w:after="120"/>
    </w:pPr>
  </w:style>
  <w:style w:type="character" w:customStyle="1" w:styleId="BodyTextChar">
    <w:name w:val="Body Text Char"/>
    <w:aliases w:val="BT Char"/>
    <w:basedOn w:val="DefaultParagraphFont"/>
    <w:link w:val="BodyText"/>
    <w:uiPriority w:val="99"/>
    <w:rsid w:val="00B36220"/>
    <w:rPr>
      <w:rFonts w:ascii="Calibri" w:hAnsi="Calibri"/>
    </w:rPr>
  </w:style>
  <w:style w:type="paragraph" w:customStyle="1" w:styleId="tiny">
    <w:name w:val="tiny"/>
    <w:next w:val="Normal"/>
    <w:link w:val="tinyChar"/>
    <w:autoRedefine/>
    <w:qFormat/>
    <w:rsid w:val="00B36220"/>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rsid w:val="00B36220"/>
    <w:rPr>
      <w:rFonts w:ascii="Times New Roman" w:eastAsia="Malgun Gothic" w:hAnsi="Times New Roman" w:cs="Times New Roman"/>
      <w:sz w:val="12"/>
      <w:szCs w:val="24"/>
    </w:rPr>
  </w:style>
  <w:style w:type="character" w:customStyle="1" w:styleId="LDCut">
    <w:name w:val="LD Cut"/>
    <w:basedOn w:val="DefaultParagraphFont"/>
    <w:uiPriority w:val="1"/>
    <w:qFormat/>
    <w:rsid w:val="00B36220"/>
    <w:rPr>
      <w:rFonts w:ascii="Times New Roman" w:hAnsi="Times New Roman"/>
      <w:b w:val="0"/>
      <w:color w:val="auto"/>
      <w:sz w:val="12"/>
    </w:rPr>
  </w:style>
  <w:style w:type="character" w:customStyle="1" w:styleId="LDUnderline">
    <w:name w:val="LD Underline"/>
    <w:basedOn w:val="DefaultParagraphFont"/>
    <w:uiPriority w:val="1"/>
    <w:qFormat/>
    <w:rsid w:val="00B36220"/>
    <w:rPr>
      <w:rFonts w:ascii="Times New Roman" w:hAnsi="Times New Roman" w:cs="Times New Roman"/>
      <w:b/>
      <w:color w:val="auto"/>
      <w:sz w:val="24"/>
      <w:u w:val="single"/>
    </w:rPr>
  </w:style>
  <w:style w:type="character" w:customStyle="1" w:styleId="Style4Char">
    <w:name w:val="Style4 Char"/>
    <w:link w:val="Style4"/>
    <w:rsid w:val="00B36220"/>
    <w:rPr>
      <w:rFonts w:ascii="Arial Narrow" w:hAnsi="Arial Narrow"/>
      <w:szCs w:val="24"/>
      <w:u w:val="single"/>
    </w:rPr>
  </w:style>
  <w:style w:type="character" w:customStyle="1" w:styleId="Style1Char">
    <w:name w:val="Style1 Char"/>
    <w:locked/>
    <w:rsid w:val="00B36220"/>
    <w:rPr>
      <w:rFonts w:ascii="Times New Roman" w:eastAsia="SimSun" w:hAnsi="Times New Roman"/>
      <w:szCs w:val="24"/>
      <w:u w:val="single"/>
      <w:lang w:eastAsia="zh-CN"/>
    </w:rPr>
  </w:style>
  <w:style w:type="character" w:customStyle="1" w:styleId="Style11pt">
    <w:name w:val="Style 11 pt"/>
    <w:basedOn w:val="DefaultParagraphFont"/>
    <w:rsid w:val="00B36220"/>
    <w:rPr>
      <w:sz w:val="20"/>
    </w:rPr>
  </w:style>
  <w:style w:type="character" w:customStyle="1" w:styleId="DebateHighlighted">
    <w:name w:val="Debate Highlighted"/>
    <w:qFormat/>
    <w:rsid w:val="00B36220"/>
    <w:rPr>
      <w:rFonts w:ascii="Times New Roman" w:hAnsi="Times New Roman"/>
      <w:sz w:val="20"/>
      <w:u w:val="thick"/>
      <w:bdr w:val="none" w:sz="0" w:space="0" w:color="auto"/>
      <w:shd w:val="clear" w:color="auto" w:fill="00FFFF"/>
    </w:rPr>
  </w:style>
  <w:style w:type="paragraph" w:customStyle="1" w:styleId="Cites">
    <w:name w:val="Cites"/>
    <w:next w:val="Cards"/>
    <w:link w:val="CitesChar"/>
    <w:qFormat/>
    <w:rsid w:val="00B36220"/>
    <w:pPr>
      <w:widowControl w:val="0"/>
      <w:spacing w:after="0" w:line="240" w:lineRule="auto"/>
    </w:pPr>
    <w:rPr>
      <w:rFonts w:ascii="Times New Roman" w:eastAsia="Times New Roman" w:hAnsi="Times New Roman" w:cs="Times New Roman"/>
      <w:sz w:val="20"/>
      <w:szCs w:val="24"/>
    </w:rPr>
  </w:style>
  <w:style w:type="character" w:customStyle="1" w:styleId="Author-Date">
    <w:name w:val="Author-Date"/>
    <w:qFormat/>
    <w:rsid w:val="00B36220"/>
    <w:rPr>
      <w:b/>
      <w:sz w:val="24"/>
    </w:rPr>
  </w:style>
  <w:style w:type="character" w:customStyle="1" w:styleId="regtext">
    <w:name w:val="regtext"/>
    <w:uiPriority w:val="99"/>
    <w:rsid w:val="00B36220"/>
  </w:style>
  <w:style w:type="character" w:customStyle="1" w:styleId="Dottedunderline">
    <w:name w:val="Dotted underline"/>
    <w:rsid w:val="00B36220"/>
    <w:rPr>
      <w:u w:val="dotted"/>
    </w:rPr>
  </w:style>
  <w:style w:type="character" w:customStyle="1" w:styleId="slug-pub-date">
    <w:name w:val="slug-pub-date"/>
    <w:rsid w:val="00B36220"/>
  </w:style>
  <w:style w:type="character" w:customStyle="1" w:styleId="slug-vol">
    <w:name w:val="slug-vol"/>
    <w:rsid w:val="00B36220"/>
  </w:style>
  <w:style w:type="character" w:customStyle="1" w:styleId="slug-issue">
    <w:name w:val="slug-issue"/>
    <w:rsid w:val="00B36220"/>
  </w:style>
  <w:style w:type="character" w:customStyle="1" w:styleId="slug-pages">
    <w:name w:val="slug-pages"/>
    <w:rsid w:val="00B36220"/>
  </w:style>
  <w:style w:type="character" w:customStyle="1" w:styleId="DDIUnderline">
    <w:name w:val="DDI Underline"/>
    <w:qFormat/>
    <w:rsid w:val="00B36220"/>
    <w:rPr>
      <w:sz w:val="20"/>
      <w:u w:val="thick"/>
    </w:rPr>
  </w:style>
  <w:style w:type="character" w:customStyle="1" w:styleId="CardsChar1">
    <w:name w:val="Cards Char1"/>
    <w:locked/>
    <w:rsid w:val="00B36220"/>
    <w:rPr>
      <w:rFonts w:ascii="Times New Roman" w:eastAsia="Times New Roman" w:hAnsi="Times New Roman" w:cs="Times New Roman"/>
    </w:rPr>
  </w:style>
  <w:style w:type="character" w:customStyle="1" w:styleId="DocumentMapChar1">
    <w:name w:val="Document Map Char1"/>
    <w:basedOn w:val="DefaultParagraphFont"/>
    <w:uiPriority w:val="99"/>
    <w:rsid w:val="00B36220"/>
    <w:rPr>
      <w:rFonts w:ascii="Segoe UI" w:hAnsi="Segoe UI" w:cs="Segoe UI"/>
      <w:sz w:val="16"/>
      <w:szCs w:val="16"/>
    </w:rPr>
  </w:style>
  <w:style w:type="character" w:customStyle="1" w:styleId="CardTextChar0">
    <w:name w:val="Card Text Char"/>
    <w:locked/>
    <w:rsid w:val="00B36220"/>
    <w:rPr>
      <w:rFonts w:ascii="Georgia" w:hAnsi="Georgia"/>
      <w:sz w:val="18"/>
      <w:u w:val="single"/>
    </w:rPr>
  </w:style>
  <w:style w:type="character" w:customStyle="1" w:styleId="normaltextrun">
    <w:name w:val="normaltextrun"/>
    <w:basedOn w:val="DefaultParagraphFont"/>
    <w:rsid w:val="00B36220"/>
  </w:style>
  <w:style w:type="character" w:customStyle="1" w:styleId="eop">
    <w:name w:val="eop"/>
    <w:basedOn w:val="DefaultParagraphFont"/>
    <w:rsid w:val="00B36220"/>
  </w:style>
  <w:style w:type="character" w:customStyle="1" w:styleId="spellingerror">
    <w:name w:val="spellingerror"/>
    <w:basedOn w:val="DefaultParagraphFont"/>
    <w:rsid w:val="00B36220"/>
  </w:style>
  <w:style w:type="paragraph" w:customStyle="1" w:styleId="m-2839544472620372085msonospacing">
    <w:name w:val="m_-2839544472620372085msonospacing"/>
    <w:basedOn w:val="Normal"/>
    <w:uiPriority w:val="99"/>
    <w:rsid w:val="00B36220"/>
    <w:pPr>
      <w:spacing w:before="100" w:beforeAutospacing="1" w:after="100" w:afterAutospacing="1"/>
    </w:pPr>
  </w:style>
  <w:style w:type="paragraph" w:customStyle="1" w:styleId="franklin-light1">
    <w:name w:val="franklin-light1"/>
    <w:basedOn w:val="Normal"/>
    <w:uiPriority w:val="99"/>
    <w:rsid w:val="00B36220"/>
    <w:pPr>
      <w:spacing w:before="100" w:beforeAutospacing="1" w:after="100" w:afterAutospacing="1"/>
    </w:pPr>
  </w:style>
  <w:style w:type="character" w:customStyle="1" w:styleId="powa-tease">
    <w:name w:val="powa-tease"/>
    <w:basedOn w:val="DefaultParagraphFont"/>
    <w:rsid w:val="00B36220"/>
  </w:style>
  <w:style w:type="character" w:customStyle="1" w:styleId="powa-byline">
    <w:name w:val="powa-byline"/>
    <w:basedOn w:val="DefaultParagraphFont"/>
    <w:rsid w:val="00B36220"/>
  </w:style>
  <w:style w:type="character" w:customStyle="1" w:styleId="apple-style-span">
    <w:name w:val="apple-style-span"/>
    <w:basedOn w:val="DefaultParagraphFont"/>
    <w:rsid w:val="00B36220"/>
    <w:rPr>
      <w:rFonts w:cs="Times New Roman"/>
    </w:rPr>
  </w:style>
  <w:style w:type="paragraph" w:customStyle="1" w:styleId="noindent">
    <w:name w:val="noindent"/>
    <w:basedOn w:val="Normal"/>
    <w:uiPriority w:val="99"/>
    <w:qFormat/>
    <w:rsid w:val="00B36220"/>
    <w:pPr>
      <w:spacing w:before="100" w:beforeAutospacing="1" w:after="100" w:afterAutospacing="1"/>
    </w:pPr>
    <w:rPr>
      <w:rFonts w:eastAsia="Times New Roman"/>
    </w:rPr>
  </w:style>
  <w:style w:type="character" w:customStyle="1" w:styleId="st">
    <w:name w:val="st"/>
    <w:rsid w:val="00B36220"/>
  </w:style>
  <w:style w:type="character" w:customStyle="1" w:styleId="highlight2">
    <w:name w:val="highlight2"/>
    <w:basedOn w:val="DefaultParagraphFont"/>
    <w:rsid w:val="00B36220"/>
    <w:rPr>
      <w:rFonts w:ascii="Arial" w:hAnsi="Arial"/>
      <w:b/>
      <w:sz w:val="19"/>
      <w:u w:val="thick"/>
      <w:bdr w:val="none" w:sz="0" w:space="0" w:color="auto"/>
      <w:shd w:val="clear" w:color="auto" w:fill="auto"/>
    </w:rPr>
  </w:style>
  <w:style w:type="character" w:customStyle="1" w:styleId="Emphasis2">
    <w:name w:val="Emphasis2"/>
    <w:basedOn w:val="DefaultParagraphFont"/>
    <w:rsid w:val="00B36220"/>
    <w:rPr>
      <w:rFonts w:ascii="Franklin Gothic Heavy" w:hAnsi="Franklin Gothic Heavy" w:hint="default"/>
      <w:iCs/>
      <w:u w:val="single"/>
    </w:rPr>
  </w:style>
  <w:style w:type="character" w:customStyle="1" w:styleId="EmphasizeThis">
    <w:name w:val="EmphasizeThis"/>
    <w:rsid w:val="00B36220"/>
    <w:rPr>
      <w:rFonts w:ascii="Georgia" w:hAnsi="Georgia" w:hint="default"/>
      <w:b/>
      <w:bCs w:val="0"/>
      <w:iCs/>
      <w:sz w:val="24"/>
      <w:u w:val="thick"/>
    </w:rPr>
  </w:style>
  <w:style w:type="character" w:customStyle="1" w:styleId="Style3Char">
    <w:name w:val="Style3 Char"/>
    <w:link w:val="Style3"/>
    <w:rsid w:val="00B36220"/>
    <w:rPr>
      <w:rFonts w:ascii="Arial Narrow" w:hAnsi="Arial Narrow"/>
      <w:b/>
      <w:szCs w:val="24"/>
    </w:rPr>
  </w:style>
  <w:style w:type="character" w:styleId="CommentReference">
    <w:name w:val="annotation reference"/>
    <w:basedOn w:val="DefaultParagraphFont"/>
    <w:uiPriority w:val="99"/>
    <w:unhideWhenUsed/>
    <w:rsid w:val="00B36220"/>
    <w:rPr>
      <w:sz w:val="16"/>
      <w:szCs w:val="16"/>
    </w:rPr>
  </w:style>
  <w:style w:type="paragraph" w:styleId="CommentText">
    <w:name w:val="annotation text"/>
    <w:basedOn w:val="Normal"/>
    <w:link w:val="CommentTextChar"/>
    <w:uiPriority w:val="99"/>
    <w:unhideWhenUsed/>
    <w:rsid w:val="00B36220"/>
    <w:rPr>
      <w:sz w:val="20"/>
      <w:szCs w:val="20"/>
    </w:rPr>
  </w:style>
  <w:style w:type="character" w:customStyle="1" w:styleId="CommentTextChar">
    <w:name w:val="Comment Text Char"/>
    <w:basedOn w:val="DefaultParagraphFont"/>
    <w:link w:val="CommentText"/>
    <w:uiPriority w:val="99"/>
    <w:rsid w:val="00B36220"/>
    <w:rPr>
      <w:rFonts w:ascii="Calibri" w:hAnsi="Calibri"/>
      <w:sz w:val="20"/>
      <w:szCs w:val="20"/>
    </w:rPr>
  </w:style>
  <w:style w:type="character" w:customStyle="1" w:styleId="balancedheadline">
    <w:name w:val="balancedheadline"/>
    <w:basedOn w:val="DefaultParagraphFont"/>
    <w:rsid w:val="00B36220"/>
  </w:style>
  <w:style w:type="paragraph" w:customStyle="1" w:styleId="analytic0">
    <w:name w:val="analytic"/>
    <w:basedOn w:val="Analytic"/>
    <w:link w:val="analyticChar0"/>
    <w:autoRedefine/>
    <w:uiPriority w:val="4"/>
    <w:qFormat/>
    <w:rsid w:val="00B36220"/>
    <w:rPr>
      <w:i/>
      <w:color w:val="2D72B1"/>
    </w:rPr>
  </w:style>
  <w:style w:type="character" w:customStyle="1" w:styleId="analyticChar0">
    <w:name w:val="analytic Char"/>
    <w:basedOn w:val="DefaultParagraphFont"/>
    <w:link w:val="analytic0"/>
    <w:uiPriority w:val="4"/>
    <w:rsid w:val="00B36220"/>
    <w:rPr>
      <w:rFonts w:ascii="Calibri" w:hAnsi="Calibri"/>
      <w:i/>
      <w:color w:val="2D72B1"/>
    </w:rPr>
  </w:style>
  <w:style w:type="paragraph" w:customStyle="1" w:styleId="ColorfulList-Accent11">
    <w:name w:val="Colorful List - Accent 11"/>
    <w:basedOn w:val="Normal"/>
    <w:uiPriority w:val="34"/>
    <w:qFormat/>
    <w:rsid w:val="00B36220"/>
    <w:pPr>
      <w:ind w:left="720"/>
      <w:contextualSpacing/>
    </w:pPr>
    <w:rPr>
      <w:rFonts w:eastAsia="SimSun"/>
      <w:lang w:eastAsia="zh-CN"/>
    </w:rPr>
  </w:style>
  <w:style w:type="character" w:customStyle="1" w:styleId="UnresolvedMention30">
    <w:name w:val="Unresolved Mention30"/>
    <w:basedOn w:val="DefaultParagraphFont"/>
    <w:uiPriority w:val="99"/>
    <w:semiHidden/>
    <w:unhideWhenUsed/>
    <w:rsid w:val="00B36220"/>
    <w:rPr>
      <w:color w:val="605E5C"/>
      <w:shd w:val="clear" w:color="auto" w:fill="E1DFDD"/>
    </w:rPr>
  </w:style>
  <w:style w:type="character" w:customStyle="1" w:styleId="m-4339160018974791352style13ptbold">
    <w:name w:val="m_-4339160018974791352style13ptbold"/>
    <w:basedOn w:val="DefaultParagraphFont"/>
    <w:rsid w:val="00B36220"/>
  </w:style>
  <w:style w:type="character" w:customStyle="1" w:styleId="m-4339160018974791352styleunderline">
    <w:name w:val="m_-4339160018974791352styleunderline"/>
    <w:basedOn w:val="DefaultParagraphFont"/>
    <w:rsid w:val="00B36220"/>
  </w:style>
  <w:style w:type="character" w:customStyle="1" w:styleId="m8622195508348221850gmail-msohyperlink">
    <w:name w:val="m_8622195508348221850gmail-msohyperlink"/>
    <w:basedOn w:val="DefaultParagraphFont"/>
    <w:rsid w:val="00B36220"/>
  </w:style>
  <w:style w:type="character" w:customStyle="1" w:styleId="UnresolvedMention4">
    <w:name w:val="Unresolved Mention4"/>
    <w:basedOn w:val="DefaultParagraphFont"/>
    <w:uiPriority w:val="99"/>
    <w:semiHidden/>
    <w:unhideWhenUsed/>
    <w:rsid w:val="00B36220"/>
    <w:rPr>
      <w:color w:val="605E5C"/>
      <w:shd w:val="clear" w:color="auto" w:fill="E1DFDD"/>
    </w:rPr>
  </w:style>
  <w:style w:type="character" w:customStyle="1" w:styleId="longbio">
    <w:name w:val="long_bio"/>
    <w:basedOn w:val="DefaultParagraphFont"/>
    <w:rsid w:val="00B36220"/>
  </w:style>
  <w:style w:type="paragraph" w:customStyle="1" w:styleId="css-1ygdjhk">
    <w:name w:val="css-1ygdjhk"/>
    <w:basedOn w:val="Normal"/>
    <w:uiPriority w:val="99"/>
    <w:rsid w:val="00B36220"/>
    <w:pPr>
      <w:spacing w:before="100" w:beforeAutospacing="1" w:after="100" w:afterAutospacing="1"/>
    </w:pPr>
    <w:rPr>
      <w:rFonts w:eastAsia="Times New Roman"/>
    </w:rPr>
  </w:style>
  <w:style w:type="character" w:customStyle="1" w:styleId="UnresolvedMention5">
    <w:name w:val="Unresolved Mention5"/>
    <w:basedOn w:val="DefaultParagraphFont"/>
    <w:uiPriority w:val="99"/>
    <w:semiHidden/>
    <w:unhideWhenUsed/>
    <w:rsid w:val="00B36220"/>
    <w:rPr>
      <w:color w:val="605E5C"/>
      <w:shd w:val="clear" w:color="auto" w:fill="E1DFDD"/>
    </w:rPr>
  </w:style>
  <w:style w:type="table" w:styleId="TableGrid">
    <w:name w:val="Table Grid"/>
    <w:basedOn w:val="TableNormal"/>
    <w:rsid w:val="00B36220"/>
    <w:pPr>
      <w:spacing w:after="0" w:line="240" w:lineRule="auto"/>
    </w:pPr>
    <w:rPr>
      <w:rFonts w:eastAsiaTheme="minorEastAsia"/>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B36220"/>
    <w:rPr>
      <w:color w:val="605E5C"/>
      <w:shd w:val="clear" w:color="auto" w:fill="E1DFDD"/>
    </w:rPr>
  </w:style>
  <w:style w:type="character" w:customStyle="1" w:styleId="UnresolvedMention7">
    <w:name w:val="Unresolved Mention7"/>
    <w:basedOn w:val="DefaultParagraphFont"/>
    <w:uiPriority w:val="99"/>
    <w:semiHidden/>
    <w:unhideWhenUsed/>
    <w:rsid w:val="00B36220"/>
    <w:rPr>
      <w:color w:val="605E5C"/>
      <w:shd w:val="clear" w:color="auto" w:fill="E1DFDD"/>
    </w:rPr>
  </w:style>
  <w:style w:type="character" w:customStyle="1" w:styleId="UnresolvedMention8">
    <w:name w:val="Unresolved Mention8"/>
    <w:basedOn w:val="DefaultParagraphFont"/>
    <w:uiPriority w:val="99"/>
    <w:semiHidden/>
    <w:unhideWhenUsed/>
    <w:rsid w:val="00B36220"/>
    <w:rPr>
      <w:color w:val="605E5C"/>
      <w:shd w:val="clear" w:color="auto" w:fill="E1DFDD"/>
    </w:rPr>
  </w:style>
  <w:style w:type="paragraph" w:customStyle="1" w:styleId="CardText2">
    <w:name w:val="Card Text 2"/>
    <w:basedOn w:val="Normal"/>
    <w:link w:val="CardText2Char"/>
    <w:qFormat/>
    <w:rsid w:val="00B36220"/>
    <w:rPr>
      <w:rFonts w:eastAsia="Calibri"/>
      <w:b/>
      <w:color w:val="000000"/>
      <w:u w:val="single"/>
      <w:lang w:val="x-none" w:eastAsia="x-none"/>
    </w:rPr>
  </w:style>
  <w:style w:type="character" w:customStyle="1" w:styleId="CardText2Char">
    <w:name w:val="Card Text 2 Char"/>
    <w:link w:val="CardText2"/>
    <w:rsid w:val="00B36220"/>
    <w:rPr>
      <w:rFonts w:ascii="Calibri" w:eastAsia="Calibri" w:hAnsi="Calibri"/>
      <w:b/>
      <w:color w:val="000000"/>
      <w:u w:val="single"/>
      <w:lang w:val="x-none" w:eastAsia="x-none"/>
    </w:rPr>
  </w:style>
  <w:style w:type="character" w:customStyle="1" w:styleId="m4841727538114946087gmail-styleunderline">
    <w:name w:val="m_4841727538114946087gmail-styleunderline"/>
    <w:basedOn w:val="DefaultParagraphFont"/>
    <w:rsid w:val="00B36220"/>
  </w:style>
  <w:style w:type="character" w:customStyle="1" w:styleId="UnresolvedMention9">
    <w:name w:val="Unresolved Mention9"/>
    <w:basedOn w:val="DefaultParagraphFont"/>
    <w:uiPriority w:val="99"/>
    <w:semiHidden/>
    <w:unhideWhenUsed/>
    <w:rsid w:val="00B36220"/>
    <w:rPr>
      <w:color w:val="605E5C"/>
      <w:shd w:val="clear" w:color="auto" w:fill="E1DFDD"/>
    </w:rPr>
  </w:style>
  <w:style w:type="character" w:customStyle="1" w:styleId="UnresolvedMention100">
    <w:name w:val="Unresolved Mention100"/>
    <w:basedOn w:val="DefaultParagraphFont"/>
    <w:uiPriority w:val="99"/>
    <w:semiHidden/>
    <w:unhideWhenUsed/>
    <w:rsid w:val="00B36220"/>
    <w:rPr>
      <w:color w:val="605E5C"/>
      <w:shd w:val="clear" w:color="auto" w:fill="E1DFDD"/>
    </w:rPr>
  </w:style>
  <w:style w:type="paragraph" w:customStyle="1" w:styleId="m8953919872937919259gmail-msolistparagraphcxspmiddle">
    <w:name w:val="m_8953919872937919259gmail-msolistparagraphcxspmiddle"/>
    <w:basedOn w:val="Normal"/>
    <w:uiPriority w:val="99"/>
    <w:rsid w:val="00B36220"/>
    <w:pPr>
      <w:spacing w:beforeLines="1" w:afterLines="1"/>
    </w:pPr>
    <w:rPr>
      <w:rFonts w:ascii="Times" w:hAnsi="Times"/>
      <w:sz w:val="20"/>
      <w:szCs w:val="20"/>
    </w:rPr>
  </w:style>
  <w:style w:type="character" w:customStyle="1" w:styleId="UnresolvedMention11">
    <w:name w:val="Unresolved Mention11"/>
    <w:basedOn w:val="DefaultParagraphFont"/>
    <w:uiPriority w:val="99"/>
    <w:semiHidden/>
    <w:unhideWhenUsed/>
    <w:rsid w:val="00B36220"/>
    <w:rPr>
      <w:color w:val="605E5C"/>
      <w:shd w:val="clear" w:color="auto" w:fill="E1DFDD"/>
    </w:rPr>
  </w:style>
  <w:style w:type="paragraph" w:customStyle="1" w:styleId="flashline">
    <w:name w:val="flashline"/>
    <w:basedOn w:val="Normal"/>
    <w:uiPriority w:val="99"/>
    <w:rsid w:val="00B36220"/>
    <w:pPr>
      <w:spacing w:before="100" w:beforeAutospacing="1" w:after="100" w:afterAutospacing="1"/>
    </w:pPr>
    <w:rPr>
      <w:rFonts w:eastAsia="Times New Roman"/>
    </w:rPr>
  </w:style>
  <w:style w:type="paragraph" w:customStyle="1" w:styleId="lbexhangwithmargin">
    <w:name w:val="lbexhangwithmargin"/>
    <w:basedOn w:val="Normal"/>
    <w:uiPriority w:val="99"/>
    <w:rsid w:val="00B36220"/>
    <w:pPr>
      <w:spacing w:before="100" w:beforeAutospacing="1" w:after="100" w:afterAutospacing="1"/>
    </w:pPr>
    <w:rPr>
      <w:rFonts w:eastAsia="Times New Roman"/>
    </w:rPr>
  </w:style>
  <w:style w:type="character" w:customStyle="1" w:styleId="lbexsectionlevelolc">
    <w:name w:val="lbexsectionlevelolc"/>
    <w:basedOn w:val="DefaultParagraphFont"/>
    <w:rsid w:val="00B36220"/>
  </w:style>
  <w:style w:type="character" w:customStyle="1" w:styleId="lbexallcap">
    <w:name w:val="lbexallcap"/>
    <w:basedOn w:val="DefaultParagraphFont"/>
    <w:rsid w:val="00B36220"/>
  </w:style>
  <w:style w:type="paragraph" w:customStyle="1" w:styleId="lbexindent">
    <w:name w:val="lbexindent"/>
    <w:basedOn w:val="Normal"/>
    <w:uiPriority w:val="99"/>
    <w:rsid w:val="00B36220"/>
    <w:pPr>
      <w:spacing w:before="100" w:beforeAutospacing="1" w:after="100" w:afterAutospacing="1"/>
    </w:pPr>
    <w:rPr>
      <w:rFonts w:eastAsia="Times New Roman"/>
    </w:rPr>
  </w:style>
  <w:style w:type="paragraph" w:customStyle="1" w:styleId="lbexindentparagraph">
    <w:name w:val="lbexindentparagraph"/>
    <w:basedOn w:val="Normal"/>
    <w:uiPriority w:val="99"/>
    <w:rsid w:val="00B36220"/>
    <w:pPr>
      <w:spacing w:before="100" w:beforeAutospacing="1" w:after="100" w:afterAutospacing="1"/>
    </w:pPr>
    <w:rPr>
      <w:rFonts w:eastAsia="Times New Roman"/>
    </w:rPr>
  </w:style>
  <w:style w:type="paragraph" w:customStyle="1" w:styleId="zn-bodyparagraph">
    <w:name w:val="zn-body__paragraph"/>
    <w:basedOn w:val="Normal"/>
    <w:uiPriority w:val="99"/>
    <w:rsid w:val="00B36220"/>
    <w:pPr>
      <w:spacing w:before="100" w:beforeAutospacing="1" w:after="100" w:afterAutospacing="1"/>
    </w:pPr>
    <w:rPr>
      <w:rFonts w:eastAsia="Times New Roman"/>
    </w:rPr>
  </w:style>
  <w:style w:type="character" w:customStyle="1" w:styleId="c-messagebody">
    <w:name w:val="c-message__body"/>
    <w:basedOn w:val="DefaultParagraphFont"/>
    <w:rsid w:val="00B36220"/>
  </w:style>
  <w:style w:type="character" w:customStyle="1" w:styleId="m7735155540857680774gmail-style13ptbold">
    <w:name w:val="m_7735155540857680774gmail-style13ptbold"/>
    <w:basedOn w:val="DefaultParagraphFont"/>
    <w:rsid w:val="00B36220"/>
  </w:style>
  <w:style w:type="character" w:customStyle="1" w:styleId="style65">
    <w:name w:val="style65"/>
    <w:basedOn w:val="DefaultParagraphFont"/>
    <w:rsid w:val="00B36220"/>
  </w:style>
  <w:style w:type="character" w:customStyle="1" w:styleId="bodytext0">
    <w:name w:val="body_text"/>
    <w:basedOn w:val="DefaultParagraphFont"/>
    <w:rsid w:val="00B36220"/>
  </w:style>
  <w:style w:type="character" w:customStyle="1" w:styleId="bio">
    <w:name w:val="bio"/>
    <w:basedOn w:val="DefaultParagraphFont"/>
    <w:rsid w:val="00B36220"/>
  </w:style>
  <w:style w:type="character" w:customStyle="1" w:styleId="citesChar0">
    <w:name w:val="cites Char"/>
    <w:link w:val="cites0"/>
    <w:rsid w:val="00B36220"/>
    <w:rPr>
      <w:rFonts w:eastAsia="SimSun"/>
      <w:b/>
      <w:lang w:eastAsia="zh-CN"/>
    </w:rPr>
  </w:style>
  <w:style w:type="paragraph" w:customStyle="1" w:styleId="cites0">
    <w:name w:val="cites"/>
    <w:next w:val="Normal"/>
    <w:link w:val="citesChar0"/>
    <w:autoRedefine/>
    <w:qFormat/>
    <w:rsid w:val="00B36220"/>
    <w:pPr>
      <w:spacing w:after="0" w:line="240" w:lineRule="auto"/>
      <w:contextualSpacing/>
    </w:pPr>
    <w:rPr>
      <w:rFonts w:eastAsia="SimSun"/>
      <w:b/>
      <w:lang w:eastAsia="zh-CN"/>
    </w:rPr>
  </w:style>
  <w:style w:type="character" w:customStyle="1" w:styleId="5yl5">
    <w:name w:val="_5yl5"/>
    <w:basedOn w:val="DefaultParagraphFont"/>
    <w:rsid w:val="00B36220"/>
  </w:style>
  <w:style w:type="character" w:customStyle="1" w:styleId="text">
    <w:name w:val="text"/>
    <w:basedOn w:val="DefaultParagraphFont"/>
    <w:rsid w:val="00B36220"/>
  </w:style>
  <w:style w:type="paragraph" w:customStyle="1" w:styleId="generic-articlebody">
    <w:name w:val="generic-article__body"/>
    <w:basedOn w:val="Normal"/>
    <w:uiPriority w:val="99"/>
    <w:rsid w:val="00B36220"/>
    <w:pPr>
      <w:spacing w:before="100" w:beforeAutospacing="1" w:after="100" w:afterAutospacing="1" w:line="240" w:lineRule="auto"/>
    </w:pPr>
    <w:rPr>
      <w:rFonts w:eastAsia="Times New Roman"/>
    </w:rPr>
  </w:style>
  <w:style w:type="paragraph" w:styleId="CommentSubject">
    <w:name w:val="annotation subject"/>
    <w:basedOn w:val="CommentText"/>
    <w:next w:val="CommentText"/>
    <w:link w:val="CommentSubjectChar"/>
    <w:unhideWhenUsed/>
    <w:rsid w:val="00B36220"/>
    <w:pPr>
      <w:spacing w:line="240" w:lineRule="auto"/>
    </w:pPr>
    <w:rPr>
      <w:b/>
      <w:bCs/>
    </w:rPr>
  </w:style>
  <w:style w:type="character" w:customStyle="1" w:styleId="CommentSubjectChar">
    <w:name w:val="Comment Subject Char"/>
    <w:basedOn w:val="CommentTextChar"/>
    <w:link w:val="CommentSubject"/>
    <w:rsid w:val="00B36220"/>
    <w:rPr>
      <w:rFonts w:ascii="Calibri" w:hAnsi="Calibri"/>
      <w:b/>
      <w:bCs/>
      <w:sz w:val="20"/>
      <w:szCs w:val="20"/>
    </w:rPr>
  </w:style>
  <w:style w:type="character" w:customStyle="1" w:styleId="UnresolvedMention12">
    <w:name w:val="Unresolved Mention12"/>
    <w:basedOn w:val="DefaultParagraphFont"/>
    <w:uiPriority w:val="99"/>
    <w:rsid w:val="00B36220"/>
    <w:rPr>
      <w:color w:val="605E5C"/>
      <w:shd w:val="clear" w:color="auto" w:fill="E1DFDD"/>
    </w:rPr>
  </w:style>
  <w:style w:type="paragraph" w:customStyle="1" w:styleId="CardNotUnderlined">
    <w:name w:val="Card Not Underlined"/>
    <w:basedOn w:val="Normal"/>
    <w:link w:val="CardNotUnderlinedChar1"/>
    <w:autoRedefine/>
    <w:qFormat/>
    <w:rsid w:val="00B36220"/>
    <w:rPr>
      <w:rFonts w:eastAsia="Times New Roman"/>
      <w:sz w:val="12"/>
      <w:szCs w:val="20"/>
    </w:rPr>
  </w:style>
  <w:style w:type="character" w:customStyle="1" w:styleId="UnresolvedMention13">
    <w:name w:val="Unresolved Mention13"/>
    <w:basedOn w:val="DefaultParagraphFont"/>
    <w:uiPriority w:val="99"/>
    <w:rsid w:val="00B36220"/>
    <w:rPr>
      <w:color w:val="605E5C"/>
      <w:shd w:val="clear" w:color="auto" w:fill="E1DFDD"/>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B36220"/>
    <w:rPr>
      <w:rFonts w:ascii="Calibri" w:eastAsia="Times New Roman" w:hAnsi="Calibri"/>
    </w:rPr>
  </w:style>
  <w:style w:type="character" w:customStyle="1" w:styleId="blast">
    <w:name w:val="blast"/>
    <w:basedOn w:val="DefaultParagraphFont"/>
    <w:rsid w:val="00B36220"/>
  </w:style>
  <w:style w:type="paragraph" w:customStyle="1" w:styleId="paragraph">
    <w:name w:val="paragraph"/>
    <w:basedOn w:val="Normal"/>
    <w:uiPriority w:val="99"/>
    <w:qFormat/>
    <w:rsid w:val="00B36220"/>
    <w:pPr>
      <w:spacing w:before="100" w:beforeAutospacing="1" w:after="100" w:afterAutospacing="1" w:line="240" w:lineRule="auto"/>
    </w:pPr>
    <w:rPr>
      <w:rFonts w:eastAsia="Times New Roman"/>
      <w:sz w:val="24"/>
      <w:lang w:eastAsia="ko-KR"/>
    </w:rPr>
  </w:style>
  <w:style w:type="character" w:customStyle="1" w:styleId="tooltip-container">
    <w:name w:val="tooltip-container"/>
    <w:basedOn w:val="DefaultParagraphFont"/>
    <w:rsid w:val="00B36220"/>
  </w:style>
  <w:style w:type="character" w:customStyle="1" w:styleId="UnresolvedMention">
    <w:name w:val="Unresolved Mention"/>
    <w:basedOn w:val="DefaultParagraphFont"/>
    <w:uiPriority w:val="99"/>
    <w:rsid w:val="00B36220"/>
    <w:rPr>
      <w:color w:val="605E5C"/>
      <w:shd w:val="clear" w:color="auto" w:fill="E1DFDD"/>
    </w:rPr>
  </w:style>
  <w:style w:type="character" w:customStyle="1" w:styleId="ata-controlscomplain-btn">
    <w:name w:val="ata-controls__complain-btn"/>
    <w:basedOn w:val="DefaultParagraphFont"/>
    <w:rsid w:val="00B36220"/>
  </w:style>
  <w:style w:type="character" w:customStyle="1" w:styleId="u-tcgraydarker">
    <w:name w:val="u-tcgraydarker"/>
    <w:basedOn w:val="DefaultParagraphFont"/>
    <w:rsid w:val="00B36220"/>
  </w:style>
  <w:style w:type="paragraph" w:customStyle="1" w:styleId="stcontent-block">
    <w:name w:val="st__content-block"/>
    <w:basedOn w:val="Normal"/>
    <w:rsid w:val="00B36220"/>
    <w:pPr>
      <w:spacing w:before="100" w:beforeAutospacing="1" w:after="100" w:afterAutospacing="1"/>
    </w:pPr>
  </w:style>
  <w:style w:type="character" w:customStyle="1" w:styleId="drop">
    <w:name w:val="drop"/>
    <w:basedOn w:val="DefaultParagraphFont"/>
    <w:rsid w:val="00B36220"/>
  </w:style>
  <w:style w:type="paragraph" w:customStyle="1" w:styleId="pullquote">
    <w:name w:val="pullquote"/>
    <w:basedOn w:val="Normal"/>
    <w:rsid w:val="00B36220"/>
    <w:pPr>
      <w:spacing w:before="100" w:beforeAutospacing="1" w:after="100" w:afterAutospacing="1"/>
    </w:pPr>
  </w:style>
  <w:style w:type="paragraph" w:customStyle="1" w:styleId="TableParagraph">
    <w:name w:val="Table Paragraph"/>
    <w:basedOn w:val="Normal"/>
    <w:uiPriority w:val="1"/>
    <w:qFormat/>
    <w:rsid w:val="00B36220"/>
    <w:pPr>
      <w:widowControl w:val="0"/>
      <w:autoSpaceDE w:val="0"/>
      <w:autoSpaceDN w:val="0"/>
      <w:adjustRightInd w:val="0"/>
    </w:pPr>
    <w:rPr>
      <w:rFonts w:eastAsiaTheme="minorEastAsia"/>
    </w:rPr>
  </w:style>
  <w:style w:type="paragraph" w:customStyle="1" w:styleId="p">
    <w:name w:val="p"/>
    <w:basedOn w:val="Normal"/>
    <w:qFormat/>
    <w:rsid w:val="00B36220"/>
    <w:pPr>
      <w:spacing w:before="100" w:beforeAutospacing="1" w:after="100" w:afterAutospacing="1"/>
    </w:pPr>
  </w:style>
  <w:style w:type="character" w:customStyle="1" w:styleId="figpopup-sensitive-area">
    <w:name w:val="figpopup-sensitive-area"/>
    <w:basedOn w:val="DefaultParagraphFont"/>
    <w:rsid w:val="00B36220"/>
  </w:style>
  <w:style w:type="paragraph" w:customStyle="1" w:styleId="css-qckjh9">
    <w:name w:val="css-qckjh9"/>
    <w:basedOn w:val="Normal"/>
    <w:rsid w:val="00B36220"/>
    <w:pPr>
      <w:spacing w:before="100" w:beforeAutospacing="1" w:after="100" w:afterAutospacing="1" w:line="240" w:lineRule="auto"/>
    </w:pPr>
    <w:rPr>
      <w:rFonts w:eastAsia="Times New Roman"/>
      <w:sz w:val="24"/>
    </w:rPr>
  </w:style>
  <w:style w:type="paragraph" w:customStyle="1" w:styleId="css-158dogj">
    <w:name w:val="css-158dogj"/>
    <w:basedOn w:val="Normal"/>
    <w:rsid w:val="00B36220"/>
    <w:pPr>
      <w:spacing w:before="100" w:beforeAutospacing="1" w:after="100" w:afterAutospacing="1" w:line="240" w:lineRule="auto"/>
    </w:pPr>
    <w:rPr>
      <w:rFonts w:eastAsia="Times New Roman"/>
      <w:sz w:val="24"/>
    </w:rPr>
  </w:style>
  <w:style w:type="character" w:customStyle="1" w:styleId="num">
    <w:name w:val="num"/>
    <w:basedOn w:val="DefaultParagraphFont"/>
    <w:rsid w:val="00B36220"/>
  </w:style>
  <w:style w:type="character" w:customStyle="1" w:styleId="letter">
    <w:name w:val="letter"/>
    <w:basedOn w:val="DefaultParagraphFont"/>
    <w:rsid w:val="00B36220"/>
  </w:style>
  <w:style w:type="character" w:customStyle="1" w:styleId="dttext">
    <w:name w:val="dttext"/>
    <w:basedOn w:val="DefaultParagraphFont"/>
    <w:rsid w:val="00B36220"/>
  </w:style>
  <w:style w:type="character" w:customStyle="1" w:styleId="sdsense">
    <w:name w:val="sdsense"/>
    <w:basedOn w:val="DefaultParagraphFont"/>
    <w:rsid w:val="00B36220"/>
  </w:style>
  <w:style w:type="character" w:customStyle="1" w:styleId="sd">
    <w:name w:val="sd"/>
    <w:basedOn w:val="DefaultParagraphFont"/>
    <w:rsid w:val="00B36220"/>
  </w:style>
  <w:style w:type="paragraph" w:customStyle="1" w:styleId="flfc">
    <w:name w:val="flfc"/>
    <w:basedOn w:val="Normal"/>
    <w:uiPriority w:val="99"/>
    <w:rsid w:val="00B36220"/>
    <w:pPr>
      <w:spacing w:before="100" w:beforeAutospacing="1" w:after="100" w:afterAutospacing="1" w:line="240" w:lineRule="auto"/>
    </w:pPr>
    <w:rPr>
      <w:rFonts w:eastAsia="Times New Roman"/>
      <w:sz w:val="24"/>
    </w:rPr>
  </w:style>
  <w:style w:type="character" w:customStyle="1" w:styleId="m5047289588639300548gmail-styleunderline">
    <w:name w:val="m_5047289588639300548gmail-styleunderline"/>
    <w:basedOn w:val="DefaultParagraphFont"/>
    <w:rsid w:val="00B36220"/>
  </w:style>
  <w:style w:type="paragraph" w:customStyle="1" w:styleId="story-body-text">
    <w:name w:val="story-body-text"/>
    <w:basedOn w:val="Normal"/>
    <w:uiPriority w:val="99"/>
    <w:qFormat/>
    <w:rsid w:val="00B36220"/>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B36220"/>
  </w:style>
  <w:style w:type="character" w:customStyle="1" w:styleId="UnderlineChar">
    <w:name w:val="Underline Char"/>
    <w:aliases w:val="Underlined Text Char,Minimized Char,Heading 3 Char Char Char Char Char"/>
    <w:qFormat/>
    <w:locked/>
    <w:rsid w:val="00B36220"/>
    <w:rPr>
      <w:rFonts w:ascii="Century Gothic" w:eastAsia="Times New Roman" w:hAnsi="Century Gothic"/>
      <w:sz w:val="24"/>
      <w:u w:val="thick"/>
    </w:rPr>
  </w:style>
  <w:style w:type="paragraph" w:customStyle="1" w:styleId="CardText1">
    <w:name w:val="Card Text 1"/>
    <w:link w:val="CardText1Char"/>
    <w:qFormat/>
    <w:rsid w:val="00B36220"/>
    <w:pPr>
      <w:spacing w:after="0" w:line="240" w:lineRule="auto"/>
    </w:pPr>
    <w:rPr>
      <w:rFonts w:ascii="Arial Narrow" w:eastAsia="Times New Roman" w:hAnsi="Arial Narrow" w:cs="Times New Roman"/>
      <w:color w:val="000000"/>
      <w:u w:val="single"/>
    </w:rPr>
  </w:style>
  <w:style w:type="character" w:customStyle="1" w:styleId="CardText1Char">
    <w:name w:val="Card Text 1 Char"/>
    <w:basedOn w:val="DefaultParagraphFont"/>
    <w:link w:val="CardText1"/>
    <w:rsid w:val="00B36220"/>
    <w:rPr>
      <w:rFonts w:ascii="Arial Narrow" w:eastAsia="Times New Roman" w:hAnsi="Arial Narrow" w:cs="Times New Roman"/>
      <w:color w:val="000000"/>
      <w:u w:val="single"/>
    </w:rPr>
  </w:style>
  <w:style w:type="paragraph" w:customStyle="1" w:styleId="Analytics">
    <w:name w:val="Analytics"/>
    <w:basedOn w:val="Analytic2"/>
    <w:link w:val="AnalyticsChar"/>
    <w:uiPriority w:val="4"/>
    <w:qFormat/>
    <w:rsid w:val="00B36220"/>
  </w:style>
  <w:style w:type="paragraph" w:customStyle="1" w:styleId="Analytic2">
    <w:name w:val="Analytic2"/>
    <w:basedOn w:val="Heading4"/>
    <w:link w:val="Analytic2Char"/>
    <w:uiPriority w:val="4"/>
    <w:rsid w:val="00B36220"/>
    <w:pPr>
      <w:spacing w:before="200" w:line="240" w:lineRule="auto"/>
    </w:pPr>
    <w:rPr>
      <w:bCs/>
      <w:iCs w:val="0"/>
      <w:color w:val="2E74B5" w:themeColor="accent1" w:themeShade="BF"/>
      <w:sz w:val="28"/>
      <w:szCs w:val="28"/>
    </w:rPr>
  </w:style>
  <w:style w:type="character" w:customStyle="1" w:styleId="Analytic2Char">
    <w:name w:val="Analytic2 Char"/>
    <w:basedOn w:val="DefaultParagraphFont"/>
    <w:link w:val="Analytic2"/>
    <w:uiPriority w:val="4"/>
    <w:rsid w:val="00B36220"/>
    <w:rPr>
      <w:rFonts w:ascii="Calibri" w:eastAsiaTheme="majorEastAsia" w:hAnsi="Calibri" w:cstheme="majorBidi"/>
      <w:b/>
      <w:bCs/>
      <w:color w:val="2E74B5" w:themeColor="accent1" w:themeShade="BF"/>
      <w:sz w:val="28"/>
      <w:szCs w:val="28"/>
    </w:rPr>
  </w:style>
  <w:style w:type="character" w:customStyle="1" w:styleId="AnalyticsChar">
    <w:name w:val="Analytics Char"/>
    <w:basedOn w:val="DefaultParagraphFont"/>
    <w:link w:val="Analytics"/>
    <w:uiPriority w:val="4"/>
    <w:rsid w:val="00B36220"/>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B36220"/>
  </w:style>
  <w:style w:type="character" w:customStyle="1" w:styleId="AnalyticsPipChar">
    <w:name w:val="AnalyticsPip Char"/>
    <w:basedOn w:val="DefaultParagraphFont"/>
    <w:link w:val="AnalyticsPip"/>
    <w:uiPriority w:val="4"/>
    <w:rsid w:val="00B36220"/>
    <w:rPr>
      <w:rFonts w:ascii="Calibri" w:eastAsiaTheme="majorEastAsia" w:hAnsi="Calibri" w:cstheme="majorBidi"/>
      <w:b/>
      <w:bCs/>
      <w:color w:val="2E74B5" w:themeColor="accent1" w:themeShade="BF"/>
      <w:sz w:val="28"/>
      <w:szCs w:val="28"/>
    </w:rPr>
  </w:style>
  <w:style w:type="paragraph" w:customStyle="1" w:styleId="AnalyticsGBN">
    <w:name w:val="AnalyticsGBN"/>
    <w:basedOn w:val="Analytic2"/>
    <w:link w:val="AnalyticsGBNChar"/>
    <w:uiPriority w:val="4"/>
    <w:qFormat/>
    <w:rsid w:val="00B36220"/>
  </w:style>
  <w:style w:type="character" w:customStyle="1" w:styleId="AnalyticsGBNChar">
    <w:name w:val="AnalyticsGBN Char"/>
    <w:basedOn w:val="DefaultParagraphFont"/>
    <w:link w:val="AnalyticsGBN"/>
    <w:uiPriority w:val="4"/>
    <w:rsid w:val="00B36220"/>
    <w:rPr>
      <w:rFonts w:ascii="Calibri" w:eastAsiaTheme="majorEastAsia" w:hAnsi="Calibri" w:cstheme="majorBidi"/>
      <w:b/>
      <w:bCs/>
      <w:color w:val="2E74B5" w:themeColor="accent1" w:themeShade="BF"/>
      <w:sz w:val="28"/>
      <w:szCs w:val="28"/>
    </w:rPr>
  </w:style>
  <w:style w:type="paragraph" w:styleId="Quote">
    <w:name w:val="Quote"/>
    <w:basedOn w:val="Normal"/>
    <w:next w:val="Normal"/>
    <w:link w:val="QuoteChar"/>
    <w:uiPriority w:val="29"/>
    <w:unhideWhenUsed/>
    <w:qFormat/>
    <w:rsid w:val="00B36220"/>
    <w:pPr>
      <w:spacing w:after="0" w:line="240" w:lineRule="auto"/>
    </w:pPr>
    <w:rPr>
      <w:i/>
      <w:iCs/>
      <w:color w:val="000000" w:themeColor="text1"/>
    </w:rPr>
  </w:style>
  <w:style w:type="character" w:customStyle="1" w:styleId="QuoteChar">
    <w:name w:val="Quote Char"/>
    <w:basedOn w:val="DefaultParagraphFont"/>
    <w:link w:val="Quote"/>
    <w:uiPriority w:val="29"/>
    <w:rsid w:val="00B36220"/>
    <w:rPr>
      <w:rFonts w:ascii="Calibri" w:hAnsi="Calibri"/>
      <w:i/>
      <w:iCs/>
      <w:color w:val="000000" w:themeColor="text1"/>
    </w:rPr>
  </w:style>
  <w:style w:type="paragraph" w:styleId="TOCHeading">
    <w:name w:val="TOC Heading"/>
    <w:basedOn w:val="Heading1"/>
    <w:next w:val="Normal"/>
    <w:uiPriority w:val="39"/>
    <w:unhideWhenUsed/>
    <w:qFormat/>
    <w:rsid w:val="00B36220"/>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E74B5" w:themeColor="accent1" w:themeShade="BF"/>
      <w:sz w:val="28"/>
      <w:szCs w:val="28"/>
    </w:rPr>
  </w:style>
  <w:style w:type="character" w:customStyle="1" w:styleId="ref-lnk">
    <w:name w:val="ref-lnk"/>
    <w:basedOn w:val="DefaultParagraphFont"/>
    <w:rsid w:val="00B36220"/>
  </w:style>
  <w:style w:type="character" w:customStyle="1" w:styleId="ref-overlay">
    <w:name w:val="ref-overlay"/>
    <w:basedOn w:val="DefaultParagraphFont"/>
    <w:rsid w:val="00B36220"/>
  </w:style>
  <w:style w:type="character" w:customStyle="1" w:styleId="ref-fn-p">
    <w:name w:val="ref-fn-p"/>
    <w:basedOn w:val="DefaultParagraphFont"/>
    <w:rsid w:val="00B36220"/>
  </w:style>
  <w:style w:type="character" w:customStyle="1" w:styleId="opinion-articlebody">
    <w:name w:val="opinion-article__body"/>
    <w:basedOn w:val="DefaultParagraphFont"/>
    <w:rsid w:val="00B36220"/>
  </w:style>
  <w:style w:type="paragraph" w:customStyle="1" w:styleId="opinion-articlebody1">
    <w:name w:val="opinion-article__body1"/>
    <w:basedOn w:val="Normal"/>
    <w:rsid w:val="00B36220"/>
    <w:pPr>
      <w:spacing w:before="100" w:beforeAutospacing="1" w:after="100" w:afterAutospacing="1" w:line="240" w:lineRule="auto"/>
    </w:pPr>
    <w:rPr>
      <w:rFonts w:eastAsia="Times New Roman"/>
      <w:sz w:val="24"/>
    </w:rPr>
  </w:style>
  <w:style w:type="paragraph" w:customStyle="1" w:styleId="para">
    <w:name w:val="para"/>
    <w:basedOn w:val="Normal"/>
    <w:qFormat/>
    <w:rsid w:val="00B36220"/>
    <w:pPr>
      <w:spacing w:before="100" w:beforeAutospacing="1" w:after="100" w:afterAutospacing="1" w:line="240" w:lineRule="auto"/>
    </w:pPr>
    <w:rPr>
      <w:rFonts w:eastAsia="Times New Roman"/>
      <w:sz w:val="24"/>
    </w:rPr>
  </w:style>
  <w:style w:type="character" w:customStyle="1" w:styleId="citationref">
    <w:name w:val="citationref"/>
    <w:basedOn w:val="DefaultParagraphFont"/>
    <w:rsid w:val="00B36220"/>
  </w:style>
  <w:style w:type="character" w:customStyle="1" w:styleId="journaltitle">
    <w:name w:val="journaltitle"/>
    <w:basedOn w:val="DefaultParagraphFont"/>
    <w:rsid w:val="00B36220"/>
  </w:style>
  <w:style w:type="character" w:customStyle="1" w:styleId="hit">
    <w:name w:val="hit"/>
    <w:basedOn w:val="DefaultParagraphFont"/>
    <w:rsid w:val="00B36220"/>
  </w:style>
  <w:style w:type="paragraph" w:customStyle="1" w:styleId="wp-caption-text">
    <w:name w:val="wp-caption-text"/>
    <w:basedOn w:val="Normal"/>
    <w:qFormat/>
    <w:rsid w:val="00B36220"/>
    <w:pPr>
      <w:spacing w:before="100" w:beforeAutospacing="1" w:after="100" w:afterAutospacing="1" w:line="240" w:lineRule="auto"/>
    </w:pPr>
    <w:rPr>
      <w:rFonts w:eastAsia="Times New Roman"/>
      <w:sz w:val="24"/>
    </w:rPr>
  </w:style>
  <w:style w:type="paragraph" w:customStyle="1" w:styleId="css-utmy9y">
    <w:name w:val="css-utmy9y"/>
    <w:basedOn w:val="Normal"/>
    <w:rsid w:val="00B36220"/>
    <w:pPr>
      <w:spacing w:before="100" w:beforeAutospacing="1" w:after="100" w:afterAutospacing="1" w:line="240" w:lineRule="auto"/>
    </w:pPr>
    <w:rPr>
      <w:rFonts w:eastAsia="Times New Roman"/>
      <w:sz w:val="24"/>
    </w:rPr>
  </w:style>
  <w:style w:type="character" w:customStyle="1" w:styleId="Style11ptUnderline">
    <w:name w:val="Style 11 pt Underline"/>
    <w:basedOn w:val="DefaultParagraphFont"/>
    <w:rsid w:val="00B36220"/>
    <w:rPr>
      <w:sz w:val="20"/>
      <w:u w:val="single"/>
    </w:rPr>
  </w:style>
  <w:style w:type="character" w:customStyle="1" w:styleId="Style11ptBoldUnderlineBorderSinglesolidlineAuto">
    <w:name w:val="Style 11 pt Bold Underline Border: : (Single solid line Auto  ..."/>
    <w:basedOn w:val="DefaultParagraphFont"/>
    <w:rsid w:val="00B36220"/>
    <w:rPr>
      <w:rFonts w:ascii="Times New Roman" w:hAnsi="Times New Roman"/>
      <w:b/>
      <w:bCs/>
      <w:sz w:val="20"/>
      <w:u w:val="single"/>
      <w:bdr w:val="single" w:sz="4" w:space="0" w:color="auto"/>
    </w:rPr>
  </w:style>
  <w:style w:type="character" w:customStyle="1" w:styleId="m-5881241659849274027style13ptbold">
    <w:name w:val="m_-5881241659849274027style13ptbold"/>
    <w:basedOn w:val="DefaultParagraphFont"/>
    <w:rsid w:val="00B36220"/>
  </w:style>
  <w:style w:type="paragraph" w:customStyle="1" w:styleId="Small">
    <w:name w:val="Small"/>
    <w:basedOn w:val="Normal"/>
    <w:next w:val="Normal"/>
    <w:uiPriority w:val="99"/>
    <w:qFormat/>
    <w:rsid w:val="00B36220"/>
    <w:pPr>
      <w:jc w:val="both"/>
    </w:pPr>
    <w:rPr>
      <w:rFonts w:ascii="Arial" w:eastAsia="Calibri" w:hAnsi="Arial" w:cs="Arial"/>
    </w:rPr>
  </w:style>
  <w:style w:type="character" w:customStyle="1" w:styleId="Footnote">
    <w:name w:val="Footnote_"/>
    <w:basedOn w:val="DefaultParagraphFont"/>
    <w:link w:val="Footnote0"/>
    <w:rsid w:val="00B36220"/>
    <w:rPr>
      <w:rFonts w:ascii="Times New Roman" w:eastAsia="Times New Roman" w:hAnsi="Times New Roman"/>
      <w:sz w:val="15"/>
      <w:szCs w:val="15"/>
      <w:shd w:val="clear" w:color="auto" w:fill="FFFFFF"/>
    </w:rPr>
  </w:style>
  <w:style w:type="paragraph" w:customStyle="1" w:styleId="Footnote0">
    <w:name w:val="Footnote"/>
    <w:basedOn w:val="Normal"/>
    <w:link w:val="Footnote"/>
    <w:rsid w:val="00B36220"/>
    <w:pPr>
      <w:widowControl w:val="0"/>
      <w:shd w:val="clear" w:color="auto" w:fill="FFFFFF"/>
      <w:spacing w:before="240" w:after="0" w:line="202" w:lineRule="exact"/>
      <w:jc w:val="both"/>
    </w:pPr>
    <w:rPr>
      <w:rFonts w:ascii="Times New Roman" w:eastAsia="Times New Roman" w:hAnsi="Times New Roman"/>
      <w:sz w:val="15"/>
      <w:szCs w:val="15"/>
    </w:rPr>
  </w:style>
  <w:style w:type="character" w:customStyle="1" w:styleId="CardTagandCiteChar">
    <w:name w:val="Card Tag and Cite Char"/>
    <w:link w:val="CardTagandCite"/>
    <w:locked/>
    <w:rsid w:val="00B36220"/>
    <w:rPr>
      <w:rFonts w:ascii="Arial Narrow" w:hAnsi="Arial Narrow"/>
      <w:b/>
      <w:color w:val="000000"/>
      <w:sz w:val="26"/>
    </w:rPr>
  </w:style>
  <w:style w:type="paragraph" w:customStyle="1" w:styleId="CardTagandCite">
    <w:name w:val="Card Tag and Cite"/>
    <w:basedOn w:val="Normal"/>
    <w:next w:val="Normal"/>
    <w:link w:val="CardTagandCiteChar"/>
    <w:qFormat/>
    <w:rsid w:val="00B36220"/>
    <w:pPr>
      <w:spacing w:after="0" w:line="240" w:lineRule="auto"/>
    </w:pPr>
    <w:rPr>
      <w:rFonts w:ascii="Arial Narrow" w:hAnsi="Arial Narrow"/>
      <w:b/>
      <w:color w:val="000000"/>
      <w:sz w:val="26"/>
    </w:rPr>
  </w:style>
  <w:style w:type="character" w:customStyle="1" w:styleId="StyleBold">
    <w:name w:val="Style Bold"/>
    <w:basedOn w:val="DefaultParagraphFont"/>
    <w:uiPriority w:val="9"/>
    <w:rsid w:val="00B36220"/>
    <w:rPr>
      <w:b/>
      <w:bCs/>
    </w:rPr>
  </w:style>
  <w:style w:type="paragraph" w:customStyle="1" w:styleId="Cite2">
    <w:name w:val="Cite 2"/>
    <w:basedOn w:val="Normal"/>
    <w:qFormat/>
    <w:rsid w:val="00B36220"/>
    <w:pPr>
      <w:spacing w:after="0" w:line="240" w:lineRule="auto"/>
    </w:pPr>
    <w:rPr>
      <w:rFonts w:ascii="Arial" w:eastAsia="Calibri" w:hAnsi="Arial" w:cs="Arial"/>
      <w:b/>
      <w:sz w:val="24"/>
      <w:u w:val="single"/>
    </w:rPr>
  </w:style>
  <w:style w:type="character" w:customStyle="1" w:styleId="aqj">
    <w:name w:val="aqj"/>
    <w:basedOn w:val="DefaultParagraphFont"/>
    <w:rsid w:val="00B36220"/>
  </w:style>
  <w:style w:type="paragraph" w:customStyle="1" w:styleId="StyleJustified">
    <w:name w:val="Style Justified"/>
    <w:basedOn w:val="Normal"/>
    <w:qFormat/>
    <w:rsid w:val="00B36220"/>
    <w:pPr>
      <w:spacing w:after="0" w:line="240" w:lineRule="auto"/>
    </w:pPr>
    <w:rPr>
      <w:rFonts w:eastAsia="Times New Roman"/>
      <w:szCs w:val="20"/>
    </w:rPr>
  </w:style>
  <w:style w:type="paragraph" w:customStyle="1" w:styleId="AuthorDate">
    <w:name w:val="AuthorDate"/>
    <w:next w:val="Normal"/>
    <w:link w:val="AuthorDateChar"/>
    <w:qFormat/>
    <w:rsid w:val="00B36220"/>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B36220"/>
    <w:rPr>
      <w:rFonts w:ascii="Times New Roman" w:eastAsia="Calibri" w:hAnsi="Times New Roman" w:cs="Times New Roman"/>
      <w:b/>
      <w:sz w:val="24"/>
      <w:szCs w:val="20"/>
      <w:u w:val="single"/>
    </w:rPr>
  </w:style>
  <w:style w:type="character" w:customStyle="1" w:styleId="maintext">
    <w:name w:val="maintext"/>
    <w:basedOn w:val="DefaultParagraphFont"/>
    <w:rsid w:val="00B36220"/>
  </w:style>
  <w:style w:type="paragraph" w:customStyle="1" w:styleId="Stylecardtext8pt">
    <w:name w:val="Style card text + 8 pt"/>
    <w:basedOn w:val="Normal"/>
    <w:qFormat/>
    <w:rsid w:val="00B36220"/>
    <w:pPr>
      <w:spacing w:after="0" w:line="240" w:lineRule="auto"/>
      <w:ind w:right="288"/>
    </w:pPr>
  </w:style>
  <w:style w:type="character" w:customStyle="1" w:styleId="NotBold10Final">
    <w:name w:val="NotBold10Final"/>
    <w:uiPriority w:val="1"/>
    <w:qFormat/>
    <w:rsid w:val="00B36220"/>
    <w:rPr>
      <w:rFonts w:ascii="Times New Roman" w:hAnsi="Times New Roman"/>
      <w:b w:val="0"/>
      <w:i w:val="0"/>
      <w:sz w:val="20"/>
    </w:rPr>
  </w:style>
  <w:style w:type="character" w:customStyle="1" w:styleId="Bold12">
    <w:name w:val="Bold12"/>
    <w:uiPriority w:val="1"/>
    <w:qFormat/>
    <w:rsid w:val="00B36220"/>
    <w:rPr>
      <w:rFonts w:ascii="Times New Roman" w:hAnsi="Times New Roman"/>
      <w:b/>
      <w:sz w:val="24"/>
    </w:rPr>
  </w:style>
  <w:style w:type="paragraph" w:customStyle="1" w:styleId="cardChar2CharCharCharCharCharCharCharCharCharCharChar">
    <w:name w:val="card Char2 Char Char Char Char Char Char Char Char Char Char Char"/>
    <w:basedOn w:val="Normal"/>
    <w:rsid w:val="00B36220"/>
    <w:pPr>
      <w:spacing w:after="0" w:line="240" w:lineRule="auto"/>
      <w:ind w:left="288" w:right="288"/>
    </w:pPr>
    <w:rPr>
      <w:rFonts w:eastAsia="Times New Roman"/>
      <w:sz w:val="20"/>
      <w:szCs w:val="20"/>
    </w:rPr>
  </w:style>
  <w:style w:type="character" w:customStyle="1" w:styleId="CardtextChar1">
    <w:name w:val="Card text Char"/>
    <w:link w:val="Cardtext0"/>
    <w:locked/>
    <w:rsid w:val="00B36220"/>
    <w:rPr>
      <w:rFonts w:ascii="Arial Narrow" w:hAnsi="Arial Narrow"/>
      <w:u w:val="single"/>
    </w:rPr>
  </w:style>
  <w:style w:type="paragraph" w:customStyle="1" w:styleId="Cardtext0">
    <w:name w:val="Card text"/>
    <w:link w:val="CardtextChar1"/>
    <w:qFormat/>
    <w:rsid w:val="00B36220"/>
    <w:pPr>
      <w:widowControl w:val="0"/>
      <w:autoSpaceDE w:val="0"/>
      <w:autoSpaceDN w:val="0"/>
      <w:adjustRightInd w:val="0"/>
      <w:spacing w:after="0" w:line="240" w:lineRule="auto"/>
    </w:pPr>
    <w:rPr>
      <w:rFonts w:ascii="Arial Narrow" w:hAnsi="Arial Narrow"/>
      <w:u w:val="single"/>
    </w:rPr>
  </w:style>
  <w:style w:type="paragraph" w:styleId="Date">
    <w:name w:val="Date"/>
    <w:aliases w:val="date"/>
    <w:basedOn w:val="Normal"/>
    <w:next w:val="Normal"/>
    <w:link w:val="DateChar"/>
    <w:uiPriority w:val="99"/>
    <w:qFormat/>
    <w:rsid w:val="00B36220"/>
    <w:pPr>
      <w:suppressAutoHyphens/>
      <w:spacing w:after="0" w:line="240" w:lineRule="auto"/>
    </w:pPr>
    <w:rPr>
      <w:rFonts w:eastAsia="Times New Roman"/>
      <w:sz w:val="24"/>
      <w:lang w:val="x-none" w:eastAsia="ar-SA"/>
    </w:rPr>
  </w:style>
  <w:style w:type="character" w:customStyle="1" w:styleId="DateChar">
    <w:name w:val="Date Char"/>
    <w:aliases w:val="date Char"/>
    <w:basedOn w:val="DefaultParagraphFont"/>
    <w:link w:val="Date"/>
    <w:uiPriority w:val="99"/>
    <w:rsid w:val="00B36220"/>
    <w:rPr>
      <w:rFonts w:ascii="Calibri" w:eastAsia="Times New Roman" w:hAnsi="Calibri"/>
      <w:sz w:val="24"/>
      <w:lang w:val="x-none" w:eastAsia="ar-SA"/>
    </w:rPr>
  </w:style>
  <w:style w:type="paragraph" w:customStyle="1" w:styleId="Default">
    <w:name w:val="Default"/>
    <w:qFormat/>
    <w:rsid w:val="00B36220"/>
    <w:pPr>
      <w:autoSpaceDE w:val="0"/>
      <w:autoSpaceDN w:val="0"/>
      <w:adjustRightInd w:val="0"/>
      <w:spacing w:after="0" w:line="240" w:lineRule="auto"/>
    </w:pPr>
    <w:rPr>
      <w:rFonts w:ascii="Times New Roman" w:hAnsi="Times New Roman" w:cs="Times New Roman"/>
      <w:color w:val="000000"/>
      <w:sz w:val="24"/>
      <w:szCs w:val="24"/>
    </w:rPr>
  </w:style>
  <w:style w:type="paragraph" w:styleId="TOC1">
    <w:name w:val="toc 1"/>
    <w:aliases w:val="Index Basic"/>
    <w:basedOn w:val="Normal"/>
    <w:next w:val="Normal"/>
    <w:autoRedefine/>
    <w:uiPriority w:val="39"/>
    <w:unhideWhenUsed/>
    <w:qFormat/>
    <w:rsid w:val="00B36220"/>
    <w:pPr>
      <w:spacing w:after="0" w:line="240" w:lineRule="auto"/>
    </w:pPr>
    <w:rPr>
      <w:rFonts w:eastAsia="Calibri"/>
    </w:rPr>
  </w:style>
  <w:style w:type="paragraph" w:customStyle="1" w:styleId="newpage">
    <w:name w:val="new page"/>
    <w:basedOn w:val="Heading4"/>
    <w:rsid w:val="00B36220"/>
    <w:pPr>
      <w:keepNext w:val="0"/>
      <w:keepLines w:val="0"/>
      <w:pageBreakBefore/>
      <w:spacing w:before="0" w:line="240" w:lineRule="auto"/>
      <w:outlineLvl w:val="9"/>
    </w:pPr>
    <w:rPr>
      <w:rFonts w:eastAsia="Times" w:cs="Times New Roman"/>
      <w:sz w:val="22"/>
      <w:szCs w:val="20"/>
    </w:rPr>
  </w:style>
  <w:style w:type="paragraph" w:customStyle="1" w:styleId="afterheading">
    <w:name w:val="after heading"/>
    <w:basedOn w:val="Normal"/>
    <w:rsid w:val="00B36220"/>
    <w:pPr>
      <w:spacing w:after="0" w:line="240" w:lineRule="auto"/>
    </w:pPr>
    <w:rPr>
      <w:rFonts w:eastAsia="Times"/>
      <w:sz w:val="18"/>
      <w:szCs w:val="20"/>
    </w:rPr>
  </w:style>
  <w:style w:type="character" w:customStyle="1" w:styleId="textexposedshow">
    <w:name w:val="text_exposed_show"/>
    <w:basedOn w:val="DefaultParagraphFont"/>
    <w:rsid w:val="00B36220"/>
  </w:style>
  <w:style w:type="paragraph" w:customStyle="1" w:styleId="Heading">
    <w:name w:val="Heading"/>
    <w:basedOn w:val="Normal"/>
    <w:next w:val="BodyText"/>
    <w:rsid w:val="00B36220"/>
    <w:pPr>
      <w:keepNext/>
      <w:widowControl w:val="0"/>
      <w:suppressAutoHyphens/>
      <w:spacing w:before="240" w:after="120" w:line="240" w:lineRule="auto"/>
    </w:pPr>
    <w:rPr>
      <w:rFonts w:ascii="Arial" w:eastAsia="Droid Sans Fallback" w:hAnsi="Arial" w:cs="Lohit Hindi"/>
      <w:kern w:val="1"/>
      <w:sz w:val="28"/>
      <w:szCs w:val="28"/>
      <w:lang w:eastAsia="zh-CN" w:bidi="hi-IN"/>
    </w:rPr>
  </w:style>
  <w:style w:type="paragraph" w:styleId="List">
    <w:name w:val="List"/>
    <w:basedOn w:val="BodyText"/>
    <w:uiPriority w:val="99"/>
    <w:rsid w:val="00B36220"/>
    <w:pPr>
      <w:widowControl w:val="0"/>
      <w:suppressAutoHyphens/>
      <w:spacing w:line="240" w:lineRule="auto"/>
    </w:pPr>
    <w:rPr>
      <w:rFonts w:eastAsia="Droid Sans Fallback" w:cs="Lohit Hindi"/>
      <w:kern w:val="1"/>
      <w:sz w:val="24"/>
      <w:lang w:eastAsia="zh-CN" w:bidi="hi-IN"/>
    </w:rPr>
  </w:style>
  <w:style w:type="paragraph" w:styleId="Caption">
    <w:name w:val="caption"/>
    <w:aliases w:val="caption"/>
    <w:basedOn w:val="Normal"/>
    <w:qFormat/>
    <w:rsid w:val="00B36220"/>
    <w:pPr>
      <w:widowControl w:val="0"/>
      <w:suppressLineNumbers/>
      <w:suppressAutoHyphens/>
      <w:spacing w:before="120" w:after="120" w:line="240" w:lineRule="auto"/>
    </w:pPr>
    <w:rPr>
      <w:rFonts w:eastAsia="Droid Sans Fallback" w:cs="Lohit Hindi"/>
      <w:i/>
      <w:iCs/>
      <w:kern w:val="1"/>
      <w:sz w:val="24"/>
      <w:lang w:eastAsia="zh-CN" w:bidi="hi-IN"/>
    </w:rPr>
  </w:style>
  <w:style w:type="paragraph" w:customStyle="1" w:styleId="Index">
    <w:name w:val="Index"/>
    <w:basedOn w:val="Normal"/>
    <w:qFormat/>
    <w:rsid w:val="00B36220"/>
    <w:pPr>
      <w:widowControl w:val="0"/>
      <w:suppressLineNumbers/>
      <w:suppressAutoHyphens/>
      <w:spacing w:after="0" w:line="240" w:lineRule="auto"/>
    </w:pPr>
    <w:rPr>
      <w:rFonts w:eastAsia="Droid Sans Fallback" w:cs="Lohit Hindi"/>
      <w:kern w:val="1"/>
      <w:sz w:val="24"/>
      <w:lang w:eastAsia="zh-CN" w:bidi="hi-IN"/>
    </w:rPr>
  </w:style>
  <w:style w:type="paragraph" w:customStyle="1" w:styleId="2ArgumentHeader">
    <w:name w:val="2) Argument Header"/>
    <w:basedOn w:val="Heading1"/>
    <w:next w:val="Heading1"/>
    <w:rsid w:val="00B36220"/>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1"/>
      <w:sz w:val="24"/>
      <w:u w:val="single"/>
      <w:lang w:eastAsia="zh-CN" w:bidi="hi-IN"/>
    </w:rPr>
  </w:style>
  <w:style w:type="paragraph" w:customStyle="1" w:styleId="double">
    <w:name w:val="double"/>
    <w:basedOn w:val="Normal"/>
    <w:rsid w:val="00B36220"/>
    <w:pPr>
      <w:spacing w:before="100" w:beforeAutospacing="1" w:after="100" w:afterAutospacing="1" w:line="240" w:lineRule="auto"/>
    </w:pPr>
    <w:rPr>
      <w:rFonts w:ascii="Times" w:hAnsi="Times"/>
      <w:sz w:val="20"/>
      <w:szCs w:val="20"/>
    </w:rPr>
  </w:style>
  <w:style w:type="character" w:customStyle="1" w:styleId="TagGreg">
    <w:name w:val="TagGreg"/>
    <w:basedOn w:val="DefaultParagraphFont"/>
    <w:uiPriority w:val="1"/>
    <w:qFormat/>
    <w:rsid w:val="00B36220"/>
    <w:rPr>
      <w:rFonts w:ascii="Arial" w:hAnsi="Arial"/>
      <w:b/>
      <w:sz w:val="24"/>
    </w:rPr>
  </w:style>
  <w:style w:type="character" w:customStyle="1" w:styleId="Style11ptBlackUnderline">
    <w:name w:val="Style 11 pt Black Underline"/>
    <w:rsid w:val="00B36220"/>
    <w:rPr>
      <w:color w:val="000000"/>
      <w:sz w:val="20"/>
      <w:u w:val="single"/>
    </w:rPr>
  </w:style>
  <w:style w:type="character" w:customStyle="1" w:styleId="Style11ptBlack">
    <w:name w:val="Style 11 pt Black"/>
    <w:rsid w:val="00B36220"/>
    <w:rPr>
      <w:color w:val="000000"/>
      <w:sz w:val="20"/>
    </w:rPr>
  </w:style>
  <w:style w:type="paragraph" w:customStyle="1" w:styleId="CardsHighlighted">
    <w:name w:val="Cards Highlighted"/>
    <w:basedOn w:val="Normal"/>
    <w:link w:val="CardsHighlightedChar"/>
    <w:autoRedefine/>
    <w:qFormat/>
    <w:rsid w:val="00B36220"/>
    <w:pPr>
      <w:shd w:val="clear" w:color="auto" w:fill="00FFFF"/>
      <w:spacing w:after="0" w:line="240" w:lineRule="auto"/>
      <w:ind w:left="288" w:right="288"/>
      <w:jc w:val="both"/>
    </w:pPr>
    <w:rPr>
      <w:rFonts w:eastAsia="Calibri"/>
      <w:sz w:val="24"/>
      <w:u w:val="single"/>
    </w:rPr>
  </w:style>
  <w:style w:type="character" w:customStyle="1" w:styleId="CardsHighlightedChar">
    <w:name w:val="Cards Highlighted Char"/>
    <w:basedOn w:val="DefaultParagraphFont"/>
    <w:link w:val="CardsHighlighted"/>
    <w:rsid w:val="00B36220"/>
    <w:rPr>
      <w:rFonts w:ascii="Calibri" w:eastAsia="Calibri" w:hAnsi="Calibri"/>
      <w:sz w:val="24"/>
      <w:u w:val="single"/>
      <w:shd w:val="clear" w:color="auto" w:fill="00FFFF"/>
    </w:rPr>
  </w:style>
  <w:style w:type="character" w:customStyle="1" w:styleId="CitesChar">
    <w:name w:val="Cites Char"/>
    <w:basedOn w:val="DefaultParagraphFont"/>
    <w:link w:val="Cites"/>
    <w:rsid w:val="00B36220"/>
    <w:rPr>
      <w:rFonts w:ascii="Times New Roman" w:eastAsia="Times New Roman" w:hAnsi="Times New Roman" w:cs="Times New Roman"/>
      <w:sz w:val="20"/>
      <w:szCs w:val="24"/>
    </w:rPr>
  </w:style>
  <w:style w:type="paragraph" w:customStyle="1" w:styleId="analytics0">
    <w:name w:val="analytics"/>
    <w:basedOn w:val="Normal"/>
    <w:link w:val="analyticsChar0"/>
    <w:uiPriority w:val="4"/>
    <w:rsid w:val="00B36220"/>
    <w:pPr>
      <w:spacing w:after="0" w:line="240" w:lineRule="auto"/>
    </w:pPr>
    <w:rPr>
      <w:b/>
      <w:color w:val="C00000"/>
    </w:rPr>
  </w:style>
  <w:style w:type="character" w:customStyle="1" w:styleId="analyticsChar0">
    <w:name w:val="analytics Char"/>
    <w:basedOn w:val="DefaultParagraphFont"/>
    <w:link w:val="analytics0"/>
    <w:uiPriority w:val="4"/>
    <w:rsid w:val="00B36220"/>
    <w:rPr>
      <w:rFonts w:ascii="Calibri" w:hAnsi="Calibri"/>
      <w:b/>
      <w:color w:val="C00000"/>
    </w:rPr>
  </w:style>
  <w:style w:type="character" w:customStyle="1" w:styleId="swauthor">
    <w:name w:val="sw_author"/>
    <w:rsid w:val="00B36220"/>
  </w:style>
  <w:style w:type="character" w:customStyle="1" w:styleId="Mention1">
    <w:name w:val="Mention1"/>
    <w:basedOn w:val="DefaultParagraphFont"/>
    <w:uiPriority w:val="99"/>
    <w:semiHidden/>
    <w:unhideWhenUsed/>
    <w:rsid w:val="00B36220"/>
    <w:rPr>
      <w:color w:val="2B579A"/>
      <w:shd w:val="clear" w:color="auto" w:fill="E6E6E6"/>
    </w:rPr>
  </w:style>
  <w:style w:type="paragraph" w:customStyle="1" w:styleId="citenon-bold">
    <w:name w:val="cite non-bold"/>
    <w:basedOn w:val="Normal"/>
    <w:link w:val="citenon-boldChar"/>
    <w:qFormat/>
    <w:rsid w:val="00B36220"/>
    <w:pPr>
      <w:spacing w:after="0" w:line="240" w:lineRule="auto"/>
    </w:pPr>
    <w:rPr>
      <w:rFonts w:eastAsia="Calibri"/>
      <w:sz w:val="20"/>
      <w:szCs w:val="20"/>
      <w:lang w:val="x-none" w:eastAsia="x-none"/>
    </w:rPr>
  </w:style>
  <w:style w:type="character" w:customStyle="1" w:styleId="citenon-boldChar">
    <w:name w:val="cite non-bold Char"/>
    <w:link w:val="citenon-bold"/>
    <w:rsid w:val="00B36220"/>
    <w:rPr>
      <w:rFonts w:ascii="Calibri" w:eastAsia="Calibri" w:hAnsi="Calibri"/>
      <w:sz w:val="20"/>
      <w:szCs w:val="20"/>
      <w:lang w:val="x-none" w:eastAsia="x-none"/>
    </w:rPr>
  </w:style>
  <w:style w:type="paragraph" w:customStyle="1" w:styleId="HotRoute">
    <w:name w:val="Hot Route!"/>
    <w:basedOn w:val="Normal"/>
    <w:link w:val="HotRouteChar"/>
    <w:qFormat/>
    <w:rsid w:val="00B36220"/>
    <w:pPr>
      <w:spacing w:after="0" w:line="240" w:lineRule="auto"/>
      <w:ind w:left="144"/>
    </w:pPr>
    <w:rPr>
      <w:rFonts w:eastAsia="Calibri"/>
      <w:color w:val="000000"/>
    </w:rPr>
  </w:style>
  <w:style w:type="character" w:customStyle="1" w:styleId="HotRouteChar">
    <w:name w:val="Hot Route! Char"/>
    <w:link w:val="HotRoute"/>
    <w:rsid w:val="00B36220"/>
    <w:rPr>
      <w:rFonts w:ascii="Calibri" w:eastAsia="Calibri" w:hAnsi="Calibri"/>
      <w:color w:val="000000"/>
    </w:rPr>
  </w:style>
  <w:style w:type="paragraph" w:customStyle="1" w:styleId="CardIndented">
    <w:name w:val="Card (Indented)"/>
    <w:basedOn w:val="Normal"/>
    <w:link w:val="CardIndentedChar"/>
    <w:qFormat/>
    <w:rsid w:val="00B36220"/>
    <w:pPr>
      <w:spacing w:after="0" w:line="240" w:lineRule="auto"/>
      <w:ind w:left="288"/>
    </w:pPr>
  </w:style>
  <w:style w:type="paragraph" w:customStyle="1" w:styleId="PhoTag">
    <w:name w:val="PhoTag"/>
    <w:basedOn w:val="Normal"/>
    <w:next w:val="Normal"/>
    <w:autoRedefine/>
    <w:qFormat/>
    <w:rsid w:val="00B36220"/>
    <w:pPr>
      <w:spacing w:after="0" w:line="240" w:lineRule="auto"/>
    </w:pPr>
    <w:rPr>
      <w:b/>
    </w:rPr>
  </w:style>
  <w:style w:type="character" w:customStyle="1" w:styleId="BoldUnderlineChar0">
    <w:name w:val="BoldUnderline Char"/>
    <w:uiPriority w:val="99"/>
    <w:rsid w:val="00B36220"/>
    <w:rPr>
      <w:rFonts w:ascii="Times New Roman" w:eastAsia="Times New Roman" w:hAnsi="Times New Roman" w:cs="Times New Roman"/>
      <w:b/>
      <w:sz w:val="20"/>
      <w:u w:val="single"/>
    </w:rPr>
  </w:style>
  <w:style w:type="character" w:customStyle="1" w:styleId="wikiexternallink">
    <w:name w:val="wikiexternallink"/>
    <w:basedOn w:val="DefaultParagraphFont"/>
    <w:rsid w:val="00B36220"/>
  </w:style>
  <w:style w:type="character" w:customStyle="1" w:styleId="wikigeneratedlinkcontent">
    <w:name w:val="wikigeneratedlinkcontent"/>
    <w:basedOn w:val="DefaultParagraphFont"/>
    <w:rsid w:val="00B36220"/>
  </w:style>
  <w:style w:type="character" w:customStyle="1" w:styleId="boldunderlineChar1">
    <w:name w:val="bold underline Char"/>
    <w:basedOn w:val="DefaultParagraphFont"/>
    <w:rsid w:val="00B36220"/>
    <w:rPr>
      <w:rFonts w:ascii="Times New Roman" w:eastAsia="Times New Roman" w:hAnsi="Times New Roman" w:cs="Arial"/>
      <w:b/>
      <w:bCs/>
      <w:sz w:val="24"/>
      <w:szCs w:val="24"/>
      <w:u w:val="single"/>
      <w:lang w:eastAsia="zh-CN"/>
    </w:rPr>
  </w:style>
  <w:style w:type="character" w:customStyle="1" w:styleId="underlineChar0">
    <w:name w:val="underline Char"/>
    <w:basedOn w:val="DefaultParagraphFont"/>
    <w:rsid w:val="00B36220"/>
    <w:rPr>
      <w:rFonts w:ascii="Times New Roman" w:eastAsia="Times New Roman" w:hAnsi="Times New Roman" w:cs="Arial"/>
      <w:bCs/>
      <w:sz w:val="24"/>
      <w:szCs w:val="24"/>
      <w:u w:val="single"/>
      <w:lang w:eastAsia="zh-CN"/>
    </w:rPr>
  </w:style>
  <w:style w:type="paragraph" w:customStyle="1" w:styleId="NormalText">
    <w:name w:val="Normal Text"/>
    <w:basedOn w:val="Normal"/>
    <w:link w:val="NormalTextChar"/>
    <w:autoRedefine/>
    <w:qFormat/>
    <w:rsid w:val="00B36220"/>
    <w:pPr>
      <w:spacing w:after="0" w:line="240" w:lineRule="auto"/>
      <w:jc w:val="both"/>
    </w:pPr>
    <w:rPr>
      <w:rFonts w:eastAsia="Calibri"/>
      <w:sz w:val="20"/>
      <w:szCs w:val="26"/>
    </w:rPr>
  </w:style>
  <w:style w:type="character" w:customStyle="1" w:styleId="Author">
    <w:name w:val="Author"/>
    <w:aliases w:val="Style Date"/>
    <w:basedOn w:val="DefaultParagraphFont"/>
    <w:qFormat/>
    <w:rsid w:val="00B36220"/>
    <w:rPr>
      <w:sz w:val="24"/>
    </w:rPr>
  </w:style>
  <w:style w:type="character" w:customStyle="1" w:styleId="box">
    <w:name w:val="box"/>
    <w:basedOn w:val="DefaultParagraphFont"/>
    <w:rsid w:val="00B36220"/>
    <w:rPr>
      <w:rFonts w:ascii="Arial" w:hAnsi="Arial" w:cs="Arial"/>
      <w:b/>
      <w:color w:val="000000"/>
      <w:sz w:val="19"/>
      <w:szCs w:val="22"/>
      <w:u w:val="thick"/>
      <w:bdr w:val="single" w:sz="12" w:space="0" w:color="auto"/>
    </w:rPr>
  </w:style>
  <w:style w:type="paragraph" w:customStyle="1" w:styleId="ReallySmall">
    <w:name w:val="Really Small"/>
    <w:basedOn w:val="Normal"/>
    <w:link w:val="ReallySmallChar"/>
    <w:rsid w:val="00B36220"/>
    <w:pPr>
      <w:spacing w:after="0" w:line="240" w:lineRule="auto"/>
    </w:pPr>
    <w:rPr>
      <w:rFonts w:eastAsia="Times New Roman"/>
      <w:szCs w:val="20"/>
    </w:rPr>
  </w:style>
  <w:style w:type="character" w:customStyle="1" w:styleId="ReallySmallChar">
    <w:name w:val="Really Small Char"/>
    <w:basedOn w:val="DefaultParagraphFont"/>
    <w:link w:val="ReallySmall"/>
    <w:rsid w:val="00B36220"/>
    <w:rPr>
      <w:rFonts w:ascii="Calibri" w:eastAsia="Times New Roman" w:hAnsi="Calibri"/>
      <w:szCs w:val="20"/>
    </w:rPr>
  </w:style>
  <w:style w:type="paragraph" w:customStyle="1" w:styleId="PageHeaderLine1">
    <w:name w:val="PageHeaderLine1"/>
    <w:basedOn w:val="Normal"/>
    <w:qFormat/>
    <w:rsid w:val="00B36220"/>
    <w:pPr>
      <w:tabs>
        <w:tab w:val="right" w:pos="10800"/>
      </w:tabs>
      <w:spacing w:after="0" w:line="240" w:lineRule="auto"/>
    </w:pPr>
    <w:rPr>
      <w:b/>
    </w:rPr>
  </w:style>
  <w:style w:type="paragraph" w:customStyle="1" w:styleId="PageHeaderLine2">
    <w:name w:val="PageHeaderLine2"/>
    <w:basedOn w:val="Normal"/>
    <w:next w:val="Normal"/>
    <w:link w:val="PageHeaderLine2Char"/>
    <w:qFormat/>
    <w:rsid w:val="00B36220"/>
    <w:pPr>
      <w:tabs>
        <w:tab w:val="right" w:pos="10800"/>
      </w:tabs>
      <w:spacing w:after="0" w:line="480" w:lineRule="auto"/>
    </w:pPr>
    <w:rPr>
      <w:b/>
    </w:rPr>
  </w:style>
  <w:style w:type="paragraph" w:styleId="TOC4">
    <w:name w:val="toc 4"/>
    <w:basedOn w:val="Normal"/>
    <w:next w:val="Normal"/>
    <w:autoRedefine/>
    <w:unhideWhenUsed/>
    <w:rsid w:val="00B36220"/>
    <w:pPr>
      <w:spacing w:before="240" w:after="0" w:line="240" w:lineRule="auto"/>
    </w:pPr>
    <w:rPr>
      <w:b/>
      <w:u w:val="single"/>
    </w:rPr>
  </w:style>
  <w:style w:type="paragraph" w:customStyle="1" w:styleId="BlockTitle2">
    <w:name w:val="Block Title2"/>
    <w:basedOn w:val="Normal"/>
    <w:next w:val="Normal"/>
    <w:link w:val="BlockTitle2Char"/>
    <w:qFormat/>
    <w:rsid w:val="00B36220"/>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B36220"/>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color w:val="000000"/>
      <w:kern w:val="32"/>
      <w:sz w:val="32"/>
      <w:u w:val="single"/>
    </w:rPr>
  </w:style>
  <w:style w:type="paragraph" w:styleId="TOC2">
    <w:name w:val="toc 2"/>
    <w:basedOn w:val="Normal"/>
    <w:next w:val="Normal"/>
    <w:autoRedefine/>
    <w:uiPriority w:val="39"/>
    <w:rsid w:val="00B36220"/>
    <w:pPr>
      <w:spacing w:after="0" w:line="240" w:lineRule="auto"/>
      <w:ind w:left="200"/>
    </w:pPr>
    <w:rPr>
      <w:rFonts w:eastAsia="Calibri"/>
      <w:color w:val="000000"/>
    </w:rPr>
  </w:style>
  <w:style w:type="paragraph" w:styleId="TOC3">
    <w:name w:val="toc 3"/>
    <w:basedOn w:val="Normal"/>
    <w:next w:val="Normal"/>
    <w:autoRedefine/>
    <w:rsid w:val="00B36220"/>
    <w:pPr>
      <w:spacing w:after="0" w:line="240" w:lineRule="auto"/>
      <w:ind w:left="400"/>
    </w:pPr>
    <w:rPr>
      <w:rFonts w:eastAsia="Calibri"/>
      <w:color w:val="000000"/>
    </w:rPr>
  </w:style>
  <w:style w:type="paragraph" w:styleId="TOC5">
    <w:name w:val="toc 5"/>
    <w:basedOn w:val="Normal"/>
    <w:next w:val="Normal"/>
    <w:autoRedefine/>
    <w:rsid w:val="00B36220"/>
    <w:pPr>
      <w:spacing w:after="0" w:line="240" w:lineRule="auto"/>
      <w:ind w:left="800"/>
    </w:pPr>
    <w:rPr>
      <w:rFonts w:eastAsia="Calibri"/>
      <w:color w:val="000000"/>
    </w:rPr>
  </w:style>
  <w:style w:type="paragraph" w:styleId="TOC6">
    <w:name w:val="toc 6"/>
    <w:basedOn w:val="Normal"/>
    <w:next w:val="Normal"/>
    <w:autoRedefine/>
    <w:rsid w:val="00B36220"/>
    <w:pPr>
      <w:spacing w:after="0" w:line="240" w:lineRule="auto"/>
      <w:ind w:left="1000"/>
    </w:pPr>
    <w:rPr>
      <w:rFonts w:eastAsia="Calibri"/>
      <w:color w:val="000000"/>
    </w:rPr>
  </w:style>
  <w:style w:type="paragraph" w:styleId="TOC7">
    <w:name w:val="toc 7"/>
    <w:basedOn w:val="Normal"/>
    <w:next w:val="Normal"/>
    <w:autoRedefine/>
    <w:rsid w:val="00B36220"/>
    <w:pPr>
      <w:spacing w:after="0" w:line="240" w:lineRule="auto"/>
      <w:ind w:left="1200"/>
    </w:pPr>
    <w:rPr>
      <w:rFonts w:eastAsia="Calibri"/>
      <w:color w:val="000000"/>
    </w:rPr>
  </w:style>
  <w:style w:type="paragraph" w:styleId="TOC8">
    <w:name w:val="toc 8"/>
    <w:basedOn w:val="Normal"/>
    <w:next w:val="Normal"/>
    <w:autoRedefine/>
    <w:rsid w:val="00B36220"/>
    <w:pPr>
      <w:spacing w:after="0" w:line="240" w:lineRule="auto"/>
      <w:ind w:left="1400"/>
    </w:pPr>
    <w:rPr>
      <w:rFonts w:eastAsia="Calibri"/>
      <w:color w:val="000000"/>
    </w:rPr>
  </w:style>
  <w:style w:type="paragraph" w:styleId="TOC9">
    <w:name w:val="toc 9"/>
    <w:basedOn w:val="Normal"/>
    <w:next w:val="Normal"/>
    <w:autoRedefine/>
    <w:rsid w:val="00B36220"/>
    <w:pPr>
      <w:spacing w:after="0" w:line="240" w:lineRule="auto"/>
      <w:ind w:left="1600"/>
    </w:pPr>
    <w:rPr>
      <w:rFonts w:eastAsia="Calibri"/>
      <w:color w:val="000000"/>
    </w:rPr>
  </w:style>
  <w:style w:type="paragraph" w:customStyle="1" w:styleId="TxBrp1">
    <w:name w:val="TxBr_p1"/>
    <w:basedOn w:val="Normal"/>
    <w:qFormat/>
    <w:rsid w:val="00B36220"/>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B36220"/>
    <w:pPr>
      <w:spacing w:before="100" w:beforeAutospacing="1" w:after="100" w:afterAutospacing="1" w:line="240" w:lineRule="auto"/>
    </w:pPr>
    <w:rPr>
      <w:rFonts w:eastAsia="Calibri"/>
      <w:color w:val="000000"/>
    </w:rPr>
  </w:style>
  <w:style w:type="paragraph" w:customStyle="1" w:styleId="hat">
    <w:name w:val="hat"/>
    <w:basedOn w:val="Normal"/>
    <w:next w:val="Normal"/>
    <w:link w:val="hatChar"/>
    <w:qFormat/>
    <w:rsid w:val="00B36220"/>
    <w:pPr>
      <w:spacing w:before="240" w:after="240" w:line="240" w:lineRule="auto"/>
      <w:jc w:val="center"/>
      <w:outlineLvl w:val="0"/>
    </w:pPr>
    <w:rPr>
      <w:rFonts w:eastAsia="Calibri"/>
      <w:b/>
      <w:bCs/>
      <w:color w:val="000000"/>
      <w:sz w:val="32"/>
      <w:u w:val="single"/>
    </w:rPr>
  </w:style>
  <w:style w:type="character" w:customStyle="1" w:styleId="Style8pt">
    <w:name w:val="Style 8 pt"/>
    <w:rsid w:val="00B36220"/>
    <w:rPr>
      <w:rFonts w:ascii="Times New Roman" w:hAnsi="Times New Roman"/>
      <w:sz w:val="16"/>
      <w:u w:val="none"/>
    </w:rPr>
  </w:style>
  <w:style w:type="paragraph" w:customStyle="1" w:styleId="cards0">
    <w:name w:val="cards"/>
    <w:basedOn w:val="Normal"/>
    <w:qFormat/>
    <w:rsid w:val="00B36220"/>
    <w:pPr>
      <w:spacing w:after="0" w:line="240" w:lineRule="auto"/>
    </w:pPr>
    <w:rPr>
      <w:rFonts w:eastAsia="Calibri"/>
      <w:color w:val="000000"/>
    </w:rPr>
  </w:style>
  <w:style w:type="character" w:customStyle="1" w:styleId="7TimesNewRoman">
    <w:name w:val="7 Times New Roman"/>
    <w:rsid w:val="00B36220"/>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Heading4Cite">
    <w:name w:val="Heading 4 Cite"/>
    <w:basedOn w:val="Normal"/>
    <w:link w:val="Heading4CiteChar"/>
    <w:autoRedefine/>
    <w:qFormat/>
    <w:rsid w:val="00B36220"/>
    <w:pPr>
      <w:spacing w:after="0" w:line="240" w:lineRule="auto"/>
    </w:pPr>
    <w:rPr>
      <w:rFonts w:eastAsia="Calibri"/>
      <w:color w:val="000000"/>
    </w:rPr>
  </w:style>
  <w:style w:type="character" w:customStyle="1" w:styleId="Heading4CiteChar">
    <w:name w:val="Heading 4 Cite Char"/>
    <w:link w:val="Heading4Cite"/>
    <w:rsid w:val="00B36220"/>
    <w:rPr>
      <w:rFonts w:ascii="Calibri" w:eastAsia="Calibri" w:hAnsi="Calibri"/>
      <w:color w:val="000000"/>
    </w:rPr>
  </w:style>
  <w:style w:type="character" w:customStyle="1" w:styleId="BoldUnderlineCharChar">
    <w:name w:val="BoldUnderline Char Char"/>
    <w:rsid w:val="00B36220"/>
    <w:rPr>
      <w:rFonts w:ascii="Calibri" w:hAnsi="Calibri"/>
      <w:b/>
      <w:szCs w:val="24"/>
      <w:u w:val="single"/>
      <w:lang w:val="en-US" w:eastAsia="en-US" w:bidi="ar-SA"/>
    </w:rPr>
  </w:style>
  <w:style w:type="paragraph" w:customStyle="1" w:styleId="Underlining">
    <w:name w:val="Underlining"/>
    <w:basedOn w:val="Normal"/>
    <w:link w:val="UnderliningChar"/>
    <w:qFormat/>
    <w:rsid w:val="00B36220"/>
    <w:pPr>
      <w:spacing w:after="0" w:line="240" w:lineRule="auto"/>
    </w:pPr>
    <w:rPr>
      <w:rFonts w:ascii="Arial Narrow" w:eastAsia="Calibri" w:hAnsi="Arial Narrow"/>
      <w:color w:val="000000"/>
      <w:u w:val="single"/>
    </w:rPr>
  </w:style>
  <w:style w:type="character" w:customStyle="1" w:styleId="UnderliningChar">
    <w:name w:val="Underlining Char"/>
    <w:link w:val="Underlining"/>
    <w:rsid w:val="00B36220"/>
    <w:rPr>
      <w:rFonts w:ascii="Arial Narrow" w:eastAsia="Calibri" w:hAnsi="Arial Narrow"/>
      <w:color w:val="000000"/>
      <w:u w:val="single"/>
    </w:rPr>
  </w:style>
  <w:style w:type="character" w:customStyle="1" w:styleId="UnderlinedCharChar">
    <w:name w:val="Underlined Char Char"/>
    <w:rsid w:val="00B36220"/>
    <w:rPr>
      <w:szCs w:val="28"/>
      <w:u w:val="single"/>
      <w:lang w:val="en-US" w:eastAsia="en-US" w:bidi="ar-SA"/>
    </w:rPr>
  </w:style>
  <w:style w:type="paragraph" w:customStyle="1" w:styleId="Microtext">
    <w:name w:val="Microtext"/>
    <w:basedOn w:val="Normal"/>
    <w:next w:val="Normal"/>
    <w:link w:val="MicrotextChar"/>
    <w:qFormat/>
    <w:rsid w:val="00B36220"/>
    <w:pPr>
      <w:spacing w:after="0" w:line="240" w:lineRule="auto"/>
    </w:pPr>
    <w:rPr>
      <w:rFonts w:eastAsia="Calibri"/>
      <w:color w:val="000000"/>
      <w:sz w:val="12"/>
    </w:rPr>
  </w:style>
  <w:style w:type="character" w:customStyle="1" w:styleId="MicrotextChar">
    <w:name w:val="Microtext Char"/>
    <w:link w:val="Microtext"/>
    <w:rsid w:val="00B36220"/>
    <w:rPr>
      <w:rFonts w:ascii="Calibri" w:eastAsia="Calibri" w:hAnsi="Calibri"/>
      <w:color w:val="000000"/>
      <w:sz w:val="12"/>
    </w:rPr>
  </w:style>
  <w:style w:type="paragraph" w:customStyle="1" w:styleId="PageTitle">
    <w:name w:val="Page Title"/>
    <w:basedOn w:val="Normal"/>
    <w:next w:val="Normal"/>
    <w:qFormat/>
    <w:rsid w:val="00B36220"/>
    <w:pPr>
      <w:tabs>
        <w:tab w:val="left" w:pos="1440"/>
      </w:tabs>
      <w:spacing w:after="0" w:line="240" w:lineRule="auto"/>
      <w:jc w:val="center"/>
      <w:outlineLvl w:val="1"/>
    </w:pPr>
    <w:rPr>
      <w:rFonts w:eastAsia="Calibri"/>
      <w:b/>
      <w:smallCaps/>
      <w:color w:val="000000"/>
      <w:sz w:val="36"/>
      <w:u w:val="single"/>
    </w:rPr>
  </w:style>
  <w:style w:type="character" w:customStyle="1" w:styleId="Style9ptUnderline">
    <w:name w:val="Style 9 pt Underline"/>
    <w:rsid w:val="00B36220"/>
    <w:rPr>
      <w:sz w:val="20"/>
      <w:u w:val="single"/>
    </w:rPr>
  </w:style>
  <w:style w:type="character" w:customStyle="1" w:styleId="StyleTimesNewRoman9pt">
    <w:name w:val="Style Times New Roman 9 pt"/>
    <w:rsid w:val="00B36220"/>
    <w:rPr>
      <w:sz w:val="20"/>
    </w:rPr>
  </w:style>
  <w:style w:type="character" w:customStyle="1" w:styleId="Style9ptItalicUnderline">
    <w:name w:val="Style 9 pt Italic Underline"/>
    <w:rsid w:val="00B36220"/>
    <w:rPr>
      <w:i/>
      <w:iCs/>
      <w:sz w:val="20"/>
      <w:u w:val="single"/>
    </w:rPr>
  </w:style>
  <w:style w:type="paragraph" w:customStyle="1" w:styleId="Style4">
    <w:name w:val="Style4"/>
    <w:basedOn w:val="Normal"/>
    <w:link w:val="Style4Char"/>
    <w:qFormat/>
    <w:rsid w:val="00B36220"/>
    <w:pPr>
      <w:numPr>
        <w:numId w:val="12"/>
      </w:numPr>
      <w:tabs>
        <w:tab w:val="clear" w:pos="360"/>
      </w:tabs>
      <w:spacing w:after="0" w:line="240" w:lineRule="auto"/>
      <w:ind w:left="0" w:firstLine="0"/>
    </w:pPr>
    <w:rPr>
      <w:rFonts w:ascii="Arial Narrow" w:hAnsi="Arial Narrow"/>
      <w:szCs w:val="24"/>
      <w:u w:val="single"/>
    </w:rPr>
  </w:style>
  <w:style w:type="paragraph" w:customStyle="1" w:styleId="StyleStyle49pt">
    <w:name w:val="Style Style4 + 9 pt"/>
    <w:basedOn w:val="Style4"/>
    <w:link w:val="StyleStyle49ptChar"/>
    <w:qFormat/>
    <w:rsid w:val="00B36220"/>
  </w:style>
  <w:style w:type="character" w:customStyle="1" w:styleId="StyleStyle49ptChar">
    <w:name w:val="Style Style4 + 9 pt Char"/>
    <w:link w:val="StyleStyle49pt"/>
    <w:rsid w:val="00B36220"/>
    <w:rPr>
      <w:rFonts w:ascii="Arial Narrow" w:hAnsi="Arial Narrow"/>
      <w:szCs w:val="24"/>
      <w:u w:val="single"/>
    </w:rPr>
  </w:style>
  <w:style w:type="paragraph" w:customStyle="1" w:styleId="StyleStyle49ptBold">
    <w:name w:val="Style Style4 + 9 pt Bold"/>
    <w:basedOn w:val="Style4"/>
    <w:link w:val="StyleStyle49ptBoldChar"/>
    <w:qFormat/>
    <w:rsid w:val="00B36220"/>
    <w:rPr>
      <w:b/>
      <w:bCs/>
    </w:rPr>
  </w:style>
  <w:style w:type="character" w:customStyle="1" w:styleId="StyleStyle49ptBoldChar">
    <w:name w:val="Style Style4 + 9 pt Bold Char"/>
    <w:link w:val="StyleStyle49ptBold"/>
    <w:rsid w:val="00B36220"/>
    <w:rPr>
      <w:rFonts w:ascii="Arial Narrow" w:hAnsi="Arial Narrow"/>
      <w:b/>
      <w:bCs/>
      <w:szCs w:val="24"/>
      <w:u w:val="single"/>
    </w:rPr>
  </w:style>
  <w:style w:type="character" w:customStyle="1" w:styleId="Style9ptBoldUnderline">
    <w:name w:val="Style 9 pt Bold Underline"/>
    <w:rsid w:val="00B36220"/>
    <w:rPr>
      <w:b/>
      <w:bCs/>
      <w:sz w:val="20"/>
      <w:u w:val="single"/>
    </w:rPr>
  </w:style>
  <w:style w:type="paragraph" w:customStyle="1" w:styleId="Style3">
    <w:name w:val="Style3"/>
    <w:basedOn w:val="Normal"/>
    <w:link w:val="Style3Char"/>
    <w:qFormat/>
    <w:rsid w:val="00B36220"/>
    <w:pPr>
      <w:spacing w:after="0" w:line="240" w:lineRule="auto"/>
    </w:pPr>
    <w:rPr>
      <w:rFonts w:ascii="Arial Narrow" w:hAnsi="Arial Narrow"/>
      <w:b/>
      <w:szCs w:val="24"/>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B36220"/>
    <w:pPr>
      <w:keepLines w:val="0"/>
      <w:pageBreakBefore w:val="0"/>
      <w:spacing w:before="0" w:after="60" w:line="240" w:lineRule="auto"/>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B36220"/>
    <w:pPr>
      <w:keepLines w:val="0"/>
      <w:spacing w:before="0" w:after="120" w:line="240" w:lineRule="auto"/>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B36220"/>
    <w:rPr>
      <w:rFonts w:ascii="Calibri" w:eastAsia="Times New Roman" w:hAnsi="Calibri" w:cs="Times New Roman"/>
      <w:b/>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B36220"/>
    <w:rPr>
      <w:rFonts w:ascii="Calibri" w:eastAsia="Times New Roman" w:hAnsi="Calibri" w:cs="Times New Roman"/>
      <w:iCs/>
      <w:color w:val="000000"/>
      <w:sz w:val="16"/>
      <w:szCs w:val="28"/>
    </w:rPr>
  </w:style>
  <w:style w:type="paragraph" w:customStyle="1" w:styleId="Style1">
    <w:name w:val="Style 1"/>
    <w:uiPriority w:val="99"/>
    <w:qFormat/>
    <w:rsid w:val="00B36220"/>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term">
    <w:name w:val="term"/>
    <w:basedOn w:val="DefaultParagraphFont"/>
    <w:rsid w:val="00B36220"/>
  </w:style>
  <w:style w:type="character" w:customStyle="1" w:styleId="Style9ptUnderline2">
    <w:name w:val="Style 9 pt Underline2"/>
    <w:rsid w:val="00B36220"/>
    <w:rPr>
      <w:sz w:val="20"/>
      <w:u w:val="single"/>
    </w:rPr>
  </w:style>
  <w:style w:type="paragraph" w:customStyle="1" w:styleId="StyleUnderline9pt2">
    <w:name w:val="Style Underline + 9 pt2"/>
    <w:basedOn w:val="Normal"/>
    <w:link w:val="StyleUnderline9pt2Char"/>
    <w:rsid w:val="00B36220"/>
    <w:pPr>
      <w:spacing w:after="0" w:line="240" w:lineRule="auto"/>
    </w:pPr>
    <w:rPr>
      <w:rFonts w:eastAsia="Times New Roman"/>
      <w:color w:val="000000"/>
      <w:sz w:val="20"/>
      <w:szCs w:val="20"/>
      <w:u w:val="single"/>
    </w:rPr>
  </w:style>
  <w:style w:type="character" w:customStyle="1" w:styleId="StyleUnderline9pt2Char">
    <w:name w:val="Style Underline + 9 pt2 Char"/>
    <w:link w:val="StyleUnderline9pt2"/>
    <w:rsid w:val="00B36220"/>
    <w:rPr>
      <w:rFonts w:ascii="Calibri" w:eastAsia="Times New Roman" w:hAnsi="Calibri"/>
      <w:color w:val="000000"/>
      <w:sz w:val="20"/>
      <w:szCs w:val="20"/>
      <w:u w:val="single"/>
    </w:rPr>
  </w:style>
  <w:style w:type="character" w:customStyle="1" w:styleId="CharChar11">
    <w:name w:val="Char Char11"/>
    <w:rsid w:val="00B36220"/>
    <w:rPr>
      <w:rFonts w:cs="Arial"/>
      <w:bCs/>
      <w:szCs w:val="26"/>
      <w:u w:val="single"/>
      <w:lang w:val="en-US" w:eastAsia="en-US" w:bidi="ar-SA"/>
    </w:rPr>
  </w:style>
  <w:style w:type="paragraph" w:customStyle="1" w:styleId="cardCharCharChar">
    <w:name w:val="card Char Char Char"/>
    <w:basedOn w:val="Normal"/>
    <w:link w:val="cardCharCharCharChar"/>
    <w:rsid w:val="00B36220"/>
    <w:pPr>
      <w:spacing w:after="0" w:line="240" w:lineRule="auto"/>
      <w:ind w:left="288" w:right="288"/>
    </w:pPr>
    <w:rPr>
      <w:rFonts w:eastAsia="Times New Roman"/>
      <w:color w:val="000000"/>
      <w:sz w:val="20"/>
      <w:szCs w:val="20"/>
    </w:rPr>
  </w:style>
  <w:style w:type="character" w:customStyle="1" w:styleId="cardCharCharCharChar">
    <w:name w:val="card Char Char Char Char"/>
    <w:link w:val="cardCharCharChar"/>
    <w:rsid w:val="00B36220"/>
    <w:rPr>
      <w:rFonts w:ascii="Calibri" w:eastAsia="Times New Roman" w:hAnsi="Calibri"/>
      <w:color w:val="000000"/>
      <w:sz w:val="20"/>
      <w:szCs w:val="20"/>
    </w:rPr>
  </w:style>
  <w:style w:type="paragraph" w:customStyle="1" w:styleId="TxBr5p1">
    <w:name w:val="TxBr_5p1"/>
    <w:basedOn w:val="Normal"/>
    <w:rsid w:val="00B36220"/>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B36220"/>
    <w:pPr>
      <w:spacing w:after="0" w:line="240" w:lineRule="auto"/>
      <w:ind w:left="400"/>
    </w:pPr>
    <w:rPr>
      <w:rFonts w:eastAsia="Calibri"/>
      <w:color w:val="000000"/>
    </w:rPr>
  </w:style>
  <w:style w:type="character" w:customStyle="1" w:styleId="12TimesNewRoman">
    <w:name w:val="12 Times New Roman"/>
    <w:rsid w:val="00B36220"/>
    <w:rPr>
      <w:rFonts w:ascii="Times New Roman" w:eastAsia="Times New Roman" w:hAnsi="Times New Roman"/>
      <w:b w:val="0"/>
      <w:i w:val="0"/>
      <w:strike w:val="0"/>
      <w:dstrike w:val="0"/>
      <w:color w:val="000000"/>
      <w:spacing w:val="0"/>
      <w:position w:val="0"/>
      <w:sz w:val="24"/>
      <w:u w:val="none" w:color="000000"/>
      <w:vertAlign w:val="baseline"/>
      <w:lang w:val="en-US"/>
    </w:rPr>
  </w:style>
  <w:style w:type="paragraph" w:customStyle="1" w:styleId="HotRoute0">
    <w:name w:val="Hot Route"/>
    <w:basedOn w:val="Normal"/>
    <w:link w:val="HotRouteChar0"/>
    <w:qFormat/>
    <w:rsid w:val="00B36220"/>
    <w:pPr>
      <w:spacing w:after="0" w:line="240" w:lineRule="auto"/>
      <w:ind w:left="144"/>
    </w:pPr>
    <w:rPr>
      <w:rFonts w:eastAsia="Calibri"/>
      <w:color w:val="000000"/>
    </w:rPr>
  </w:style>
  <w:style w:type="character" w:customStyle="1" w:styleId="StyleUnderlineChar">
    <w:name w:val="Style Underline Char"/>
    <w:rsid w:val="00B36220"/>
    <w:rPr>
      <w:u w:val="single"/>
      <w:lang w:val="en-US" w:eastAsia="en-US" w:bidi="ar-SA"/>
    </w:rPr>
  </w:style>
  <w:style w:type="paragraph" w:customStyle="1" w:styleId="Smalltext">
    <w:name w:val="Small text"/>
    <w:aliases w:val="Quote1,Quote11"/>
    <w:basedOn w:val="Normal"/>
    <w:link w:val="SmalltextChar"/>
    <w:qFormat/>
    <w:rsid w:val="00B36220"/>
    <w:pPr>
      <w:spacing w:after="0" w:line="240" w:lineRule="auto"/>
    </w:pPr>
    <w:rPr>
      <w:rFonts w:eastAsia="Times New Roman"/>
      <w:color w:val="000000"/>
    </w:rPr>
  </w:style>
  <w:style w:type="character" w:customStyle="1" w:styleId="Highlightedunderline">
    <w:name w:val="Highlighted underline"/>
    <w:qFormat/>
    <w:rsid w:val="00B36220"/>
    <w:rPr>
      <w:rFonts w:ascii="Times New Roman" w:hAnsi="Times New Roman"/>
      <w:sz w:val="20"/>
      <w:u w:val="single"/>
      <w:bdr w:val="none" w:sz="0" w:space="0" w:color="auto"/>
      <w:shd w:val="clear" w:color="auto" w:fill="C0C0C0"/>
    </w:rPr>
  </w:style>
  <w:style w:type="character" w:customStyle="1" w:styleId="cardChar1">
    <w:name w:val="card Char1"/>
    <w:rsid w:val="00B36220"/>
    <w:rPr>
      <w:rFonts w:ascii="Times New Roman" w:hAnsi="Times New Roman"/>
      <w:sz w:val="22"/>
    </w:rPr>
  </w:style>
  <w:style w:type="paragraph" w:customStyle="1" w:styleId="Paste">
    <w:name w:val="Paste"/>
    <w:basedOn w:val="Normal"/>
    <w:qFormat/>
    <w:rsid w:val="00B36220"/>
    <w:pPr>
      <w:spacing w:after="0" w:line="240" w:lineRule="auto"/>
    </w:pPr>
    <w:rPr>
      <w:rFonts w:ascii="Arial Narrow" w:eastAsia="Calibri" w:hAnsi="Arial Narrow"/>
      <w:color w:val="000000"/>
      <w:szCs w:val="20"/>
    </w:rPr>
  </w:style>
  <w:style w:type="character" w:customStyle="1" w:styleId="pubdate">
    <w:name w:val="pubdate"/>
    <w:rsid w:val="00B36220"/>
  </w:style>
  <w:style w:type="character" w:customStyle="1" w:styleId="UnderlineChar1">
    <w:name w:val="Underline Char1"/>
    <w:aliases w:val="Cards + Font: 12 pt Char1"/>
    <w:rsid w:val="00B36220"/>
    <w:rPr>
      <w:rFonts w:ascii="Garamond" w:hAnsi="Garamond"/>
      <w:sz w:val="22"/>
      <w:szCs w:val="24"/>
      <w:u w:val="single"/>
      <w:lang w:val="en-US" w:eastAsia="en-US" w:bidi="ar-SA"/>
    </w:rPr>
  </w:style>
  <w:style w:type="character" w:customStyle="1" w:styleId="Box0">
    <w:name w:val="Box!"/>
    <w:rsid w:val="00B36220"/>
    <w:rPr>
      <w:rFonts w:ascii="Times New Roman" w:hAnsi="Times New Roman"/>
      <w:sz w:val="20"/>
      <w:u w:val="thick"/>
      <w:bdr w:val="single" w:sz="4" w:space="0" w:color="auto"/>
    </w:rPr>
  </w:style>
  <w:style w:type="character" w:customStyle="1" w:styleId="CharacterStyle1">
    <w:name w:val="Character Style 1"/>
    <w:rsid w:val="00B36220"/>
    <w:rPr>
      <w:sz w:val="20"/>
      <w:szCs w:val="20"/>
    </w:rPr>
  </w:style>
  <w:style w:type="character" w:customStyle="1" w:styleId="ReallyfuckingsmallChar">
    <w:name w:val="Really fucking small Char"/>
    <w:rsid w:val="00B36220"/>
    <w:rPr>
      <w:sz w:val="10"/>
      <w:szCs w:val="24"/>
      <w:lang w:val="en-US" w:eastAsia="en-US" w:bidi="ar-SA"/>
    </w:rPr>
  </w:style>
  <w:style w:type="numbering" w:customStyle="1" w:styleId="NoList1">
    <w:name w:val="No List1"/>
    <w:next w:val="NoList"/>
    <w:semiHidden/>
    <w:unhideWhenUsed/>
    <w:rsid w:val="00B36220"/>
  </w:style>
  <w:style w:type="paragraph" w:customStyle="1" w:styleId="Normaltag">
    <w:name w:val="Normal tag"/>
    <w:basedOn w:val="Normal"/>
    <w:link w:val="NormaltagChar"/>
    <w:uiPriority w:val="99"/>
    <w:qFormat/>
    <w:rsid w:val="00B36220"/>
    <w:pPr>
      <w:spacing w:after="0" w:line="240" w:lineRule="auto"/>
    </w:pPr>
    <w:rPr>
      <w:rFonts w:eastAsia="Times New Roman"/>
      <w:b/>
      <w:color w:val="000000"/>
      <w:szCs w:val="20"/>
    </w:rPr>
  </w:style>
  <w:style w:type="character" w:customStyle="1" w:styleId="SmallText-New">
    <w:name w:val="Small Text - New"/>
    <w:rsid w:val="00B36220"/>
    <w:rPr>
      <w:rFonts w:ascii="Arial Narrow" w:hAnsi="Arial Narrow"/>
      <w:sz w:val="14"/>
    </w:rPr>
  </w:style>
  <w:style w:type="character" w:customStyle="1" w:styleId="Underlined-New">
    <w:name w:val="Underlined - New"/>
    <w:rsid w:val="00B36220"/>
    <w:rPr>
      <w:rFonts w:ascii="Arial Narrow" w:hAnsi="Arial Narrow"/>
      <w:sz w:val="16"/>
      <w:u w:val="single"/>
    </w:rPr>
  </w:style>
  <w:style w:type="character" w:customStyle="1" w:styleId="NormalTextChar">
    <w:name w:val="Normal Text Char"/>
    <w:link w:val="NormalText"/>
    <w:rsid w:val="00B36220"/>
    <w:rPr>
      <w:rFonts w:ascii="Calibri" w:eastAsia="Calibri" w:hAnsi="Calibri"/>
      <w:sz w:val="20"/>
      <w:szCs w:val="26"/>
    </w:rPr>
  </w:style>
  <w:style w:type="numbering" w:customStyle="1" w:styleId="NoList2">
    <w:name w:val="No List2"/>
    <w:next w:val="NoList"/>
    <w:uiPriority w:val="99"/>
    <w:semiHidden/>
    <w:unhideWhenUsed/>
    <w:rsid w:val="00B36220"/>
  </w:style>
  <w:style w:type="numbering" w:customStyle="1" w:styleId="NoList11">
    <w:name w:val="No List11"/>
    <w:next w:val="NoList"/>
    <w:uiPriority w:val="99"/>
    <w:semiHidden/>
    <w:unhideWhenUsed/>
    <w:rsid w:val="00B36220"/>
  </w:style>
  <w:style w:type="numbering" w:customStyle="1" w:styleId="NoList3">
    <w:name w:val="No List3"/>
    <w:next w:val="NoList"/>
    <w:uiPriority w:val="99"/>
    <w:semiHidden/>
    <w:unhideWhenUsed/>
    <w:rsid w:val="00B36220"/>
  </w:style>
  <w:style w:type="numbering" w:customStyle="1" w:styleId="NoList12">
    <w:name w:val="No List12"/>
    <w:next w:val="NoList"/>
    <w:semiHidden/>
    <w:unhideWhenUsed/>
    <w:rsid w:val="00B36220"/>
  </w:style>
  <w:style w:type="numbering" w:customStyle="1" w:styleId="NoList21">
    <w:name w:val="No List21"/>
    <w:next w:val="NoList"/>
    <w:semiHidden/>
    <w:unhideWhenUsed/>
    <w:rsid w:val="00B36220"/>
  </w:style>
  <w:style w:type="numbering" w:customStyle="1" w:styleId="NoList111">
    <w:name w:val="No List111"/>
    <w:next w:val="NoList"/>
    <w:uiPriority w:val="99"/>
    <w:semiHidden/>
    <w:unhideWhenUsed/>
    <w:rsid w:val="00B36220"/>
  </w:style>
  <w:style w:type="numbering" w:customStyle="1" w:styleId="NoList211">
    <w:name w:val="No List211"/>
    <w:next w:val="NoList"/>
    <w:uiPriority w:val="99"/>
    <w:semiHidden/>
    <w:unhideWhenUsed/>
    <w:rsid w:val="00B36220"/>
  </w:style>
  <w:style w:type="numbering" w:customStyle="1" w:styleId="NoList1111">
    <w:name w:val="No List1111"/>
    <w:next w:val="NoList"/>
    <w:uiPriority w:val="99"/>
    <w:semiHidden/>
    <w:unhideWhenUsed/>
    <w:rsid w:val="00B36220"/>
  </w:style>
  <w:style w:type="numbering" w:customStyle="1" w:styleId="NoList4">
    <w:name w:val="No List4"/>
    <w:next w:val="NoList"/>
    <w:uiPriority w:val="99"/>
    <w:semiHidden/>
    <w:unhideWhenUsed/>
    <w:rsid w:val="00B36220"/>
  </w:style>
  <w:style w:type="numbering" w:customStyle="1" w:styleId="NoList5">
    <w:name w:val="No List5"/>
    <w:next w:val="NoList"/>
    <w:semiHidden/>
    <w:unhideWhenUsed/>
    <w:rsid w:val="00B36220"/>
  </w:style>
  <w:style w:type="character" w:customStyle="1" w:styleId="BoldUnderlining">
    <w:name w:val="Bold Underlining"/>
    <w:rsid w:val="00B36220"/>
    <w:rPr>
      <w:b/>
      <w:u w:val="single"/>
    </w:rPr>
  </w:style>
  <w:style w:type="character" w:customStyle="1" w:styleId="cardCharChar">
    <w:name w:val="card Char Char"/>
    <w:rsid w:val="00B36220"/>
    <w:rPr>
      <w:szCs w:val="24"/>
      <w:lang w:val="en-US" w:eastAsia="en-US" w:bidi="ar-SA"/>
    </w:rPr>
  </w:style>
  <w:style w:type="character" w:customStyle="1" w:styleId="flagicon">
    <w:name w:val="flagicon"/>
    <w:basedOn w:val="DefaultParagraphFont"/>
    <w:rsid w:val="00B36220"/>
  </w:style>
  <w:style w:type="character" w:customStyle="1" w:styleId="Style11ptUnderline2">
    <w:name w:val="Style 11 pt Underline2"/>
    <w:rsid w:val="00B36220"/>
    <w:rPr>
      <w:sz w:val="20"/>
      <w:u w:val="single"/>
    </w:rPr>
  </w:style>
  <w:style w:type="character" w:customStyle="1" w:styleId="Style11ptBoldUnderline2">
    <w:name w:val="Style 11 pt Bold Underline2"/>
    <w:rsid w:val="00B36220"/>
    <w:rPr>
      <w:b/>
      <w:bCs/>
      <w:sz w:val="20"/>
      <w:u w:val="single"/>
    </w:rPr>
  </w:style>
  <w:style w:type="character" w:customStyle="1" w:styleId="MicroChar">
    <w:name w:val="Micro Char"/>
    <w:link w:val="Micro"/>
    <w:rsid w:val="00B36220"/>
    <w:rPr>
      <w:rFonts w:ascii="Arial" w:hAnsi="Arial"/>
      <w:sz w:val="12"/>
    </w:rPr>
  </w:style>
  <w:style w:type="paragraph" w:customStyle="1" w:styleId="Micro">
    <w:name w:val="Micro"/>
    <w:basedOn w:val="Normal"/>
    <w:next w:val="Normal"/>
    <w:link w:val="MicroChar"/>
    <w:qFormat/>
    <w:rsid w:val="00B36220"/>
    <w:pPr>
      <w:spacing w:after="0" w:line="240" w:lineRule="auto"/>
    </w:pPr>
    <w:rPr>
      <w:rFonts w:ascii="Arial" w:hAnsi="Arial"/>
      <w:sz w:val="12"/>
    </w:rPr>
  </w:style>
  <w:style w:type="character" w:customStyle="1" w:styleId="Style11ptUnderline1">
    <w:name w:val="Style 11 pt Underline1"/>
    <w:rsid w:val="00B36220"/>
    <w:rPr>
      <w:sz w:val="20"/>
      <w:u w:val="single"/>
    </w:rPr>
  </w:style>
  <w:style w:type="character" w:customStyle="1" w:styleId="Style11ptBoldUnderline1">
    <w:name w:val="Style 11 pt Bold Underline1"/>
    <w:rsid w:val="00B36220"/>
    <w:rPr>
      <w:b/>
      <w:bCs/>
      <w:sz w:val="20"/>
      <w:u w:val="single"/>
    </w:rPr>
  </w:style>
  <w:style w:type="character" w:customStyle="1" w:styleId="1">
    <w:name w:val="1"/>
    <w:rsid w:val="00B36220"/>
    <w:rPr>
      <w:rFonts w:cs="Arial"/>
      <w:bCs/>
      <w:sz w:val="20"/>
      <w:u w:val="single"/>
      <w:lang w:val="en-US" w:eastAsia="en-US" w:bidi="ar-SA"/>
    </w:rPr>
  </w:style>
  <w:style w:type="character" w:customStyle="1" w:styleId="StyleStyle49ptBold3Char">
    <w:name w:val="Style Style4 + 9 pt Bold3 Char"/>
    <w:link w:val="StyleStyle49ptBold3"/>
    <w:locked/>
    <w:rsid w:val="00B36220"/>
    <w:rPr>
      <w:b/>
      <w:bCs/>
      <w:u w:val="single"/>
    </w:rPr>
  </w:style>
  <w:style w:type="paragraph" w:customStyle="1" w:styleId="StyleStyle49ptBold3">
    <w:name w:val="Style Style4 + 9 pt Bold3"/>
    <w:basedOn w:val="Normal"/>
    <w:link w:val="StyleStyle49ptBold3Char"/>
    <w:qFormat/>
    <w:rsid w:val="00B36220"/>
    <w:pPr>
      <w:spacing w:after="0" w:line="256" w:lineRule="auto"/>
    </w:pPr>
    <w:rPr>
      <w:rFonts w:asciiTheme="minorHAnsi" w:hAnsiTheme="minorHAnsi"/>
      <w:b/>
      <w:bCs/>
      <w:u w:val="single"/>
    </w:rPr>
  </w:style>
  <w:style w:type="character" w:customStyle="1" w:styleId="Style9ptUnderline6">
    <w:name w:val="Style 9 pt Underline6"/>
    <w:rsid w:val="00B36220"/>
    <w:rPr>
      <w:sz w:val="20"/>
      <w:u w:val="single"/>
    </w:rPr>
  </w:style>
  <w:style w:type="paragraph" w:styleId="ListBullet">
    <w:name w:val="List Bullet"/>
    <w:basedOn w:val="Normal"/>
    <w:link w:val="ListBulletChar"/>
    <w:uiPriority w:val="99"/>
    <w:unhideWhenUsed/>
    <w:rsid w:val="00B36220"/>
    <w:pPr>
      <w:tabs>
        <w:tab w:val="num" w:pos="360"/>
      </w:tabs>
      <w:spacing w:after="0" w:line="240" w:lineRule="auto"/>
      <w:ind w:left="360" w:hanging="360"/>
      <w:contextualSpacing/>
    </w:pPr>
  </w:style>
  <w:style w:type="character" w:customStyle="1" w:styleId="CardUnderlined">
    <w:name w:val="Card Underlined"/>
    <w:rsid w:val="00B36220"/>
    <w:rPr>
      <w:rFonts w:ascii="Garamond" w:hAnsi="Garamond"/>
      <w:sz w:val="22"/>
      <w:szCs w:val="24"/>
      <w:u w:val="single"/>
      <w:lang w:val="en-US" w:eastAsia="en-US" w:bidi="ar-SA"/>
    </w:rPr>
  </w:style>
  <w:style w:type="character" w:customStyle="1" w:styleId="StyleUnderline1">
    <w:name w:val="Style Underline1"/>
    <w:rsid w:val="00B36220"/>
    <w:rPr>
      <w:u w:val="single"/>
    </w:rPr>
  </w:style>
  <w:style w:type="character" w:customStyle="1" w:styleId="A6">
    <w:name w:val="A6"/>
    <w:uiPriority w:val="99"/>
    <w:rsid w:val="00B36220"/>
    <w:rPr>
      <w:rFonts w:ascii="Minion Pro" w:hAnsi="Minion Pro" w:cs="Minion Pro" w:hint="default"/>
      <w:color w:val="211D1E"/>
      <w:sz w:val="21"/>
      <w:szCs w:val="21"/>
    </w:rPr>
  </w:style>
  <w:style w:type="character" w:customStyle="1" w:styleId="A11">
    <w:name w:val="A11"/>
    <w:uiPriority w:val="99"/>
    <w:rsid w:val="00B36220"/>
    <w:rPr>
      <w:rFonts w:ascii="Minion Pro" w:hAnsi="Minion Pro" w:cs="Minion Pro" w:hint="default"/>
      <w:color w:val="211D1E"/>
      <w:sz w:val="12"/>
      <w:szCs w:val="12"/>
    </w:rPr>
  </w:style>
  <w:style w:type="character" w:customStyle="1" w:styleId="A12">
    <w:name w:val="A12"/>
    <w:uiPriority w:val="99"/>
    <w:rsid w:val="00B36220"/>
    <w:rPr>
      <w:rFonts w:ascii="Minion Pro" w:hAnsi="Minion Pro" w:cs="Minion Pro" w:hint="default"/>
      <w:color w:val="211D1E"/>
      <w:sz w:val="22"/>
      <w:szCs w:val="22"/>
    </w:rPr>
  </w:style>
  <w:style w:type="character" w:customStyle="1" w:styleId="CardsCharChar">
    <w:name w:val="Cards Char Char"/>
    <w:rsid w:val="00B36220"/>
    <w:rPr>
      <w:szCs w:val="24"/>
      <w:lang w:val="en-US" w:eastAsia="en-US" w:bidi="ar-SA"/>
    </w:rPr>
  </w:style>
  <w:style w:type="character" w:customStyle="1" w:styleId="CitationChar1">
    <w:name w:val="Citation Char1"/>
    <w:basedOn w:val="DefaultParagraphFont"/>
    <w:rsid w:val="00B36220"/>
    <w:rPr>
      <w:rFonts w:ascii="Times New Roman" w:eastAsia="Times New Roman" w:hAnsi="Times New Roman" w:cs="Arial"/>
      <w:b/>
      <w:sz w:val="20"/>
      <w:szCs w:val="36"/>
    </w:rPr>
  </w:style>
  <w:style w:type="character" w:customStyle="1" w:styleId="bold-italic-sub-c">
    <w:name w:val="bold-italic-sub-c"/>
    <w:basedOn w:val="DefaultParagraphFont"/>
    <w:rsid w:val="00B36220"/>
  </w:style>
  <w:style w:type="character" w:customStyle="1" w:styleId="charoverride-4">
    <w:name w:val="charoverride-4"/>
    <w:basedOn w:val="DefaultParagraphFont"/>
    <w:rsid w:val="00B36220"/>
  </w:style>
  <w:style w:type="character" w:customStyle="1" w:styleId="charoverride-3">
    <w:name w:val="charoverride-3"/>
    <w:basedOn w:val="DefaultParagraphFont"/>
    <w:rsid w:val="00B36220"/>
  </w:style>
  <w:style w:type="paragraph" w:customStyle="1" w:styleId="body-text">
    <w:name w:val="body-text"/>
    <w:basedOn w:val="Normal"/>
    <w:rsid w:val="00B36220"/>
    <w:pPr>
      <w:spacing w:before="100" w:beforeAutospacing="1" w:after="100" w:afterAutospacing="1" w:line="240" w:lineRule="auto"/>
    </w:pPr>
    <w:rPr>
      <w:rFonts w:eastAsia="Times New Roman"/>
    </w:rPr>
  </w:style>
  <w:style w:type="character" w:customStyle="1" w:styleId="f">
    <w:name w:val="f"/>
    <w:rsid w:val="00B36220"/>
  </w:style>
  <w:style w:type="character" w:customStyle="1" w:styleId="BodyTextChar1">
    <w:name w:val="Body Text Char1"/>
    <w:aliases w:val="BT Char1,Very Small Text Char1"/>
    <w:basedOn w:val="DefaultParagraphFont"/>
    <w:uiPriority w:val="99"/>
    <w:rsid w:val="00B36220"/>
    <w:rPr>
      <w:rFonts w:ascii="Times New Roman" w:hAnsi="Times New Roman" w:cs="Times New Roman"/>
    </w:rPr>
  </w:style>
  <w:style w:type="character" w:customStyle="1" w:styleId="DateChar1">
    <w:name w:val="Date Char1"/>
    <w:aliases w:val="date Char1"/>
    <w:basedOn w:val="DefaultParagraphFont"/>
    <w:uiPriority w:val="99"/>
    <w:rsid w:val="00B36220"/>
    <w:rPr>
      <w:rFonts w:ascii="Georgia" w:hAnsi="Georgia"/>
    </w:rPr>
  </w:style>
  <w:style w:type="character" w:customStyle="1" w:styleId="BlockTitle2Char">
    <w:name w:val="Block Title2 Char"/>
    <w:link w:val="BlockTitle2"/>
    <w:rsid w:val="00B36220"/>
    <w:rPr>
      <w:rFonts w:ascii="Calibri" w:eastAsia="Calibri" w:hAnsi="Calibri"/>
      <w:b/>
      <w:color w:val="000000"/>
      <w:sz w:val="32"/>
      <w:u w:val="single"/>
    </w:rPr>
  </w:style>
  <w:style w:type="paragraph" w:customStyle="1" w:styleId="TagCite">
    <w:name w:val="TagCite"/>
    <w:basedOn w:val="Normal"/>
    <w:qFormat/>
    <w:rsid w:val="00B36220"/>
    <w:pPr>
      <w:spacing w:after="0" w:line="240" w:lineRule="auto"/>
    </w:pPr>
    <w:rPr>
      <w:rFonts w:eastAsia="Times New Roman"/>
      <w:b/>
    </w:rPr>
  </w:style>
  <w:style w:type="paragraph" w:customStyle="1" w:styleId="SmallNormal">
    <w:name w:val="Small Normal"/>
    <w:basedOn w:val="Normal"/>
    <w:uiPriority w:val="99"/>
    <w:qFormat/>
    <w:rsid w:val="00B36220"/>
    <w:pPr>
      <w:suppressAutoHyphens/>
      <w:spacing w:after="0" w:line="240" w:lineRule="auto"/>
      <w:contextualSpacing/>
    </w:pPr>
    <w:rPr>
      <w:rFonts w:eastAsia="Times New Roman"/>
      <w:sz w:val="18"/>
      <w:szCs w:val="18"/>
    </w:rPr>
  </w:style>
  <w:style w:type="paragraph" w:customStyle="1" w:styleId="Shrink">
    <w:name w:val="Shrink"/>
    <w:qFormat/>
    <w:rsid w:val="00B36220"/>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B36220"/>
    <w:pPr>
      <w:spacing w:after="0" w:line="240" w:lineRule="auto"/>
    </w:pPr>
    <w:rPr>
      <w:rFonts w:eastAsia="Times New Roman"/>
      <w:b/>
      <w:szCs w:val="20"/>
    </w:rPr>
  </w:style>
  <w:style w:type="paragraph" w:customStyle="1" w:styleId="tagcite0">
    <w:name w:val="tagcite"/>
    <w:basedOn w:val="Normal"/>
    <w:qFormat/>
    <w:rsid w:val="00B36220"/>
    <w:pPr>
      <w:spacing w:after="0" w:line="240" w:lineRule="auto"/>
    </w:pPr>
    <w:rPr>
      <w:rFonts w:eastAsia="Times New Roman"/>
      <w:b/>
    </w:rPr>
  </w:style>
  <w:style w:type="paragraph" w:customStyle="1" w:styleId="SmallFont">
    <w:name w:val="Small Font"/>
    <w:basedOn w:val="Normal"/>
    <w:qFormat/>
    <w:rsid w:val="00B36220"/>
    <w:pPr>
      <w:spacing w:after="200" w:line="240" w:lineRule="auto"/>
      <w:contextualSpacing/>
    </w:pPr>
    <w:rPr>
      <w:rFonts w:eastAsia="Calibri"/>
      <w:sz w:val="12"/>
    </w:rPr>
  </w:style>
  <w:style w:type="paragraph" w:customStyle="1" w:styleId="SmallFontCharCharChar">
    <w:name w:val="Small Font Char Char Char"/>
    <w:basedOn w:val="Normal"/>
    <w:qFormat/>
    <w:rsid w:val="00B36220"/>
    <w:pPr>
      <w:spacing w:after="0" w:line="240" w:lineRule="auto"/>
    </w:pPr>
    <w:rPr>
      <w:rFonts w:eastAsia="Times New Roman"/>
      <w:sz w:val="12"/>
    </w:rPr>
  </w:style>
  <w:style w:type="character" w:customStyle="1" w:styleId="CardNotUnderlinedChar1">
    <w:name w:val="Card Not Underlined Char1"/>
    <w:link w:val="CardNotUnderlined"/>
    <w:rsid w:val="00B36220"/>
    <w:rPr>
      <w:rFonts w:ascii="Calibri" w:eastAsia="Times New Roman" w:hAnsi="Calibri"/>
      <w:sz w:val="12"/>
      <w:szCs w:val="20"/>
    </w:rPr>
  </w:style>
  <w:style w:type="paragraph" w:customStyle="1" w:styleId="CardStyle">
    <w:name w:val="Card Style"/>
    <w:basedOn w:val="Normal"/>
    <w:link w:val="CardStyleChar"/>
    <w:qFormat/>
    <w:rsid w:val="00B36220"/>
    <w:pPr>
      <w:spacing w:after="0" w:line="240" w:lineRule="auto"/>
    </w:pPr>
    <w:rPr>
      <w:rFonts w:eastAsia="Times New Roman"/>
      <w:sz w:val="20"/>
    </w:rPr>
  </w:style>
  <w:style w:type="paragraph" w:customStyle="1" w:styleId="loose">
    <w:name w:val="loose"/>
    <w:basedOn w:val="Normal"/>
    <w:qFormat/>
    <w:rsid w:val="00B36220"/>
    <w:pPr>
      <w:spacing w:beforeLines="1" w:after="0" w:line="240" w:lineRule="auto"/>
    </w:pPr>
    <w:rPr>
      <w:rFonts w:ascii="Times" w:eastAsia="Times New Roman" w:hAnsi="Times"/>
      <w:sz w:val="20"/>
      <w:szCs w:val="20"/>
    </w:rPr>
  </w:style>
  <w:style w:type="paragraph" w:customStyle="1" w:styleId="Regular">
    <w:name w:val="Regular"/>
    <w:qFormat/>
    <w:rsid w:val="00B36220"/>
    <w:pPr>
      <w:spacing w:after="0" w:line="240" w:lineRule="auto"/>
    </w:pPr>
    <w:rPr>
      <w:rFonts w:ascii="Garamond" w:eastAsia="Times New Roman" w:hAnsi="Garamond" w:cs="Arial"/>
      <w:bCs/>
      <w:kern w:val="20"/>
      <w:sz w:val="20"/>
      <w:szCs w:val="32"/>
    </w:rPr>
  </w:style>
  <w:style w:type="character" w:customStyle="1" w:styleId="CharChar6">
    <w:name w:val="Char Char6"/>
    <w:rsid w:val="00B36220"/>
    <w:rPr>
      <w:rFonts w:ascii="Arial" w:hAnsi="Arial" w:cs="Arial" w:hint="default"/>
      <w:b/>
      <w:bCs/>
      <w:kern w:val="32"/>
      <w:sz w:val="28"/>
      <w:szCs w:val="32"/>
      <w:lang w:val="en-US" w:eastAsia="en-US" w:bidi="ar-SA"/>
    </w:rPr>
  </w:style>
  <w:style w:type="character" w:customStyle="1" w:styleId="standardcontent">
    <w:name w:val="standardcontent"/>
    <w:rsid w:val="00B36220"/>
  </w:style>
  <w:style w:type="character" w:customStyle="1" w:styleId="storyby">
    <w:name w:val="storyby"/>
    <w:rsid w:val="00B36220"/>
  </w:style>
  <w:style w:type="character" w:customStyle="1" w:styleId="Boxed">
    <w:name w:val="Boxed"/>
    <w:qFormat/>
    <w:rsid w:val="00B36220"/>
    <w:rPr>
      <w:rFonts w:ascii="Garamond" w:hAnsi="Garamond" w:hint="default"/>
      <w:sz w:val="20"/>
      <w:bdr w:val="single" w:sz="6" w:space="0" w:color="auto" w:frame="1"/>
    </w:rPr>
  </w:style>
  <w:style w:type="character" w:customStyle="1" w:styleId="ShrinkChar">
    <w:name w:val="Shrink Char"/>
    <w:rsid w:val="00B36220"/>
    <w:rPr>
      <w:rFonts w:ascii="Garamond" w:hAnsi="Garamond" w:hint="default"/>
      <w:sz w:val="12"/>
      <w:lang w:val="en-US" w:eastAsia="en-US" w:bidi="ar-SA"/>
    </w:rPr>
  </w:style>
  <w:style w:type="character" w:customStyle="1" w:styleId="CitesChar2">
    <w:name w:val="Cites Char2"/>
    <w:rsid w:val="00B36220"/>
    <w:rPr>
      <w:b/>
      <w:bCs/>
    </w:rPr>
  </w:style>
  <w:style w:type="character" w:customStyle="1" w:styleId="CardsFont12ptCharCharCharCharCharCharCharCharCharCharChar">
    <w:name w:val="Cards + Font: 12 pt Char Char Char Char Char Char Char Char Char Char Char"/>
    <w:aliases w:val="Cards + Font: 12 pt1,Thick Underline1"/>
    <w:rsid w:val="00B36220"/>
    <w:rPr>
      <w:sz w:val="24"/>
      <w:szCs w:val="24"/>
      <w:u w:val="thick"/>
    </w:rPr>
  </w:style>
  <w:style w:type="character" w:customStyle="1" w:styleId="CharChar3">
    <w:name w:val="Char Char3"/>
    <w:rsid w:val="00B36220"/>
    <w:rPr>
      <w:rFonts w:ascii="Arial" w:hAnsi="Arial" w:cs="Arial" w:hint="default"/>
      <w:bCs/>
      <w:szCs w:val="26"/>
      <w:u w:val="single"/>
      <w:lang w:val="en-US" w:eastAsia="en-US" w:bidi="ar-SA"/>
    </w:rPr>
  </w:style>
  <w:style w:type="character" w:customStyle="1" w:styleId="UNDERLINECharChar">
    <w:name w:val="UNDERLINE Char Char"/>
    <w:rsid w:val="00B36220"/>
    <w:rPr>
      <w:bCs/>
      <w:kern w:val="28"/>
      <w:szCs w:val="32"/>
      <w:u w:val="single"/>
    </w:rPr>
  </w:style>
  <w:style w:type="character" w:customStyle="1" w:styleId="tag1Char">
    <w:name w:val="tag1 Char"/>
    <w:rsid w:val="00B36220"/>
    <w:rPr>
      <w:b/>
      <w:bCs w:val="0"/>
      <w:sz w:val="24"/>
    </w:rPr>
  </w:style>
  <w:style w:type="character" w:customStyle="1" w:styleId="SmallFontChar">
    <w:name w:val="Small Font Char"/>
    <w:rsid w:val="00B36220"/>
    <w:rPr>
      <w:rFonts w:ascii="Arial" w:eastAsia="Calibri" w:hAnsi="Arial" w:cs="Arial" w:hint="default"/>
      <w:sz w:val="12"/>
      <w:szCs w:val="22"/>
    </w:rPr>
  </w:style>
  <w:style w:type="character" w:customStyle="1" w:styleId="CardUnderlinedChar">
    <w:name w:val="Card Underlined Char"/>
    <w:rsid w:val="00B36220"/>
    <w:rPr>
      <w:rFonts w:ascii="Tahoma" w:hAnsi="Tahoma" w:cs="Tahoma"/>
      <w:sz w:val="18"/>
      <w:u w:val="single"/>
    </w:rPr>
  </w:style>
  <w:style w:type="character" w:customStyle="1" w:styleId="SmallFontCharCharCharChar">
    <w:name w:val="Small Font Char Char Char Char"/>
    <w:rsid w:val="00B36220"/>
    <w:rPr>
      <w:rFonts w:ascii="Arial" w:hAnsi="Arial" w:cs="Arial" w:hint="default"/>
      <w:sz w:val="12"/>
      <w:szCs w:val="24"/>
    </w:rPr>
  </w:style>
  <w:style w:type="character" w:customStyle="1" w:styleId="Style2Char">
    <w:name w:val="Style2 Char"/>
    <w:link w:val="Style2"/>
    <w:rsid w:val="00B36220"/>
    <w:rPr>
      <w:rFonts w:ascii="Times New Roman" w:hAnsi="Times New Roman" w:cs="Times New Roman"/>
      <w:sz w:val="16"/>
      <w:szCs w:val="16"/>
    </w:rPr>
  </w:style>
  <w:style w:type="paragraph" w:customStyle="1" w:styleId="Style2">
    <w:name w:val="Style2"/>
    <w:basedOn w:val="Normal"/>
    <w:link w:val="Style2Char"/>
    <w:qFormat/>
    <w:rsid w:val="00B36220"/>
    <w:pPr>
      <w:spacing w:after="0" w:line="240" w:lineRule="auto"/>
    </w:pPr>
    <w:rPr>
      <w:rFonts w:ascii="Times New Roman" w:hAnsi="Times New Roman" w:cs="Times New Roman"/>
      <w:sz w:val="16"/>
      <w:szCs w:val="16"/>
    </w:rPr>
  </w:style>
  <w:style w:type="character" w:customStyle="1" w:styleId="TagCiteChar">
    <w:name w:val="TagCite Char"/>
    <w:rsid w:val="00B36220"/>
    <w:rPr>
      <w:rFonts w:ascii="Garamond" w:hAnsi="Garamond" w:hint="default"/>
      <w:b/>
      <w:bCs w:val="0"/>
      <w:sz w:val="24"/>
      <w:szCs w:val="24"/>
    </w:rPr>
  </w:style>
  <w:style w:type="character" w:customStyle="1" w:styleId="CharChar4">
    <w:name w:val="Char Char4"/>
    <w:rsid w:val="00B36220"/>
    <w:rPr>
      <w:b/>
      <w:bCs/>
      <w:sz w:val="28"/>
      <w:szCs w:val="28"/>
    </w:rPr>
  </w:style>
  <w:style w:type="character" w:customStyle="1" w:styleId="Text0">
    <w:name w:val="Text"/>
    <w:qFormat/>
    <w:rsid w:val="00B36220"/>
    <w:rPr>
      <w:rFonts w:ascii="Times New Roman" w:hAnsi="Times New Roman" w:cs="Times New Roman" w:hint="default"/>
      <w:sz w:val="20"/>
    </w:rPr>
  </w:style>
  <w:style w:type="character" w:customStyle="1" w:styleId="CharChar5">
    <w:name w:val="Char Char5"/>
    <w:rsid w:val="00B36220"/>
    <w:rPr>
      <w:rFonts w:ascii="Arial" w:hAnsi="Arial" w:cs="Arial" w:hint="default"/>
      <w:b/>
      <w:bCs/>
      <w:sz w:val="26"/>
      <w:szCs w:val="26"/>
    </w:rPr>
  </w:style>
  <w:style w:type="character" w:customStyle="1" w:styleId="heading2char2charchar1">
    <w:name w:val="heading2char2charchar1"/>
    <w:rsid w:val="00B36220"/>
  </w:style>
  <w:style w:type="character" w:customStyle="1" w:styleId="charchar60">
    <w:name w:val="charchar6"/>
    <w:rsid w:val="00B36220"/>
  </w:style>
  <w:style w:type="character" w:customStyle="1" w:styleId="yshortcuts">
    <w:name w:val="yshortcuts"/>
    <w:rsid w:val="00B36220"/>
  </w:style>
  <w:style w:type="character" w:customStyle="1" w:styleId="term1">
    <w:name w:val="term1"/>
    <w:rsid w:val="00B36220"/>
    <w:rPr>
      <w:b/>
      <w:bCs/>
    </w:rPr>
  </w:style>
  <w:style w:type="character" w:customStyle="1" w:styleId="verdana">
    <w:name w:val="verdana"/>
    <w:rsid w:val="00B36220"/>
  </w:style>
  <w:style w:type="character" w:customStyle="1" w:styleId="searchtermbold">
    <w:name w:val="searchtermbold"/>
    <w:rsid w:val="00B36220"/>
  </w:style>
  <w:style w:type="character" w:customStyle="1" w:styleId="ssl0">
    <w:name w:val="ss_l0"/>
    <w:rsid w:val="00B36220"/>
  </w:style>
  <w:style w:type="character" w:customStyle="1" w:styleId="vitstoryheadline">
    <w:name w:val="vitstoryheadline"/>
    <w:rsid w:val="00B36220"/>
  </w:style>
  <w:style w:type="character" w:customStyle="1" w:styleId="bps-topic-ident">
    <w:name w:val="bps-topic-ident"/>
    <w:rsid w:val="00B36220"/>
  </w:style>
  <w:style w:type="character" w:customStyle="1" w:styleId="byline">
    <w:name w:val="byline"/>
    <w:rsid w:val="00B36220"/>
  </w:style>
  <w:style w:type="character" w:customStyle="1" w:styleId="TextUnderlineChar">
    <w:name w:val="Text Underline Char"/>
    <w:rsid w:val="00B36220"/>
    <w:rPr>
      <w:rFonts w:ascii="Garamond" w:hAnsi="Garamond" w:cs="Arial" w:hint="default"/>
      <w:bCs/>
      <w:kern w:val="20"/>
      <w:szCs w:val="32"/>
      <w:u w:val="single"/>
      <w:lang w:val="en-US" w:eastAsia="en-US" w:bidi="ar-SA"/>
    </w:rPr>
  </w:style>
  <w:style w:type="character" w:customStyle="1" w:styleId="RegularChar">
    <w:name w:val="Regular Char"/>
    <w:rsid w:val="00B36220"/>
    <w:rPr>
      <w:rFonts w:ascii="Garamond" w:hAnsi="Garamond" w:cs="Arial" w:hint="default"/>
      <w:bCs/>
      <w:kern w:val="20"/>
      <w:szCs w:val="32"/>
      <w:lang w:val="en-US" w:eastAsia="en-US" w:bidi="ar-SA"/>
    </w:rPr>
  </w:style>
  <w:style w:type="character" w:customStyle="1" w:styleId="BoldunderlineChar2">
    <w:name w:val="Bold underline Char"/>
    <w:rsid w:val="00B36220"/>
    <w:rPr>
      <w:rFonts w:ascii="Garamond" w:hAnsi="Garamond" w:cs="Arial" w:hint="default"/>
      <w:b/>
      <w:bCs/>
      <w:kern w:val="20"/>
      <w:szCs w:val="32"/>
      <w:u w:val="single"/>
      <w:lang w:val="en-US" w:eastAsia="en-US" w:bidi="ar-SA"/>
    </w:rPr>
  </w:style>
  <w:style w:type="paragraph" w:customStyle="1" w:styleId="TextUnderline">
    <w:name w:val="Text Underline"/>
    <w:basedOn w:val="Regular"/>
    <w:qFormat/>
    <w:rsid w:val="00B36220"/>
    <w:rPr>
      <w:u w:val="single"/>
    </w:rPr>
  </w:style>
  <w:style w:type="paragraph" w:customStyle="1" w:styleId="Boldunderline1">
    <w:name w:val="Bold underline"/>
    <w:basedOn w:val="TextUnderline"/>
    <w:qFormat/>
    <w:rsid w:val="00B36220"/>
    <w:rPr>
      <w:b/>
    </w:rPr>
  </w:style>
  <w:style w:type="paragraph" w:customStyle="1" w:styleId="FullText">
    <w:name w:val="Full Text"/>
    <w:basedOn w:val="Normal"/>
    <w:uiPriority w:val="99"/>
    <w:qFormat/>
    <w:rsid w:val="00B36220"/>
    <w:pPr>
      <w:spacing w:after="0" w:line="240" w:lineRule="auto"/>
    </w:pPr>
    <w:rPr>
      <w:rFonts w:ascii="Arial Narrow" w:eastAsia="Times New Roman" w:hAnsi="Arial Narrow"/>
    </w:rPr>
  </w:style>
  <w:style w:type="character" w:customStyle="1" w:styleId="UnderlinedCard">
    <w:name w:val="Underlined Card"/>
    <w:rsid w:val="00B36220"/>
    <w:rPr>
      <w:rFonts w:ascii="Arial Narrow" w:hAnsi="Arial Narrow"/>
      <w:sz w:val="22"/>
      <w:u w:val="single"/>
    </w:rPr>
  </w:style>
  <w:style w:type="paragraph" w:customStyle="1" w:styleId="TagLine">
    <w:name w:val="Tag Line"/>
    <w:basedOn w:val="Normal"/>
    <w:next w:val="FullText"/>
    <w:uiPriority w:val="99"/>
    <w:qFormat/>
    <w:rsid w:val="00B36220"/>
    <w:pPr>
      <w:spacing w:after="0" w:line="240" w:lineRule="auto"/>
    </w:pPr>
    <w:rPr>
      <w:rFonts w:ascii="Arial Narrow" w:eastAsia="Times New Roman" w:hAnsi="Arial Narrow"/>
      <w:b/>
      <w:sz w:val="28"/>
    </w:rPr>
  </w:style>
  <w:style w:type="character" w:customStyle="1" w:styleId="SourceBold">
    <w:name w:val="Source Bold"/>
    <w:rsid w:val="00B36220"/>
    <w:rPr>
      <w:rFonts w:ascii="Arial Narrow" w:hAnsi="Arial Narrow"/>
      <w:b/>
      <w:sz w:val="24"/>
      <w:u w:val="none"/>
    </w:rPr>
  </w:style>
  <w:style w:type="paragraph" w:customStyle="1" w:styleId="FreeForm">
    <w:name w:val="Free Form"/>
    <w:qFormat/>
    <w:rsid w:val="00B36220"/>
    <w:pPr>
      <w:spacing w:after="0" w:line="240" w:lineRule="auto"/>
    </w:pPr>
    <w:rPr>
      <w:rFonts w:ascii="Times New Roman" w:eastAsia="ヒラギノ角ゴ Pro W3" w:hAnsi="Times New Roman" w:cs="Times New Roman"/>
      <w:color w:val="000000"/>
      <w:sz w:val="24"/>
      <w:szCs w:val="20"/>
    </w:rPr>
  </w:style>
  <w:style w:type="character" w:customStyle="1" w:styleId="Hyperlink1">
    <w:name w:val="Hyperlink1"/>
    <w:rsid w:val="00B36220"/>
    <w:rPr>
      <w:color w:val="002FF6"/>
      <w:sz w:val="24"/>
      <w:u w:val="single"/>
    </w:rPr>
  </w:style>
  <w:style w:type="character" w:customStyle="1" w:styleId="CardsFont12pt0">
    <w:name w:val="Cards + Font 12pt"/>
    <w:rsid w:val="00B36220"/>
    <w:rPr>
      <w:rFonts w:ascii="Calibri" w:eastAsia="Calibri" w:hAnsi="Calibri" w:cs="Calibri" w:hint="default"/>
      <w:sz w:val="24"/>
      <w:szCs w:val="24"/>
      <w:u w:val="single"/>
      <w:lang w:val="en-US" w:eastAsia="en-US" w:bidi="ar-SA"/>
    </w:rPr>
  </w:style>
  <w:style w:type="character" w:customStyle="1" w:styleId="AuthorDateChar0">
    <w:name w:val="Author/Date Char"/>
    <w:link w:val="AuthorDate0"/>
    <w:locked/>
    <w:rsid w:val="00B36220"/>
    <w:rPr>
      <w:rFonts w:cs="Calibri"/>
      <w:b/>
      <w:u w:val="single"/>
    </w:rPr>
  </w:style>
  <w:style w:type="paragraph" w:customStyle="1" w:styleId="AuthorDate0">
    <w:name w:val="Author/Date"/>
    <w:basedOn w:val="Normal"/>
    <w:link w:val="AuthorDateChar0"/>
    <w:qFormat/>
    <w:rsid w:val="00B36220"/>
    <w:pPr>
      <w:spacing w:after="0" w:line="240" w:lineRule="auto"/>
    </w:pPr>
    <w:rPr>
      <w:rFonts w:asciiTheme="minorHAnsi" w:hAnsiTheme="minorHAnsi" w:cs="Calibri"/>
      <w:b/>
      <w:u w:val="single"/>
    </w:rPr>
  </w:style>
  <w:style w:type="character" w:customStyle="1" w:styleId="HilightChar">
    <w:name w:val="Hilight Char"/>
    <w:rsid w:val="00B36220"/>
    <w:rPr>
      <w:rFonts w:eastAsia="Calibri"/>
      <w:b/>
      <w:noProof w:val="0"/>
      <w:sz w:val="22"/>
      <w:szCs w:val="22"/>
      <w:u w:val="single"/>
      <w:lang w:val="en-US" w:eastAsia="ar-SA" w:bidi="ar-SA"/>
    </w:rPr>
  </w:style>
  <w:style w:type="paragraph" w:customStyle="1" w:styleId="TagCite1">
    <w:name w:val="Tag &amp; Cite"/>
    <w:basedOn w:val="Normal"/>
    <w:link w:val="TagCiteChar0"/>
    <w:qFormat/>
    <w:rsid w:val="00B36220"/>
    <w:pPr>
      <w:spacing w:after="0" w:line="240" w:lineRule="auto"/>
      <w:jc w:val="both"/>
    </w:pPr>
    <w:rPr>
      <w:rFonts w:ascii="Arial Narrow" w:eastAsia="Times New Roman" w:hAnsi="Arial Narrow"/>
      <w:b/>
    </w:rPr>
  </w:style>
  <w:style w:type="character" w:customStyle="1" w:styleId="TagCiteChar0">
    <w:name w:val="Tag &amp; Cite Char"/>
    <w:link w:val="TagCite1"/>
    <w:rsid w:val="00B36220"/>
    <w:rPr>
      <w:rFonts w:ascii="Arial Narrow" w:eastAsia="Times New Roman" w:hAnsi="Arial Narrow"/>
      <w:b/>
    </w:rPr>
  </w:style>
  <w:style w:type="paragraph" w:customStyle="1" w:styleId="HighlightedText">
    <w:name w:val="Highlighted Text"/>
    <w:basedOn w:val="Normal"/>
    <w:link w:val="HighlightedTextChar"/>
    <w:qFormat/>
    <w:rsid w:val="00B36220"/>
    <w:pPr>
      <w:spacing w:after="0" w:line="240" w:lineRule="auto"/>
      <w:jc w:val="both"/>
    </w:pPr>
    <w:rPr>
      <w:rFonts w:ascii="Arial Narrow" w:eastAsia="Times New Roman" w:hAnsi="Arial Narrow"/>
      <w:u w:val="thick"/>
    </w:rPr>
  </w:style>
  <w:style w:type="character" w:customStyle="1" w:styleId="HighlightedTextChar">
    <w:name w:val="Highlighted Text Char"/>
    <w:link w:val="HighlightedText"/>
    <w:rsid w:val="00B36220"/>
    <w:rPr>
      <w:rFonts w:ascii="Arial Narrow" w:eastAsia="Times New Roman" w:hAnsi="Arial Narrow"/>
      <w:u w:val="thick"/>
    </w:rPr>
  </w:style>
  <w:style w:type="character" w:customStyle="1" w:styleId="StyleUnderlineCharChar">
    <w:name w:val="Style Underline Char Char"/>
    <w:rsid w:val="00B36220"/>
    <w:rPr>
      <w:rFonts w:ascii="Times New Roman" w:eastAsia="Times New Roman" w:hAnsi="Times New Roman" w:cs="Times New Roman"/>
      <w:sz w:val="20"/>
      <w:szCs w:val="20"/>
      <w:u w:val="single"/>
    </w:rPr>
  </w:style>
  <w:style w:type="character" w:customStyle="1" w:styleId="c1">
    <w:name w:val="c1"/>
    <w:rsid w:val="00B36220"/>
  </w:style>
  <w:style w:type="paragraph" w:customStyle="1" w:styleId="TagStyle">
    <w:name w:val="Tag Style"/>
    <w:basedOn w:val="Normal"/>
    <w:qFormat/>
    <w:rsid w:val="00B36220"/>
    <w:pPr>
      <w:spacing w:after="0" w:line="240" w:lineRule="auto"/>
    </w:pPr>
    <w:rPr>
      <w:rFonts w:eastAsia="Times New Roman"/>
      <w:b/>
    </w:rPr>
  </w:style>
  <w:style w:type="character" w:customStyle="1" w:styleId="author0">
    <w:name w:val="author"/>
    <w:rsid w:val="00B36220"/>
    <w:rPr>
      <w:rFonts w:ascii="Times New Roman" w:hAnsi="Times New Roman" w:cs="Times New Roman" w:hint="default"/>
      <w:b/>
      <w:bCs w:val="0"/>
      <w:sz w:val="24"/>
    </w:rPr>
  </w:style>
  <w:style w:type="paragraph" w:customStyle="1" w:styleId="Hat2">
    <w:name w:val="Hat2"/>
    <w:basedOn w:val="Heading2"/>
    <w:next w:val="Heading2"/>
    <w:autoRedefine/>
    <w:uiPriority w:val="99"/>
    <w:qFormat/>
    <w:rsid w:val="00B36220"/>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blue">
    <w:name w:val="blue"/>
    <w:basedOn w:val="DefaultParagraphFont"/>
    <w:rsid w:val="00B36220"/>
  </w:style>
  <w:style w:type="character" w:customStyle="1" w:styleId="AuthorYear">
    <w:name w:val="AuthorYear"/>
    <w:uiPriority w:val="1"/>
    <w:qFormat/>
    <w:rsid w:val="00B36220"/>
    <w:rPr>
      <w:rFonts w:ascii="Georgia" w:hAnsi="Georgia"/>
      <w:b/>
      <w:sz w:val="24"/>
    </w:rPr>
  </w:style>
  <w:style w:type="character" w:customStyle="1" w:styleId="Highlight">
    <w:name w:val="Highlight"/>
    <w:uiPriority w:val="1"/>
    <w:qFormat/>
    <w:rsid w:val="00B36220"/>
    <w:rPr>
      <w:rFonts w:ascii="Calibri" w:hAnsi="Calibri" w:hint="default"/>
      <w:b w:val="0"/>
      <w:bCs w:val="0"/>
      <w:sz w:val="22"/>
      <w:u w:val="single"/>
      <w:bdr w:val="none" w:sz="0" w:space="0" w:color="auto" w:frame="1"/>
      <w:shd w:val="clear" w:color="auto" w:fill="89FF94"/>
    </w:rPr>
  </w:style>
  <w:style w:type="character" w:customStyle="1" w:styleId="Boxout">
    <w:name w:val="Box out"/>
    <w:uiPriority w:val="1"/>
    <w:qFormat/>
    <w:rsid w:val="00B36220"/>
    <w:rPr>
      <w:rFonts w:ascii="Calibri" w:hAnsi="Calibri" w:hint="default"/>
      <w:b/>
      <w:bCs w:val="0"/>
      <w:sz w:val="22"/>
      <w:u w:val="single"/>
      <w:bdr w:val="single" w:sz="4" w:space="0" w:color="auto" w:frame="1"/>
      <w:shd w:val="clear" w:color="auto" w:fill="89FF94"/>
    </w:rPr>
  </w:style>
  <w:style w:type="character" w:customStyle="1" w:styleId="MicroTextChar0">
    <w:name w:val="MicroText Char"/>
    <w:basedOn w:val="DefaultParagraphFont"/>
    <w:link w:val="MicroText0"/>
    <w:rsid w:val="00B36220"/>
    <w:rPr>
      <w:rFonts w:ascii="Arial Narrow" w:hAnsi="Arial Narrow"/>
      <w:sz w:val="12"/>
    </w:rPr>
  </w:style>
  <w:style w:type="paragraph" w:customStyle="1" w:styleId="MicroText0">
    <w:name w:val="MicroText"/>
    <w:basedOn w:val="Normal"/>
    <w:next w:val="Normal"/>
    <w:link w:val="MicroTextChar0"/>
    <w:qFormat/>
    <w:rsid w:val="00B36220"/>
    <w:pPr>
      <w:spacing w:after="0" w:line="240" w:lineRule="auto"/>
    </w:pPr>
    <w:rPr>
      <w:rFonts w:ascii="Arial Narrow" w:hAnsi="Arial Narrow"/>
      <w:sz w:val="12"/>
    </w:rPr>
  </w:style>
  <w:style w:type="character" w:customStyle="1" w:styleId="reduce2">
    <w:name w:val="reduce2"/>
    <w:basedOn w:val="DefaultParagraphFont"/>
    <w:rsid w:val="00B36220"/>
    <w:rPr>
      <w:rFonts w:ascii="Arial" w:hAnsi="Arial" w:cs="Arial" w:hint="default"/>
      <w:color w:val="000000"/>
      <w:sz w:val="12"/>
      <w:szCs w:val="22"/>
    </w:rPr>
  </w:style>
  <w:style w:type="character" w:customStyle="1" w:styleId="Emphasis20">
    <w:name w:val="Emphasis 2"/>
    <w:basedOn w:val="Emphasis"/>
    <w:uiPriority w:val="1"/>
    <w:qFormat/>
    <w:rsid w:val="00B36220"/>
    <w:rPr>
      <w:rFonts w:ascii="Times New Roman" w:hAnsi="Times New Roman" w:cs="Times New Roman" w:hint="default"/>
      <w:b w:val="0"/>
      <w:bCs w:val="0"/>
      <w:i w:val="0"/>
      <w:iCs/>
      <w:sz w:val="22"/>
      <w:u w:val="single"/>
      <w:bdr w:val="single" w:sz="2" w:space="0" w:color="auto" w:frame="1"/>
    </w:rPr>
  </w:style>
  <w:style w:type="character" w:customStyle="1" w:styleId="UnreadTextChar">
    <w:name w:val="Unread Text Char"/>
    <w:link w:val="UnreadText"/>
    <w:locked/>
    <w:rsid w:val="00B36220"/>
    <w:rPr>
      <w:rFonts w:ascii="Calibri" w:eastAsia="Calibri" w:hAnsi="Calibri"/>
      <w:sz w:val="15"/>
    </w:rPr>
  </w:style>
  <w:style w:type="paragraph" w:customStyle="1" w:styleId="UnreadText">
    <w:name w:val="Unread Text"/>
    <w:basedOn w:val="Normal"/>
    <w:link w:val="UnreadTextChar"/>
    <w:autoRedefine/>
    <w:qFormat/>
    <w:rsid w:val="00B36220"/>
    <w:pPr>
      <w:spacing w:after="0" w:line="256" w:lineRule="auto"/>
    </w:pPr>
    <w:rPr>
      <w:rFonts w:eastAsia="Calibri"/>
      <w:sz w:val="15"/>
    </w:rPr>
  </w:style>
  <w:style w:type="character" w:customStyle="1" w:styleId="CircledChar">
    <w:name w:val="Circled Char"/>
    <w:link w:val="Circled"/>
    <w:locked/>
    <w:rsid w:val="00B36220"/>
    <w:rPr>
      <w:rFonts w:ascii="Calibri" w:eastAsia="Calibri" w:hAnsi="Calibri"/>
      <w:b/>
      <w:szCs w:val="20"/>
      <w:u w:val="thick"/>
    </w:rPr>
  </w:style>
  <w:style w:type="paragraph" w:customStyle="1" w:styleId="Circled">
    <w:name w:val="Circled"/>
    <w:basedOn w:val="Normal"/>
    <w:link w:val="CircledChar"/>
    <w:qFormat/>
    <w:rsid w:val="00B36220"/>
    <w:pPr>
      <w:spacing w:after="0" w:line="256" w:lineRule="auto"/>
    </w:pPr>
    <w:rPr>
      <w:rFonts w:eastAsia="Calibri"/>
      <w:b/>
      <w:szCs w:val="20"/>
      <w:u w:val="thick"/>
    </w:rPr>
  </w:style>
  <w:style w:type="character" w:customStyle="1" w:styleId="StyleCardTextUnderline3Char">
    <w:name w:val="Style Card Text + Underline3 Char"/>
    <w:link w:val="StyleCardTextUnderline3"/>
    <w:locked/>
    <w:rsid w:val="00B36220"/>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B36220"/>
    <w:pPr>
      <w:spacing w:after="200" w:line="276" w:lineRule="auto"/>
    </w:pPr>
    <w:rPr>
      <w:rFonts w:ascii="Cambria" w:eastAsia="Times New Roman" w:hAnsi="Cambria" w:cs="Times New Roman"/>
      <w:u w:val="thick"/>
      <w:lang w:eastAsia="ko-KR"/>
    </w:rPr>
  </w:style>
  <w:style w:type="character" w:customStyle="1" w:styleId="BoldandUnderlineChar5CharCharCharCharCharCharCharChar">
    <w:name w:val="Bold and Underline Char5 Char Char Char Char Char Char Char Char"/>
    <w:rsid w:val="00B36220"/>
    <w:rPr>
      <w:b/>
      <w:bCs w:val="0"/>
      <w:u w:val="thick"/>
      <w:lang w:val="en-US" w:eastAsia="en-US" w:bidi="ar-SA"/>
    </w:rPr>
  </w:style>
  <w:style w:type="paragraph" w:customStyle="1" w:styleId="Tagtemplate">
    <w:name w:val="Tagtemplate"/>
    <w:basedOn w:val="Normal"/>
    <w:link w:val="TagtemplateChar"/>
    <w:autoRedefine/>
    <w:qFormat/>
    <w:rsid w:val="00B36220"/>
    <w:pPr>
      <w:keepNext/>
      <w:keepLines/>
      <w:spacing w:after="0" w:line="240" w:lineRule="auto"/>
    </w:pPr>
    <w:rPr>
      <w:b/>
    </w:rPr>
  </w:style>
  <w:style w:type="character" w:customStyle="1" w:styleId="TagtemplateChar">
    <w:name w:val="Tagtemplate Char"/>
    <w:link w:val="Tagtemplate"/>
    <w:rsid w:val="00B36220"/>
    <w:rPr>
      <w:rFonts w:ascii="Calibri" w:hAnsi="Calibri"/>
      <w:b/>
    </w:rPr>
  </w:style>
  <w:style w:type="character" w:customStyle="1" w:styleId="citation0">
    <w:name w:val="citation"/>
    <w:rsid w:val="00B36220"/>
  </w:style>
  <w:style w:type="character" w:customStyle="1" w:styleId="Underline0">
    <w:name w:val="*Underline*"/>
    <w:rsid w:val="00B36220"/>
    <w:rPr>
      <w:rFonts w:ascii="Times New Roman" w:hAnsi="Times New Roman"/>
      <w:b/>
      <w:sz w:val="24"/>
      <w:u w:val="single"/>
    </w:rPr>
  </w:style>
  <w:style w:type="paragraph" w:customStyle="1" w:styleId="TxBr33p1">
    <w:name w:val="TxBr_33p1"/>
    <w:basedOn w:val="Normal"/>
    <w:uiPriority w:val="99"/>
    <w:qFormat/>
    <w:rsid w:val="00B36220"/>
    <w:pPr>
      <w:tabs>
        <w:tab w:val="left" w:pos="204"/>
      </w:tabs>
      <w:autoSpaceDE w:val="0"/>
      <w:autoSpaceDN w:val="0"/>
      <w:adjustRightInd w:val="0"/>
      <w:spacing w:after="0" w:line="260" w:lineRule="atLeast"/>
      <w:jc w:val="both"/>
    </w:pPr>
    <w:rPr>
      <w:rFonts w:eastAsia="Times New Roman"/>
    </w:rPr>
  </w:style>
  <w:style w:type="character" w:customStyle="1" w:styleId="AuthorDate1">
    <w:name w:val="Author Date"/>
    <w:rsid w:val="00B36220"/>
    <w:rPr>
      <w:b/>
      <w:bCs w:val="0"/>
      <w:sz w:val="24"/>
      <w:u w:val="thick"/>
    </w:rPr>
  </w:style>
  <w:style w:type="paragraph" w:customStyle="1" w:styleId="StyleStyle411pt">
    <w:name w:val="Style Style4 + 11 pt"/>
    <w:basedOn w:val="Normal"/>
    <w:link w:val="StyleStyle411ptChar"/>
    <w:qFormat/>
    <w:rsid w:val="00B36220"/>
    <w:pPr>
      <w:spacing w:after="0" w:line="240" w:lineRule="auto"/>
    </w:pPr>
    <w:rPr>
      <w:rFonts w:eastAsia="Times New Roman"/>
      <w:u w:val="single"/>
    </w:rPr>
  </w:style>
  <w:style w:type="character" w:customStyle="1" w:styleId="StyleStyle411ptChar">
    <w:name w:val="Style Style4 + 11 pt Char"/>
    <w:basedOn w:val="DefaultParagraphFont"/>
    <w:link w:val="StyleStyle411pt"/>
    <w:rsid w:val="00B36220"/>
    <w:rPr>
      <w:rFonts w:ascii="Calibri" w:eastAsia="Times New Roman" w:hAnsi="Calibri"/>
      <w:u w:val="single"/>
    </w:rPr>
  </w:style>
  <w:style w:type="paragraph" w:customStyle="1" w:styleId="StyleStyle411ptBold">
    <w:name w:val="Style Style4 + 11 pt Bold"/>
    <w:basedOn w:val="Normal"/>
    <w:link w:val="StyleStyle411ptBoldChar"/>
    <w:qFormat/>
    <w:rsid w:val="00B36220"/>
    <w:pPr>
      <w:spacing w:after="0" w:line="240" w:lineRule="auto"/>
    </w:pPr>
    <w:rPr>
      <w:rFonts w:eastAsia="Times New Roman"/>
      <w:b/>
      <w:bCs/>
      <w:u w:val="single"/>
    </w:rPr>
  </w:style>
  <w:style w:type="character" w:customStyle="1" w:styleId="StyleStyle411ptBoldChar">
    <w:name w:val="Style Style4 + 11 pt Bold Char"/>
    <w:link w:val="StyleStyle411ptBold"/>
    <w:rsid w:val="00B36220"/>
    <w:rPr>
      <w:rFonts w:ascii="Calibri" w:eastAsia="Times New Roman" w:hAnsi="Calibri"/>
      <w:b/>
      <w:bCs/>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B36220"/>
    <w:pPr>
      <w:spacing w:after="0" w:line="240" w:lineRule="auto"/>
    </w:pPr>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B36220"/>
    <w:rPr>
      <w:rFonts w:ascii="Calibri" w:eastAsia="Times New Roman" w:hAnsi="Calibri"/>
      <w:b/>
      <w:bCs/>
      <w:u w:val="single"/>
      <w:bdr w:val="single" w:sz="4" w:space="0" w:color="auto"/>
    </w:rPr>
  </w:style>
  <w:style w:type="character" w:customStyle="1" w:styleId="UnderlineChar2">
    <w:name w:val="Underline Char2"/>
    <w:rsid w:val="00B36220"/>
    <w:rPr>
      <w:rFonts w:ascii="Trebuchet MS" w:hAnsi="Trebuchet MS"/>
      <w:u w:val="thick"/>
      <w:lang w:val="en-US" w:eastAsia="zh-CN" w:bidi="ar-SA"/>
    </w:rPr>
  </w:style>
  <w:style w:type="character" w:customStyle="1" w:styleId="Style1Char1">
    <w:name w:val="Style1 Char1"/>
    <w:rsid w:val="00B36220"/>
    <w:rPr>
      <w:rFonts w:ascii="Book Antiqua" w:hAnsi="Book Antiqua"/>
      <w:sz w:val="16"/>
      <w:szCs w:val="16"/>
      <w:lang w:val="en-US" w:eastAsia="en-US" w:bidi="ar-SA"/>
    </w:rPr>
  </w:style>
  <w:style w:type="character" w:customStyle="1" w:styleId="NothingChar1">
    <w:name w:val="Nothing Char1"/>
    <w:rsid w:val="00B36220"/>
    <w:rPr>
      <w:rFonts w:ascii="Times New Roman" w:eastAsia="Calibri" w:hAnsi="Times New Roman" w:cs="Times New Roman"/>
      <w:sz w:val="24"/>
      <w:szCs w:val="20"/>
    </w:rPr>
  </w:style>
  <w:style w:type="character" w:customStyle="1" w:styleId="Style2Char1">
    <w:name w:val="Style2 Char1"/>
    <w:rsid w:val="00B36220"/>
    <w:rPr>
      <w:rFonts w:ascii="Book Antiqua" w:hAnsi="Book Antiqua"/>
      <w:szCs w:val="24"/>
      <w:u w:val="thick"/>
      <w:lang w:val="en-US" w:eastAsia="en-US" w:bidi="ar-SA"/>
    </w:rPr>
  </w:style>
  <w:style w:type="character" w:customStyle="1" w:styleId="NormalUnderlineChar">
    <w:name w:val="Normal Underline Char"/>
    <w:rsid w:val="00B36220"/>
    <w:rPr>
      <w:szCs w:val="24"/>
      <w:u w:val="single"/>
    </w:rPr>
  </w:style>
  <w:style w:type="paragraph" w:customStyle="1" w:styleId="Stylecites10ptNotBold">
    <w:name w:val="Style cites + 10 pt Not Bold"/>
    <w:basedOn w:val="Normal"/>
    <w:uiPriority w:val="99"/>
    <w:qFormat/>
    <w:rsid w:val="00B36220"/>
    <w:pPr>
      <w:spacing w:after="0" w:line="240" w:lineRule="auto"/>
    </w:pPr>
    <w:rPr>
      <w:rFonts w:eastAsia="SimSun"/>
      <w:lang w:eastAsia="zh-CN"/>
    </w:rPr>
  </w:style>
  <w:style w:type="character" w:customStyle="1" w:styleId="heading3char0">
    <w:name w:val="heading3char"/>
    <w:rsid w:val="00B36220"/>
  </w:style>
  <w:style w:type="character" w:customStyle="1" w:styleId="SmallChar">
    <w:name w:val="Small Char"/>
    <w:aliases w:val="No Spacing3 Char,No Spacing1 Char1,CD - Cite Char,Debate Text Char1,No Spacing2 Char1,No Spacing11 Char1"/>
    <w:qFormat/>
    <w:rsid w:val="00B36220"/>
    <w:rPr>
      <w:rFonts w:ascii="Georgia" w:eastAsia="Calibri" w:hAnsi="Georgia"/>
      <w:color w:val="000000"/>
      <w:sz w:val="16"/>
    </w:rPr>
  </w:style>
  <w:style w:type="paragraph" w:customStyle="1" w:styleId="BlockHeadings">
    <w:name w:val="Block Headings"/>
    <w:basedOn w:val="Normal"/>
    <w:link w:val="BlockHeadingsChar"/>
    <w:qFormat/>
    <w:rsid w:val="00B36220"/>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Cs w:val="20"/>
    </w:rPr>
  </w:style>
  <w:style w:type="character" w:customStyle="1" w:styleId="BlockHeadingsChar">
    <w:name w:val="Block Headings Char"/>
    <w:link w:val="BlockHeadings"/>
    <w:rsid w:val="00B36220"/>
    <w:rPr>
      <w:rFonts w:ascii="Calibri" w:eastAsia="Times New Roman" w:hAnsi="Calibri"/>
      <w:b/>
      <w:szCs w:val="20"/>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 Ch Char1"/>
    <w:rsid w:val="00B36220"/>
    <w:rPr>
      <w:rFonts w:ascii="Times New Roman" w:eastAsia="Times New Roman" w:hAnsi="Times New Roman" w:cs="Times New Roman"/>
      <w:b/>
      <w:sz w:val="24"/>
      <w:szCs w:val="20"/>
    </w:rPr>
  </w:style>
  <w:style w:type="paragraph" w:styleId="PlainText">
    <w:name w:val="Plain Text"/>
    <w:basedOn w:val="Normal"/>
    <w:link w:val="PlainTextChar"/>
    <w:rsid w:val="00B36220"/>
    <w:pPr>
      <w:spacing w:after="0" w:line="240" w:lineRule="auto"/>
    </w:pPr>
    <w:rPr>
      <w:rFonts w:ascii="Courier New" w:eastAsia="Calibri" w:hAnsi="Courier New"/>
      <w:szCs w:val="20"/>
    </w:rPr>
  </w:style>
  <w:style w:type="character" w:customStyle="1" w:styleId="PlainTextChar">
    <w:name w:val="Plain Text Char"/>
    <w:basedOn w:val="DefaultParagraphFont"/>
    <w:link w:val="PlainText"/>
    <w:rsid w:val="00B36220"/>
    <w:rPr>
      <w:rFonts w:ascii="Courier New" w:eastAsia="Calibri" w:hAnsi="Courier New"/>
      <w:szCs w:val="20"/>
    </w:rPr>
  </w:style>
  <w:style w:type="character" w:customStyle="1" w:styleId="Heading51">
    <w:name w:val="Heading 51"/>
    <w:aliases w:val="Heading 5 Char Char Char"/>
    <w:rsid w:val="00B36220"/>
    <w:rPr>
      <w:b/>
      <w:bCs/>
      <w:iCs/>
      <w:szCs w:val="26"/>
      <w:lang w:val="en-US" w:eastAsia="en-US" w:bidi="ar-SA"/>
    </w:rPr>
  </w:style>
  <w:style w:type="paragraph" w:styleId="BodyText2">
    <w:name w:val="Body Text 2"/>
    <w:basedOn w:val="Normal"/>
    <w:link w:val="BodyText2Char"/>
    <w:rsid w:val="00B36220"/>
    <w:pPr>
      <w:spacing w:after="0" w:line="240" w:lineRule="auto"/>
      <w:jc w:val="both"/>
    </w:pPr>
    <w:rPr>
      <w:rFonts w:eastAsia="Times New Roman"/>
      <w:b/>
      <w:szCs w:val="20"/>
    </w:rPr>
  </w:style>
  <w:style w:type="character" w:customStyle="1" w:styleId="BodyText2Char">
    <w:name w:val="Body Text 2 Char"/>
    <w:basedOn w:val="DefaultParagraphFont"/>
    <w:link w:val="BodyText2"/>
    <w:rsid w:val="00B36220"/>
    <w:rPr>
      <w:rFonts w:ascii="Calibri" w:eastAsia="Times New Roman" w:hAnsi="Calibri"/>
      <w:b/>
      <w:szCs w:val="20"/>
    </w:rPr>
  </w:style>
  <w:style w:type="character" w:customStyle="1" w:styleId="comments-post">
    <w:name w:val="comments-post"/>
    <w:rsid w:val="00B36220"/>
  </w:style>
  <w:style w:type="paragraph" w:customStyle="1" w:styleId="boldcite">
    <w:name w:val="bold cite"/>
    <w:basedOn w:val="Normal"/>
    <w:link w:val="boldciteChar4"/>
    <w:qFormat/>
    <w:rsid w:val="00B36220"/>
    <w:pPr>
      <w:spacing w:after="0" w:line="240" w:lineRule="auto"/>
    </w:pPr>
    <w:rPr>
      <w:rFonts w:eastAsia="Calibri"/>
      <w:b/>
      <w:color w:val="000000"/>
      <w:sz w:val="28"/>
      <w:u w:val="thick" w:color="000000"/>
    </w:rPr>
  </w:style>
  <w:style w:type="character" w:customStyle="1" w:styleId="boldciteChar4">
    <w:name w:val="bold cite Char4"/>
    <w:link w:val="boldcite"/>
    <w:locked/>
    <w:rsid w:val="00B36220"/>
    <w:rPr>
      <w:rFonts w:ascii="Calibri" w:eastAsia="Calibri" w:hAnsi="Calibri"/>
      <w:b/>
      <w:color w:val="000000"/>
      <w:sz w:val="28"/>
      <w:u w:val="thick" w:color="000000"/>
    </w:rPr>
  </w:style>
  <w:style w:type="character" w:customStyle="1" w:styleId="underlinecardChar">
    <w:name w:val="underline card Char"/>
    <w:rsid w:val="00B36220"/>
    <w:rPr>
      <w:rFonts w:ascii="Arial" w:hAnsi="Arial"/>
      <w:sz w:val="18"/>
      <w:szCs w:val="24"/>
      <w:u w:val="single"/>
      <w:lang w:val="en-US" w:eastAsia="en-US" w:bidi="ar-SA"/>
    </w:rPr>
  </w:style>
  <w:style w:type="paragraph" w:customStyle="1" w:styleId="Normal10">
    <w:name w:val="Normal1"/>
    <w:basedOn w:val="Normal"/>
    <w:qFormat/>
    <w:rsid w:val="00B36220"/>
    <w:pPr>
      <w:spacing w:after="0" w:line="240" w:lineRule="auto"/>
    </w:pPr>
    <w:rPr>
      <w:rFonts w:eastAsia="Calibri"/>
    </w:rPr>
  </w:style>
  <w:style w:type="paragraph" w:customStyle="1" w:styleId="Irrelevant6font">
    <w:name w:val="Irrelevant (6 font)"/>
    <w:basedOn w:val="Normal"/>
    <w:link w:val="Irrelevant6fontChar"/>
    <w:qFormat/>
    <w:rsid w:val="00B36220"/>
    <w:pPr>
      <w:spacing w:after="0" w:line="240" w:lineRule="auto"/>
      <w:ind w:left="547" w:right="648"/>
      <w:jc w:val="both"/>
    </w:pPr>
    <w:rPr>
      <w:rFonts w:eastAsia="Calibri"/>
      <w:sz w:val="12"/>
      <w:szCs w:val="12"/>
    </w:rPr>
  </w:style>
  <w:style w:type="character" w:customStyle="1" w:styleId="Irrelevant5fontChar">
    <w:name w:val="Irrelevant (5 font) Char"/>
    <w:rsid w:val="00B36220"/>
    <w:rPr>
      <w:sz w:val="10"/>
      <w:szCs w:val="10"/>
      <w:lang w:val="en-US" w:eastAsia="en-US" w:bidi="ar-SA"/>
    </w:rPr>
  </w:style>
  <w:style w:type="character" w:customStyle="1" w:styleId="TagsCharCharChar">
    <w:name w:val="Tags Char Char Char"/>
    <w:rsid w:val="00B36220"/>
    <w:rPr>
      <w:b/>
      <w:lang w:val="en-US" w:eastAsia="en-US" w:bidi="ar-SA"/>
    </w:rPr>
  </w:style>
  <w:style w:type="character" w:customStyle="1" w:styleId="CitesChar1">
    <w:name w:val="Cites Char1"/>
    <w:rsid w:val="00B36220"/>
    <w:rPr>
      <w:b/>
      <w:bCs/>
      <w:lang w:val="en-US" w:eastAsia="en-US" w:bidi="ar-SA"/>
    </w:rPr>
  </w:style>
  <w:style w:type="paragraph" w:customStyle="1" w:styleId="CardsFont6pt">
    <w:name w:val="Cards + Font: 6 pt"/>
    <w:basedOn w:val="Cards"/>
    <w:link w:val="CardsFont6ptChar1"/>
    <w:autoRedefine/>
    <w:qFormat/>
    <w:rsid w:val="00B36220"/>
    <w:pPr>
      <w:widowControl/>
      <w:autoSpaceDE w:val="0"/>
      <w:autoSpaceDN w:val="0"/>
      <w:adjustRightInd w:val="0"/>
      <w:ind w:left="360"/>
      <w:jc w:val="both"/>
    </w:pPr>
    <w:rPr>
      <w:rFonts w:ascii="Georgia" w:hAnsi="Georgia" w:cstheme="minorBidi"/>
      <w:sz w:val="12"/>
    </w:rPr>
  </w:style>
  <w:style w:type="character" w:customStyle="1" w:styleId="CardsFont6ptChar1">
    <w:name w:val="Cards + Font: 6 pt Char1"/>
    <w:link w:val="CardsFont6pt"/>
    <w:rsid w:val="00B36220"/>
    <w:rPr>
      <w:rFonts w:ascii="Georgia" w:eastAsia="Times New Roman" w:hAnsi="Georgia"/>
      <w:sz w:val="12"/>
      <w:szCs w:val="24"/>
    </w:rPr>
  </w:style>
  <w:style w:type="character" w:customStyle="1" w:styleId="Hyperlink13">
    <w:name w:val="Hyperlink13"/>
    <w:rsid w:val="00B36220"/>
    <w:rPr>
      <w:b w:val="0"/>
      <w:bCs w:val="0"/>
      <w:strike w:val="0"/>
      <w:dstrike w:val="0"/>
      <w:color w:val="008000"/>
      <w:sz w:val="20"/>
      <w:szCs w:val="20"/>
      <w:u w:val="none"/>
      <w:effect w:val="none"/>
    </w:rPr>
  </w:style>
  <w:style w:type="character" w:customStyle="1" w:styleId="standardcontent1">
    <w:name w:val="standardcontent1"/>
    <w:rsid w:val="00B36220"/>
    <w:rPr>
      <w:rFonts w:ascii="Arial" w:hAnsi="Arial" w:cs="Arial" w:hint="default"/>
      <w:strike w:val="0"/>
      <w:dstrike w:val="0"/>
      <w:sz w:val="24"/>
      <w:szCs w:val="24"/>
      <w:u w:val="none"/>
      <w:effect w:val="none"/>
    </w:rPr>
  </w:style>
  <w:style w:type="paragraph" w:styleId="BodyTextIndent">
    <w:name w:val="Body Text Indent"/>
    <w:basedOn w:val="Normal"/>
    <w:link w:val="BodyTextIndentChar"/>
    <w:uiPriority w:val="99"/>
    <w:rsid w:val="00B36220"/>
    <w:pPr>
      <w:spacing w:after="120" w:line="240" w:lineRule="auto"/>
      <w:ind w:left="360"/>
    </w:pPr>
    <w:rPr>
      <w:rFonts w:eastAsia="Calibri"/>
      <w:szCs w:val="20"/>
    </w:rPr>
  </w:style>
  <w:style w:type="character" w:customStyle="1" w:styleId="BodyTextIndentChar">
    <w:name w:val="Body Text Indent Char"/>
    <w:basedOn w:val="DefaultParagraphFont"/>
    <w:link w:val="BodyTextIndent"/>
    <w:uiPriority w:val="99"/>
    <w:rsid w:val="00B36220"/>
    <w:rPr>
      <w:rFonts w:ascii="Calibri" w:eastAsia="Calibri" w:hAnsi="Calibri"/>
      <w:szCs w:val="20"/>
    </w:rPr>
  </w:style>
  <w:style w:type="character" w:customStyle="1" w:styleId="Hyperlink4">
    <w:name w:val="Hyperlink4"/>
    <w:rsid w:val="00B36220"/>
    <w:rPr>
      <w:color w:val="000066"/>
      <w:u w:val="single"/>
    </w:rPr>
  </w:style>
  <w:style w:type="paragraph" w:customStyle="1" w:styleId="rddateline">
    <w:name w:val="rddateline"/>
    <w:basedOn w:val="Normal"/>
    <w:uiPriority w:val="99"/>
    <w:qFormat/>
    <w:rsid w:val="00B36220"/>
    <w:pPr>
      <w:spacing w:after="0" w:line="240" w:lineRule="auto"/>
    </w:pPr>
    <w:rPr>
      <w:rFonts w:eastAsia="Calibri"/>
      <w:szCs w:val="20"/>
    </w:rPr>
  </w:style>
  <w:style w:type="paragraph" w:customStyle="1" w:styleId="rdheadline">
    <w:name w:val="rdheadline"/>
    <w:basedOn w:val="Normal"/>
    <w:uiPriority w:val="99"/>
    <w:qFormat/>
    <w:rsid w:val="00B36220"/>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B36220"/>
    <w:pPr>
      <w:spacing w:after="100" w:afterAutospacing="1" w:line="240" w:lineRule="auto"/>
    </w:pPr>
    <w:rPr>
      <w:rFonts w:ascii="Verdana" w:eastAsia="Calibri" w:hAnsi="Verdana"/>
      <w:szCs w:val="20"/>
    </w:rPr>
  </w:style>
  <w:style w:type="character" w:customStyle="1" w:styleId="rddeckline1">
    <w:name w:val="rddeckline1"/>
    <w:rsid w:val="00B36220"/>
    <w:rPr>
      <w:rFonts w:ascii="Verdana" w:hAnsi="Verdana" w:hint="default"/>
      <w:b/>
      <w:bCs/>
      <w:sz w:val="22"/>
      <w:szCs w:val="22"/>
    </w:rPr>
  </w:style>
  <w:style w:type="character" w:customStyle="1" w:styleId="link-external">
    <w:name w:val="link-external"/>
    <w:rsid w:val="00B36220"/>
  </w:style>
  <w:style w:type="character" w:customStyle="1" w:styleId="contact1">
    <w:name w:val="contact1"/>
    <w:rsid w:val="00B36220"/>
    <w:rPr>
      <w:rFonts w:ascii="Tahoma" w:hAnsi="Tahoma" w:cs="Tahoma" w:hint="default"/>
      <w:color w:val="999999"/>
      <w:sz w:val="20"/>
      <w:szCs w:val="20"/>
    </w:rPr>
  </w:style>
  <w:style w:type="character" w:customStyle="1" w:styleId="credits1">
    <w:name w:val="credits1"/>
    <w:rsid w:val="00B36220"/>
    <w:rPr>
      <w:rFonts w:ascii="Tahoma" w:hAnsi="Tahoma" w:cs="Tahoma" w:hint="default"/>
      <w:color w:val="999999"/>
      <w:sz w:val="16"/>
      <w:szCs w:val="16"/>
    </w:rPr>
  </w:style>
  <w:style w:type="paragraph" w:customStyle="1" w:styleId="Heading20">
    <w:name w:val="Heading2"/>
    <w:basedOn w:val="Normal"/>
    <w:link w:val="Heading2Char0"/>
    <w:qFormat/>
    <w:rsid w:val="00B36220"/>
    <w:pPr>
      <w:spacing w:after="0" w:line="240" w:lineRule="auto"/>
      <w:jc w:val="center"/>
    </w:pPr>
    <w:rPr>
      <w:rFonts w:eastAsia="Times New Roman"/>
      <w:b/>
      <w:caps/>
    </w:rPr>
  </w:style>
  <w:style w:type="character" w:customStyle="1" w:styleId="Heading2Char0">
    <w:name w:val="Heading2 Char"/>
    <w:link w:val="Heading20"/>
    <w:rsid w:val="00B36220"/>
    <w:rPr>
      <w:rFonts w:ascii="Calibri" w:eastAsia="Times New Roman" w:hAnsi="Calibri"/>
      <w:b/>
      <w:caps/>
    </w:rPr>
  </w:style>
  <w:style w:type="paragraph" w:customStyle="1" w:styleId="Header2">
    <w:name w:val="Header2"/>
    <w:basedOn w:val="Heading20"/>
    <w:link w:val="Header2Char"/>
    <w:qFormat/>
    <w:rsid w:val="00B36220"/>
  </w:style>
  <w:style w:type="character" w:customStyle="1" w:styleId="Header2Char">
    <w:name w:val="Header2 Char"/>
    <w:link w:val="Header2"/>
    <w:rsid w:val="00B36220"/>
    <w:rPr>
      <w:rFonts w:ascii="Calibri" w:eastAsia="Times New Roman" w:hAnsi="Calibri"/>
      <w:b/>
      <w:caps/>
    </w:rPr>
  </w:style>
  <w:style w:type="paragraph" w:customStyle="1" w:styleId="Underlinedcard0">
    <w:name w:val="Underlined card"/>
    <w:basedOn w:val="Normal"/>
    <w:link w:val="UnderlinedcardChar"/>
    <w:autoRedefine/>
    <w:qFormat/>
    <w:rsid w:val="00B36220"/>
    <w:pPr>
      <w:autoSpaceDE w:val="0"/>
      <w:autoSpaceDN w:val="0"/>
      <w:adjustRightInd w:val="0"/>
      <w:spacing w:after="0" w:line="240" w:lineRule="auto"/>
      <w:ind w:left="432" w:right="432"/>
      <w:jc w:val="both"/>
    </w:pPr>
    <w:rPr>
      <w:rFonts w:eastAsia="Times New Roman"/>
      <w:u w:val="thick"/>
    </w:rPr>
  </w:style>
  <w:style w:type="character" w:customStyle="1" w:styleId="UnderlinedcardChar">
    <w:name w:val="Underlined card Char"/>
    <w:link w:val="Underlinedcard0"/>
    <w:rsid w:val="00B36220"/>
    <w:rPr>
      <w:rFonts w:ascii="Calibri" w:eastAsia="Times New Roman" w:hAnsi="Calibri"/>
      <w:u w:val="thick"/>
    </w:rPr>
  </w:style>
  <w:style w:type="paragraph" w:styleId="HTMLPreformatted">
    <w:name w:val="HTML Preformatted"/>
    <w:basedOn w:val="Normal"/>
    <w:link w:val="HTMLPreformattedChar"/>
    <w:rsid w:val="00B362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B36220"/>
    <w:rPr>
      <w:rFonts w:ascii="Arial Unicode MS" w:eastAsia="Arial Unicode MS" w:hAnsi="Arial Unicode MS" w:cs="Arial Unicode MS"/>
      <w:szCs w:val="20"/>
    </w:rPr>
  </w:style>
  <w:style w:type="paragraph" w:customStyle="1" w:styleId="StyleHeading212pt">
    <w:name w:val="Style Heading2 + 12 pt"/>
    <w:basedOn w:val="Heading20"/>
    <w:link w:val="StyleHeading212ptChar"/>
    <w:qFormat/>
    <w:rsid w:val="00B36220"/>
    <w:rPr>
      <w:bCs/>
    </w:rPr>
  </w:style>
  <w:style w:type="character" w:customStyle="1" w:styleId="StyleHeading212ptChar">
    <w:name w:val="Style Heading2 + 12 pt Char"/>
    <w:link w:val="StyleHeading212pt"/>
    <w:rsid w:val="00B36220"/>
    <w:rPr>
      <w:rFonts w:ascii="Calibri" w:eastAsia="Times New Roman" w:hAnsi="Calibri"/>
      <w:b/>
      <w:bCs/>
      <w:caps/>
    </w:rPr>
  </w:style>
  <w:style w:type="paragraph" w:customStyle="1" w:styleId="Heading212pt">
    <w:name w:val="Heading2 + 12 pt"/>
    <w:basedOn w:val="StyleHeading212pt"/>
    <w:link w:val="Heading212ptChar"/>
    <w:qFormat/>
    <w:rsid w:val="00B36220"/>
  </w:style>
  <w:style w:type="character" w:customStyle="1" w:styleId="Heading212ptChar">
    <w:name w:val="Heading2 + 12 pt Char"/>
    <w:link w:val="Heading212pt"/>
    <w:rsid w:val="00B36220"/>
    <w:rPr>
      <w:rFonts w:ascii="Calibri" w:eastAsia="Times New Roman" w:hAnsi="Calibri"/>
      <w:b/>
      <w:bCs/>
      <w:caps/>
    </w:rPr>
  </w:style>
  <w:style w:type="character" w:customStyle="1" w:styleId="underline20">
    <w:name w:val="underline2"/>
    <w:rsid w:val="00B36220"/>
    <w:rPr>
      <w:u w:val="single"/>
    </w:rPr>
  </w:style>
  <w:style w:type="character" w:customStyle="1" w:styleId="CardsFont12ptCharCharCharChar">
    <w:name w:val="Cards + Font: 12 pt Char Char Char Char"/>
    <w:rsid w:val="00B36220"/>
    <w:rPr>
      <w:sz w:val="24"/>
      <w:szCs w:val="24"/>
      <w:u w:val="thick"/>
      <w:lang w:val="en-US" w:eastAsia="en-US" w:bidi="ar-SA"/>
    </w:rPr>
  </w:style>
  <w:style w:type="character" w:customStyle="1" w:styleId="UnderlinedCardChar0">
    <w:name w:val="Underlined Card Char"/>
    <w:rsid w:val="00B36220"/>
    <w:rPr>
      <w:rFonts w:ascii="Palatino Linotype" w:hAnsi="Palatino Linotype"/>
      <w:u w:val="single"/>
      <w:lang w:val="en-US" w:eastAsia="en-US" w:bidi="ar-SA"/>
    </w:rPr>
  </w:style>
  <w:style w:type="paragraph" w:customStyle="1" w:styleId="StyleHeading110pt">
    <w:name w:val="Style Heading 1 + 10 pt"/>
    <w:basedOn w:val="Heading1"/>
    <w:uiPriority w:val="99"/>
    <w:qFormat/>
    <w:rsid w:val="00B36220"/>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sz w:val="20"/>
    </w:rPr>
  </w:style>
  <w:style w:type="paragraph" w:customStyle="1" w:styleId="StyleStyleHeading110pt10pt">
    <w:name w:val="Style Style Heading 1 + 10 pt + 10 pt"/>
    <w:basedOn w:val="StyleHeading110pt"/>
    <w:uiPriority w:val="99"/>
    <w:qFormat/>
    <w:rsid w:val="00B36220"/>
  </w:style>
  <w:style w:type="paragraph" w:customStyle="1" w:styleId="StyleUnderliningTimesNewRomanBoldNounderlineKernat16">
    <w:name w:val="Style Underlining + Times New Roman Bold No underline Kern at 16..."/>
    <w:basedOn w:val="Normal"/>
    <w:uiPriority w:val="99"/>
    <w:qFormat/>
    <w:rsid w:val="00B36220"/>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B36220"/>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uiPriority w:val="99"/>
    <w:qFormat/>
    <w:rsid w:val="00B36220"/>
    <w:pPr>
      <w:tabs>
        <w:tab w:val="left" w:pos="8820"/>
      </w:tabs>
      <w:autoSpaceDE w:val="0"/>
      <w:autoSpaceDN w:val="0"/>
      <w:spacing w:before="100" w:after="100" w:line="240" w:lineRule="auto"/>
    </w:pPr>
    <w:rPr>
      <w:rFonts w:eastAsia="Calibri"/>
      <w:b/>
      <w:bCs/>
      <w:kern w:val="32"/>
      <w:sz w:val="32"/>
      <w:szCs w:val="32"/>
      <w:u w:val="single"/>
      <w:lang w:val="en-GB"/>
    </w:rPr>
  </w:style>
  <w:style w:type="character" w:customStyle="1" w:styleId="Style10ptUnderline">
    <w:name w:val="Style 10 pt Underline"/>
    <w:rsid w:val="00B36220"/>
    <w:rPr>
      <w:sz w:val="32"/>
      <w:szCs w:val="32"/>
      <w:u w:val="single"/>
    </w:rPr>
  </w:style>
  <w:style w:type="character" w:customStyle="1" w:styleId="StyleBoldText12pt10ptNotBoldKernat16pt">
    <w:name w:val="Style Bold Text 12 pt + 10 pt Not Bold Kern at 16 pt"/>
    <w:rsid w:val="00B36220"/>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
    <w:name w:val="bodytext1"/>
    <w:rsid w:val="00B36220"/>
  </w:style>
  <w:style w:type="paragraph" w:customStyle="1" w:styleId="highlightcardtext">
    <w:name w:val="highlight card text"/>
    <w:basedOn w:val="evidencetext"/>
    <w:uiPriority w:val="99"/>
    <w:qFormat/>
    <w:rsid w:val="00B36220"/>
    <w:pPr>
      <w:pageBreakBefore/>
      <w:spacing w:after="0" w:line="240" w:lineRule="auto"/>
      <w:ind w:left="0" w:right="0"/>
    </w:pPr>
    <w:rPr>
      <w:rFonts w:eastAsia="Times"/>
      <w:b/>
      <w:bCs/>
      <w:color w:val="auto"/>
      <w:szCs w:val="20"/>
    </w:rPr>
  </w:style>
  <w:style w:type="paragraph" w:customStyle="1" w:styleId="underlineevidencetext">
    <w:name w:val="underline evidence text"/>
    <w:basedOn w:val="evidencetext"/>
    <w:uiPriority w:val="99"/>
    <w:qFormat/>
    <w:rsid w:val="00B36220"/>
    <w:pPr>
      <w:pageBreakBefore/>
      <w:spacing w:after="0" w:line="240" w:lineRule="auto"/>
      <w:ind w:left="0" w:right="0"/>
    </w:pPr>
    <w:rPr>
      <w:rFonts w:eastAsia="Times"/>
      <w:b/>
      <w:bCs/>
      <w:color w:val="auto"/>
      <w:szCs w:val="20"/>
    </w:rPr>
  </w:style>
  <w:style w:type="paragraph" w:styleId="BodyText3">
    <w:name w:val="Body Text 3"/>
    <w:basedOn w:val="Normal"/>
    <w:link w:val="BodyText3Char"/>
    <w:rsid w:val="00B36220"/>
    <w:pPr>
      <w:spacing w:after="0" w:line="240" w:lineRule="auto"/>
    </w:pPr>
    <w:rPr>
      <w:rFonts w:eastAsia="Calibri"/>
      <w:bCs/>
      <w:color w:val="000000"/>
    </w:rPr>
  </w:style>
  <w:style w:type="character" w:customStyle="1" w:styleId="BodyText3Char">
    <w:name w:val="Body Text 3 Char"/>
    <w:basedOn w:val="DefaultParagraphFont"/>
    <w:link w:val="BodyText3"/>
    <w:rsid w:val="00B36220"/>
    <w:rPr>
      <w:rFonts w:ascii="Calibri" w:eastAsia="Calibri" w:hAnsi="Calibri"/>
      <w:bCs/>
      <w:color w:val="000000"/>
    </w:rPr>
  </w:style>
  <w:style w:type="paragraph" w:customStyle="1" w:styleId="underlinecard">
    <w:name w:val="underline card"/>
    <w:basedOn w:val="Normal"/>
    <w:uiPriority w:val="99"/>
    <w:qFormat/>
    <w:rsid w:val="00B36220"/>
    <w:pPr>
      <w:spacing w:after="0" w:line="240" w:lineRule="auto"/>
      <w:ind w:left="1728" w:right="1728"/>
    </w:pPr>
    <w:rPr>
      <w:rFonts w:eastAsia="Calibri"/>
      <w:sz w:val="18"/>
      <w:u w:val="single"/>
    </w:rPr>
  </w:style>
  <w:style w:type="paragraph" w:customStyle="1" w:styleId="medium-normal">
    <w:name w:val="medium-normal"/>
    <w:basedOn w:val="Normal"/>
    <w:uiPriority w:val="99"/>
    <w:qFormat/>
    <w:rsid w:val="00B36220"/>
    <w:pPr>
      <w:spacing w:before="100" w:beforeAutospacing="1" w:after="100" w:afterAutospacing="1" w:line="240" w:lineRule="auto"/>
    </w:pPr>
    <w:rPr>
      <w:rFonts w:ascii="Arial Unicode MS" w:eastAsia="Arial Unicode MS"/>
    </w:rPr>
  </w:style>
  <w:style w:type="paragraph" w:customStyle="1" w:styleId="CardsChar2">
    <w:name w:val="Cards Char2"/>
    <w:basedOn w:val="Normal"/>
    <w:uiPriority w:val="99"/>
    <w:qFormat/>
    <w:rsid w:val="00B36220"/>
    <w:pPr>
      <w:autoSpaceDE w:val="0"/>
      <w:autoSpaceDN w:val="0"/>
      <w:adjustRightInd w:val="0"/>
      <w:spacing w:after="0" w:line="240" w:lineRule="auto"/>
      <w:ind w:left="432" w:right="432"/>
      <w:jc w:val="both"/>
    </w:pPr>
    <w:rPr>
      <w:rFonts w:eastAsia="Calibri"/>
      <w:szCs w:val="20"/>
    </w:rPr>
  </w:style>
  <w:style w:type="paragraph" w:customStyle="1" w:styleId="CardsFont6ptChar">
    <w:name w:val="Cards + Font: 6 pt Char"/>
    <w:basedOn w:val="CardsChar2"/>
    <w:link w:val="CardsFont6ptCharChar"/>
    <w:qFormat/>
    <w:rsid w:val="00B36220"/>
    <w:rPr>
      <w:rFonts w:eastAsia="Times New Roman"/>
      <w:sz w:val="12"/>
      <w:szCs w:val="24"/>
    </w:rPr>
  </w:style>
  <w:style w:type="character" w:customStyle="1" w:styleId="CardsFont6ptCharChar">
    <w:name w:val="Cards + Font: 6 pt Char Char"/>
    <w:link w:val="CardsFont6ptChar"/>
    <w:rsid w:val="00B36220"/>
    <w:rPr>
      <w:rFonts w:ascii="Calibri" w:eastAsia="Times New Roman" w:hAnsi="Calibri"/>
      <w:sz w:val="12"/>
      <w:szCs w:val="24"/>
    </w:rPr>
  </w:style>
  <w:style w:type="paragraph" w:customStyle="1" w:styleId="CitesCharChar">
    <w:name w:val="Cites Char Char"/>
    <w:basedOn w:val="Normal"/>
    <w:link w:val="CitesCharCharChar"/>
    <w:qFormat/>
    <w:rsid w:val="00B36220"/>
    <w:pPr>
      <w:autoSpaceDE w:val="0"/>
      <w:autoSpaceDN w:val="0"/>
      <w:adjustRightInd w:val="0"/>
      <w:spacing w:after="0" w:line="240" w:lineRule="auto"/>
      <w:jc w:val="both"/>
      <w:outlineLvl w:val="2"/>
    </w:pPr>
    <w:rPr>
      <w:rFonts w:eastAsia="Times New Roman"/>
      <w:b/>
      <w:bCs/>
    </w:rPr>
  </w:style>
  <w:style w:type="character" w:customStyle="1" w:styleId="CitesCharCharChar">
    <w:name w:val="Cites Char Char Char"/>
    <w:link w:val="CitesCharChar"/>
    <w:rsid w:val="00B36220"/>
    <w:rPr>
      <w:rFonts w:ascii="Calibri" w:eastAsia="Times New Roman" w:hAnsi="Calibri"/>
      <w:b/>
      <w:bCs/>
    </w:rPr>
  </w:style>
  <w:style w:type="paragraph" w:customStyle="1" w:styleId="TagsCharChar">
    <w:name w:val="Tags Char Char"/>
    <w:basedOn w:val="Normal"/>
    <w:uiPriority w:val="99"/>
    <w:qFormat/>
    <w:rsid w:val="00B36220"/>
    <w:pPr>
      <w:autoSpaceDE w:val="0"/>
      <w:autoSpaceDN w:val="0"/>
      <w:adjustRightInd w:val="0"/>
      <w:spacing w:after="0" w:line="240" w:lineRule="auto"/>
      <w:jc w:val="both"/>
      <w:outlineLvl w:val="1"/>
    </w:pPr>
    <w:rPr>
      <w:rFonts w:eastAsia="Calibri"/>
      <w:b/>
      <w:szCs w:val="20"/>
    </w:rPr>
  </w:style>
  <w:style w:type="character" w:customStyle="1" w:styleId="Char3">
    <w:name w:val="Char3"/>
    <w:rsid w:val="00B36220"/>
    <w:rPr>
      <w:rFonts w:ascii="Arial Narrow" w:eastAsia="Batang" w:hAnsi="Arial Narrow" w:cs="Arial"/>
      <w:b/>
      <w:bCs/>
      <w:iCs/>
      <w:sz w:val="24"/>
      <w:szCs w:val="28"/>
      <w:lang w:val="en-US" w:eastAsia="en-US" w:bidi="ar-SA"/>
    </w:rPr>
  </w:style>
  <w:style w:type="character" w:customStyle="1" w:styleId="UnderlinedCards">
    <w:name w:val="Underlined Cards"/>
    <w:rsid w:val="00B36220"/>
    <w:rPr>
      <w:sz w:val="24"/>
      <w:szCs w:val="24"/>
      <w:u w:val="thick"/>
      <w:lang w:val="en-US" w:eastAsia="en-US" w:bidi="ar-SA"/>
    </w:rPr>
  </w:style>
  <w:style w:type="paragraph" w:customStyle="1" w:styleId="story-body">
    <w:name w:val="story-body"/>
    <w:basedOn w:val="Normal"/>
    <w:uiPriority w:val="99"/>
    <w:qFormat/>
    <w:rsid w:val="00B36220"/>
    <w:pPr>
      <w:spacing w:before="100" w:beforeAutospacing="1" w:after="100" w:afterAutospacing="1" w:line="240" w:lineRule="auto"/>
    </w:pPr>
    <w:rPr>
      <w:rFonts w:eastAsia="Calibri"/>
    </w:rPr>
  </w:style>
  <w:style w:type="character" w:customStyle="1" w:styleId="CardsFont12ptCharCharCharCharCharCharCharCharChar">
    <w:name w:val="Cards + Font: 12 pt Char Char Char Char Char Char Char Char Char"/>
    <w:rsid w:val="00B36220"/>
    <w:rPr>
      <w:sz w:val="24"/>
      <w:szCs w:val="24"/>
      <w:u w:val="thick"/>
      <w:lang w:val="en-US" w:eastAsia="en-US" w:bidi="ar-SA"/>
    </w:rPr>
  </w:style>
  <w:style w:type="character" w:customStyle="1" w:styleId="highlightcardtextChar">
    <w:name w:val="highlight card text Char"/>
    <w:rsid w:val="00B36220"/>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B36220"/>
    <w:pPr>
      <w:spacing w:after="0" w:line="240" w:lineRule="auto"/>
      <w:ind w:left="1728" w:right="1728"/>
    </w:pPr>
    <w:rPr>
      <w:rFonts w:eastAsia="Times New Roman"/>
      <w:sz w:val="18"/>
    </w:rPr>
  </w:style>
  <w:style w:type="character" w:customStyle="1" w:styleId="CardTextCharCharCharCharChar">
    <w:name w:val="Card Text Char Char Char Char Char"/>
    <w:link w:val="CardTextCharCharCharChar"/>
    <w:rsid w:val="00B36220"/>
    <w:rPr>
      <w:rFonts w:ascii="Calibri" w:eastAsia="Times New Roman" w:hAnsi="Calibri"/>
      <w:sz w:val="18"/>
    </w:rPr>
  </w:style>
  <w:style w:type="character" w:customStyle="1" w:styleId="TagsChar4">
    <w:name w:val="Tags Char4"/>
    <w:rsid w:val="00B36220"/>
    <w:rPr>
      <w:b/>
      <w:lang w:val="en-US" w:eastAsia="en-US" w:bidi="ar-SA"/>
    </w:rPr>
  </w:style>
  <w:style w:type="character" w:customStyle="1" w:styleId="hit1">
    <w:name w:val="hit1"/>
    <w:rsid w:val="00B36220"/>
    <w:rPr>
      <w:rFonts w:ascii="Verdana" w:hAnsi="Verdana" w:hint="default"/>
      <w:b/>
      <w:bCs/>
      <w:vanish w:val="0"/>
      <w:webHidden w:val="0"/>
      <w:color w:val="CC0033"/>
      <w:sz w:val="20"/>
      <w:szCs w:val="20"/>
      <w:specVanish w:val="0"/>
    </w:rPr>
  </w:style>
  <w:style w:type="character" w:customStyle="1" w:styleId="ssl01">
    <w:name w:val="ss_l01"/>
    <w:rsid w:val="00B36220"/>
    <w:rPr>
      <w:rFonts w:ascii="Verdana" w:hAnsi="Verdana" w:hint="default"/>
      <w:color w:val="000000"/>
      <w:sz w:val="20"/>
      <w:szCs w:val="20"/>
    </w:rPr>
  </w:style>
  <w:style w:type="character" w:customStyle="1" w:styleId="tightinline1">
    <w:name w:val="tightinline1"/>
    <w:rsid w:val="00B36220"/>
    <w:rPr>
      <w:rFonts w:ascii="Verdana" w:hAnsi="Verdana" w:hint="default"/>
      <w:vanish w:val="0"/>
      <w:webHidden w:val="0"/>
      <w:color w:val="000000"/>
      <w:sz w:val="20"/>
      <w:szCs w:val="20"/>
      <w:specVanish w:val="0"/>
    </w:rPr>
  </w:style>
  <w:style w:type="paragraph" w:customStyle="1" w:styleId="CardTextCharChar">
    <w:name w:val="Card Text Char Char"/>
    <w:basedOn w:val="Normal"/>
    <w:qFormat/>
    <w:rsid w:val="00B36220"/>
    <w:pPr>
      <w:spacing w:after="0" w:line="240" w:lineRule="auto"/>
      <w:ind w:left="1728" w:right="1728"/>
    </w:pPr>
    <w:rPr>
      <w:rFonts w:eastAsia="Calibri"/>
      <w:sz w:val="18"/>
    </w:rPr>
  </w:style>
  <w:style w:type="paragraph" w:customStyle="1" w:styleId="boldciteChar">
    <w:name w:val="bold cite Char"/>
    <w:basedOn w:val="Heading1"/>
    <w:uiPriority w:val="99"/>
    <w:qFormat/>
    <w:rsid w:val="00B36220"/>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character" w:customStyle="1" w:styleId="NormaltagChar">
    <w:name w:val="Normal tag Char"/>
    <w:link w:val="Normaltag"/>
    <w:uiPriority w:val="99"/>
    <w:rsid w:val="00B36220"/>
    <w:rPr>
      <w:rFonts w:ascii="Calibri" w:eastAsia="Times New Roman" w:hAnsi="Calibri"/>
      <w:b/>
      <w:color w:val="000000"/>
      <w:szCs w:val="20"/>
    </w:rPr>
  </w:style>
  <w:style w:type="paragraph" w:customStyle="1" w:styleId="Cardnon-underlined">
    <w:name w:val="Card non-underlined"/>
    <w:basedOn w:val="Normal"/>
    <w:uiPriority w:val="99"/>
    <w:qFormat/>
    <w:rsid w:val="00B36220"/>
    <w:pPr>
      <w:spacing w:after="0" w:line="240" w:lineRule="auto"/>
    </w:pPr>
    <w:rPr>
      <w:rFonts w:eastAsia="Calibri"/>
      <w:szCs w:val="20"/>
    </w:rPr>
  </w:style>
  <w:style w:type="paragraph" w:customStyle="1" w:styleId="CardCites">
    <w:name w:val="Card Cites"/>
    <w:basedOn w:val="Normal"/>
    <w:next w:val="Normal"/>
    <w:qFormat/>
    <w:rsid w:val="00B36220"/>
    <w:pPr>
      <w:spacing w:after="0" w:line="240" w:lineRule="auto"/>
    </w:pPr>
    <w:rPr>
      <w:rFonts w:eastAsia="Calibri"/>
      <w:b/>
    </w:rPr>
  </w:style>
  <w:style w:type="character" w:customStyle="1" w:styleId="blsp-spelling-corrected">
    <w:name w:val="blsp-spelling-corrected"/>
    <w:rsid w:val="00B36220"/>
  </w:style>
  <w:style w:type="character" w:customStyle="1" w:styleId="blsp-spelling-error">
    <w:name w:val="blsp-spelling-error"/>
    <w:rsid w:val="00B36220"/>
  </w:style>
  <w:style w:type="character" w:customStyle="1" w:styleId="sup">
    <w:name w:val="sup"/>
    <w:rsid w:val="00B36220"/>
  </w:style>
  <w:style w:type="character" w:customStyle="1" w:styleId="pgnum">
    <w:name w:val="pgnum"/>
    <w:rsid w:val="00B36220"/>
  </w:style>
  <w:style w:type="character" w:customStyle="1" w:styleId="SmallFontCharChar">
    <w:name w:val="Small Font Char Char"/>
    <w:rsid w:val="00B36220"/>
    <w:rPr>
      <w:rFonts w:ascii="Arial" w:hAnsi="Arial"/>
      <w:sz w:val="12"/>
      <w:szCs w:val="24"/>
      <w:lang w:val="en-US" w:eastAsia="en-US" w:bidi="ar-SA"/>
    </w:rPr>
  </w:style>
  <w:style w:type="paragraph" w:customStyle="1" w:styleId="textmargin">
    <w:name w:val="textmargin"/>
    <w:basedOn w:val="Normal"/>
    <w:uiPriority w:val="99"/>
    <w:qFormat/>
    <w:rsid w:val="00B36220"/>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B36220"/>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B36220"/>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B36220"/>
    <w:pPr>
      <w:spacing w:after="0" w:line="240" w:lineRule="auto"/>
    </w:pPr>
    <w:rPr>
      <w:rFonts w:ascii="Verdana" w:eastAsia="Calibri" w:hAnsi="Verdana"/>
      <w:szCs w:val="20"/>
    </w:rPr>
  </w:style>
  <w:style w:type="character" w:customStyle="1" w:styleId="BoldUnderliningChar">
    <w:name w:val="Bold Underlining Char"/>
    <w:rsid w:val="00B36220"/>
    <w:rPr>
      <w:rFonts w:ascii="Arial Narrow" w:eastAsia="Calibri" w:hAnsi="Arial Narrow" w:cs="Times New Roman"/>
      <w:b/>
      <w:sz w:val="20"/>
      <w:u w:val="single"/>
    </w:rPr>
  </w:style>
  <w:style w:type="paragraph" w:customStyle="1" w:styleId="correctindex">
    <w:name w:val="correct index"/>
    <w:basedOn w:val="Normal"/>
    <w:uiPriority w:val="99"/>
    <w:qFormat/>
    <w:rsid w:val="00B36220"/>
    <w:pPr>
      <w:spacing w:after="0" w:line="240" w:lineRule="auto"/>
    </w:pPr>
    <w:rPr>
      <w:rFonts w:ascii="Arial Narrow" w:eastAsia="Calibri" w:hAnsi="Arial Narrow"/>
      <w:color w:val="000000"/>
    </w:rPr>
  </w:style>
  <w:style w:type="paragraph" w:customStyle="1" w:styleId="bc2">
    <w:name w:val="bc_2"/>
    <w:basedOn w:val="Normal"/>
    <w:uiPriority w:val="99"/>
    <w:qFormat/>
    <w:rsid w:val="00B36220"/>
    <w:pPr>
      <w:spacing w:before="100" w:beforeAutospacing="1" w:after="100" w:afterAutospacing="1" w:line="240" w:lineRule="auto"/>
    </w:pPr>
    <w:rPr>
      <w:rFonts w:eastAsia="Calibri"/>
      <w:color w:val="000000"/>
    </w:rPr>
  </w:style>
  <w:style w:type="character" w:customStyle="1" w:styleId="bc21">
    <w:name w:val="bc_21"/>
    <w:rsid w:val="00B36220"/>
  </w:style>
  <w:style w:type="paragraph" w:customStyle="1" w:styleId="inside-copy">
    <w:name w:val="inside-copy"/>
    <w:basedOn w:val="Normal"/>
    <w:uiPriority w:val="99"/>
    <w:qFormat/>
    <w:rsid w:val="00B36220"/>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B36220"/>
    <w:pPr>
      <w:spacing w:after="0" w:line="240" w:lineRule="auto"/>
    </w:pPr>
    <w:rPr>
      <w:rFonts w:ascii="Verdana" w:eastAsia="Calibri" w:hAnsi="Verdana"/>
      <w:szCs w:val="20"/>
    </w:rPr>
  </w:style>
  <w:style w:type="paragraph" w:customStyle="1" w:styleId="quote2">
    <w:name w:val="quote2"/>
    <w:basedOn w:val="Normal"/>
    <w:uiPriority w:val="99"/>
    <w:qFormat/>
    <w:rsid w:val="00B36220"/>
    <w:pPr>
      <w:spacing w:after="0" w:line="240" w:lineRule="auto"/>
    </w:pPr>
    <w:rPr>
      <w:rFonts w:ascii="Verdana" w:eastAsia="Calibri" w:hAnsi="Verdana"/>
      <w:szCs w:val="20"/>
    </w:rPr>
  </w:style>
  <w:style w:type="character" w:customStyle="1" w:styleId="copystyle">
    <w:name w:val="copystyle"/>
    <w:rsid w:val="00B36220"/>
  </w:style>
  <w:style w:type="paragraph" w:customStyle="1" w:styleId="BlockTitle1">
    <w:name w:val="Block Title #1"/>
    <w:basedOn w:val="Heading1"/>
    <w:qFormat/>
    <w:rsid w:val="00B36220"/>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color w:val="000000"/>
      <w:kern w:val="32"/>
      <w:sz w:val="24"/>
    </w:rPr>
  </w:style>
  <w:style w:type="character" w:customStyle="1" w:styleId="boldciteCharChar1">
    <w:name w:val="bold cite Char Char1"/>
    <w:rsid w:val="00B36220"/>
    <w:rPr>
      <w:rFonts w:ascii="Arial" w:hAnsi="Arial" w:cs="Arial"/>
      <w:b/>
      <w:bCs/>
      <w:kern w:val="32"/>
      <w:sz w:val="24"/>
      <w:szCs w:val="24"/>
      <w:lang w:val="en-US" w:eastAsia="en-US" w:bidi="ar-SA"/>
    </w:rPr>
  </w:style>
  <w:style w:type="character" w:customStyle="1" w:styleId="ReadUnderline">
    <w:name w:val="Read Underline"/>
    <w:rsid w:val="00B36220"/>
    <w:rPr>
      <w:rFonts w:ascii="Arial" w:hAnsi="Arial"/>
      <w:b/>
      <w:sz w:val="18"/>
      <w:u w:val="thick"/>
    </w:rPr>
  </w:style>
  <w:style w:type="character" w:customStyle="1" w:styleId="ShrinkText">
    <w:name w:val="Shrink Text"/>
    <w:rsid w:val="00B36220"/>
    <w:rPr>
      <w:sz w:val="16"/>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B36220"/>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B36220"/>
    <w:rPr>
      <w:rFonts w:ascii="Century Gothic" w:eastAsia="Times New Roman" w:hAnsi="Century Gothic" w:cs="Arial"/>
      <w:bCs/>
      <w:spacing w:val="-20"/>
      <w:kern w:val="32"/>
      <w:sz w:val="36"/>
      <w:szCs w:val="32"/>
    </w:rPr>
  </w:style>
  <w:style w:type="paragraph" w:customStyle="1" w:styleId="story">
    <w:name w:val="story"/>
    <w:basedOn w:val="Normal"/>
    <w:uiPriority w:val="99"/>
    <w:qFormat/>
    <w:rsid w:val="00B36220"/>
    <w:pPr>
      <w:spacing w:before="100" w:beforeAutospacing="1" w:after="100" w:afterAutospacing="1" w:line="240" w:lineRule="auto"/>
    </w:pPr>
    <w:rPr>
      <w:rFonts w:ascii="Verdana" w:eastAsia="Times New Roman" w:hAnsi="Verdana"/>
      <w:color w:val="000000"/>
      <w:szCs w:val="20"/>
    </w:rPr>
  </w:style>
  <w:style w:type="character" w:customStyle="1" w:styleId="klink">
    <w:name w:val="klink"/>
    <w:rsid w:val="00B36220"/>
  </w:style>
  <w:style w:type="paragraph" w:customStyle="1" w:styleId="body-paragraph">
    <w:name w:val="body-paragraph"/>
    <w:basedOn w:val="Normal"/>
    <w:uiPriority w:val="99"/>
    <w:qFormat/>
    <w:rsid w:val="00B36220"/>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B36220"/>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B36220"/>
    <w:pPr>
      <w:spacing w:after="0" w:line="240" w:lineRule="auto"/>
    </w:pPr>
    <w:rPr>
      <w:rFonts w:ascii="Arial Narrow" w:eastAsia="Times New Roman" w:hAnsi="Arial Narrow"/>
      <w:sz w:val="18"/>
    </w:rPr>
  </w:style>
  <w:style w:type="paragraph" w:customStyle="1" w:styleId="TagCite2">
    <w:name w:val="Tag/Cite"/>
    <w:basedOn w:val="Normal"/>
    <w:next w:val="Normal"/>
    <w:link w:val="TagCiteChar1"/>
    <w:qFormat/>
    <w:rsid w:val="00B36220"/>
    <w:pPr>
      <w:spacing w:after="0" w:line="240" w:lineRule="auto"/>
    </w:pPr>
    <w:rPr>
      <w:rFonts w:ascii="Arial Narrow" w:eastAsia="Times New Roman" w:hAnsi="Arial Narrow"/>
      <w:b/>
    </w:rPr>
  </w:style>
  <w:style w:type="character" w:customStyle="1" w:styleId="TagCiteChar1">
    <w:name w:val="Tag/Cite Char"/>
    <w:link w:val="TagCite2"/>
    <w:rsid w:val="00B36220"/>
    <w:rPr>
      <w:rFonts w:ascii="Arial Narrow" w:eastAsia="Times New Roman" w:hAnsi="Arial Narrow"/>
      <w:b/>
    </w:rPr>
  </w:style>
  <w:style w:type="paragraph" w:customStyle="1" w:styleId="F4">
    <w:name w:val="F4"/>
    <w:basedOn w:val="Normal"/>
    <w:link w:val="F4Char"/>
    <w:qFormat/>
    <w:rsid w:val="00B36220"/>
    <w:pPr>
      <w:spacing w:after="0" w:line="240" w:lineRule="auto"/>
      <w:ind w:left="288" w:right="288"/>
    </w:pPr>
    <w:rPr>
      <w:rFonts w:ascii="Arial Narrow" w:eastAsia="Times New Roman" w:hAnsi="Arial Narrow"/>
      <w:szCs w:val="20"/>
      <w:u w:val="single"/>
    </w:rPr>
  </w:style>
  <w:style w:type="character" w:customStyle="1" w:styleId="F4Char">
    <w:name w:val="F4 Char"/>
    <w:link w:val="F4"/>
    <w:rsid w:val="00B36220"/>
    <w:rPr>
      <w:rFonts w:ascii="Arial Narrow" w:eastAsia="Times New Roman" w:hAnsi="Arial Narrow"/>
      <w:szCs w:val="20"/>
      <w:u w:val="single"/>
    </w:rPr>
  </w:style>
  <w:style w:type="paragraph" w:customStyle="1" w:styleId="StyleCARD">
    <w:name w:val="Style CARD +"/>
    <w:basedOn w:val="Normal"/>
    <w:link w:val="StyleCARDChar"/>
    <w:qFormat/>
    <w:rsid w:val="00B36220"/>
    <w:pPr>
      <w:spacing w:after="0" w:line="240" w:lineRule="auto"/>
      <w:ind w:left="300" w:right="288"/>
    </w:pPr>
    <w:rPr>
      <w:rFonts w:ascii="Arial Narrow" w:eastAsia="Times New Roman" w:hAnsi="Arial Narrow"/>
      <w:szCs w:val="20"/>
    </w:rPr>
  </w:style>
  <w:style w:type="character" w:customStyle="1" w:styleId="StyleCARDChar">
    <w:name w:val="Style CARD + Char"/>
    <w:link w:val="StyleCARD"/>
    <w:rsid w:val="00B36220"/>
    <w:rPr>
      <w:rFonts w:ascii="Arial Narrow" w:eastAsia="Times New Roman" w:hAnsi="Arial Narrow"/>
      <w:szCs w:val="20"/>
    </w:rPr>
  </w:style>
  <w:style w:type="paragraph" w:customStyle="1" w:styleId="UnderlinedText">
    <w:name w:val="Underlined Text"/>
    <w:basedOn w:val="Normal"/>
    <w:autoRedefine/>
    <w:qFormat/>
    <w:rsid w:val="00B36220"/>
    <w:pPr>
      <w:spacing w:after="0" w:line="240" w:lineRule="auto"/>
    </w:pPr>
    <w:rPr>
      <w:b/>
    </w:rPr>
  </w:style>
  <w:style w:type="character" w:customStyle="1" w:styleId="noiconheadline">
    <w:name w:val="noicon_headline"/>
    <w:rsid w:val="00B36220"/>
  </w:style>
  <w:style w:type="character" w:customStyle="1" w:styleId="CommentSubjectChar1">
    <w:name w:val="Comment Subject Char1"/>
    <w:basedOn w:val="CommentTextChar"/>
    <w:uiPriority w:val="99"/>
    <w:rsid w:val="00B36220"/>
    <w:rPr>
      <w:rFonts w:ascii="Calibri" w:eastAsia="Calibri" w:hAnsi="Calibri" w:cs="Calibri"/>
      <w:b/>
      <w:bCs/>
      <w:sz w:val="16"/>
      <w:szCs w:val="20"/>
    </w:rPr>
  </w:style>
  <w:style w:type="paragraph" w:customStyle="1" w:styleId="tagCharChar">
    <w:name w:val="tag Char Char"/>
    <w:basedOn w:val="Normal"/>
    <w:link w:val="tagCharCharChar"/>
    <w:qFormat/>
    <w:rsid w:val="00B36220"/>
    <w:pPr>
      <w:spacing w:after="0" w:line="240" w:lineRule="auto"/>
    </w:pPr>
    <w:rPr>
      <w:rFonts w:eastAsia="Times New Roman"/>
      <w:b/>
      <w:szCs w:val="20"/>
    </w:rPr>
  </w:style>
  <w:style w:type="character" w:customStyle="1" w:styleId="tagCharCharChar">
    <w:name w:val="tag Char Char Char"/>
    <w:link w:val="tagCharChar"/>
    <w:rsid w:val="00B36220"/>
    <w:rPr>
      <w:rFonts w:ascii="Calibri" w:eastAsia="Times New Roman" w:hAnsi="Calibri"/>
      <w:b/>
      <w:szCs w:val="20"/>
    </w:rPr>
  </w:style>
  <w:style w:type="character" w:customStyle="1" w:styleId="BlockTitleCharChar">
    <w:name w:val="Block Title Char Char"/>
    <w:rsid w:val="00B36220"/>
    <w:rPr>
      <w:rFonts w:ascii="Georgia" w:hAnsi="Georgia" w:cs="Arial"/>
      <w:b/>
      <w:bCs/>
      <w:kern w:val="32"/>
      <w:sz w:val="28"/>
      <w:szCs w:val="32"/>
      <w:lang w:val="en-US" w:eastAsia="en-US" w:bidi="ar-SA"/>
    </w:rPr>
  </w:style>
  <w:style w:type="paragraph" w:styleId="MacroText">
    <w:name w:val="macro"/>
    <w:link w:val="MacroTextChar"/>
    <w:rsid w:val="00B3622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B36220"/>
    <w:rPr>
      <w:rFonts w:ascii="Courier New" w:eastAsia="Times New Roman" w:hAnsi="Courier New" w:cs="Courier New"/>
      <w:sz w:val="20"/>
      <w:szCs w:val="20"/>
    </w:rPr>
  </w:style>
  <w:style w:type="paragraph" w:customStyle="1" w:styleId="CardFormat">
    <w:name w:val="Card Format"/>
    <w:basedOn w:val="Normal"/>
    <w:qFormat/>
    <w:rsid w:val="00B36220"/>
    <w:pPr>
      <w:autoSpaceDE w:val="0"/>
      <w:autoSpaceDN w:val="0"/>
      <w:adjustRightInd w:val="0"/>
      <w:spacing w:after="0" w:line="240" w:lineRule="auto"/>
    </w:pPr>
    <w:rPr>
      <w:rFonts w:eastAsia="Times New Roman"/>
      <w:sz w:val="18"/>
      <w:szCs w:val="18"/>
    </w:rPr>
  </w:style>
  <w:style w:type="character" w:customStyle="1" w:styleId="pp1">
    <w:name w:val="pp1"/>
    <w:rsid w:val="00B36220"/>
    <w:rPr>
      <w:rFonts w:ascii="Times New Roman" w:hAnsi="Times New Roman" w:cs="Times New Roman" w:hint="default"/>
      <w:i w:val="0"/>
      <w:iCs w:val="0"/>
      <w:smallCaps w:val="0"/>
      <w:sz w:val="30"/>
      <w:szCs w:val="30"/>
    </w:rPr>
  </w:style>
  <w:style w:type="character" w:customStyle="1" w:styleId="prbodytext1">
    <w:name w:val="pr_bodytext1"/>
    <w:rsid w:val="00B36220"/>
    <w:rPr>
      <w:rFonts w:ascii="Arial" w:hAnsi="Arial" w:cs="Arial" w:hint="default"/>
      <w:sz w:val="20"/>
      <w:szCs w:val="20"/>
    </w:rPr>
  </w:style>
  <w:style w:type="character" w:customStyle="1" w:styleId="italic">
    <w:name w:val="italic"/>
    <w:rsid w:val="00B36220"/>
  </w:style>
  <w:style w:type="character" w:customStyle="1" w:styleId="marrontitulobig">
    <w:name w:val="marron_titulo_big"/>
    <w:rsid w:val="00B36220"/>
  </w:style>
  <w:style w:type="character" w:customStyle="1" w:styleId="articlehead">
    <w:name w:val="articlehead"/>
    <w:rsid w:val="00B36220"/>
  </w:style>
  <w:style w:type="character" w:customStyle="1" w:styleId="lead">
    <w:name w:val="lead"/>
    <w:rsid w:val="00B36220"/>
  </w:style>
  <w:style w:type="character" w:customStyle="1" w:styleId="manchettebig2">
    <w:name w:val="manchettebig2"/>
    <w:rsid w:val="00B36220"/>
  </w:style>
  <w:style w:type="character" w:customStyle="1" w:styleId="blue3">
    <w:name w:val="blue3"/>
    <w:rsid w:val="00B36220"/>
  </w:style>
  <w:style w:type="paragraph" w:customStyle="1" w:styleId="issuedetails">
    <w:name w:val="issue_details"/>
    <w:basedOn w:val="Normal"/>
    <w:uiPriority w:val="99"/>
    <w:qFormat/>
    <w:rsid w:val="00B36220"/>
    <w:pPr>
      <w:spacing w:before="100" w:beforeAutospacing="1" w:after="100" w:afterAutospacing="1" w:line="240" w:lineRule="auto"/>
    </w:pPr>
    <w:rPr>
      <w:rFonts w:eastAsia="Times New Roman"/>
    </w:rPr>
  </w:style>
  <w:style w:type="character" w:customStyle="1" w:styleId="over-title">
    <w:name w:val="over-title"/>
    <w:rsid w:val="00B36220"/>
  </w:style>
  <w:style w:type="character" w:customStyle="1" w:styleId="contentheader">
    <w:name w:val="contentheader"/>
    <w:rsid w:val="00B36220"/>
  </w:style>
  <w:style w:type="paragraph" w:customStyle="1" w:styleId="TxBrp2">
    <w:name w:val="TxBr_p2"/>
    <w:basedOn w:val="Normal"/>
    <w:qFormat/>
    <w:rsid w:val="00B36220"/>
    <w:pPr>
      <w:tabs>
        <w:tab w:val="left" w:pos="425"/>
      </w:tabs>
      <w:autoSpaceDE w:val="0"/>
      <w:autoSpaceDN w:val="0"/>
      <w:adjustRightInd w:val="0"/>
      <w:spacing w:after="0" w:line="232" w:lineRule="atLeast"/>
      <w:ind w:left="1015"/>
    </w:pPr>
    <w:rPr>
      <w:rFonts w:eastAsia="Times New Roman"/>
    </w:rPr>
  </w:style>
  <w:style w:type="character" w:customStyle="1" w:styleId="Stylecites10ptNotBoldChar">
    <w:name w:val="Style cites + 10 pt Not Bold Char"/>
    <w:rsid w:val="00B36220"/>
    <w:rPr>
      <w:rFonts w:eastAsia="SimSun"/>
      <w:szCs w:val="24"/>
      <w:lang w:val="en-US" w:eastAsia="zh-CN" w:bidi="ar-SA"/>
    </w:rPr>
  </w:style>
  <w:style w:type="character" w:customStyle="1" w:styleId="tagscharchar0">
    <w:name w:val="tagscharchar"/>
    <w:rsid w:val="00B36220"/>
  </w:style>
  <w:style w:type="paragraph" w:customStyle="1" w:styleId="cite20">
    <w:name w:val="cite2"/>
    <w:basedOn w:val="Normal"/>
    <w:uiPriority w:val="99"/>
    <w:qFormat/>
    <w:rsid w:val="00B36220"/>
    <w:pPr>
      <w:spacing w:after="0" w:line="240" w:lineRule="auto"/>
    </w:pPr>
    <w:rPr>
      <w:rFonts w:eastAsia="Times New Roman"/>
      <w:color w:val="000000"/>
      <w:szCs w:val="20"/>
    </w:rPr>
  </w:style>
  <w:style w:type="character" w:customStyle="1" w:styleId="btx">
    <w:name w:val="btx"/>
    <w:rsid w:val="00B36220"/>
  </w:style>
  <w:style w:type="character" w:customStyle="1" w:styleId="bhl">
    <w:name w:val="bhl"/>
    <w:rsid w:val="00B36220"/>
  </w:style>
  <w:style w:type="character" w:customStyle="1" w:styleId="FontStyle13">
    <w:name w:val="Font Style13"/>
    <w:uiPriority w:val="99"/>
    <w:rsid w:val="00B36220"/>
    <w:rPr>
      <w:rFonts w:ascii="Times New Roman" w:hAnsi="Times New Roman" w:cs="Times New Roman"/>
      <w:sz w:val="18"/>
      <w:szCs w:val="18"/>
    </w:rPr>
  </w:style>
  <w:style w:type="character" w:customStyle="1" w:styleId="FontStyle11">
    <w:name w:val="Font Style11"/>
    <w:uiPriority w:val="99"/>
    <w:rsid w:val="00B36220"/>
    <w:rPr>
      <w:rFonts w:ascii="Times New Roman" w:hAnsi="Times New Roman" w:cs="Times New Roman"/>
      <w:b/>
      <w:bCs/>
      <w:sz w:val="24"/>
      <w:szCs w:val="24"/>
    </w:rPr>
  </w:style>
  <w:style w:type="character" w:customStyle="1" w:styleId="FontStyle12">
    <w:name w:val="Font Style12"/>
    <w:uiPriority w:val="99"/>
    <w:rsid w:val="00B36220"/>
    <w:rPr>
      <w:rFonts w:ascii="Times New Roman" w:hAnsi="Times New Roman" w:cs="Times New Roman"/>
      <w:sz w:val="24"/>
      <w:szCs w:val="24"/>
    </w:rPr>
  </w:style>
  <w:style w:type="character" w:customStyle="1" w:styleId="FontStyle14">
    <w:name w:val="Font Style14"/>
    <w:uiPriority w:val="99"/>
    <w:rsid w:val="00B36220"/>
    <w:rPr>
      <w:rFonts w:ascii="Times New Roman" w:hAnsi="Times New Roman" w:cs="Times New Roman"/>
      <w:i/>
      <w:iCs/>
      <w:sz w:val="18"/>
      <w:szCs w:val="18"/>
    </w:rPr>
  </w:style>
  <w:style w:type="character" w:customStyle="1" w:styleId="FontStyle15">
    <w:name w:val="Font Style15"/>
    <w:uiPriority w:val="99"/>
    <w:rsid w:val="00B36220"/>
    <w:rPr>
      <w:rFonts w:ascii="Times New Roman" w:hAnsi="Times New Roman" w:cs="Times New Roman"/>
      <w:b/>
      <w:bCs/>
      <w:sz w:val="18"/>
      <w:szCs w:val="18"/>
    </w:rPr>
  </w:style>
  <w:style w:type="character" w:customStyle="1" w:styleId="FontStyle16">
    <w:name w:val="Font Style16"/>
    <w:uiPriority w:val="99"/>
    <w:rsid w:val="00B36220"/>
    <w:rPr>
      <w:rFonts w:ascii="Times New Roman" w:hAnsi="Times New Roman" w:cs="Times New Roman"/>
      <w:b/>
      <w:bCs/>
      <w:spacing w:val="-20"/>
      <w:sz w:val="16"/>
      <w:szCs w:val="16"/>
    </w:rPr>
  </w:style>
  <w:style w:type="character" w:customStyle="1" w:styleId="FontStyle17">
    <w:name w:val="Font Style17"/>
    <w:uiPriority w:val="99"/>
    <w:rsid w:val="00B36220"/>
    <w:rPr>
      <w:rFonts w:ascii="Times New Roman" w:hAnsi="Times New Roman" w:cs="Times New Roman"/>
      <w:b/>
      <w:bCs/>
      <w:sz w:val="10"/>
      <w:szCs w:val="10"/>
    </w:rPr>
  </w:style>
  <w:style w:type="character" w:customStyle="1" w:styleId="in-widget">
    <w:name w:val="in-widget"/>
    <w:rsid w:val="00B36220"/>
  </w:style>
  <w:style w:type="paragraph" w:customStyle="1" w:styleId="bodycopyindent">
    <w:name w:val="bodycopyindent"/>
    <w:basedOn w:val="Normal"/>
    <w:uiPriority w:val="99"/>
    <w:qFormat/>
    <w:rsid w:val="00B36220"/>
    <w:pPr>
      <w:spacing w:before="100" w:beforeAutospacing="1" w:after="100" w:afterAutospacing="1" w:line="240" w:lineRule="auto"/>
    </w:pPr>
    <w:rPr>
      <w:rFonts w:eastAsia="Times New Roman"/>
    </w:rPr>
  </w:style>
  <w:style w:type="character" w:customStyle="1" w:styleId="copyright">
    <w:name w:val="copyright"/>
    <w:rsid w:val="00B36220"/>
  </w:style>
  <w:style w:type="character" w:customStyle="1" w:styleId="spanstyle">
    <w:name w:val="spanstyle"/>
    <w:rsid w:val="00B36220"/>
  </w:style>
  <w:style w:type="character" w:customStyle="1" w:styleId="ssl3">
    <w:name w:val="ss_l3"/>
    <w:rsid w:val="00B36220"/>
  </w:style>
  <w:style w:type="character" w:customStyle="1" w:styleId="bold">
    <w:name w:val="bold"/>
    <w:rsid w:val="00B36220"/>
  </w:style>
  <w:style w:type="paragraph" w:customStyle="1" w:styleId="StyleUnderlineChar11pt3">
    <w:name w:val="Style Underline Char + 11 pt3"/>
    <w:link w:val="StyleUnderlineChar11pt3Char"/>
    <w:qFormat/>
    <w:rsid w:val="00B36220"/>
    <w:pPr>
      <w:spacing w:after="200" w:line="276" w:lineRule="auto"/>
    </w:pPr>
    <w:rPr>
      <w:rFonts w:ascii="Arial Narrow" w:eastAsia="Times New Roman" w:hAnsi="Arial Narrow"/>
      <w:szCs w:val="24"/>
      <w:u w:val="single"/>
    </w:rPr>
  </w:style>
  <w:style w:type="character" w:customStyle="1" w:styleId="StyleUnderlineChar11pt3Char">
    <w:name w:val="Style Underline Char + 11 pt3 Char"/>
    <w:basedOn w:val="DefaultParagraphFont"/>
    <w:link w:val="StyleUnderlineChar11pt3"/>
    <w:rsid w:val="00B36220"/>
    <w:rPr>
      <w:rFonts w:ascii="Arial Narrow" w:eastAsia="Times New Roman" w:hAnsi="Arial Narrow"/>
      <w:szCs w:val="24"/>
      <w:u w:val="single"/>
    </w:rPr>
  </w:style>
  <w:style w:type="paragraph" w:customStyle="1" w:styleId="StyleUnderlineChar11ptBold3">
    <w:name w:val="Style Underline Char + 11 pt Bold3"/>
    <w:link w:val="StyleUnderlineChar11ptBold3Char"/>
    <w:qFormat/>
    <w:rsid w:val="00B36220"/>
    <w:pPr>
      <w:spacing w:after="200" w:line="276" w:lineRule="auto"/>
    </w:pPr>
    <w:rPr>
      <w:rFonts w:ascii="Arial Narrow" w:eastAsia="Times New Roman" w:hAnsi="Arial Narrow"/>
      <w:b/>
      <w:bCs/>
      <w:szCs w:val="24"/>
      <w:u w:val="single"/>
    </w:rPr>
  </w:style>
  <w:style w:type="character" w:customStyle="1" w:styleId="StyleUnderlineChar11ptBold3Char">
    <w:name w:val="Style Underline Char + 11 pt Bold3 Char"/>
    <w:basedOn w:val="DefaultParagraphFont"/>
    <w:link w:val="StyleUnderlineChar11ptBold3"/>
    <w:rsid w:val="00B36220"/>
    <w:rPr>
      <w:rFonts w:ascii="Arial Narrow" w:eastAsia="Times New Roman" w:hAnsi="Arial Narrow"/>
      <w:b/>
      <w:bCs/>
      <w:szCs w:val="24"/>
      <w:u w:val="single"/>
    </w:rPr>
  </w:style>
  <w:style w:type="paragraph" w:customStyle="1" w:styleId="StyleUnderlineChar11pt">
    <w:name w:val="Style Underline Char + 11 pt"/>
    <w:link w:val="StyleUnderlineChar11ptChar"/>
    <w:qFormat/>
    <w:rsid w:val="00B36220"/>
    <w:pPr>
      <w:spacing w:after="200" w:line="276" w:lineRule="auto"/>
    </w:pPr>
    <w:rPr>
      <w:rFonts w:ascii="Arial Narrow" w:eastAsia="Times New Roman" w:hAnsi="Arial Narrow"/>
      <w:szCs w:val="24"/>
      <w:u w:val="single"/>
    </w:rPr>
  </w:style>
  <w:style w:type="character" w:customStyle="1" w:styleId="StyleUnderlineChar11ptChar">
    <w:name w:val="Style Underline Char + 11 pt Char"/>
    <w:basedOn w:val="DefaultParagraphFont"/>
    <w:link w:val="StyleUnderlineChar11pt"/>
    <w:rsid w:val="00B36220"/>
    <w:rPr>
      <w:rFonts w:ascii="Arial Narrow" w:eastAsia="Times New Roman" w:hAnsi="Arial Narrow"/>
      <w:szCs w:val="24"/>
      <w:u w:val="single"/>
    </w:rPr>
  </w:style>
  <w:style w:type="paragraph" w:customStyle="1" w:styleId="StyleUnderlineChar11ptBold">
    <w:name w:val="Style Underline Char + 11 pt Bold"/>
    <w:link w:val="StyleUnderlineChar11ptBoldChar"/>
    <w:qFormat/>
    <w:rsid w:val="00B36220"/>
    <w:pPr>
      <w:spacing w:after="200" w:line="276" w:lineRule="auto"/>
    </w:pPr>
    <w:rPr>
      <w:rFonts w:ascii="Arial Narrow" w:eastAsia="Times New Roman" w:hAnsi="Arial Narrow"/>
      <w:b/>
      <w:bCs/>
      <w:szCs w:val="24"/>
      <w:u w:val="single"/>
    </w:rPr>
  </w:style>
  <w:style w:type="character" w:customStyle="1" w:styleId="StyleUnderlineChar11ptBoldChar">
    <w:name w:val="Style Underline Char + 11 pt Bold Char"/>
    <w:basedOn w:val="DefaultParagraphFont"/>
    <w:link w:val="StyleUnderlineChar11ptBold"/>
    <w:rsid w:val="00B36220"/>
    <w:rPr>
      <w:rFonts w:ascii="Arial Narrow" w:eastAsia="Times New Roman" w:hAnsi="Arial Narrow"/>
      <w:b/>
      <w:bCs/>
      <w:szCs w:val="24"/>
      <w:u w:val="single"/>
    </w:rPr>
  </w:style>
  <w:style w:type="paragraph" w:customStyle="1" w:styleId="tussenkop">
    <w:name w:val="tussenkop"/>
    <w:basedOn w:val="Normal"/>
    <w:uiPriority w:val="99"/>
    <w:qFormat/>
    <w:rsid w:val="00B36220"/>
    <w:pPr>
      <w:spacing w:before="100" w:beforeAutospacing="1" w:after="100" w:afterAutospacing="1" w:line="240" w:lineRule="auto"/>
    </w:pPr>
    <w:rPr>
      <w:rFonts w:eastAsia="Times New Roman"/>
    </w:rPr>
  </w:style>
  <w:style w:type="paragraph" w:customStyle="1" w:styleId="text1">
    <w:name w:val="text1"/>
    <w:basedOn w:val="Normal"/>
    <w:autoRedefine/>
    <w:uiPriority w:val="99"/>
    <w:qFormat/>
    <w:rsid w:val="00B36220"/>
    <w:pPr>
      <w:spacing w:after="0" w:line="240" w:lineRule="auto"/>
    </w:pPr>
    <w:rPr>
      <w:rFonts w:eastAsia="Times New Roman"/>
      <w:szCs w:val="20"/>
    </w:rPr>
  </w:style>
  <w:style w:type="character" w:customStyle="1" w:styleId="docnumbertitle">
    <w:name w:val="doc_number_title"/>
    <w:basedOn w:val="DefaultParagraphFont"/>
    <w:rsid w:val="00B36220"/>
  </w:style>
  <w:style w:type="character" w:customStyle="1" w:styleId="HotRouteChar0">
    <w:name w:val="Hot Route Char"/>
    <w:link w:val="HotRoute0"/>
    <w:rsid w:val="00B36220"/>
    <w:rPr>
      <w:rFonts w:ascii="Calibri" w:eastAsia="Calibri" w:hAnsi="Calibri"/>
      <w:color w:val="000000"/>
    </w:rPr>
  </w:style>
  <w:style w:type="paragraph" w:customStyle="1" w:styleId="Style6">
    <w:name w:val="Style6"/>
    <w:basedOn w:val="Normal"/>
    <w:link w:val="Style6Char"/>
    <w:autoRedefine/>
    <w:qFormat/>
    <w:rsid w:val="00B36220"/>
    <w:pPr>
      <w:spacing w:after="0" w:line="240" w:lineRule="auto"/>
    </w:pPr>
    <w:rPr>
      <w:b/>
    </w:rPr>
  </w:style>
  <w:style w:type="character" w:customStyle="1" w:styleId="Style6Char">
    <w:name w:val="Style6 Char"/>
    <w:basedOn w:val="DefaultParagraphFont"/>
    <w:link w:val="Style6"/>
    <w:rsid w:val="00B36220"/>
    <w:rPr>
      <w:rFonts w:ascii="Calibri" w:hAnsi="Calibri"/>
      <w:b/>
    </w:rPr>
  </w:style>
  <w:style w:type="paragraph" w:customStyle="1" w:styleId="Style11">
    <w:name w:val="Style11"/>
    <w:basedOn w:val="Normal"/>
    <w:link w:val="Style11Char"/>
    <w:qFormat/>
    <w:rsid w:val="00B36220"/>
    <w:pPr>
      <w:spacing w:after="0" w:line="240" w:lineRule="auto"/>
    </w:pPr>
    <w:rPr>
      <w:rFonts w:eastAsia="Times New Roman"/>
      <w:b/>
      <w:szCs w:val="20"/>
      <w:u w:val="thick"/>
    </w:rPr>
  </w:style>
  <w:style w:type="character" w:customStyle="1" w:styleId="Style11Char">
    <w:name w:val="Style11 Char"/>
    <w:basedOn w:val="DefaultParagraphFont"/>
    <w:link w:val="Style11"/>
    <w:rsid w:val="00B36220"/>
    <w:rPr>
      <w:rFonts w:ascii="Calibri" w:eastAsia="Times New Roman" w:hAnsi="Calibri"/>
      <w:b/>
      <w:szCs w:val="20"/>
      <w:u w:val="thick"/>
    </w:rPr>
  </w:style>
  <w:style w:type="paragraph" w:customStyle="1" w:styleId="Style12">
    <w:name w:val="Style12"/>
    <w:basedOn w:val="Normal"/>
    <w:link w:val="Style12Char"/>
    <w:qFormat/>
    <w:rsid w:val="00B36220"/>
    <w:pPr>
      <w:spacing w:after="0" w:line="240" w:lineRule="auto"/>
    </w:pPr>
    <w:rPr>
      <w:rFonts w:eastAsia="Times New Roman"/>
      <w:b/>
      <w:u w:val="thick"/>
    </w:rPr>
  </w:style>
  <w:style w:type="character" w:customStyle="1" w:styleId="Style12Char">
    <w:name w:val="Style12 Char"/>
    <w:basedOn w:val="DefaultParagraphFont"/>
    <w:link w:val="Style12"/>
    <w:rsid w:val="00B36220"/>
    <w:rPr>
      <w:rFonts w:ascii="Calibri" w:eastAsia="Times New Roman" w:hAnsi="Calibri"/>
      <w:b/>
      <w:u w:val="thick"/>
    </w:rPr>
  </w:style>
  <w:style w:type="character" w:customStyle="1" w:styleId="StyleUnderlineChar9pt">
    <w:name w:val="Style Underline Char + 9 pt"/>
    <w:basedOn w:val="DefaultParagraphFont"/>
    <w:rsid w:val="00B36220"/>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B36220"/>
    <w:rPr>
      <w:rFonts w:ascii="Times New Roman" w:hAnsi="Times New Roman"/>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B36220"/>
    <w:rPr>
      <w:rFonts w:ascii="Times New Roman" w:hAnsi="Times New Roman"/>
      <w:sz w:val="20"/>
      <w:u w:val="single"/>
      <w:bdr w:val="single" w:sz="4" w:space="0" w:color="auto" w:frame="1"/>
      <w:lang w:val="en-US" w:eastAsia="en-US" w:bidi="ar-SA"/>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B36220"/>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B36220"/>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B36220"/>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B36220"/>
    <w:pPr>
      <w:spacing w:after="0" w:line="240" w:lineRule="auto"/>
    </w:pPr>
    <w:rPr>
      <w:rFonts w:ascii="Times New Roman" w:eastAsia="Times New Roman" w:hAnsi="Times New Roman" w:cs="Times New Roman"/>
      <w:b/>
      <w:u w:val="single"/>
    </w:rPr>
  </w:style>
  <w:style w:type="character" w:customStyle="1" w:styleId="StyleStyleBoldUnderlineIntenseEmphasisUnderlineapple-style-s">
    <w:name w:val="Style Style Bold UnderlineIntense EmphasisUnderlineapple-style-s..."/>
    <w:basedOn w:val="DefaultParagraphFont"/>
    <w:rsid w:val="00B36220"/>
    <w:rPr>
      <w:b w:val="0"/>
      <w:bCs w:val="0"/>
      <w:sz w:val="22"/>
      <w:u w:val="single"/>
      <w:bdr w:val="none" w:sz="0" w:space="0" w:color="auto"/>
    </w:rPr>
  </w:style>
  <w:style w:type="character" w:customStyle="1" w:styleId="pmterms1">
    <w:name w:val="pmterms1"/>
    <w:rsid w:val="00B36220"/>
  </w:style>
  <w:style w:type="character" w:customStyle="1" w:styleId="title1">
    <w:name w:val="title1"/>
    <w:basedOn w:val="DefaultParagraphFont"/>
    <w:rsid w:val="00B36220"/>
  </w:style>
  <w:style w:type="paragraph" w:customStyle="1" w:styleId="Cardd">
    <w:name w:val="Cardd"/>
    <w:basedOn w:val="Normal"/>
    <w:uiPriority w:val="4"/>
    <w:qFormat/>
    <w:rsid w:val="00B36220"/>
    <w:pPr>
      <w:spacing w:after="0" w:line="240" w:lineRule="auto"/>
      <w:ind w:left="288" w:right="288"/>
    </w:pPr>
  </w:style>
  <w:style w:type="character" w:customStyle="1" w:styleId="2">
    <w:name w:val="2"/>
    <w:rsid w:val="00B36220"/>
    <w:rPr>
      <w:rFonts w:cs="Arial"/>
      <w:bCs/>
      <w:sz w:val="20"/>
      <w:u w:val="single"/>
      <w:lang w:val="en-US" w:eastAsia="en-US" w:bidi="ar-SA"/>
    </w:rPr>
  </w:style>
  <w:style w:type="paragraph" w:customStyle="1" w:styleId="MinimizedText">
    <w:name w:val="Minimized Text"/>
    <w:link w:val="MinimizedTextChar"/>
    <w:qFormat/>
    <w:rsid w:val="00B36220"/>
    <w:rPr>
      <w:sz w:val="16"/>
    </w:rPr>
  </w:style>
  <w:style w:type="character" w:customStyle="1" w:styleId="MinimizedTextChar">
    <w:name w:val="Minimized Text Char"/>
    <w:link w:val="MinimizedText"/>
    <w:rsid w:val="00B36220"/>
    <w:rPr>
      <w:sz w:val="16"/>
    </w:rPr>
  </w:style>
  <w:style w:type="paragraph" w:customStyle="1" w:styleId="StyleMinimizedText11pt">
    <w:name w:val="Style Minimized Text + 11 pt"/>
    <w:basedOn w:val="MinimizedText"/>
    <w:link w:val="StyleMinimizedText11ptChar"/>
    <w:qFormat/>
    <w:rsid w:val="00B36220"/>
    <w:rPr>
      <w:sz w:val="20"/>
    </w:rPr>
  </w:style>
  <w:style w:type="character" w:customStyle="1" w:styleId="StyleMinimizedText11ptChar">
    <w:name w:val="Style Minimized Text + 11 pt Char"/>
    <w:basedOn w:val="MinimizedTextChar"/>
    <w:link w:val="StyleMinimizedText11pt"/>
    <w:rsid w:val="00B36220"/>
    <w:rPr>
      <w:sz w:val="20"/>
    </w:rPr>
  </w:style>
  <w:style w:type="character" w:customStyle="1" w:styleId="SubtitleChar1">
    <w:name w:val="Subtitle Char1"/>
    <w:aliases w:val="Underlined card text Char1"/>
    <w:basedOn w:val="DefaultParagraphFont"/>
    <w:rsid w:val="00B36220"/>
    <w:rPr>
      <w:rFonts w:eastAsiaTheme="minorEastAsia"/>
      <w:color w:val="5A5A5A" w:themeColor="text1" w:themeTint="A5"/>
      <w:spacing w:val="15"/>
    </w:rPr>
  </w:style>
  <w:style w:type="character" w:customStyle="1" w:styleId="Style11ptBoldUnderline">
    <w:name w:val="Style 11 pt Bold Underline"/>
    <w:rsid w:val="00B36220"/>
    <w:rPr>
      <w:b/>
      <w:bCs/>
      <w:sz w:val="20"/>
      <w:u w:val="single"/>
    </w:rPr>
  </w:style>
  <w:style w:type="character" w:customStyle="1" w:styleId="erasure">
    <w:name w:val="erasure"/>
    <w:rsid w:val="00B36220"/>
    <w:rPr>
      <w:rFonts w:ascii="Arial" w:hAnsi="Arial" w:cs="Arial" w:hint="default"/>
      <w:strike/>
      <w:color w:val="000000"/>
      <w:szCs w:val="22"/>
      <w:vertAlign w:val="baseline"/>
    </w:rPr>
  </w:style>
  <w:style w:type="character" w:customStyle="1" w:styleId="Debate-EmphasizedText-F5Char">
    <w:name w:val="Debate- Emphasized Text- F5 Char"/>
    <w:link w:val="Debate-EmphasizedText-F5"/>
    <w:locked/>
    <w:rsid w:val="00B36220"/>
    <w:rPr>
      <w:rFonts w:ascii="Georgia" w:hAnsi="Georgia" w:cs="Verdana"/>
      <w:u w:val="single"/>
    </w:rPr>
  </w:style>
  <w:style w:type="paragraph" w:customStyle="1" w:styleId="Debate-EmphasizedText-F5">
    <w:name w:val="Debate- Emphasized Text- F5"/>
    <w:basedOn w:val="Normal"/>
    <w:link w:val="Debate-EmphasizedText-F5Char"/>
    <w:qFormat/>
    <w:rsid w:val="00B36220"/>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B36220"/>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B36220"/>
    <w:pPr>
      <w:spacing w:after="200" w:line="240" w:lineRule="auto"/>
      <w:contextualSpacing/>
    </w:pPr>
    <w:rPr>
      <w:rFonts w:ascii="Georgia" w:hAnsi="Georgia" w:cs="Verdana"/>
      <w:u w:val="single"/>
    </w:rPr>
  </w:style>
  <w:style w:type="paragraph" w:customStyle="1" w:styleId="CardT1">
    <w:name w:val="CardT1"/>
    <w:basedOn w:val="Normal"/>
    <w:link w:val="CardT1Char"/>
    <w:qFormat/>
    <w:rsid w:val="00B36220"/>
    <w:pPr>
      <w:spacing w:after="0" w:line="240" w:lineRule="auto"/>
      <w:jc w:val="both"/>
    </w:pPr>
    <w:rPr>
      <w:rFonts w:eastAsia="Calibri"/>
      <w:kern w:val="2"/>
      <w:sz w:val="14"/>
      <w:szCs w:val="14"/>
      <w:lang w:eastAsia="zh-TW"/>
    </w:rPr>
  </w:style>
  <w:style w:type="character" w:customStyle="1" w:styleId="CardT1Char">
    <w:name w:val="CardT1 Char"/>
    <w:link w:val="CardT1"/>
    <w:rsid w:val="00B36220"/>
    <w:rPr>
      <w:rFonts w:ascii="Calibri" w:eastAsia="Calibri" w:hAnsi="Calibri"/>
      <w:kern w:val="2"/>
      <w:sz w:val="14"/>
      <w:szCs w:val="14"/>
      <w:lang w:eastAsia="zh-TW"/>
    </w:rPr>
  </w:style>
  <w:style w:type="character" w:customStyle="1" w:styleId="CardCite1">
    <w:name w:val="CardCite1"/>
    <w:qFormat/>
    <w:rsid w:val="00B36220"/>
    <w:rPr>
      <w:rFonts w:ascii="Times New Roman" w:hAnsi="Times New Roman"/>
      <w:b/>
      <w:sz w:val="22"/>
      <w:szCs w:val="22"/>
      <w:u w:val="single"/>
      <w:lang w:val="en-US" w:eastAsia="en-US" w:bidi="ar-SA"/>
    </w:rPr>
  </w:style>
  <w:style w:type="paragraph" w:customStyle="1" w:styleId="CardText3">
    <w:name w:val="CardText"/>
    <w:basedOn w:val="Normal"/>
    <w:next w:val="Normal"/>
    <w:link w:val="CardTextChar2"/>
    <w:qFormat/>
    <w:rsid w:val="00B36220"/>
    <w:pPr>
      <w:spacing w:after="0" w:line="240" w:lineRule="auto"/>
      <w:ind w:left="288" w:right="288"/>
    </w:pPr>
    <w:rPr>
      <w:rFonts w:eastAsia="Times New Roman"/>
      <w:szCs w:val="20"/>
    </w:rPr>
  </w:style>
  <w:style w:type="character" w:customStyle="1" w:styleId="CardTextChar2">
    <w:name w:val="CardText Char"/>
    <w:basedOn w:val="DefaultParagraphFont"/>
    <w:link w:val="CardText3"/>
    <w:rsid w:val="00B36220"/>
    <w:rPr>
      <w:rFonts w:ascii="Calibri" w:eastAsia="Times New Roman" w:hAnsi="Calibri"/>
      <w:szCs w:val="20"/>
    </w:rPr>
  </w:style>
  <w:style w:type="character" w:customStyle="1" w:styleId="CardIndentedChar">
    <w:name w:val="Card (Indented) Char"/>
    <w:basedOn w:val="DefaultParagraphFont"/>
    <w:link w:val="CardIndented"/>
    <w:rsid w:val="00B36220"/>
    <w:rPr>
      <w:rFonts w:ascii="Calibri" w:hAnsi="Calibri"/>
    </w:rPr>
  </w:style>
  <w:style w:type="character" w:customStyle="1" w:styleId="StyleUnderline3">
    <w:name w:val="Style Underline3"/>
    <w:basedOn w:val="DefaultParagraphFont"/>
    <w:rsid w:val="00B36220"/>
    <w:rPr>
      <w:u w:val="single"/>
    </w:rPr>
  </w:style>
  <w:style w:type="character" w:customStyle="1" w:styleId="addmd">
    <w:name w:val="addmd"/>
    <w:basedOn w:val="DefaultParagraphFont"/>
    <w:rsid w:val="00B36220"/>
  </w:style>
  <w:style w:type="character" w:customStyle="1" w:styleId="MinimizeChar">
    <w:name w:val="Minimize Char"/>
    <w:basedOn w:val="cardChar"/>
    <w:locked/>
    <w:rsid w:val="00B36220"/>
    <w:rPr>
      <w:rFonts w:ascii="Calibri" w:eastAsiaTheme="minorHAnsi" w:hAnsi="Calibri" w:cs="Calibri"/>
      <w:sz w:val="24"/>
      <w:lang w:eastAsia="en-US"/>
    </w:rPr>
  </w:style>
  <w:style w:type="character" w:customStyle="1" w:styleId="StyleUnderline4">
    <w:name w:val="Style Underline4"/>
    <w:basedOn w:val="DefaultParagraphFont"/>
    <w:rsid w:val="00B36220"/>
    <w:rPr>
      <w:u w:val="single"/>
    </w:rPr>
  </w:style>
  <w:style w:type="character" w:customStyle="1" w:styleId="Heading6Char1">
    <w:name w:val="Heading 6 Char1"/>
    <w:aliases w:val="Title (no index) Char1"/>
    <w:basedOn w:val="DefaultParagraphFont"/>
    <w:uiPriority w:val="9"/>
    <w:semiHidden/>
    <w:rsid w:val="00B36220"/>
    <w:rPr>
      <w:rFonts w:asciiTheme="majorHAnsi" w:eastAsiaTheme="majorEastAsia" w:hAnsiTheme="majorHAnsi" w:cstheme="majorBidi"/>
      <w:color w:val="1F4D78" w:themeColor="accent1" w:themeShade="7F"/>
      <w:sz w:val="22"/>
      <w:szCs w:val="22"/>
    </w:rPr>
  </w:style>
  <w:style w:type="character" w:customStyle="1" w:styleId="CommentTextChar1">
    <w:name w:val="Comment Text Char1"/>
    <w:basedOn w:val="DefaultParagraphFont"/>
    <w:uiPriority w:val="99"/>
    <w:rsid w:val="00B36220"/>
    <w:rPr>
      <w:rFonts w:ascii="Times New Roman" w:hAnsi="Times New Roman" w:cs="Times New Roman"/>
      <w:sz w:val="20"/>
      <w:szCs w:val="20"/>
    </w:rPr>
  </w:style>
  <w:style w:type="character" w:customStyle="1" w:styleId="HTMLPreformattedChar1">
    <w:name w:val="HTML Preformatted Char1"/>
    <w:basedOn w:val="DefaultParagraphFont"/>
    <w:uiPriority w:val="99"/>
    <w:rsid w:val="00B36220"/>
    <w:rPr>
      <w:rFonts w:ascii="Consolas" w:hAnsi="Consolas" w:cs="Consolas" w:hint="default"/>
      <w:sz w:val="20"/>
      <w:szCs w:val="20"/>
    </w:rPr>
  </w:style>
  <w:style w:type="character" w:customStyle="1" w:styleId="MacroTextChar1">
    <w:name w:val="Macro Text Char1"/>
    <w:basedOn w:val="DefaultParagraphFont"/>
    <w:semiHidden/>
    <w:rsid w:val="00B36220"/>
    <w:rPr>
      <w:rFonts w:ascii="Consolas" w:hAnsi="Consolas" w:cs="Consolas"/>
      <w:sz w:val="20"/>
      <w:szCs w:val="20"/>
    </w:rPr>
  </w:style>
  <w:style w:type="character" w:customStyle="1" w:styleId="BodyTextIndentChar1">
    <w:name w:val="Body Text Indent Char1"/>
    <w:basedOn w:val="DefaultParagraphFont"/>
    <w:uiPriority w:val="99"/>
    <w:rsid w:val="00B36220"/>
    <w:rPr>
      <w:rFonts w:ascii="Times New Roman" w:hAnsi="Times New Roman" w:cs="Times New Roman"/>
    </w:rPr>
  </w:style>
  <w:style w:type="character" w:customStyle="1" w:styleId="BodyText2Char1">
    <w:name w:val="Body Text 2 Char1"/>
    <w:basedOn w:val="DefaultParagraphFont"/>
    <w:rsid w:val="00B36220"/>
    <w:rPr>
      <w:rFonts w:ascii="Times New Roman" w:hAnsi="Times New Roman" w:cs="Times New Roman"/>
    </w:rPr>
  </w:style>
  <w:style w:type="character" w:customStyle="1" w:styleId="BodyText3Char1">
    <w:name w:val="Body Text 3 Char1"/>
    <w:basedOn w:val="DefaultParagraphFont"/>
    <w:rsid w:val="00B36220"/>
    <w:rPr>
      <w:rFonts w:ascii="Times New Roman" w:hAnsi="Times New Roman" w:cs="Times New Roman"/>
      <w:sz w:val="16"/>
      <w:szCs w:val="16"/>
    </w:rPr>
  </w:style>
  <w:style w:type="character" w:customStyle="1" w:styleId="PlainTextChar1">
    <w:name w:val="Plain Text Char1"/>
    <w:basedOn w:val="DefaultParagraphFont"/>
    <w:rsid w:val="00B36220"/>
    <w:rPr>
      <w:rFonts w:ascii="Consolas" w:hAnsi="Consolas" w:cs="Consolas"/>
      <w:sz w:val="21"/>
      <w:szCs w:val="21"/>
    </w:rPr>
  </w:style>
  <w:style w:type="paragraph" w:customStyle="1" w:styleId="Tagline0">
    <w:name w:val="Tagline"/>
    <w:basedOn w:val="Normal"/>
    <w:link w:val="TaglineChar"/>
    <w:qFormat/>
    <w:rsid w:val="00B36220"/>
    <w:pPr>
      <w:spacing w:after="0" w:line="256" w:lineRule="auto"/>
    </w:pPr>
    <w:rPr>
      <w:b/>
    </w:rPr>
  </w:style>
  <w:style w:type="character" w:customStyle="1" w:styleId="FontStyle39">
    <w:name w:val="Font Style39"/>
    <w:uiPriority w:val="99"/>
    <w:rsid w:val="00B36220"/>
    <w:rPr>
      <w:rFonts w:ascii="Constantia" w:hAnsi="Constantia" w:cs="Constantia"/>
      <w:b/>
      <w:bCs/>
      <w:sz w:val="18"/>
      <w:szCs w:val="18"/>
    </w:rPr>
  </w:style>
  <w:style w:type="character" w:customStyle="1" w:styleId="hidden">
    <w:name w:val="hidden"/>
    <w:basedOn w:val="DefaultParagraphFont"/>
    <w:rsid w:val="00B36220"/>
  </w:style>
  <w:style w:type="paragraph" w:customStyle="1" w:styleId="StyleHeading3BlockLatinBodyCalibri">
    <w:name w:val="Style Heading 3Block + (Latin) +Body (Calibri)"/>
    <w:basedOn w:val="Heading3"/>
    <w:rsid w:val="00B36220"/>
    <w:pPr>
      <w:spacing w:before="200" w:line="240" w:lineRule="auto"/>
    </w:pPr>
    <w:rPr>
      <w:bCs/>
    </w:rPr>
  </w:style>
  <w:style w:type="paragraph" w:customStyle="1" w:styleId="StyleHeading4Tagheading2Heading2Char2CharHeading2Char1">
    <w:name w:val="Style Heading 4Tagheading 2Heading 2 Char2 CharHeading 2 Char1 ..."/>
    <w:basedOn w:val="Heading4"/>
    <w:rsid w:val="00B36220"/>
    <w:pPr>
      <w:spacing w:before="200" w:line="240" w:lineRule="auto"/>
    </w:pPr>
    <w:rPr>
      <w:bCs/>
      <w:sz w:val="22"/>
    </w:rPr>
  </w:style>
  <w:style w:type="character" w:customStyle="1" w:styleId="StyleStyleBoldUnderlineIntenseEmphasisUnderlineStyleapple-s1">
    <w:name w:val="Style Style Bold UnderlineIntense EmphasisUnderlineStyleapple-s...1"/>
    <w:basedOn w:val="DefaultParagraphFont"/>
    <w:rsid w:val="00B36220"/>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B36220"/>
    <w:rPr>
      <w:rFonts w:ascii="Times New Roman" w:hAnsi="Times New Roman" w:cs="Calibri"/>
      <w:b/>
      <w:bCs/>
      <w:i w:val="0"/>
      <w:iCs w:val="0"/>
      <w:sz w:val="22"/>
      <w:u w:val="single"/>
      <w:bdr w:val="single" w:sz="18" w:space="0" w:color="auto"/>
    </w:rPr>
  </w:style>
  <w:style w:type="character" w:styleId="SubtleEmphasis">
    <w:name w:val="Subtle Emphasis"/>
    <w:basedOn w:val="DefaultParagraphFont"/>
    <w:uiPriority w:val="19"/>
    <w:qFormat/>
    <w:rsid w:val="00B36220"/>
    <w:rPr>
      <w:rFonts w:ascii="Garamond" w:hAnsi="Garamond"/>
      <w:iCs/>
      <w:color w:val="auto"/>
      <w:spacing w:val="0"/>
      <w:sz w:val="22"/>
      <w:u w:val="single"/>
      <w:bdr w:val="none" w:sz="0" w:space="0" w:color="auto"/>
    </w:rPr>
  </w:style>
  <w:style w:type="character" w:customStyle="1" w:styleId="arial11">
    <w:name w:val="arial_11"/>
    <w:basedOn w:val="DefaultParagraphFont"/>
    <w:rsid w:val="00B36220"/>
  </w:style>
  <w:style w:type="character" w:customStyle="1" w:styleId="dropcap">
    <w:name w:val="dropcap"/>
    <w:basedOn w:val="DefaultParagraphFont"/>
    <w:rsid w:val="00B36220"/>
  </w:style>
  <w:style w:type="character" w:customStyle="1" w:styleId="articleauthor">
    <w:name w:val="articleauthor"/>
    <w:basedOn w:val="DefaultParagraphFont"/>
    <w:rsid w:val="00B36220"/>
  </w:style>
  <w:style w:type="character" w:customStyle="1" w:styleId="article-date">
    <w:name w:val="article-date"/>
    <w:basedOn w:val="DefaultParagraphFont"/>
    <w:rsid w:val="00B36220"/>
  </w:style>
  <w:style w:type="paragraph" w:customStyle="1" w:styleId="bodytext4">
    <w:name w:val="bodytext"/>
    <w:basedOn w:val="Normal"/>
    <w:qFormat/>
    <w:rsid w:val="00B36220"/>
    <w:pPr>
      <w:spacing w:before="100" w:beforeAutospacing="1" w:after="100" w:afterAutospacing="1" w:line="240" w:lineRule="auto"/>
    </w:pPr>
    <w:rPr>
      <w:rFonts w:ascii="Times" w:hAnsi="Times"/>
      <w:szCs w:val="20"/>
    </w:rPr>
  </w:style>
  <w:style w:type="character" w:customStyle="1" w:styleId="highlightedsearchterm">
    <w:name w:val="highlightedsearchterm"/>
    <w:basedOn w:val="DefaultParagraphFont"/>
    <w:rsid w:val="00B36220"/>
  </w:style>
  <w:style w:type="character" w:customStyle="1" w:styleId="bodysubtoc">
    <w:name w:val="bodysubtoc"/>
    <w:basedOn w:val="DefaultParagraphFont"/>
    <w:rsid w:val="00B36220"/>
  </w:style>
  <w:style w:type="character" w:customStyle="1" w:styleId="lefttitlesmaller">
    <w:name w:val="lefttitlesmaller"/>
    <w:basedOn w:val="DefaultParagraphFont"/>
    <w:rsid w:val="00B36220"/>
  </w:style>
  <w:style w:type="character" w:customStyle="1" w:styleId="mb">
    <w:name w:val="mb"/>
    <w:basedOn w:val="DefaultParagraphFont"/>
    <w:rsid w:val="00B36220"/>
  </w:style>
  <w:style w:type="character" w:customStyle="1" w:styleId="fn">
    <w:name w:val="fn"/>
    <w:basedOn w:val="DefaultParagraphFont"/>
    <w:rsid w:val="00B36220"/>
  </w:style>
  <w:style w:type="character" w:customStyle="1" w:styleId="smallcaps">
    <w:name w:val="smallcaps"/>
    <w:basedOn w:val="DefaultParagraphFont"/>
    <w:rsid w:val="00B36220"/>
  </w:style>
  <w:style w:type="character" w:customStyle="1" w:styleId="field-content">
    <w:name w:val="field-content"/>
    <w:basedOn w:val="DefaultParagraphFont"/>
    <w:rsid w:val="00B36220"/>
  </w:style>
  <w:style w:type="character" w:customStyle="1" w:styleId="submitted">
    <w:name w:val="submitted"/>
    <w:basedOn w:val="DefaultParagraphFont"/>
    <w:rsid w:val="00B36220"/>
  </w:style>
  <w:style w:type="character" w:customStyle="1" w:styleId="submitted-date">
    <w:name w:val="submitted-date"/>
    <w:basedOn w:val="DefaultParagraphFont"/>
    <w:rsid w:val="00B36220"/>
  </w:style>
  <w:style w:type="character" w:customStyle="1" w:styleId="submitted-time">
    <w:name w:val="submitted-time"/>
    <w:basedOn w:val="DefaultParagraphFont"/>
    <w:rsid w:val="00B36220"/>
  </w:style>
  <w:style w:type="paragraph" w:customStyle="1" w:styleId="date-comments">
    <w:name w:val="date-comments"/>
    <w:basedOn w:val="Normal"/>
    <w:uiPriority w:val="99"/>
    <w:qFormat/>
    <w:rsid w:val="00B36220"/>
    <w:pPr>
      <w:spacing w:before="100" w:beforeAutospacing="1" w:after="100" w:afterAutospacing="1" w:line="240" w:lineRule="auto"/>
    </w:pPr>
    <w:rPr>
      <w:rFonts w:ascii="Times" w:hAnsi="Times"/>
      <w:szCs w:val="20"/>
    </w:rPr>
  </w:style>
  <w:style w:type="paragraph" w:customStyle="1" w:styleId="Pa8">
    <w:name w:val="Pa8"/>
    <w:basedOn w:val="Default"/>
    <w:next w:val="Default"/>
    <w:uiPriority w:val="99"/>
    <w:qFormat/>
    <w:rsid w:val="00B36220"/>
    <w:pPr>
      <w:spacing w:line="181" w:lineRule="atLeast"/>
    </w:pPr>
    <w:rPr>
      <w:rFonts w:ascii="Sabon LT Std" w:eastAsia="MS Mincho" w:hAnsi="Sabon LT Std"/>
      <w:color w:val="auto"/>
      <w:sz w:val="22"/>
    </w:rPr>
  </w:style>
  <w:style w:type="character" w:customStyle="1" w:styleId="A2">
    <w:name w:val="A2"/>
    <w:uiPriority w:val="99"/>
    <w:rsid w:val="00B36220"/>
    <w:rPr>
      <w:rFonts w:cs="Sabon LT Std"/>
      <w:color w:val="000000"/>
      <w:sz w:val="15"/>
      <w:szCs w:val="15"/>
    </w:rPr>
  </w:style>
  <w:style w:type="paragraph" w:customStyle="1" w:styleId="Pa15">
    <w:name w:val="Pa15"/>
    <w:basedOn w:val="Default"/>
    <w:next w:val="Default"/>
    <w:uiPriority w:val="99"/>
    <w:qFormat/>
    <w:rsid w:val="00B36220"/>
    <w:pPr>
      <w:spacing w:line="241" w:lineRule="atLeast"/>
    </w:pPr>
    <w:rPr>
      <w:rFonts w:ascii="Sabon LT Std" w:eastAsia="MS Mincho" w:hAnsi="Sabon LT Std"/>
      <w:color w:val="auto"/>
      <w:sz w:val="22"/>
    </w:rPr>
  </w:style>
  <w:style w:type="character" w:customStyle="1" w:styleId="searchword">
    <w:name w:val="searchword"/>
    <w:basedOn w:val="DefaultParagraphFont"/>
    <w:rsid w:val="00B36220"/>
  </w:style>
  <w:style w:type="character" w:customStyle="1" w:styleId="meta-prep">
    <w:name w:val="meta-prep"/>
    <w:basedOn w:val="DefaultParagraphFont"/>
    <w:rsid w:val="00B36220"/>
  </w:style>
  <w:style w:type="character" w:customStyle="1" w:styleId="entry-date">
    <w:name w:val="entry-date"/>
    <w:basedOn w:val="DefaultParagraphFont"/>
    <w:rsid w:val="00B36220"/>
  </w:style>
  <w:style w:type="paragraph" w:customStyle="1" w:styleId="Header10">
    <w:name w:val="Header1"/>
    <w:aliases w:val="Header Char Char Char Char Char Char Char Cha,Char Char Char Cha"/>
    <w:basedOn w:val="Normal"/>
    <w:qFormat/>
    <w:rsid w:val="00B36220"/>
    <w:pPr>
      <w:spacing w:before="100" w:beforeAutospacing="1" w:after="100" w:afterAutospacing="1" w:line="240" w:lineRule="auto"/>
    </w:pPr>
    <w:rPr>
      <w:rFonts w:eastAsia="Times New Roman"/>
    </w:rPr>
  </w:style>
  <w:style w:type="character" w:customStyle="1" w:styleId="Date1">
    <w:name w:val="Date1"/>
    <w:basedOn w:val="DefaultParagraphFont"/>
    <w:rsid w:val="00B36220"/>
  </w:style>
  <w:style w:type="character" w:customStyle="1" w:styleId="CiteReal">
    <w:name w:val="CiteReal"/>
    <w:uiPriority w:val="1"/>
    <w:qFormat/>
    <w:rsid w:val="00B36220"/>
    <w:rPr>
      <w:rFonts w:ascii="Arial" w:hAnsi="Arial"/>
      <w:b/>
      <w:sz w:val="24"/>
      <w:u w:val="single"/>
    </w:rPr>
  </w:style>
  <w:style w:type="character" w:customStyle="1" w:styleId="tagChar1">
    <w:name w:val="tag Char1"/>
    <w:aliases w:val="No Spacing Char1,No Spacing311 Char,Card Format Char,Small Text Char1"/>
    <w:rsid w:val="00B36220"/>
    <w:rPr>
      <w:b/>
      <w:sz w:val="24"/>
    </w:rPr>
  </w:style>
  <w:style w:type="character" w:customStyle="1" w:styleId="articletitle">
    <w:name w:val="articletitle"/>
    <w:rsid w:val="00B36220"/>
    <w:rPr>
      <w:rFonts w:cs="Times New Roman"/>
    </w:rPr>
  </w:style>
  <w:style w:type="character" w:customStyle="1" w:styleId="6pointChar">
    <w:name w:val="6 point Char"/>
    <w:rsid w:val="00B36220"/>
    <w:rPr>
      <w:rFonts w:cs="Times New Roman"/>
      <w:sz w:val="12"/>
      <w:lang w:val="en-US" w:eastAsia="en-US"/>
    </w:rPr>
  </w:style>
  <w:style w:type="character" w:customStyle="1" w:styleId="StyleThickunderline">
    <w:name w:val="Style Thick underline"/>
    <w:qFormat/>
    <w:rsid w:val="00B36220"/>
    <w:rPr>
      <w:u w:val="thick"/>
    </w:rPr>
  </w:style>
  <w:style w:type="character" w:customStyle="1" w:styleId="UnderlineTextChar">
    <w:name w:val="Underline Text Char"/>
    <w:link w:val="UnderlineText"/>
    <w:rsid w:val="00B36220"/>
    <w:rPr>
      <w:u w:val="single"/>
    </w:rPr>
  </w:style>
  <w:style w:type="character" w:customStyle="1" w:styleId="SmallText0">
    <w:name w:val="SmallText"/>
    <w:rsid w:val="00B36220"/>
    <w:rPr>
      <w:color w:val="000000"/>
    </w:rPr>
  </w:style>
  <w:style w:type="paragraph" w:customStyle="1" w:styleId="HeadingsBase">
    <w:name w:val="Headings Base"/>
    <w:basedOn w:val="Normal"/>
    <w:link w:val="HeadingsBaseChar"/>
    <w:qFormat/>
    <w:rsid w:val="00B36220"/>
    <w:pPr>
      <w:keepNext/>
      <w:keepLines/>
      <w:suppressAutoHyphens/>
      <w:spacing w:before="20" w:after="120" w:line="240" w:lineRule="auto"/>
      <w:jc w:val="center"/>
    </w:pPr>
    <w:rPr>
      <w:rFonts w:eastAsia="Times New Roman"/>
      <w:b/>
      <w:kern w:val="32"/>
      <w:sz w:val="32"/>
      <w:szCs w:val="20"/>
    </w:rPr>
  </w:style>
  <w:style w:type="character" w:customStyle="1" w:styleId="HeadingsBaseChar">
    <w:name w:val="Headings Base Char"/>
    <w:basedOn w:val="DefaultParagraphFont"/>
    <w:link w:val="HeadingsBase"/>
    <w:rsid w:val="00B36220"/>
    <w:rPr>
      <w:rFonts w:ascii="Calibri" w:eastAsia="Times New Roman" w:hAnsi="Calibri"/>
      <w:b/>
      <w:kern w:val="32"/>
      <w:sz w:val="32"/>
      <w:szCs w:val="20"/>
    </w:rPr>
  </w:style>
  <w:style w:type="character" w:customStyle="1" w:styleId="underline3">
    <w:name w:val="underline3"/>
    <w:basedOn w:val="underline20"/>
    <w:rsid w:val="00B36220"/>
    <w:rPr>
      <w:u w:val="single"/>
      <w:bdr w:val="none" w:sz="0" w:space="0" w:color="auto"/>
      <w:shd w:val="clear" w:color="auto" w:fill="FFFF00"/>
    </w:rPr>
  </w:style>
  <w:style w:type="paragraph" w:customStyle="1" w:styleId="HeadingFake">
    <w:name w:val="Heading Fake"/>
    <w:basedOn w:val="Heading3"/>
    <w:qFormat/>
    <w:rsid w:val="00B36220"/>
    <w:pPr>
      <w:suppressAutoHyphens/>
      <w:spacing w:before="20" w:after="120" w:line="240" w:lineRule="auto"/>
      <w:outlineLvl w:val="9"/>
    </w:pPr>
    <w:rPr>
      <w:rFonts w:cs="Arial"/>
      <w:bCs/>
      <w:kern w:val="32"/>
      <w:szCs w:val="26"/>
    </w:rPr>
  </w:style>
  <w:style w:type="paragraph" w:customStyle="1" w:styleId="SchoolPaper">
    <w:name w:val="School Paper"/>
    <w:basedOn w:val="Normal"/>
    <w:qFormat/>
    <w:rsid w:val="00B36220"/>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B36220"/>
  </w:style>
  <w:style w:type="paragraph" w:customStyle="1" w:styleId="SchoolWorksCited">
    <w:name w:val="School Works Cited"/>
    <w:basedOn w:val="SchoolPaper"/>
    <w:qFormat/>
    <w:rsid w:val="00B36220"/>
  </w:style>
  <w:style w:type="paragraph" w:customStyle="1" w:styleId="BlockQuote">
    <w:name w:val="Block Quote"/>
    <w:basedOn w:val="Normal"/>
    <w:qFormat/>
    <w:rsid w:val="00B36220"/>
    <w:pPr>
      <w:spacing w:after="0" w:line="240" w:lineRule="auto"/>
      <w:ind w:left="720" w:right="720"/>
    </w:pPr>
    <w:rPr>
      <w:rFonts w:eastAsia="Times New Roman"/>
      <w:kern w:val="32"/>
      <w:szCs w:val="20"/>
    </w:rPr>
  </w:style>
  <w:style w:type="character" w:customStyle="1" w:styleId="menu">
    <w:name w:val="menu"/>
    <w:basedOn w:val="DefaultParagraphFont"/>
    <w:rsid w:val="00B36220"/>
  </w:style>
  <w:style w:type="paragraph" w:customStyle="1" w:styleId="PaperBody">
    <w:name w:val="Paper Body"/>
    <w:basedOn w:val="Normal"/>
    <w:qFormat/>
    <w:rsid w:val="00B36220"/>
    <w:pPr>
      <w:spacing w:after="0" w:line="480" w:lineRule="auto"/>
      <w:ind w:firstLine="720"/>
    </w:pPr>
    <w:rPr>
      <w:rFonts w:eastAsia="Times New Roman"/>
      <w:kern w:val="32"/>
    </w:rPr>
  </w:style>
  <w:style w:type="paragraph" w:customStyle="1" w:styleId="PaperCitation">
    <w:name w:val="Paper Citation"/>
    <w:basedOn w:val="Normal"/>
    <w:qFormat/>
    <w:rsid w:val="00B36220"/>
    <w:pPr>
      <w:spacing w:after="0" w:line="480" w:lineRule="auto"/>
      <w:ind w:left="720" w:hanging="720"/>
    </w:pPr>
    <w:rPr>
      <w:rFonts w:eastAsia="Times New Roman"/>
      <w:kern w:val="32"/>
      <w:szCs w:val="20"/>
    </w:rPr>
  </w:style>
  <w:style w:type="character" w:customStyle="1" w:styleId="hatChar">
    <w:name w:val="hat Char"/>
    <w:basedOn w:val="DefaultParagraphFont"/>
    <w:link w:val="hat"/>
    <w:rsid w:val="00B36220"/>
    <w:rPr>
      <w:rFonts w:ascii="Calibri" w:eastAsia="Calibri" w:hAnsi="Calibri"/>
      <w:b/>
      <w:bCs/>
      <w:color w:val="000000"/>
      <w:sz w:val="32"/>
      <w:u w:val="single"/>
    </w:rPr>
  </w:style>
  <w:style w:type="paragraph" w:customStyle="1" w:styleId="WW-Default">
    <w:name w:val="WW-Default"/>
    <w:qFormat/>
    <w:rsid w:val="00B36220"/>
    <w:pPr>
      <w:suppressAutoHyphens/>
      <w:spacing w:after="0" w:line="240" w:lineRule="auto"/>
    </w:pPr>
    <w:rPr>
      <w:rFonts w:ascii="Georgia" w:eastAsia="Calibri" w:hAnsi="Georgia" w:cs="Calibri"/>
      <w:lang w:eastAsia="ar-SA"/>
    </w:rPr>
  </w:style>
  <w:style w:type="paragraph" w:customStyle="1" w:styleId="Standard">
    <w:name w:val="Standard"/>
    <w:qFormat/>
    <w:rsid w:val="00B36220"/>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itxtrst">
    <w:name w:val="itxtrst"/>
    <w:rsid w:val="00B36220"/>
  </w:style>
  <w:style w:type="character" w:customStyle="1" w:styleId="A-Underlining">
    <w:name w:val="A-Underlining"/>
    <w:basedOn w:val="DefaultParagraphFont"/>
    <w:rsid w:val="00B36220"/>
    <w:rPr>
      <w:rFonts w:ascii="Garamond" w:hAnsi="Garamond"/>
      <w:color w:val="auto"/>
      <w:sz w:val="24"/>
      <w:u w:val="single"/>
    </w:rPr>
  </w:style>
  <w:style w:type="paragraph" w:customStyle="1" w:styleId="B-TagCite">
    <w:name w:val="B-TagCite"/>
    <w:qFormat/>
    <w:rsid w:val="00B36220"/>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rsid w:val="00B36220"/>
    <w:rPr>
      <w:rFonts w:ascii="Times New Roman" w:eastAsia="Times New Roman" w:hAnsi="Times New Roman" w:cs="Times New Roman"/>
      <w:b/>
      <w:szCs w:val="20"/>
    </w:rPr>
  </w:style>
  <w:style w:type="character" w:customStyle="1" w:styleId="StyleUnderlineBold">
    <w:name w:val="Style Underline + Bold"/>
    <w:rsid w:val="00B36220"/>
    <w:rPr>
      <w:b/>
      <w:bCs/>
      <w:u w:val="single"/>
    </w:rPr>
  </w:style>
  <w:style w:type="character" w:customStyle="1" w:styleId="smallChar0">
    <w:name w:val="small Char"/>
    <w:rsid w:val="00B36220"/>
    <w:rPr>
      <w:rFonts w:eastAsia="Calibri"/>
      <w:sz w:val="16"/>
      <w:szCs w:val="22"/>
      <w:lang w:val="en-US" w:eastAsia="en-US" w:bidi="ar-SA"/>
    </w:rPr>
  </w:style>
  <w:style w:type="character" w:customStyle="1" w:styleId="Underline-Highlighted">
    <w:name w:val="Underline-Highlighted"/>
    <w:uiPriority w:val="1"/>
    <w:qFormat/>
    <w:rsid w:val="00B36220"/>
    <w:rPr>
      <w:rFonts w:ascii="Cambria" w:hAnsi="Cambria"/>
      <w:sz w:val="24"/>
      <w:u w:val="single"/>
      <w:bdr w:val="none" w:sz="0" w:space="0" w:color="auto"/>
      <w:shd w:val="clear" w:color="auto" w:fill="99FF66"/>
    </w:rPr>
  </w:style>
  <w:style w:type="character" w:customStyle="1" w:styleId="newsmain">
    <w:name w:val="news_main"/>
    <w:basedOn w:val="DefaultParagraphFont"/>
    <w:rsid w:val="00B36220"/>
  </w:style>
  <w:style w:type="character" w:customStyle="1" w:styleId="UnderlinedTextCharChar">
    <w:name w:val="Underlined Text Char Char"/>
    <w:basedOn w:val="DefaultParagraphFont"/>
    <w:rsid w:val="00B36220"/>
    <w:rPr>
      <w:rFonts w:cs="Arial"/>
      <w:bCs/>
      <w:noProof w:val="0"/>
      <w:szCs w:val="26"/>
      <w:u w:val="single"/>
      <w:lang w:val="en-US" w:eastAsia="en-US" w:bidi="ar-SA"/>
    </w:rPr>
  </w:style>
  <w:style w:type="character" w:customStyle="1" w:styleId="il">
    <w:name w:val="il"/>
    <w:rsid w:val="00B36220"/>
  </w:style>
  <w:style w:type="character" w:customStyle="1" w:styleId="BodyText10">
    <w:name w:val="Body Text1"/>
    <w:rsid w:val="00B3622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B36220"/>
  </w:style>
  <w:style w:type="paragraph" w:customStyle="1" w:styleId="10ptfont">
    <w:name w:val="10pt font"/>
    <w:basedOn w:val="Normal"/>
    <w:link w:val="10ptfontChar"/>
    <w:autoRedefine/>
    <w:rsid w:val="00B36220"/>
    <w:pPr>
      <w:spacing w:after="0" w:line="240" w:lineRule="auto"/>
    </w:pPr>
    <w:rPr>
      <w:rFonts w:eastAsia="Times New Roman"/>
      <w:sz w:val="20"/>
    </w:rPr>
  </w:style>
  <w:style w:type="character" w:customStyle="1" w:styleId="10ptfontChar">
    <w:name w:val="10pt font Char"/>
    <w:link w:val="10ptfont"/>
    <w:rsid w:val="00B36220"/>
    <w:rPr>
      <w:rFonts w:ascii="Calibri" w:eastAsia="Times New Roman" w:hAnsi="Calibri"/>
      <w:sz w:val="20"/>
    </w:rPr>
  </w:style>
  <w:style w:type="character" w:customStyle="1" w:styleId="HIGHLIGHT0">
    <w:name w:val="HIGHLIGHT"/>
    <w:uiPriority w:val="1"/>
    <w:rsid w:val="00B36220"/>
    <w:rPr>
      <w:rFonts w:ascii="Calibri" w:hAnsi="Calibri"/>
      <w:b/>
      <w:bCs/>
      <w:sz w:val="24"/>
      <w:u w:val="single"/>
      <w:bdr w:val="none" w:sz="0" w:space="0" w:color="auto"/>
      <w:shd w:val="clear" w:color="auto" w:fill="B3423F"/>
    </w:rPr>
  </w:style>
  <w:style w:type="character" w:customStyle="1" w:styleId="QuoteChar1">
    <w:name w:val="Quote Char1"/>
    <w:basedOn w:val="DefaultParagraphFont"/>
    <w:uiPriority w:val="29"/>
    <w:rsid w:val="00B36220"/>
    <w:rPr>
      <w:rFonts w:ascii="Georgia" w:eastAsia="Calibri" w:hAnsi="Georgia"/>
      <w:iCs/>
      <w:sz w:val="16"/>
    </w:rPr>
  </w:style>
  <w:style w:type="paragraph" w:customStyle="1" w:styleId="Shrink8">
    <w:name w:val="Shrink8"/>
    <w:basedOn w:val="Normal"/>
    <w:qFormat/>
    <w:rsid w:val="00B36220"/>
    <w:pPr>
      <w:spacing w:after="0" w:line="240" w:lineRule="auto"/>
    </w:pPr>
    <w:rPr>
      <w:rFonts w:eastAsia="Cambria"/>
    </w:rPr>
  </w:style>
  <w:style w:type="character" w:customStyle="1" w:styleId="StyleUnderlineCharChar9pt">
    <w:name w:val="Style Underline Char Char + 9 pt"/>
    <w:rsid w:val="00B36220"/>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B36220"/>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B36220"/>
    <w:pPr>
      <w:suppressAutoHyphens/>
      <w:spacing w:before="280" w:after="280" w:line="240" w:lineRule="auto"/>
    </w:pPr>
    <w:rPr>
      <w:color w:val="000000"/>
    </w:rPr>
  </w:style>
  <w:style w:type="character" w:customStyle="1" w:styleId="StyleIntenseReferenceGaramond">
    <w:name w:val="Style Intense Reference + Garamond"/>
    <w:rsid w:val="00B36220"/>
    <w:rPr>
      <w:rFonts w:ascii="Garamond" w:hAnsi="Garamond"/>
      <w:bCs/>
      <w:color w:val="auto"/>
      <w:spacing w:val="5"/>
      <w:sz w:val="20"/>
      <w:u w:val="single"/>
    </w:rPr>
  </w:style>
  <w:style w:type="character" w:customStyle="1" w:styleId="StyleIntenseReferenceGaramondBold">
    <w:name w:val="Style Intense Reference + Garamond Bold"/>
    <w:rsid w:val="00B36220"/>
    <w:rPr>
      <w:rFonts w:ascii="Garamond" w:hAnsi="Garamond"/>
      <w:b/>
      <w:bCs/>
      <w:color w:val="auto"/>
      <w:spacing w:val="5"/>
      <w:sz w:val="20"/>
      <w:u w:val="single"/>
    </w:rPr>
  </w:style>
  <w:style w:type="character" w:customStyle="1" w:styleId="detailtitle">
    <w:name w:val="detailtitle"/>
    <w:basedOn w:val="DefaultParagraphFont"/>
    <w:rsid w:val="00B36220"/>
  </w:style>
  <w:style w:type="character" w:customStyle="1" w:styleId="a">
    <w:name w:val="a"/>
    <w:basedOn w:val="DefaultParagraphFont"/>
    <w:rsid w:val="00B36220"/>
  </w:style>
  <w:style w:type="character" w:customStyle="1" w:styleId="newstime">
    <w:name w:val="newstime"/>
    <w:basedOn w:val="DefaultParagraphFont"/>
    <w:rsid w:val="00B36220"/>
  </w:style>
  <w:style w:type="character" w:customStyle="1" w:styleId="IntenseReference1">
    <w:name w:val="Intense Reference1"/>
    <w:qFormat/>
    <w:rsid w:val="00B36220"/>
    <w:rPr>
      <w:rFonts w:ascii="Arial" w:hAnsi="Arial"/>
      <w:bCs/>
      <w:color w:val="auto"/>
      <w:spacing w:val="5"/>
      <w:sz w:val="20"/>
      <w:u w:val="thick"/>
    </w:rPr>
  </w:style>
  <w:style w:type="character" w:customStyle="1" w:styleId="TagChar3">
    <w:name w:val="Tag Char3"/>
    <w:rsid w:val="00B36220"/>
    <w:rPr>
      <w:rFonts w:ascii="Palatino Linotype" w:hAnsi="Palatino Linotype"/>
      <w:b/>
      <w:sz w:val="24"/>
      <w:szCs w:val="24"/>
      <w:lang w:val="en-US" w:eastAsia="en-US" w:bidi="ar-SA"/>
    </w:rPr>
  </w:style>
  <w:style w:type="character" w:customStyle="1" w:styleId="StyleHeading2CharHeading2CharCharCharCharCharCharCharT">
    <w:name w:val="Style Heading 2 CharHeading 2 Char Char Char Char Char Char CharT..."/>
    <w:rsid w:val="00B36220"/>
    <w:rPr>
      <w:rFonts w:ascii="Garamond" w:hAnsi="Garamond"/>
      <w:b/>
      <w:sz w:val="24"/>
      <w:szCs w:val="26"/>
      <w:bdr w:val="none" w:sz="0" w:space="0" w:color="auto"/>
      <w:shd w:val="clear" w:color="auto" w:fill="FFFF00"/>
    </w:rPr>
  </w:style>
  <w:style w:type="character" w:customStyle="1" w:styleId="texto1">
    <w:name w:val="texto1"/>
    <w:basedOn w:val="DefaultParagraphFont"/>
    <w:rsid w:val="00B36220"/>
  </w:style>
  <w:style w:type="character" w:customStyle="1" w:styleId="ilad1">
    <w:name w:val="il_ad1"/>
    <w:rsid w:val="00B36220"/>
    <w:rPr>
      <w:vanish/>
      <w:webHidden w:val="0"/>
      <w:color w:val="000000"/>
      <w:u w:val="single"/>
      <w:specVanish/>
    </w:rPr>
  </w:style>
  <w:style w:type="character" w:customStyle="1" w:styleId="ThickUnderlineCharChar">
    <w:name w:val="Thick Underline Char Char"/>
    <w:rsid w:val="00B36220"/>
    <w:rPr>
      <w:sz w:val="24"/>
      <w:szCs w:val="24"/>
      <w:u w:val="thick"/>
      <w:lang w:val="en-US" w:eastAsia="en-US" w:bidi="ar-SA"/>
    </w:rPr>
  </w:style>
  <w:style w:type="character" w:customStyle="1" w:styleId="Underline21">
    <w:name w:val="Underline 2"/>
    <w:basedOn w:val="DefaultParagraphFont"/>
    <w:uiPriority w:val="1"/>
    <w:qFormat/>
    <w:rsid w:val="00B36220"/>
    <w:rPr>
      <w:b/>
      <w:u w:val="single"/>
    </w:rPr>
  </w:style>
  <w:style w:type="paragraph" w:customStyle="1" w:styleId="first">
    <w:name w:val="first"/>
    <w:basedOn w:val="Normal"/>
    <w:qFormat/>
    <w:rsid w:val="00B36220"/>
    <w:pPr>
      <w:spacing w:before="100" w:beforeAutospacing="1" w:after="100" w:afterAutospacing="1" w:line="240" w:lineRule="auto"/>
    </w:pPr>
    <w:rPr>
      <w:rFonts w:eastAsia="Times New Roman"/>
      <w:sz w:val="24"/>
    </w:rPr>
  </w:style>
  <w:style w:type="character" w:customStyle="1" w:styleId="tx">
    <w:name w:val="tx"/>
    <w:basedOn w:val="DefaultParagraphFont"/>
    <w:rsid w:val="00B36220"/>
  </w:style>
  <w:style w:type="character" w:customStyle="1" w:styleId="oneclick-link">
    <w:name w:val="oneclick-link"/>
    <w:basedOn w:val="DefaultParagraphFont"/>
    <w:rsid w:val="00B36220"/>
  </w:style>
  <w:style w:type="paragraph" w:customStyle="1" w:styleId="StyleHeading4TagsmalltextBigcardbodyNormalTagNotBold">
    <w:name w:val="Style Heading 4Tagsmall textBig cardbodyNormal Tag + Not Bold"/>
    <w:basedOn w:val="Heading4"/>
    <w:next w:val="loose"/>
    <w:qFormat/>
    <w:rsid w:val="00B36220"/>
    <w:pPr>
      <w:spacing w:before="200" w:line="240" w:lineRule="auto"/>
    </w:pPr>
    <w:rPr>
      <w:iCs w:val="0"/>
      <w:sz w:val="22"/>
    </w:rPr>
  </w:style>
  <w:style w:type="character" w:styleId="HTMLTypewriter">
    <w:name w:val="HTML Typewriter"/>
    <w:basedOn w:val="DefaultParagraphFont"/>
    <w:unhideWhenUsed/>
    <w:rsid w:val="00B36220"/>
    <w:rPr>
      <w:rFonts w:ascii="Consolas" w:hAnsi="Consolas" w:cs="Consolas"/>
      <w:sz w:val="20"/>
      <w:szCs w:val="20"/>
    </w:rPr>
  </w:style>
  <w:style w:type="character" w:customStyle="1" w:styleId="EndnoteTextChar">
    <w:name w:val="Endnote Text Char"/>
    <w:basedOn w:val="DefaultParagraphFont"/>
    <w:locked/>
    <w:rsid w:val="00B36220"/>
  </w:style>
  <w:style w:type="character" w:customStyle="1" w:styleId="BodyTextFirstIndentChar">
    <w:name w:val="Body Text First Indent Char"/>
    <w:basedOn w:val="Heading8Char"/>
    <w:locked/>
    <w:rsid w:val="00B36220"/>
    <w:rPr>
      <w:rFonts w:ascii="Georgia" w:eastAsiaTheme="majorEastAsia" w:hAnsi="Georgia" w:cs="Arial"/>
      <w:b/>
      <w:color w:val="404040" w:themeColor="text1" w:themeTint="BF"/>
      <w:kern w:val="32"/>
      <w:sz w:val="24"/>
      <w:szCs w:val="24"/>
      <w:u w:val="double"/>
    </w:rPr>
  </w:style>
  <w:style w:type="character" w:customStyle="1" w:styleId="BodyTextIndent2Char">
    <w:name w:val="Body Text Indent 2 Char"/>
    <w:basedOn w:val="DefaultParagraphFont"/>
    <w:locked/>
    <w:rsid w:val="00B36220"/>
  </w:style>
  <w:style w:type="character" w:customStyle="1" w:styleId="BlockHeadingsCharCharChar">
    <w:name w:val="Block Headings Char Char Char"/>
    <w:locked/>
    <w:rsid w:val="00B36220"/>
  </w:style>
  <w:style w:type="paragraph" w:customStyle="1" w:styleId="BlockHeadingsCharChar">
    <w:name w:val="Block Headings Char Char"/>
    <w:basedOn w:val="Normal"/>
    <w:qFormat/>
    <w:rsid w:val="00B36220"/>
    <w:pPr>
      <w:spacing w:after="0" w:line="240" w:lineRule="auto"/>
    </w:pPr>
  </w:style>
  <w:style w:type="character" w:customStyle="1" w:styleId="CitesCharCharCharChar">
    <w:name w:val="Cites Char Char Char Char"/>
    <w:locked/>
    <w:rsid w:val="00B36220"/>
  </w:style>
  <w:style w:type="character" w:customStyle="1" w:styleId="TagsChar1CharChar">
    <w:name w:val="Tags Char1 Char Char"/>
    <w:locked/>
    <w:rsid w:val="00B36220"/>
  </w:style>
  <w:style w:type="paragraph" w:customStyle="1" w:styleId="TagsChar1Char">
    <w:name w:val="Tags Char1 Char"/>
    <w:basedOn w:val="Normal"/>
    <w:qFormat/>
    <w:rsid w:val="00B36220"/>
    <w:pPr>
      <w:spacing w:after="0" w:line="240" w:lineRule="auto"/>
    </w:p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B36220"/>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B36220"/>
    <w:pPr>
      <w:spacing w:after="0" w:line="240" w:lineRule="auto"/>
    </w:pPr>
  </w:style>
  <w:style w:type="character" w:customStyle="1" w:styleId="CardsFont6ptCharCharChar">
    <w:name w:val="Cards + Font: 6 pt Char Char Char"/>
    <w:locked/>
    <w:rsid w:val="00B36220"/>
  </w:style>
  <w:style w:type="character" w:customStyle="1" w:styleId="blocktitleChar">
    <w:name w:val="block title Char"/>
    <w:locked/>
    <w:rsid w:val="00B36220"/>
  </w:style>
  <w:style w:type="character" w:customStyle="1" w:styleId="Cards1Char">
    <w:name w:val="Cards1 Char"/>
    <w:locked/>
    <w:rsid w:val="00B36220"/>
  </w:style>
  <w:style w:type="paragraph" w:customStyle="1" w:styleId="Cards1">
    <w:name w:val="Cards1"/>
    <w:basedOn w:val="Normal"/>
    <w:qFormat/>
    <w:rsid w:val="00B36220"/>
    <w:pPr>
      <w:spacing w:after="0" w:line="240" w:lineRule="auto"/>
    </w:pPr>
  </w:style>
  <w:style w:type="character" w:customStyle="1" w:styleId="CardsUnderlineChar">
    <w:name w:val="Cards + Underline Char"/>
    <w:locked/>
    <w:rsid w:val="00B36220"/>
  </w:style>
  <w:style w:type="paragraph" w:customStyle="1" w:styleId="CardsUnderline">
    <w:name w:val="Cards + Underline"/>
    <w:basedOn w:val="Normal"/>
    <w:next w:val="Style3"/>
    <w:qFormat/>
    <w:rsid w:val="00B36220"/>
    <w:pPr>
      <w:spacing w:after="0" w:line="240" w:lineRule="auto"/>
    </w:pPr>
  </w:style>
  <w:style w:type="paragraph" w:customStyle="1" w:styleId="StyleNormalWebNormalWebChar1CharNormalWebCharCharC">
    <w:name w:val="Style Normal (Web)Normal (Web) Char1 CharNormal (Web) Char Char C..."/>
    <w:basedOn w:val="Title"/>
    <w:qFormat/>
    <w:rsid w:val="00B36220"/>
    <w:pPr>
      <w:pBdr>
        <w:bottom w:val="none" w:sz="0" w:space="0" w:color="auto"/>
      </w:pBdr>
      <w:spacing w:after="0"/>
      <w:contextualSpacing w:val="0"/>
    </w:pPr>
    <w:rPr>
      <w:rFonts w:ascii="Georgia" w:hAnsi="Georgia"/>
      <w:bCs w:val="0"/>
      <w:u w:val="none"/>
    </w:rPr>
  </w:style>
  <w:style w:type="paragraph" w:customStyle="1" w:styleId="Reference">
    <w:name w:val="Reference"/>
    <w:qFormat/>
    <w:rsid w:val="00B36220"/>
    <w:pPr>
      <w:spacing w:after="200" w:line="276" w:lineRule="auto"/>
    </w:pPr>
  </w:style>
  <w:style w:type="character" w:customStyle="1" w:styleId="Debate-CardSmalltextF2Char">
    <w:name w:val="Debate- Card Small text F2 Char"/>
    <w:locked/>
    <w:rsid w:val="00B36220"/>
  </w:style>
  <w:style w:type="paragraph" w:customStyle="1" w:styleId="Debate-CardSmalltextF2">
    <w:name w:val="Debate- Card Small text F2"/>
    <w:basedOn w:val="Normal"/>
    <w:next w:val="Normal"/>
    <w:qFormat/>
    <w:rsid w:val="00B36220"/>
    <w:pPr>
      <w:spacing w:after="0" w:line="240" w:lineRule="auto"/>
    </w:pPr>
  </w:style>
  <w:style w:type="paragraph" w:customStyle="1" w:styleId="StyleHeading2Heading2Char2CharHeading2Char1CharCharHead">
    <w:name w:val="Style Heading 2Heading 2 Char2 CharHeading 2 Char1 Char CharHead..."/>
    <w:basedOn w:val="Heading2"/>
    <w:qFormat/>
    <w:rsid w:val="00B36220"/>
    <w:pPr>
      <w:spacing w:before="480" w:line="240" w:lineRule="auto"/>
    </w:pPr>
  </w:style>
  <w:style w:type="paragraph" w:customStyle="1" w:styleId="Blocktitle0">
    <w:name w:val="Block title"/>
    <w:basedOn w:val="Heading1"/>
    <w:next w:val="Debate-EmphasizedText-F5"/>
    <w:autoRedefine/>
    <w:qFormat/>
    <w:rsid w:val="00B36220"/>
    <w:pPr>
      <w:spacing w:before="480" w:line="240" w:lineRule="auto"/>
    </w:pPr>
  </w:style>
  <w:style w:type="paragraph" w:customStyle="1" w:styleId="BlockHeading1">
    <w:name w:val="Block Heading 1"/>
    <w:basedOn w:val="Normal"/>
    <w:uiPriority w:val="99"/>
    <w:qFormat/>
    <w:rsid w:val="00B36220"/>
    <w:pPr>
      <w:spacing w:after="0" w:line="240" w:lineRule="auto"/>
    </w:pPr>
  </w:style>
  <w:style w:type="paragraph" w:customStyle="1" w:styleId="RepeatBlockHeading">
    <w:name w:val="Repeat Block Heading"/>
    <w:basedOn w:val="Normal"/>
    <w:next w:val="Underlining"/>
    <w:uiPriority w:val="99"/>
    <w:qFormat/>
    <w:rsid w:val="00B36220"/>
    <w:pPr>
      <w:spacing w:after="0" w:line="240" w:lineRule="auto"/>
    </w:pPr>
  </w:style>
  <w:style w:type="character" w:customStyle="1" w:styleId="CardTagChar">
    <w:name w:val="Card Tag Char"/>
    <w:locked/>
    <w:rsid w:val="00B36220"/>
  </w:style>
  <w:style w:type="paragraph" w:customStyle="1" w:styleId="CardTag">
    <w:name w:val="Card Tag"/>
    <w:next w:val="CardNotUnderlined"/>
    <w:qFormat/>
    <w:rsid w:val="00B36220"/>
    <w:pPr>
      <w:spacing w:after="200" w:line="276" w:lineRule="auto"/>
    </w:pPr>
  </w:style>
  <w:style w:type="paragraph" w:customStyle="1" w:styleId="textsmall">
    <w:name w:val="textsmall"/>
    <w:basedOn w:val="Normal"/>
    <w:next w:val="MicroText0"/>
    <w:qFormat/>
    <w:rsid w:val="00B36220"/>
    <w:pPr>
      <w:spacing w:after="0" w:line="240" w:lineRule="auto"/>
    </w:pPr>
  </w:style>
  <w:style w:type="paragraph" w:customStyle="1" w:styleId="SmallCite">
    <w:name w:val="Small Cite"/>
    <w:basedOn w:val="Normal"/>
    <w:next w:val="BlockHeading1"/>
    <w:qFormat/>
    <w:rsid w:val="00B36220"/>
    <w:pPr>
      <w:spacing w:after="0" w:line="240" w:lineRule="auto"/>
    </w:pPr>
  </w:style>
  <w:style w:type="paragraph" w:customStyle="1" w:styleId="links1">
    <w:name w:val="links1"/>
    <w:basedOn w:val="Normal"/>
    <w:qFormat/>
    <w:rsid w:val="00B36220"/>
    <w:pPr>
      <w:spacing w:after="0" w:line="240" w:lineRule="auto"/>
    </w:pPr>
  </w:style>
  <w:style w:type="paragraph" w:customStyle="1" w:styleId="endtext">
    <w:name w:val="endtext"/>
    <w:basedOn w:val="Normal"/>
    <w:next w:val="CardTag"/>
    <w:qFormat/>
    <w:rsid w:val="00B36220"/>
    <w:pPr>
      <w:spacing w:after="0" w:line="240" w:lineRule="auto"/>
    </w:pPr>
  </w:style>
  <w:style w:type="paragraph" w:customStyle="1" w:styleId="g">
    <w:name w:val="g"/>
    <w:basedOn w:val="Normal"/>
    <w:next w:val="Paste"/>
    <w:qFormat/>
    <w:rsid w:val="00B36220"/>
    <w:pPr>
      <w:spacing w:after="0" w:line="240" w:lineRule="auto"/>
    </w:pPr>
  </w:style>
  <w:style w:type="paragraph" w:customStyle="1" w:styleId="Repeatheader">
    <w:name w:val="Repeat header"/>
    <w:basedOn w:val="Normal"/>
    <w:next w:val="noindent"/>
    <w:autoRedefine/>
    <w:qFormat/>
    <w:rsid w:val="00B36220"/>
    <w:pPr>
      <w:spacing w:after="0" w:line="240" w:lineRule="auto"/>
    </w:pPr>
  </w:style>
  <w:style w:type="paragraph" w:customStyle="1" w:styleId="StyleCardNotUnderlined8pt">
    <w:name w:val="Style Card Not Underlined + 8 pt"/>
    <w:basedOn w:val="Debate-CardTextUnderlined-F3"/>
    <w:next w:val="endtext"/>
    <w:qFormat/>
    <w:rsid w:val="00B36220"/>
    <w:pPr>
      <w:spacing w:after="0"/>
      <w:contextualSpacing w:val="0"/>
    </w:pPr>
    <w:rPr>
      <w:rFonts w:cstheme="minorBidi"/>
      <w:u w:val="none"/>
    </w:rPr>
  </w:style>
  <w:style w:type="paragraph" w:customStyle="1" w:styleId="CardNotUnderlined3">
    <w:name w:val="Card Not Underlined 3"/>
    <w:basedOn w:val="Debate-CardTextUnderlined-F3"/>
    <w:qFormat/>
    <w:rsid w:val="00B36220"/>
    <w:pPr>
      <w:spacing w:after="0"/>
      <w:contextualSpacing w:val="0"/>
    </w:pPr>
    <w:rPr>
      <w:rFonts w:cstheme="minorBidi"/>
      <w:u w:val="none"/>
    </w:rPr>
  </w:style>
  <w:style w:type="paragraph" w:customStyle="1" w:styleId="CardNotUnderlinedFinal">
    <w:name w:val="Card Not Underlined Final"/>
    <w:next w:val="g"/>
    <w:qFormat/>
    <w:rsid w:val="00B36220"/>
  </w:style>
  <w:style w:type="paragraph" w:customStyle="1" w:styleId="Numbering">
    <w:name w:val="Numbering"/>
    <w:basedOn w:val="Normal"/>
    <w:next w:val="Normal"/>
    <w:qFormat/>
    <w:rsid w:val="00B36220"/>
    <w:pPr>
      <w:spacing w:after="0" w:line="240" w:lineRule="auto"/>
    </w:pPr>
  </w:style>
  <w:style w:type="paragraph" w:customStyle="1" w:styleId="Un-IndexedHeading">
    <w:name w:val="Un-Indexed Heading"/>
    <w:basedOn w:val="Heading1"/>
    <w:next w:val="Normal"/>
    <w:qFormat/>
    <w:rsid w:val="00B36220"/>
    <w:pPr>
      <w:spacing w:before="480" w:line="240" w:lineRule="auto"/>
    </w:pPr>
  </w:style>
  <w:style w:type="paragraph" w:customStyle="1" w:styleId="Circle">
    <w:name w:val="Circle"/>
    <w:basedOn w:val="Normal"/>
    <w:next w:val="Normal"/>
    <w:qFormat/>
    <w:rsid w:val="00B36220"/>
    <w:pPr>
      <w:spacing w:after="0" w:line="240" w:lineRule="auto"/>
    </w:pPr>
  </w:style>
  <w:style w:type="paragraph" w:customStyle="1" w:styleId="PageHeader">
    <w:name w:val="Page Header"/>
    <w:basedOn w:val="Normal"/>
    <w:next w:val="CardNotUnderlined3"/>
    <w:link w:val="PageHeaderChar"/>
    <w:qFormat/>
    <w:rsid w:val="00B36220"/>
    <w:pPr>
      <w:spacing w:after="0" w:line="240" w:lineRule="auto"/>
    </w:pPr>
  </w:style>
  <w:style w:type="paragraph" w:customStyle="1" w:styleId="IndentedLettering">
    <w:name w:val="Indented Lettering"/>
    <w:next w:val="Normal"/>
    <w:qFormat/>
    <w:rsid w:val="00B36220"/>
  </w:style>
  <w:style w:type="paragraph" w:customStyle="1" w:styleId="Lettering">
    <w:name w:val="Lettering"/>
    <w:next w:val="Normal"/>
    <w:qFormat/>
    <w:rsid w:val="00B36220"/>
  </w:style>
  <w:style w:type="paragraph" w:customStyle="1" w:styleId="FileName">
    <w:name w:val="File Name"/>
    <w:basedOn w:val="Normal"/>
    <w:next w:val="Normal"/>
    <w:qFormat/>
    <w:rsid w:val="00B36220"/>
    <w:pPr>
      <w:spacing w:after="0" w:line="240" w:lineRule="auto"/>
    </w:pPr>
  </w:style>
  <w:style w:type="paragraph" w:customStyle="1" w:styleId="Pagination">
    <w:name w:val="Pagination"/>
    <w:basedOn w:val="Normal"/>
    <w:next w:val="Normal"/>
    <w:qFormat/>
    <w:rsid w:val="00B36220"/>
    <w:pPr>
      <w:spacing w:after="0" w:line="240" w:lineRule="auto"/>
    </w:pPr>
  </w:style>
  <w:style w:type="paragraph" w:customStyle="1" w:styleId="IndentedNumbering">
    <w:name w:val="Indented Numbering"/>
    <w:basedOn w:val="CardNotUnderlinedFinal"/>
    <w:next w:val="Normal"/>
    <w:qFormat/>
    <w:rsid w:val="00B36220"/>
  </w:style>
  <w:style w:type="paragraph" w:customStyle="1" w:styleId="CardContinued1">
    <w:name w:val="Card Continued 1"/>
    <w:basedOn w:val="Normal"/>
    <w:next w:val="Normal"/>
    <w:qFormat/>
    <w:rsid w:val="00B36220"/>
    <w:pPr>
      <w:spacing w:after="0" w:line="240" w:lineRule="auto"/>
    </w:pPr>
  </w:style>
  <w:style w:type="paragraph" w:customStyle="1" w:styleId="CardContinued2">
    <w:name w:val="Card Continued 2"/>
    <w:basedOn w:val="Circle"/>
    <w:next w:val="Normal"/>
    <w:qFormat/>
    <w:rsid w:val="00B36220"/>
  </w:style>
  <w:style w:type="paragraph" w:customStyle="1" w:styleId="Clearformatting">
    <w:name w:val="Clear formatting"/>
    <w:basedOn w:val="Normal"/>
    <w:next w:val="IndentedLettering"/>
    <w:qFormat/>
    <w:rsid w:val="00B36220"/>
    <w:pPr>
      <w:spacing w:after="0" w:line="240" w:lineRule="auto"/>
    </w:pPr>
  </w:style>
  <w:style w:type="paragraph" w:customStyle="1" w:styleId="SmallCardText">
    <w:name w:val="Small Card Text"/>
    <w:basedOn w:val="Lettering"/>
    <w:next w:val="FileName"/>
    <w:qFormat/>
    <w:rsid w:val="00B36220"/>
  </w:style>
  <w:style w:type="paragraph" w:customStyle="1" w:styleId="TAGFONT">
    <w:name w:val="TAG FONT"/>
    <w:basedOn w:val="Normal"/>
    <w:next w:val="Pagination"/>
    <w:autoRedefine/>
    <w:qFormat/>
    <w:rsid w:val="00B36220"/>
    <w:pPr>
      <w:spacing w:after="0" w:line="240" w:lineRule="auto"/>
    </w:pPr>
  </w:style>
  <w:style w:type="character" w:customStyle="1" w:styleId="LanguageStrikeChar">
    <w:name w:val="Language Strike Char"/>
    <w:locked/>
    <w:rsid w:val="00B36220"/>
  </w:style>
  <w:style w:type="paragraph" w:customStyle="1" w:styleId="LanguageStrike">
    <w:name w:val="Language Strike"/>
    <w:basedOn w:val="Normal"/>
    <w:next w:val="Normal"/>
    <w:uiPriority w:val="99"/>
    <w:qFormat/>
    <w:rsid w:val="00B36220"/>
    <w:pPr>
      <w:spacing w:after="0" w:line="240" w:lineRule="auto"/>
    </w:pPr>
  </w:style>
  <w:style w:type="character" w:customStyle="1" w:styleId="8pointChar">
    <w:name w:val="8 point Char"/>
    <w:locked/>
    <w:rsid w:val="00B36220"/>
  </w:style>
  <w:style w:type="paragraph" w:customStyle="1" w:styleId="8point">
    <w:name w:val="8 point"/>
    <w:basedOn w:val="Normal"/>
    <w:next w:val="fullstory"/>
    <w:qFormat/>
    <w:rsid w:val="00B36220"/>
    <w:pPr>
      <w:spacing w:after="0" w:line="240" w:lineRule="auto"/>
    </w:pPr>
  </w:style>
  <w:style w:type="character" w:customStyle="1" w:styleId="citationunderlineChar">
    <w:name w:val="citation/underline Char"/>
    <w:locked/>
    <w:rsid w:val="00B36220"/>
  </w:style>
  <w:style w:type="paragraph" w:customStyle="1" w:styleId="citationunderline">
    <w:name w:val="citation/underline"/>
    <w:autoRedefine/>
    <w:qFormat/>
    <w:rsid w:val="00B36220"/>
    <w:pPr>
      <w:spacing w:after="200" w:line="276" w:lineRule="auto"/>
    </w:pPr>
  </w:style>
  <w:style w:type="paragraph" w:customStyle="1" w:styleId="Style60">
    <w:name w:val="Style 6"/>
    <w:next w:val="8point"/>
    <w:qFormat/>
    <w:rsid w:val="00B36220"/>
    <w:pPr>
      <w:spacing w:after="200" w:line="276" w:lineRule="auto"/>
    </w:pPr>
  </w:style>
  <w:style w:type="paragraph" w:customStyle="1" w:styleId="Citation-Complete">
    <w:name w:val="Citation - Complete"/>
    <w:basedOn w:val="Normal"/>
    <w:next w:val="Lettering"/>
    <w:link w:val="Citation-CompleteChar"/>
    <w:autoRedefine/>
    <w:qFormat/>
    <w:rsid w:val="00B36220"/>
    <w:pPr>
      <w:spacing w:after="0" w:line="240" w:lineRule="auto"/>
    </w:pPr>
  </w:style>
  <w:style w:type="paragraph" w:customStyle="1" w:styleId="Citation-FirstLine">
    <w:name w:val="Citation - First Line"/>
    <w:basedOn w:val="Normal"/>
    <w:next w:val="Style4"/>
    <w:autoRedefine/>
    <w:qFormat/>
    <w:rsid w:val="00B36220"/>
    <w:pPr>
      <w:spacing w:after="0" w:line="240" w:lineRule="auto"/>
    </w:pPr>
  </w:style>
  <w:style w:type="character" w:customStyle="1" w:styleId="DateCitesAuthorCharChar">
    <w:name w:val="DateCitesAuthor Char Char"/>
    <w:locked/>
    <w:rsid w:val="00B36220"/>
  </w:style>
  <w:style w:type="paragraph" w:customStyle="1" w:styleId="DateCitesAuthorChar">
    <w:name w:val="DateCitesAuthor Char"/>
    <w:basedOn w:val="Normal"/>
    <w:qFormat/>
    <w:rsid w:val="00B36220"/>
    <w:pPr>
      <w:spacing w:after="0" w:line="240" w:lineRule="auto"/>
    </w:pPr>
  </w:style>
  <w:style w:type="paragraph" w:customStyle="1" w:styleId="articlebodynormaltext">
    <w:name w:val="articlebody_normaltext"/>
    <w:basedOn w:val="Normal"/>
    <w:next w:val="Citation-Complete"/>
    <w:qFormat/>
    <w:rsid w:val="00B36220"/>
    <w:pPr>
      <w:spacing w:after="0" w:line="240" w:lineRule="auto"/>
    </w:pPr>
  </w:style>
  <w:style w:type="paragraph" w:customStyle="1" w:styleId="2909F619802848F09E01365C32F34654">
    <w:name w:val="2909F619802848F09E01365C32F34654"/>
    <w:next w:val="Citation-FirstLine"/>
    <w:uiPriority w:val="99"/>
    <w:qFormat/>
    <w:rsid w:val="00B36220"/>
    <w:pPr>
      <w:spacing w:after="200" w:line="276" w:lineRule="auto"/>
    </w:pPr>
  </w:style>
  <w:style w:type="paragraph" w:customStyle="1" w:styleId="D345FF3D873148C5AE3FBF3267827368">
    <w:name w:val="D345FF3D873148C5AE3FBF3267827368"/>
    <w:uiPriority w:val="99"/>
    <w:qFormat/>
    <w:rsid w:val="00B36220"/>
    <w:pPr>
      <w:spacing w:after="200" w:line="276" w:lineRule="auto"/>
    </w:pPr>
  </w:style>
  <w:style w:type="paragraph" w:customStyle="1" w:styleId="targetcaption">
    <w:name w:val="targetcaption"/>
    <w:basedOn w:val="Normal"/>
    <w:next w:val="2909F619802848F09E01365C32F34654"/>
    <w:qFormat/>
    <w:rsid w:val="00B36220"/>
    <w:pPr>
      <w:spacing w:after="0" w:line="240" w:lineRule="auto"/>
    </w:pPr>
  </w:style>
  <w:style w:type="paragraph" w:customStyle="1" w:styleId="Tag12">
    <w:name w:val="Tag12"/>
    <w:basedOn w:val="Normal"/>
    <w:next w:val="Smalltext"/>
    <w:qFormat/>
    <w:rsid w:val="00B36220"/>
    <w:pPr>
      <w:spacing w:after="0" w:line="240" w:lineRule="auto"/>
    </w:pPr>
  </w:style>
  <w:style w:type="character" w:customStyle="1" w:styleId="StyleStyle411pt1Char">
    <w:name w:val="Style Style4 + 11 pt1 Char"/>
    <w:locked/>
    <w:rsid w:val="00B36220"/>
  </w:style>
  <w:style w:type="paragraph" w:customStyle="1" w:styleId="StyleStyle411pt1">
    <w:name w:val="Style Style4 + 11 pt1"/>
    <w:basedOn w:val="Normal"/>
    <w:next w:val="cards0"/>
    <w:qFormat/>
    <w:rsid w:val="00B36220"/>
    <w:pPr>
      <w:spacing w:after="0" w:line="240" w:lineRule="auto"/>
    </w:pPr>
  </w:style>
  <w:style w:type="paragraph" w:customStyle="1" w:styleId="CM5">
    <w:name w:val="CM5"/>
    <w:basedOn w:val="Normal"/>
    <w:qFormat/>
    <w:rsid w:val="00B36220"/>
    <w:pPr>
      <w:spacing w:after="0" w:line="240" w:lineRule="auto"/>
    </w:pPr>
  </w:style>
  <w:style w:type="paragraph" w:customStyle="1" w:styleId="CM9">
    <w:name w:val="CM9"/>
    <w:basedOn w:val="Normal"/>
    <w:uiPriority w:val="99"/>
    <w:qFormat/>
    <w:rsid w:val="00B36220"/>
    <w:pPr>
      <w:spacing w:after="0" w:line="240" w:lineRule="auto"/>
    </w:pPr>
  </w:style>
  <w:style w:type="paragraph" w:customStyle="1" w:styleId="CM6">
    <w:name w:val="CM6"/>
    <w:basedOn w:val="Normal"/>
    <w:uiPriority w:val="99"/>
    <w:qFormat/>
    <w:rsid w:val="00B36220"/>
    <w:pPr>
      <w:spacing w:after="0" w:line="240" w:lineRule="auto"/>
    </w:pPr>
  </w:style>
  <w:style w:type="paragraph" w:customStyle="1" w:styleId="boldness">
    <w:name w:val="boldness"/>
    <w:basedOn w:val="Normal"/>
    <w:next w:val="TagCite"/>
    <w:qFormat/>
    <w:rsid w:val="00B36220"/>
    <w:pPr>
      <w:spacing w:after="0" w:line="240" w:lineRule="auto"/>
    </w:pPr>
  </w:style>
  <w:style w:type="character" w:customStyle="1" w:styleId="UnderlineCardChar0">
    <w:name w:val="UnderlineCard Char"/>
    <w:locked/>
    <w:rsid w:val="00B36220"/>
  </w:style>
  <w:style w:type="paragraph" w:customStyle="1" w:styleId="UnderlineCard0">
    <w:name w:val="UnderlineCard"/>
    <w:basedOn w:val="Heading4"/>
    <w:next w:val="CM6"/>
    <w:qFormat/>
    <w:rsid w:val="00B36220"/>
    <w:pPr>
      <w:spacing w:before="200" w:line="240" w:lineRule="auto"/>
    </w:pPr>
    <w:rPr>
      <w:iCs w:val="0"/>
      <w:sz w:val="22"/>
    </w:rPr>
  </w:style>
  <w:style w:type="paragraph" w:customStyle="1" w:styleId="CM21">
    <w:name w:val="CM21"/>
    <w:basedOn w:val="Normal"/>
    <w:uiPriority w:val="99"/>
    <w:qFormat/>
    <w:rsid w:val="00B36220"/>
    <w:pPr>
      <w:spacing w:after="0" w:line="240" w:lineRule="auto"/>
    </w:pPr>
  </w:style>
  <w:style w:type="paragraph" w:customStyle="1" w:styleId="CM22">
    <w:name w:val="CM22"/>
    <w:basedOn w:val="Normal"/>
    <w:uiPriority w:val="99"/>
    <w:qFormat/>
    <w:rsid w:val="00B36220"/>
    <w:pPr>
      <w:spacing w:after="0" w:line="240" w:lineRule="auto"/>
    </w:pPr>
  </w:style>
  <w:style w:type="paragraph" w:customStyle="1" w:styleId="CM4">
    <w:name w:val="CM4"/>
    <w:basedOn w:val="Normal"/>
    <w:uiPriority w:val="99"/>
    <w:qFormat/>
    <w:rsid w:val="00B36220"/>
    <w:pPr>
      <w:spacing w:after="0" w:line="240" w:lineRule="auto"/>
    </w:pPr>
  </w:style>
  <w:style w:type="paragraph" w:customStyle="1" w:styleId="Pa10">
    <w:name w:val="Pa10"/>
    <w:basedOn w:val="Normal"/>
    <w:uiPriority w:val="99"/>
    <w:qFormat/>
    <w:rsid w:val="00B36220"/>
    <w:pPr>
      <w:spacing w:after="0" w:line="240" w:lineRule="auto"/>
    </w:pPr>
  </w:style>
  <w:style w:type="paragraph" w:customStyle="1" w:styleId="Pa31">
    <w:name w:val="Pa3+1"/>
    <w:basedOn w:val="Normal"/>
    <w:uiPriority w:val="99"/>
    <w:qFormat/>
    <w:rsid w:val="00B36220"/>
    <w:pPr>
      <w:spacing w:after="0" w:line="240" w:lineRule="auto"/>
    </w:pPr>
  </w:style>
  <w:style w:type="paragraph" w:customStyle="1" w:styleId="Pa1">
    <w:name w:val="Pa1"/>
    <w:basedOn w:val="Normal"/>
    <w:qFormat/>
    <w:rsid w:val="00B36220"/>
    <w:pPr>
      <w:spacing w:after="0" w:line="240" w:lineRule="auto"/>
    </w:pPr>
  </w:style>
  <w:style w:type="paragraph" w:customStyle="1" w:styleId="Pa2">
    <w:name w:val="Pa2"/>
    <w:basedOn w:val="Normal"/>
    <w:uiPriority w:val="99"/>
    <w:qFormat/>
    <w:rsid w:val="00B36220"/>
    <w:pPr>
      <w:spacing w:after="0" w:line="240" w:lineRule="auto"/>
    </w:pPr>
  </w:style>
  <w:style w:type="paragraph" w:customStyle="1" w:styleId="FreeFormA">
    <w:name w:val="Free Form A"/>
    <w:next w:val="Pa10"/>
    <w:uiPriority w:val="99"/>
    <w:qFormat/>
    <w:rsid w:val="00B36220"/>
    <w:pPr>
      <w:spacing w:after="200" w:line="276" w:lineRule="auto"/>
    </w:pPr>
  </w:style>
  <w:style w:type="paragraph" w:customStyle="1" w:styleId="H4Tag">
    <w:name w:val="H4 (Tag)"/>
    <w:basedOn w:val="Normal"/>
    <w:next w:val="Pa31"/>
    <w:qFormat/>
    <w:rsid w:val="00B36220"/>
    <w:pPr>
      <w:spacing w:after="0" w:line="240" w:lineRule="auto"/>
    </w:pPr>
  </w:style>
  <w:style w:type="character" w:customStyle="1" w:styleId="CardUpSize-LightChar">
    <w:name w:val="CardUpSize - Light Char"/>
    <w:basedOn w:val="DefaultParagraphFont"/>
    <w:locked/>
    <w:rsid w:val="00B36220"/>
  </w:style>
  <w:style w:type="paragraph" w:customStyle="1" w:styleId="CardUpSize-Light">
    <w:name w:val="CardUpSize - Light"/>
    <w:basedOn w:val="Normal"/>
    <w:next w:val="Pa2"/>
    <w:qFormat/>
    <w:rsid w:val="00B36220"/>
    <w:pPr>
      <w:spacing w:after="0" w:line="240" w:lineRule="auto"/>
    </w:pPr>
  </w:style>
  <w:style w:type="character" w:customStyle="1" w:styleId="CiteCardUpSize-HeavyChar">
    <w:name w:val="Cite // CardUpSize - Heavy Char"/>
    <w:basedOn w:val="DefaultParagraphFont"/>
    <w:locked/>
    <w:rsid w:val="00B36220"/>
  </w:style>
  <w:style w:type="paragraph" w:customStyle="1" w:styleId="CiteCardUpSize-Heavy">
    <w:name w:val="Cite // CardUpSize - Heavy"/>
    <w:basedOn w:val="Normal"/>
    <w:next w:val="H4Tag"/>
    <w:qFormat/>
    <w:rsid w:val="00B36220"/>
    <w:pPr>
      <w:spacing w:after="0" w:line="240" w:lineRule="auto"/>
    </w:pPr>
  </w:style>
  <w:style w:type="character" w:customStyle="1" w:styleId="HotRouteCharCharCharCharCharChar">
    <w:name w:val="Hot Route! Char Char Char Char Char Char"/>
    <w:locked/>
    <w:rsid w:val="00B36220"/>
  </w:style>
  <w:style w:type="paragraph" w:customStyle="1" w:styleId="HotRouteCharCharCharCharChar">
    <w:name w:val="Hot Route! Char Char Char Char Char"/>
    <w:basedOn w:val="Normal"/>
    <w:next w:val="CardUpSize-Light"/>
    <w:qFormat/>
    <w:rsid w:val="00B36220"/>
    <w:pPr>
      <w:spacing w:after="0" w:line="240" w:lineRule="auto"/>
    </w:pPr>
  </w:style>
  <w:style w:type="character" w:customStyle="1" w:styleId="SmallTextCharCharCharChar">
    <w:name w:val="Small Text Char Char Char Char"/>
    <w:locked/>
    <w:rsid w:val="00B36220"/>
  </w:style>
  <w:style w:type="paragraph" w:customStyle="1" w:styleId="SmallTextCharCharChar">
    <w:name w:val="Small Text Char Char Char"/>
    <w:basedOn w:val="Normal"/>
    <w:next w:val="CiteCardUpSize-Heavy"/>
    <w:qFormat/>
    <w:rsid w:val="00B36220"/>
    <w:pPr>
      <w:spacing w:after="0" w:line="240" w:lineRule="auto"/>
    </w:pPr>
  </w:style>
  <w:style w:type="character" w:customStyle="1" w:styleId="UnderlineCharCharCharCharCharCharCharChar">
    <w:name w:val="Underline Char Char Char Char Char Char Char Char"/>
    <w:basedOn w:val="DefaultParagraphFont"/>
    <w:locked/>
    <w:rsid w:val="00B36220"/>
  </w:style>
  <w:style w:type="paragraph" w:customStyle="1" w:styleId="UnderlineCharCharCharCharCharCharChar">
    <w:name w:val="Underline Char Char Char Char Char Char Char"/>
    <w:basedOn w:val="Normal"/>
    <w:qFormat/>
    <w:rsid w:val="00B36220"/>
    <w:pPr>
      <w:spacing w:after="0" w:line="240" w:lineRule="auto"/>
    </w:pPr>
  </w:style>
  <w:style w:type="character" w:customStyle="1" w:styleId="SmalltextCharCharCharChar0">
    <w:name w:val="Small text Char Char Char Char"/>
    <w:basedOn w:val="DefaultParagraphFont"/>
    <w:locked/>
    <w:rsid w:val="00B36220"/>
  </w:style>
  <w:style w:type="paragraph" w:customStyle="1" w:styleId="SmalltextCharCharChar0">
    <w:name w:val="Small text Char Char Char"/>
    <w:basedOn w:val="Normal"/>
    <w:next w:val="Analytics"/>
    <w:qFormat/>
    <w:rsid w:val="00B36220"/>
    <w:pPr>
      <w:spacing w:after="0" w:line="240" w:lineRule="auto"/>
    </w:pPr>
  </w:style>
  <w:style w:type="paragraph" w:customStyle="1" w:styleId="Tagandcite">
    <w:name w:val="Tag and cite"/>
    <w:basedOn w:val="Normal"/>
    <w:uiPriority w:val="99"/>
    <w:qFormat/>
    <w:rsid w:val="00B36220"/>
    <w:pPr>
      <w:spacing w:after="0" w:line="240" w:lineRule="auto"/>
    </w:pPr>
  </w:style>
  <w:style w:type="paragraph" w:customStyle="1" w:styleId="Textbody">
    <w:name w:val="Text body"/>
    <w:basedOn w:val="SmalltextCharCharChar0"/>
    <w:next w:val="WW-Default"/>
    <w:qFormat/>
    <w:rsid w:val="00B36220"/>
  </w:style>
  <w:style w:type="paragraph" w:customStyle="1" w:styleId="comments">
    <w:name w:val="comments"/>
    <w:basedOn w:val="Normal"/>
    <w:next w:val="Standard"/>
    <w:qFormat/>
    <w:rsid w:val="00B36220"/>
    <w:pPr>
      <w:spacing w:after="0" w:line="240" w:lineRule="auto"/>
    </w:pPr>
  </w:style>
  <w:style w:type="paragraph" w:customStyle="1" w:styleId="Default1">
    <w:name w:val="Default1"/>
    <w:basedOn w:val="Normal"/>
    <w:uiPriority w:val="99"/>
    <w:qFormat/>
    <w:rsid w:val="00B36220"/>
    <w:pPr>
      <w:spacing w:after="0" w:line="240" w:lineRule="auto"/>
    </w:pPr>
  </w:style>
  <w:style w:type="paragraph" w:customStyle="1" w:styleId="NFAPWPheader">
    <w:name w:val="NFAP WP header"/>
    <w:basedOn w:val="Normal"/>
    <w:uiPriority w:val="99"/>
    <w:qFormat/>
    <w:rsid w:val="00B36220"/>
    <w:pPr>
      <w:spacing w:after="0" w:line="240" w:lineRule="auto"/>
    </w:pPr>
  </w:style>
  <w:style w:type="character" w:customStyle="1" w:styleId="UnderlinedCardTextChar">
    <w:name w:val="Underlined Card Text Char"/>
    <w:locked/>
    <w:rsid w:val="00B36220"/>
  </w:style>
  <w:style w:type="paragraph" w:customStyle="1" w:styleId="UnderlinedCardText">
    <w:name w:val="Underlined Card Text"/>
    <w:basedOn w:val="Normal"/>
    <w:next w:val="Circled"/>
    <w:qFormat/>
    <w:rsid w:val="00B36220"/>
    <w:pPr>
      <w:spacing w:after="0" w:line="240" w:lineRule="auto"/>
    </w:pPr>
  </w:style>
  <w:style w:type="character" w:customStyle="1" w:styleId="cardtextemphasisChar">
    <w:name w:val="card text emphasis Char"/>
    <w:locked/>
    <w:rsid w:val="00B36220"/>
  </w:style>
  <w:style w:type="paragraph" w:customStyle="1" w:styleId="cardtextemphasis">
    <w:name w:val="card text emphasis"/>
    <w:basedOn w:val="Circled"/>
    <w:next w:val="MinimizedText"/>
    <w:qFormat/>
    <w:rsid w:val="00B36220"/>
    <w:pPr>
      <w:spacing w:line="240" w:lineRule="auto"/>
    </w:pPr>
    <w:rPr>
      <w:rFonts w:eastAsiaTheme="minorHAnsi"/>
      <w:b w:val="0"/>
      <w:szCs w:val="22"/>
      <w:u w:val="none"/>
    </w:rPr>
  </w:style>
  <w:style w:type="character" w:customStyle="1" w:styleId="CiteCharCharChar">
    <w:name w:val="Cite Char Char Char"/>
    <w:locked/>
    <w:rsid w:val="00B36220"/>
  </w:style>
  <w:style w:type="paragraph" w:customStyle="1" w:styleId="CiteCharChar">
    <w:name w:val="Cite Char Char"/>
    <w:basedOn w:val="Normal"/>
    <w:next w:val="Normal"/>
    <w:qFormat/>
    <w:rsid w:val="00B36220"/>
    <w:pPr>
      <w:spacing w:after="0" w:line="240" w:lineRule="auto"/>
    </w:pPr>
  </w:style>
  <w:style w:type="character" w:customStyle="1" w:styleId="CiteCardChar">
    <w:name w:val="Cite_Card Char"/>
    <w:locked/>
    <w:rsid w:val="00B36220"/>
  </w:style>
  <w:style w:type="paragraph" w:customStyle="1" w:styleId="CiteCard">
    <w:name w:val="Cite_Card"/>
    <w:next w:val="CiteCharChar"/>
    <w:qFormat/>
    <w:rsid w:val="00B36220"/>
    <w:pPr>
      <w:spacing w:after="200" w:line="276" w:lineRule="auto"/>
    </w:pPr>
  </w:style>
  <w:style w:type="character" w:customStyle="1" w:styleId="BoldandUnderlineCharChar2">
    <w:name w:val="Bold and Underline Char Char2"/>
    <w:locked/>
    <w:rsid w:val="00B36220"/>
  </w:style>
  <w:style w:type="paragraph" w:customStyle="1" w:styleId="BoldandUnderlineChar">
    <w:name w:val="Bold and Underline Char"/>
    <w:basedOn w:val="Normal"/>
    <w:next w:val="UnreadText"/>
    <w:qFormat/>
    <w:rsid w:val="00B36220"/>
    <w:pPr>
      <w:spacing w:after="0" w:line="240" w:lineRule="auto"/>
    </w:pPr>
  </w:style>
  <w:style w:type="paragraph" w:customStyle="1" w:styleId="CiteCardCharChar">
    <w:name w:val="Cite_Card Char Char"/>
    <w:autoRedefine/>
    <w:qFormat/>
    <w:rsid w:val="00B36220"/>
    <w:pPr>
      <w:spacing w:after="200" w:line="276" w:lineRule="auto"/>
    </w:pPr>
  </w:style>
  <w:style w:type="character" w:customStyle="1" w:styleId="CiteCardCharCharCharChar">
    <w:name w:val="Cite_Card Char Char Char Char"/>
    <w:locked/>
    <w:rsid w:val="00B36220"/>
  </w:style>
  <w:style w:type="paragraph" w:customStyle="1" w:styleId="CiteCardCharCharChar">
    <w:name w:val="Cite_Card Char Char Char"/>
    <w:qFormat/>
    <w:rsid w:val="00B36220"/>
    <w:pPr>
      <w:spacing w:after="200" w:line="276" w:lineRule="auto"/>
    </w:pPr>
  </w:style>
  <w:style w:type="paragraph" w:customStyle="1" w:styleId="heading0">
    <w:name w:val="heading"/>
    <w:basedOn w:val="Normal"/>
    <w:next w:val="BoldandUnderlineChar"/>
    <w:qFormat/>
    <w:rsid w:val="00B36220"/>
    <w:pPr>
      <w:spacing w:after="0" w:line="240" w:lineRule="auto"/>
    </w:pPr>
  </w:style>
  <w:style w:type="character" w:customStyle="1" w:styleId="LittleChar">
    <w:name w:val="Little Char"/>
    <w:locked/>
    <w:rsid w:val="00B36220"/>
  </w:style>
  <w:style w:type="paragraph" w:customStyle="1" w:styleId="Little">
    <w:name w:val="Little"/>
    <w:basedOn w:val="Normal"/>
    <w:qFormat/>
    <w:rsid w:val="00B36220"/>
    <w:pPr>
      <w:spacing w:after="0" w:line="240" w:lineRule="auto"/>
    </w:pPr>
  </w:style>
  <w:style w:type="character" w:customStyle="1" w:styleId="DebateHeaderChar">
    <w:name w:val="Debate Header Char"/>
    <w:locked/>
    <w:rsid w:val="00B36220"/>
  </w:style>
  <w:style w:type="paragraph" w:customStyle="1" w:styleId="DebateHeader">
    <w:name w:val="Debate Header"/>
    <w:basedOn w:val="Normal"/>
    <w:next w:val="Normal"/>
    <w:autoRedefine/>
    <w:uiPriority w:val="99"/>
    <w:qFormat/>
    <w:rsid w:val="00B36220"/>
    <w:pPr>
      <w:spacing w:after="0" w:line="240" w:lineRule="auto"/>
    </w:pPr>
  </w:style>
  <w:style w:type="paragraph" w:customStyle="1" w:styleId="articletitle0">
    <w:name w:val="article_title"/>
    <w:basedOn w:val="Normal"/>
    <w:qFormat/>
    <w:rsid w:val="00B36220"/>
    <w:pPr>
      <w:spacing w:after="0" w:line="240" w:lineRule="auto"/>
    </w:pPr>
  </w:style>
  <w:style w:type="character" w:customStyle="1" w:styleId="UnhighlightedChar">
    <w:name w:val="Unhighlighted Char"/>
    <w:locked/>
    <w:rsid w:val="00B36220"/>
  </w:style>
  <w:style w:type="paragraph" w:customStyle="1" w:styleId="Unhighlighted">
    <w:name w:val="Unhighlighted"/>
    <w:basedOn w:val="Normal"/>
    <w:next w:val="TagCite1"/>
    <w:autoRedefine/>
    <w:qFormat/>
    <w:rsid w:val="00B36220"/>
    <w:pPr>
      <w:spacing w:after="0" w:line="240" w:lineRule="auto"/>
    </w:pPr>
  </w:style>
  <w:style w:type="paragraph" w:customStyle="1" w:styleId="Caption1">
    <w:name w:val="Caption1"/>
    <w:basedOn w:val="Normal"/>
    <w:qFormat/>
    <w:rsid w:val="00B36220"/>
    <w:pPr>
      <w:spacing w:after="0" w:line="240" w:lineRule="auto"/>
    </w:pPr>
  </w:style>
  <w:style w:type="character" w:customStyle="1" w:styleId="StylecardUnderlineChar">
    <w:name w:val="Style card + Underline Char"/>
    <w:locked/>
    <w:rsid w:val="00B36220"/>
  </w:style>
  <w:style w:type="paragraph" w:customStyle="1" w:styleId="StylecardUnderline">
    <w:name w:val="Style card + Underline"/>
    <w:basedOn w:val="CiteSpacing"/>
    <w:next w:val="Unhighlighted"/>
    <w:qFormat/>
    <w:rsid w:val="00B36220"/>
    <w:pPr>
      <w:spacing w:line="240" w:lineRule="auto"/>
    </w:pPr>
  </w:style>
  <w:style w:type="paragraph" w:customStyle="1" w:styleId="TagF3">
    <w:name w:val="Tag (F3)"/>
    <w:next w:val="Caption1"/>
    <w:qFormat/>
    <w:rsid w:val="00B36220"/>
    <w:pPr>
      <w:spacing w:after="200" w:line="276" w:lineRule="auto"/>
    </w:pPr>
  </w:style>
  <w:style w:type="paragraph" w:customStyle="1" w:styleId="i1">
    <w:name w:val="i1"/>
    <w:basedOn w:val="Normal"/>
    <w:uiPriority w:val="99"/>
    <w:qFormat/>
    <w:rsid w:val="00B36220"/>
    <w:pPr>
      <w:spacing w:after="0" w:line="240" w:lineRule="auto"/>
    </w:pPr>
  </w:style>
  <w:style w:type="paragraph" w:customStyle="1" w:styleId="style14">
    <w:name w:val="style14"/>
    <w:basedOn w:val="Normal"/>
    <w:next w:val="Heading1"/>
    <w:qFormat/>
    <w:rsid w:val="00B36220"/>
    <w:pPr>
      <w:spacing w:after="0" w:line="240" w:lineRule="auto"/>
    </w:pPr>
  </w:style>
  <w:style w:type="paragraph" w:customStyle="1" w:styleId="CardTagCite1Char">
    <w:name w:val="Card Tag + Cite #1 Char"/>
    <w:basedOn w:val="Normal"/>
    <w:qFormat/>
    <w:rsid w:val="00B36220"/>
    <w:pPr>
      <w:spacing w:after="0" w:line="240" w:lineRule="auto"/>
    </w:pPr>
  </w:style>
  <w:style w:type="paragraph" w:customStyle="1" w:styleId="articlebody">
    <w:name w:val="articlebody"/>
    <w:basedOn w:val="Normal"/>
    <w:next w:val="i1"/>
    <w:qFormat/>
    <w:rsid w:val="00B36220"/>
    <w:pPr>
      <w:spacing w:after="0" w:line="240" w:lineRule="auto"/>
    </w:pPr>
  </w:style>
  <w:style w:type="character" w:customStyle="1" w:styleId="CiteCardCharCharCharCharCharCharCharChar">
    <w:name w:val="Cite_Card Char Char Char Char Char Char Char Char"/>
    <w:locked/>
    <w:rsid w:val="00B36220"/>
  </w:style>
  <w:style w:type="paragraph" w:customStyle="1" w:styleId="CiteCardCharCharCharCharCharCharChar">
    <w:name w:val="Cite_Card Char Char Char Char Char Char Char"/>
    <w:next w:val="CardTagCite1Char"/>
    <w:autoRedefine/>
    <w:qFormat/>
    <w:rsid w:val="00B36220"/>
    <w:pPr>
      <w:spacing w:after="200" w:line="276" w:lineRule="auto"/>
    </w:pPr>
  </w:style>
  <w:style w:type="paragraph" w:customStyle="1" w:styleId="foldie">
    <w:name w:val="foldie"/>
    <w:basedOn w:val="BoldandUnderlineChar"/>
    <w:next w:val="HotRoute0"/>
    <w:qFormat/>
    <w:rsid w:val="00B36220"/>
  </w:style>
  <w:style w:type="paragraph" w:customStyle="1" w:styleId="billtextsection">
    <w:name w:val="bill_text_section"/>
    <w:basedOn w:val="Normal"/>
    <w:next w:val="articlebody"/>
    <w:qFormat/>
    <w:rsid w:val="00B36220"/>
    <w:pPr>
      <w:spacing w:after="0" w:line="240" w:lineRule="auto"/>
    </w:pPr>
  </w:style>
  <w:style w:type="character" w:customStyle="1" w:styleId="CiteNormalChar">
    <w:name w:val="Cite Normal Char"/>
    <w:locked/>
    <w:rsid w:val="00B36220"/>
  </w:style>
  <w:style w:type="paragraph" w:customStyle="1" w:styleId="Pa3">
    <w:name w:val="Pa3"/>
    <w:basedOn w:val="Normal"/>
    <w:uiPriority w:val="99"/>
    <w:qFormat/>
    <w:rsid w:val="00B36220"/>
    <w:pPr>
      <w:spacing w:after="0" w:line="240" w:lineRule="auto"/>
    </w:pPr>
  </w:style>
  <w:style w:type="character" w:customStyle="1" w:styleId="NormaltextCharChar">
    <w:name w:val="Normal text Char Char"/>
    <w:locked/>
    <w:rsid w:val="00B36220"/>
  </w:style>
  <w:style w:type="paragraph" w:customStyle="1" w:styleId="Normaltext0">
    <w:name w:val="Normal text"/>
    <w:basedOn w:val="Normal"/>
    <w:autoRedefine/>
    <w:qFormat/>
    <w:rsid w:val="00B36220"/>
    <w:pPr>
      <w:spacing w:after="0" w:line="240" w:lineRule="auto"/>
    </w:pPr>
  </w:style>
  <w:style w:type="character" w:customStyle="1" w:styleId="underlinedcardChar1">
    <w:name w:val="underlined card Char"/>
    <w:locked/>
    <w:rsid w:val="00B36220"/>
  </w:style>
  <w:style w:type="paragraph" w:customStyle="1" w:styleId="underlinedcard1">
    <w:name w:val="underlined card"/>
    <w:basedOn w:val="Normal"/>
    <w:next w:val="Pa3"/>
    <w:autoRedefine/>
    <w:qFormat/>
    <w:rsid w:val="00B36220"/>
    <w:pPr>
      <w:spacing w:after="0" w:line="240" w:lineRule="auto"/>
    </w:pPr>
  </w:style>
  <w:style w:type="character" w:customStyle="1" w:styleId="Debate-CardTagandCite-F6Char">
    <w:name w:val="Debate- Card Tag and Cite- F6 Char"/>
    <w:locked/>
    <w:rsid w:val="00B36220"/>
  </w:style>
  <w:style w:type="paragraph" w:customStyle="1" w:styleId="Debate-CardTagandCite-F6">
    <w:name w:val="Debate- Card Tag and Cite- F6"/>
    <w:basedOn w:val="Normal"/>
    <w:next w:val="Normaltext0"/>
    <w:qFormat/>
    <w:rsid w:val="00B36220"/>
    <w:pPr>
      <w:spacing w:after="0" w:line="240" w:lineRule="auto"/>
    </w:pPr>
  </w:style>
  <w:style w:type="paragraph" w:customStyle="1" w:styleId="BLOCKTITLE3">
    <w:name w:val="BLOCK TITLE"/>
    <w:basedOn w:val="Normal"/>
    <w:uiPriority w:val="99"/>
    <w:qFormat/>
    <w:rsid w:val="00B36220"/>
    <w:pPr>
      <w:spacing w:after="0" w:line="240" w:lineRule="auto"/>
    </w:pPr>
  </w:style>
  <w:style w:type="paragraph" w:customStyle="1" w:styleId="StyleNormalWeb10pt">
    <w:name w:val="Style Normal (Web) + 10 pt"/>
    <w:basedOn w:val="Title"/>
    <w:next w:val="Boldunderline1"/>
    <w:qFormat/>
    <w:rsid w:val="00B36220"/>
    <w:pPr>
      <w:pBdr>
        <w:bottom w:val="none" w:sz="0" w:space="0" w:color="auto"/>
      </w:pBdr>
      <w:spacing w:after="0"/>
      <w:contextualSpacing w:val="0"/>
    </w:pPr>
    <w:rPr>
      <w:rFonts w:ascii="Georgia" w:hAnsi="Georgia"/>
      <w:bCs w:val="0"/>
      <w:u w:val="none"/>
    </w:rPr>
  </w:style>
  <w:style w:type="character" w:customStyle="1" w:styleId="cardChar0">
    <w:name w:val="%card Char"/>
    <w:locked/>
    <w:rsid w:val="00B36220"/>
  </w:style>
  <w:style w:type="paragraph" w:customStyle="1" w:styleId="card0">
    <w:name w:val="%card"/>
    <w:basedOn w:val="Normal"/>
    <w:next w:val="BLOCKTITLE3"/>
    <w:qFormat/>
    <w:rsid w:val="00B36220"/>
    <w:pPr>
      <w:spacing w:after="0" w:line="240" w:lineRule="auto"/>
    </w:pPr>
  </w:style>
  <w:style w:type="character" w:customStyle="1" w:styleId="UnunderlinedTextChar">
    <w:name w:val="Ununderlined Text Char"/>
    <w:locked/>
    <w:rsid w:val="00B36220"/>
  </w:style>
  <w:style w:type="paragraph" w:customStyle="1" w:styleId="UnunderlinedText">
    <w:name w:val="Ununderlined Text"/>
    <w:basedOn w:val="Normal"/>
    <w:next w:val="card0"/>
    <w:autoRedefine/>
    <w:qFormat/>
    <w:rsid w:val="00B36220"/>
    <w:pPr>
      <w:spacing w:after="0" w:line="240" w:lineRule="auto"/>
    </w:pPr>
  </w:style>
  <w:style w:type="character" w:customStyle="1" w:styleId="ReallyfuckingsmallCharCharCharChar">
    <w:name w:val="Really fucking small Char Char Char Char"/>
    <w:locked/>
    <w:rsid w:val="00B36220"/>
  </w:style>
  <w:style w:type="paragraph" w:customStyle="1" w:styleId="ReallyfuckingsmallCharCharChar">
    <w:name w:val="Really fucking small Char Char Char"/>
    <w:basedOn w:val="Normal"/>
    <w:next w:val="CardFormat"/>
    <w:qFormat/>
    <w:rsid w:val="00B36220"/>
    <w:pPr>
      <w:spacing w:after="0" w:line="240" w:lineRule="auto"/>
    </w:pPr>
  </w:style>
  <w:style w:type="character" w:customStyle="1" w:styleId="CardDownx1Char">
    <w:name w:val="CardDown x1 Char"/>
    <w:locked/>
    <w:rsid w:val="00B36220"/>
  </w:style>
  <w:style w:type="paragraph" w:customStyle="1" w:styleId="CardDownx1">
    <w:name w:val="CardDown x1"/>
    <w:basedOn w:val="Normal"/>
    <w:next w:val="Regular"/>
    <w:qFormat/>
    <w:rsid w:val="00B36220"/>
    <w:pPr>
      <w:spacing w:after="0" w:line="240" w:lineRule="auto"/>
    </w:pPr>
  </w:style>
  <w:style w:type="paragraph" w:customStyle="1" w:styleId="CardDownx15">
    <w:name w:val="CardDown x1.5"/>
    <w:basedOn w:val="Normal"/>
    <w:qFormat/>
    <w:rsid w:val="00B36220"/>
    <w:pPr>
      <w:spacing w:after="0" w:line="240" w:lineRule="auto"/>
    </w:pPr>
  </w:style>
  <w:style w:type="paragraph" w:customStyle="1" w:styleId="Reallyfuckingsmall">
    <w:name w:val="Really fucking small"/>
    <w:basedOn w:val="Normal"/>
    <w:qFormat/>
    <w:rsid w:val="00B36220"/>
    <w:pPr>
      <w:spacing w:after="0" w:line="240" w:lineRule="auto"/>
    </w:pPr>
  </w:style>
  <w:style w:type="character" w:customStyle="1" w:styleId="FullCiteChar">
    <w:name w:val="Full Cite Char"/>
    <w:locked/>
    <w:rsid w:val="00B36220"/>
  </w:style>
  <w:style w:type="paragraph" w:customStyle="1" w:styleId="FullCite">
    <w:name w:val="Full Cite"/>
    <w:basedOn w:val="Normal"/>
    <w:next w:val="Normal"/>
    <w:qFormat/>
    <w:rsid w:val="00B36220"/>
    <w:pPr>
      <w:spacing w:after="0" w:line="240" w:lineRule="auto"/>
    </w:pPr>
  </w:style>
  <w:style w:type="paragraph" w:customStyle="1" w:styleId="CiteTag">
    <w:name w:val="Cite/Tag"/>
    <w:basedOn w:val="Normal"/>
    <w:uiPriority w:val="99"/>
    <w:qFormat/>
    <w:rsid w:val="00B36220"/>
    <w:pPr>
      <w:spacing w:after="0" w:line="240" w:lineRule="auto"/>
    </w:pPr>
  </w:style>
  <w:style w:type="paragraph" w:customStyle="1" w:styleId="cardtext4">
    <w:name w:val="cardtext"/>
    <w:basedOn w:val="Normal"/>
    <w:next w:val="Reallyfuckingsmall"/>
    <w:qFormat/>
    <w:rsid w:val="00B36220"/>
    <w:pPr>
      <w:spacing w:after="0" w:line="240" w:lineRule="auto"/>
    </w:pPr>
  </w:style>
  <w:style w:type="paragraph" w:customStyle="1" w:styleId="Heading5SizeDown">
    <w:name w:val="Heading 5 Size Down"/>
    <w:basedOn w:val="Normal"/>
    <w:autoRedefine/>
    <w:qFormat/>
    <w:rsid w:val="00B36220"/>
    <w:pPr>
      <w:spacing w:after="0" w:line="240" w:lineRule="auto"/>
    </w:pPr>
  </w:style>
  <w:style w:type="character" w:customStyle="1" w:styleId="evidencetextChar">
    <w:name w:val="evidence text Char"/>
    <w:locked/>
    <w:rsid w:val="00B36220"/>
  </w:style>
  <w:style w:type="character" w:customStyle="1" w:styleId="StyleStyleArialNarrow9ptLeft-075ArialNarrowChar">
    <w:name w:val="Style Style Arial Narrow 9 pt Left:  -0.75&quot; + Arial Narrow Char"/>
    <w:locked/>
    <w:rsid w:val="00B36220"/>
  </w:style>
  <w:style w:type="paragraph" w:customStyle="1" w:styleId="StyleStyleArialNarrow9ptLeft-075ArialNarrow">
    <w:name w:val="Style Style Arial Narrow 9 pt Left:  -0.75&quot; + Arial Narrow"/>
    <w:basedOn w:val="Normal"/>
    <w:next w:val="Heading5SizeDown"/>
    <w:qFormat/>
    <w:rsid w:val="00B36220"/>
    <w:pPr>
      <w:spacing w:after="0" w:line="240" w:lineRule="auto"/>
    </w:pPr>
  </w:style>
  <w:style w:type="character" w:customStyle="1" w:styleId="StyleStyleCardTextLeft-075Right0Char">
    <w:name w:val="Style Style Card Text + Left:  -0.75&quot; + Right:  0&quot; Char"/>
    <w:locked/>
    <w:rsid w:val="00B36220"/>
  </w:style>
  <w:style w:type="paragraph" w:customStyle="1" w:styleId="StyleStyleCardTextLeft-075Right0">
    <w:name w:val="Style Style Card Text + Left:  -0.75&quot; + Right:  0&quot;"/>
    <w:basedOn w:val="Normal"/>
    <w:next w:val="evidencetext"/>
    <w:autoRedefine/>
    <w:qFormat/>
    <w:rsid w:val="00B36220"/>
    <w:pPr>
      <w:spacing w:after="0" w:line="240" w:lineRule="auto"/>
    </w:pPr>
  </w:style>
  <w:style w:type="paragraph" w:customStyle="1" w:styleId="ecxmsonormal">
    <w:name w:val="ecxmsonormal"/>
    <w:basedOn w:val="Normal"/>
    <w:qFormat/>
    <w:rsid w:val="00B36220"/>
    <w:pPr>
      <w:spacing w:after="0" w:line="240" w:lineRule="auto"/>
    </w:pPr>
  </w:style>
  <w:style w:type="character" w:customStyle="1" w:styleId="DebateUnderlineBoldChar">
    <w:name w:val="Debate Underline Bold Char"/>
    <w:locked/>
    <w:rsid w:val="00B36220"/>
  </w:style>
  <w:style w:type="paragraph" w:customStyle="1" w:styleId="DebateUnderlineBold">
    <w:name w:val="Debate Underline Bold"/>
    <w:basedOn w:val="Cardtext0"/>
    <w:qFormat/>
    <w:rsid w:val="00B36220"/>
    <w:pPr>
      <w:widowControl/>
      <w:autoSpaceDE/>
      <w:autoSpaceDN/>
      <w:adjustRightInd/>
    </w:pPr>
    <w:rPr>
      <w:rFonts w:ascii="Georgia" w:hAnsi="Georgia"/>
      <w:u w:val="none"/>
    </w:rPr>
  </w:style>
  <w:style w:type="character" w:customStyle="1" w:styleId="StyleArialNarrow12ptBoldLeft-075Char">
    <w:name w:val="Style Arial Narrow 12 pt Bold Left:  -0.75&quot; Char"/>
    <w:locked/>
    <w:rsid w:val="00B36220"/>
  </w:style>
  <w:style w:type="paragraph" w:customStyle="1" w:styleId="StyleArialNarrow12ptBoldLeft-075">
    <w:name w:val="Style Arial Narrow 12 pt Bold Left:  -0.75&quot;"/>
    <w:basedOn w:val="Normal"/>
    <w:next w:val="ecxmsonormal"/>
    <w:qFormat/>
    <w:rsid w:val="00B36220"/>
    <w:pPr>
      <w:spacing w:after="0" w:line="240" w:lineRule="auto"/>
    </w:pPr>
  </w:style>
  <w:style w:type="character" w:customStyle="1" w:styleId="StyleStyleevidencetextBorderSinglesolidlineAuto05Char">
    <w:name w:val="Style Style evidence text + Border: : (Single solid line Auto  0.5 ... Char"/>
    <w:locked/>
    <w:rsid w:val="00B36220"/>
  </w:style>
  <w:style w:type="paragraph" w:customStyle="1" w:styleId="StyleStyleevidencetextBorderSinglesolidlineAuto05">
    <w:name w:val="Style Style evidence text + Border: : (Single solid line Auto  0.5 ..."/>
    <w:basedOn w:val="Normal"/>
    <w:next w:val="DebateUnderlineBold"/>
    <w:qFormat/>
    <w:rsid w:val="00B36220"/>
    <w:pPr>
      <w:spacing w:after="0" w:line="240" w:lineRule="auto"/>
    </w:pPr>
  </w:style>
  <w:style w:type="character" w:customStyle="1" w:styleId="StyleevidencetextBorderSinglesolidlineAuto05ptLChar">
    <w:name w:val="Style evidence text + Border: : (Single solid line Auto  0.5 pt L... Char"/>
    <w:locked/>
    <w:rsid w:val="00B36220"/>
  </w:style>
  <w:style w:type="paragraph" w:customStyle="1" w:styleId="StyleevidencetextBorderSinglesolidlineAuto05ptL">
    <w:name w:val="Style evidence text + Border: : (Single solid line Auto  0.5 pt L..."/>
    <w:basedOn w:val="CiteTag"/>
    <w:next w:val="StyleArialNarrow12ptBoldLeft-075"/>
    <w:qFormat/>
    <w:rsid w:val="00B36220"/>
  </w:style>
  <w:style w:type="character" w:customStyle="1" w:styleId="HighlightingChar">
    <w:name w:val="Highlighting Char"/>
    <w:locked/>
    <w:rsid w:val="00B36220"/>
  </w:style>
  <w:style w:type="paragraph" w:customStyle="1" w:styleId="Highlighting">
    <w:name w:val="Highlighting"/>
    <w:basedOn w:val="Normal"/>
    <w:next w:val="StyleStyleevidencetextBorderSinglesolidlineAuto05"/>
    <w:autoRedefine/>
    <w:qFormat/>
    <w:rsid w:val="00B36220"/>
    <w:pPr>
      <w:spacing w:after="0" w:line="240" w:lineRule="auto"/>
    </w:pPr>
  </w:style>
  <w:style w:type="paragraph" w:customStyle="1" w:styleId="CiteCharCharCharChar">
    <w:name w:val="Cite Char Char Char Char"/>
    <w:basedOn w:val="Normal"/>
    <w:next w:val="Normal"/>
    <w:qFormat/>
    <w:rsid w:val="00B36220"/>
    <w:pPr>
      <w:spacing w:after="0" w:line="240" w:lineRule="auto"/>
    </w:pPr>
  </w:style>
  <w:style w:type="character" w:customStyle="1" w:styleId="UnderliningCharChar1CharCharChar">
    <w:name w:val="Underlining Char Char1 Char Char Char"/>
    <w:locked/>
    <w:rsid w:val="00B36220"/>
  </w:style>
  <w:style w:type="paragraph" w:customStyle="1" w:styleId="UnderliningCharChar1CharChar">
    <w:name w:val="Underlining Char Char1 Char Char"/>
    <w:basedOn w:val="Normal"/>
    <w:next w:val="Normal"/>
    <w:qFormat/>
    <w:rsid w:val="00B36220"/>
    <w:pPr>
      <w:spacing w:after="0" w:line="240" w:lineRule="auto"/>
    </w:pPr>
  </w:style>
  <w:style w:type="character" w:customStyle="1" w:styleId="CiteCharCharCharCharCharChar">
    <w:name w:val="Cite Char Char Char Char Char Char"/>
    <w:locked/>
    <w:rsid w:val="00B36220"/>
  </w:style>
  <w:style w:type="paragraph" w:customStyle="1" w:styleId="CiteCharCharCharCharChar">
    <w:name w:val="Cite Char Char Char Char Char"/>
    <w:basedOn w:val="Normal"/>
    <w:next w:val="Normal"/>
    <w:qFormat/>
    <w:rsid w:val="00B36220"/>
    <w:pPr>
      <w:spacing w:after="0" w:line="240" w:lineRule="auto"/>
    </w:pPr>
  </w:style>
  <w:style w:type="character" w:customStyle="1" w:styleId="UnderliningCharCharChar">
    <w:name w:val="Underlining Char Char Char"/>
    <w:locked/>
    <w:rsid w:val="00B36220"/>
  </w:style>
  <w:style w:type="paragraph" w:customStyle="1" w:styleId="UnderliningCharChar">
    <w:name w:val="Underlining Char Char"/>
    <w:basedOn w:val="Normal"/>
    <w:next w:val="Normal"/>
    <w:qFormat/>
    <w:rsid w:val="00B36220"/>
    <w:pPr>
      <w:spacing w:after="0" w:line="240" w:lineRule="auto"/>
    </w:pPr>
  </w:style>
  <w:style w:type="paragraph" w:customStyle="1" w:styleId="Style120">
    <w:name w:val="Style 12"/>
    <w:qFormat/>
    <w:rsid w:val="00B36220"/>
    <w:pPr>
      <w:spacing w:after="200" w:line="276" w:lineRule="auto"/>
    </w:pPr>
  </w:style>
  <w:style w:type="paragraph" w:customStyle="1" w:styleId="Style7">
    <w:name w:val="Style 7"/>
    <w:next w:val="CiteCharCharCharCharChar"/>
    <w:qFormat/>
    <w:rsid w:val="00B36220"/>
    <w:pPr>
      <w:spacing w:after="200" w:line="276" w:lineRule="auto"/>
    </w:pPr>
  </w:style>
  <w:style w:type="paragraph" w:customStyle="1" w:styleId="Style9">
    <w:name w:val="Style 9"/>
    <w:qFormat/>
    <w:rsid w:val="00B36220"/>
    <w:pPr>
      <w:spacing w:after="200" w:line="276" w:lineRule="auto"/>
    </w:pPr>
  </w:style>
  <w:style w:type="paragraph" w:customStyle="1" w:styleId="Emphasis3">
    <w:name w:val="Emphasis3"/>
    <w:next w:val="UnderliningCharChar"/>
    <w:qFormat/>
    <w:rsid w:val="00B36220"/>
    <w:pPr>
      <w:spacing w:after="200" w:line="276" w:lineRule="auto"/>
    </w:pPr>
  </w:style>
  <w:style w:type="paragraph" w:customStyle="1" w:styleId="SmallCard">
    <w:name w:val="Small Card"/>
    <w:basedOn w:val="Normal"/>
    <w:next w:val="Style7"/>
    <w:uiPriority w:val="99"/>
    <w:qFormat/>
    <w:rsid w:val="00B36220"/>
    <w:pPr>
      <w:spacing w:after="0" w:line="240" w:lineRule="auto"/>
    </w:pPr>
  </w:style>
  <w:style w:type="paragraph" w:customStyle="1" w:styleId="BreifTitle">
    <w:name w:val="Breif Title"/>
    <w:basedOn w:val="Normal"/>
    <w:next w:val="Style9"/>
    <w:autoRedefine/>
    <w:uiPriority w:val="99"/>
    <w:qFormat/>
    <w:rsid w:val="00B36220"/>
    <w:pPr>
      <w:spacing w:after="0" w:line="240" w:lineRule="auto"/>
    </w:pPr>
  </w:style>
  <w:style w:type="paragraph" w:customStyle="1" w:styleId="Normal10pt">
    <w:name w:val="Normal + 10 pt"/>
    <w:basedOn w:val="Normal"/>
    <w:next w:val="Emphasis3"/>
    <w:uiPriority w:val="99"/>
    <w:qFormat/>
    <w:rsid w:val="00B36220"/>
    <w:pPr>
      <w:spacing w:after="0" w:line="240" w:lineRule="auto"/>
    </w:pPr>
  </w:style>
  <w:style w:type="paragraph" w:customStyle="1" w:styleId="formfldssel">
    <w:name w:val="formfldssel"/>
    <w:basedOn w:val="Normal"/>
    <w:qFormat/>
    <w:rsid w:val="00B36220"/>
    <w:pPr>
      <w:spacing w:after="0" w:line="240" w:lineRule="auto"/>
    </w:pPr>
  </w:style>
  <w:style w:type="paragraph" w:customStyle="1" w:styleId="hpleftlk">
    <w:name w:val="hpleftlk"/>
    <w:basedOn w:val="Normal"/>
    <w:next w:val="SmallCard"/>
    <w:qFormat/>
    <w:rsid w:val="00B36220"/>
    <w:pPr>
      <w:spacing w:after="0" w:line="240" w:lineRule="auto"/>
    </w:pPr>
  </w:style>
  <w:style w:type="paragraph" w:customStyle="1" w:styleId="lblu">
    <w:name w:val="lblu"/>
    <w:basedOn w:val="Normal"/>
    <w:next w:val="BreifTitle"/>
    <w:qFormat/>
    <w:rsid w:val="00B36220"/>
    <w:pPr>
      <w:spacing w:after="0" w:line="240" w:lineRule="auto"/>
    </w:pPr>
  </w:style>
  <w:style w:type="paragraph" w:customStyle="1" w:styleId="Underlinestyle">
    <w:name w:val="Underlinestyle"/>
    <w:basedOn w:val="Normal"/>
    <w:next w:val="Normal10pt"/>
    <w:qFormat/>
    <w:rsid w:val="00B36220"/>
    <w:pPr>
      <w:spacing w:after="0" w:line="240" w:lineRule="auto"/>
    </w:pPr>
  </w:style>
  <w:style w:type="paragraph" w:customStyle="1" w:styleId="DebateCiteCharChar">
    <w:name w:val="Debate Cite Char Char"/>
    <w:basedOn w:val="Normal"/>
    <w:next w:val="formfldssel"/>
    <w:autoRedefine/>
    <w:qFormat/>
    <w:rsid w:val="00B36220"/>
    <w:pPr>
      <w:spacing w:after="0" w:line="240" w:lineRule="auto"/>
    </w:pPr>
  </w:style>
  <w:style w:type="paragraph" w:customStyle="1" w:styleId="StyleTagandCiteFranklinGothicDemi">
    <w:name w:val="Style Tag and Cite + Franklin Gothic Demi"/>
    <w:basedOn w:val="HotRoute"/>
    <w:next w:val="lblu"/>
    <w:autoRedefine/>
    <w:uiPriority w:val="99"/>
    <w:qFormat/>
    <w:rsid w:val="00B36220"/>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uiPriority w:val="99"/>
    <w:qFormat/>
    <w:rsid w:val="00B36220"/>
  </w:style>
  <w:style w:type="paragraph" w:customStyle="1" w:styleId="CiteCard0">
    <w:name w:val="Cite/Card"/>
    <w:basedOn w:val="Normal"/>
    <w:next w:val="StyleTagandCiteFranklinGothicDemi"/>
    <w:qFormat/>
    <w:rsid w:val="00B36220"/>
    <w:pPr>
      <w:spacing w:after="0" w:line="240" w:lineRule="auto"/>
    </w:pPr>
  </w:style>
  <w:style w:type="paragraph" w:customStyle="1" w:styleId="tagCharCharCharCharCharCharChar">
    <w:name w:val="tag Char Char Char Char Char Char Char"/>
    <w:basedOn w:val="Normal"/>
    <w:next w:val="StyleStyleTagandCiteFranklinGothicDemi11pt"/>
    <w:uiPriority w:val="99"/>
    <w:qFormat/>
    <w:rsid w:val="00B36220"/>
    <w:pPr>
      <w:spacing w:after="0" w:line="240" w:lineRule="auto"/>
    </w:pPr>
  </w:style>
  <w:style w:type="paragraph" w:customStyle="1" w:styleId="title-bold-medium">
    <w:name w:val="title-bold-medium"/>
    <w:basedOn w:val="Normal"/>
    <w:next w:val="TagCite2"/>
    <w:uiPriority w:val="99"/>
    <w:qFormat/>
    <w:rsid w:val="00B36220"/>
    <w:pPr>
      <w:spacing w:after="0" w:line="240" w:lineRule="auto"/>
    </w:pPr>
  </w:style>
  <w:style w:type="paragraph" w:customStyle="1" w:styleId="lact">
    <w:name w:val="lact"/>
    <w:basedOn w:val="Normal"/>
    <w:next w:val="CiteCard0"/>
    <w:uiPriority w:val="99"/>
    <w:qFormat/>
    <w:rsid w:val="00B36220"/>
    <w:pPr>
      <w:spacing w:after="0" w:line="240" w:lineRule="auto"/>
    </w:pPr>
  </w:style>
  <w:style w:type="paragraph" w:customStyle="1" w:styleId="shellscontentions">
    <w:name w:val="shells/contentions"/>
    <w:basedOn w:val="DebateCiteCharChar"/>
    <w:next w:val="tagCharCharCharCharCharCharChar"/>
    <w:uiPriority w:val="99"/>
    <w:qFormat/>
    <w:rsid w:val="00B36220"/>
  </w:style>
  <w:style w:type="paragraph" w:customStyle="1" w:styleId="BriefTitle1">
    <w:name w:val="Brief Title 1"/>
    <w:basedOn w:val="Normal"/>
    <w:next w:val="title-bold-medium"/>
    <w:uiPriority w:val="99"/>
    <w:qFormat/>
    <w:rsid w:val="00B36220"/>
    <w:pPr>
      <w:spacing w:after="0" w:line="240" w:lineRule="auto"/>
    </w:pPr>
  </w:style>
  <w:style w:type="paragraph" w:customStyle="1" w:styleId="ShellTitles">
    <w:name w:val="ShellTitles"/>
    <w:basedOn w:val="Normal"/>
    <w:next w:val="shellscontentions"/>
    <w:uiPriority w:val="99"/>
    <w:qFormat/>
    <w:rsid w:val="00B36220"/>
    <w:pPr>
      <w:spacing w:after="0" w:line="240" w:lineRule="auto"/>
    </w:pPr>
  </w:style>
  <w:style w:type="paragraph" w:customStyle="1" w:styleId="ToRead">
    <w:name w:val="To Read"/>
    <w:basedOn w:val="Normal"/>
    <w:uiPriority w:val="99"/>
    <w:qFormat/>
    <w:rsid w:val="00B36220"/>
    <w:pPr>
      <w:spacing w:after="0" w:line="240" w:lineRule="auto"/>
    </w:pPr>
  </w:style>
  <w:style w:type="paragraph" w:customStyle="1" w:styleId="Style21">
    <w:name w:val="Style 2"/>
    <w:basedOn w:val="Normal"/>
    <w:next w:val="ShellTitles"/>
    <w:uiPriority w:val="99"/>
    <w:qFormat/>
    <w:rsid w:val="00B36220"/>
    <w:pPr>
      <w:spacing w:after="0" w:line="240" w:lineRule="auto"/>
    </w:pPr>
  </w:style>
  <w:style w:type="paragraph" w:customStyle="1" w:styleId="Style40">
    <w:name w:val="Style 4"/>
    <w:basedOn w:val="Normal"/>
    <w:uiPriority w:val="99"/>
    <w:qFormat/>
    <w:rsid w:val="00B36220"/>
    <w:pPr>
      <w:spacing w:after="0" w:line="240" w:lineRule="auto"/>
    </w:pPr>
  </w:style>
  <w:style w:type="paragraph" w:customStyle="1" w:styleId="CM10">
    <w:name w:val="CM10"/>
    <w:basedOn w:val="Normal"/>
    <w:uiPriority w:val="99"/>
    <w:qFormat/>
    <w:rsid w:val="00B36220"/>
    <w:pPr>
      <w:spacing w:after="0" w:line="240" w:lineRule="auto"/>
    </w:pPr>
  </w:style>
  <w:style w:type="paragraph" w:customStyle="1" w:styleId="OffensiveLanguage">
    <w:name w:val="Offensive Language"/>
    <w:basedOn w:val="Normal"/>
    <w:next w:val="Normal"/>
    <w:qFormat/>
    <w:rsid w:val="00B36220"/>
    <w:pPr>
      <w:spacing w:after="0" w:line="240" w:lineRule="auto"/>
    </w:pPr>
  </w:style>
  <w:style w:type="paragraph" w:customStyle="1" w:styleId="clearformatting0">
    <w:name w:val="clear formatting"/>
    <w:basedOn w:val="Normal"/>
    <w:next w:val="Style40"/>
    <w:qFormat/>
    <w:rsid w:val="00B36220"/>
    <w:pPr>
      <w:spacing w:after="0" w:line="240" w:lineRule="auto"/>
    </w:pPr>
  </w:style>
  <w:style w:type="paragraph" w:customStyle="1" w:styleId="Style18">
    <w:name w:val="Style 18"/>
    <w:next w:val="CM10"/>
    <w:uiPriority w:val="99"/>
    <w:qFormat/>
    <w:rsid w:val="00B36220"/>
    <w:pPr>
      <w:spacing w:after="200" w:line="276" w:lineRule="auto"/>
    </w:pPr>
  </w:style>
  <w:style w:type="paragraph" w:customStyle="1" w:styleId="formfld">
    <w:name w:val="formfld"/>
    <w:basedOn w:val="Normal"/>
    <w:next w:val="OffensiveLanguage"/>
    <w:qFormat/>
    <w:rsid w:val="00B36220"/>
    <w:pPr>
      <w:spacing w:after="0" w:line="240" w:lineRule="auto"/>
    </w:pPr>
  </w:style>
  <w:style w:type="paragraph" w:customStyle="1" w:styleId="Caption3">
    <w:name w:val="Caption3"/>
    <w:basedOn w:val="Normal"/>
    <w:next w:val="clearformatting0"/>
    <w:uiPriority w:val="99"/>
    <w:qFormat/>
    <w:rsid w:val="00B36220"/>
    <w:pPr>
      <w:spacing w:after="0" w:line="240" w:lineRule="auto"/>
    </w:pPr>
  </w:style>
  <w:style w:type="paragraph" w:customStyle="1" w:styleId="teaserpermalink">
    <w:name w:val="teaser_permalink"/>
    <w:basedOn w:val="Normal"/>
    <w:next w:val="Style18"/>
    <w:uiPriority w:val="99"/>
    <w:qFormat/>
    <w:rsid w:val="00B36220"/>
    <w:pPr>
      <w:spacing w:after="0" w:line="240" w:lineRule="auto"/>
    </w:pPr>
  </w:style>
  <w:style w:type="character" w:styleId="BookTitle">
    <w:name w:val="Book Title"/>
    <w:basedOn w:val="DefaultParagraphFont"/>
    <w:qFormat/>
    <w:rsid w:val="00B36220"/>
    <w:rPr>
      <w:b/>
      <w:bCs/>
      <w:i/>
      <w:iCs/>
      <w:spacing w:val="5"/>
    </w:rPr>
  </w:style>
  <w:style w:type="character" w:customStyle="1" w:styleId="Heading7Char1">
    <w:name w:val="Heading 7 Char1"/>
    <w:basedOn w:val="DefaultParagraphFont"/>
    <w:semiHidden/>
    <w:rsid w:val="00B36220"/>
  </w:style>
  <w:style w:type="character" w:customStyle="1" w:styleId="Heading8Char1">
    <w:name w:val="Heading 8 Char1"/>
    <w:basedOn w:val="DefaultParagraphFont"/>
    <w:semiHidden/>
    <w:rsid w:val="00B36220"/>
  </w:style>
  <w:style w:type="character" w:customStyle="1" w:styleId="Heading9Char1">
    <w:name w:val="Heading 9 Char1"/>
    <w:basedOn w:val="DefaultParagraphFont"/>
    <w:semiHidden/>
    <w:rsid w:val="00B36220"/>
  </w:style>
  <w:style w:type="character" w:customStyle="1" w:styleId="sup1">
    <w:name w:val="sup1"/>
    <w:rsid w:val="00B36220"/>
  </w:style>
  <w:style w:type="character" w:customStyle="1" w:styleId="pgnum1">
    <w:name w:val="pgnum1"/>
    <w:rsid w:val="00B36220"/>
  </w:style>
  <w:style w:type="character" w:customStyle="1" w:styleId="nw">
    <w:name w:val="nw"/>
    <w:rsid w:val="00B36220"/>
  </w:style>
  <w:style w:type="character" w:customStyle="1" w:styleId="CardsHighlight">
    <w:name w:val="Cards Highlight"/>
    <w:uiPriority w:val="1"/>
    <w:rsid w:val="00B36220"/>
  </w:style>
  <w:style w:type="character" w:customStyle="1" w:styleId="apple">
    <w:name w:val="apple"/>
    <w:rsid w:val="00B36220"/>
  </w:style>
  <w:style w:type="character" w:customStyle="1" w:styleId="inhoud">
    <w:name w:val="inhoud"/>
    <w:rsid w:val="00B36220"/>
  </w:style>
  <w:style w:type="character" w:customStyle="1" w:styleId="CardsUnderlined">
    <w:name w:val="Cards Underlined"/>
    <w:qFormat/>
    <w:rsid w:val="00B36220"/>
  </w:style>
  <w:style w:type="character" w:customStyle="1" w:styleId="Cites-AuthorDate">
    <w:name w:val="Cites-Author/Date"/>
    <w:qFormat/>
    <w:rsid w:val="00B36220"/>
  </w:style>
  <w:style w:type="character" w:customStyle="1" w:styleId="StyleCardtextChar10pt">
    <w:name w:val="Style Card text Char + 10 pt"/>
    <w:rsid w:val="00B36220"/>
  </w:style>
  <w:style w:type="character" w:customStyle="1" w:styleId="UnderliningChar2">
    <w:name w:val="Underlining Char2"/>
    <w:rsid w:val="00B36220"/>
  </w:style>
  <w:style w:type="character" w:customStyle="1" w:styleId="UnderliningChar1">
    <w:name w:val="Underlining Char1"/>
    <w:rsid w:val="00B36220"/>
  </w:style>
  <w:style w:type="character" w:customStyle="1" w:styleId="smcaps">
    <w:name w:val="smcaps"/>
    <w:rsid w:val="00B36220"/>
  </w:style>
  <w:style w:type="character" w:customStyle="1" w:styleId="Style1Char2">
    <w:name w:val="Style1 Char2"/>
    <w:rsid w:val="00B36220"/>
  </w:style>
  <w:style w:type="character" w:customStyle="1" w:styleId="inside-head1">
    <w:name w:val="inside-head1"/>
    <w:rsid w:val="00B36220"/>
  </w:style>
  <w:style w:type="character" w:customStyle="1" w:styleId="datestamp1">
    <w:name w:val="datestamp1"/>
    <w:rsid w:val="00B36220"/>
  </w:style>
  <w:style w:type="character" w:customStyle="1" w:styleId="pagetools1">
    <w:name w:val="pagetools1"/>
    <w:rsid w:val="00B36220"/>
  </w:style>
  <w:style w:type="character" w:customStyle="1" w:styleId="smallredtext">
    <w:name w:val="smallredtext"/>
    <w:rsid w:val="00B36220"/>
  </w:style>
  <w:style w:type="character" w:customStyle="1" w:styleId="storyheading31">
    <w:name w:val="storyheading31"/>
    <w:rsid w:val="00B36220"/>
  </w:style>
  <w:style w:type="character" w:customStyle="1" w:styleId="storydeck31">
    <w:name w:val="storydeck31"/>
    <w:rsid w:val="00B36220"/>
  </w:style>
  <w:style w:type="character" w:customStyle="1" w:styleId="subtitle1">
    <w:name w:val="subtitle1"/>
    <w:rsid w:val="00B36220"/>
  </w:style>
  <w:style w:type="character" w:customStyle="1" w:styleId="Title10">
    <w:name w:val="Title1"/>
    <w:rsid w:val="00B36220"/>
  </w:style>
  <w:style w:type="character" w:customStyle="1" w:styleId="clsbiolink">
    <w:name w:val="clsbiolink"/>
    <w:rsid w:val="00B36220"/>
  </w:style>
  <w:style w:type="character" w:customStyle="1" w:styleId="clssmaller">
    <w:name w:val="clssmaller"/>
    <w:rsid w:val="00B36220"/>
  </w:style>
  <w:style w:type="character" w:customStyle="1" w:styleId="sm1">
    <w:name w:val="sm1"/>
    <w:rsid w:val="00B36220"/>
  </w:style>
  <w:style w:type="character" w:customStyle="1" w:styleId="noindentChar">
    <w:name w:val="noindent Char"/>
    <w:rsid w:val="00B36220"/>
  </w:style>
  <w:style w:type="character" w:customStyle="1" w:styleId="SmallChar1">
    <w:name w:val="Small Char1"/>
    <w:rsid w:val="00B36220"/>
  </w:style>
  <w:style w:type="character" w:customStyle="1" w:styleId="fullcite0">
    <w:name w:val="fullcite"/>
    <w:rsid w:val="00B36220"/>
  </w:style>
  <w:style w:type="character" w:customStyle="1" w:styleId="Style9ptThickunderline">
    <w:name w:val="Style 9 pt Thick underline"/>
    <w:rsid w:val="00B36220"/>
  </w:style>
  <w:style w:type="character" w:customStyle="1" w:styleId="CardNotUnderlinedChar">
    <w:name w:val="Card Not Underlined Char"/>
    <w:rsid w:val="00B36220"/>
  </w:style>
  <w:style w:type="character" w:customStyle="1" w:styleId="IndexHeadersCharChar">
    <w:name w:val="Index Headers Char Char"/>
    <w:rsid w:val="00B36220"/>
  </w:style>
  <w:style w:type="character" w:customStyle="1" w:styleId="CircleChar1">
    <w:name w:val="Circle Char1"/>
    <w:rsid w:val="00B36220"/>
  </w:style>
  <w:style w:type="character" w:customStyle="1" w:styleId="textmedium">
    <w:name w:val="textmedium"/>
    <w:rsid w:val="00B36220"/>
  </w:style>
  <w:style w:type="character" w:customStyle="1" w:styleId="justify">
    <w:name w:val="justify"/>
    <w:rsid w:val="00B36220"/>
  </w:style>
  <w:style w:type="character" w:customStyle="1" w:styleId="SmallCardTextChar">
    <w:name w:val="Small Card Text Char"/>
    <w:rsid w:val="00B36220"/>
  </w:style>
  <w:style w:type="character" w:customStyle="1" w:styleId="tagChar30">
    <w:name w:val="tag Char3"/>
    <w:rsid w:val="00B36220"/>
  </w:style>
  <w:style w:type="character" w:customStyle="1" w:styleId="medium-normal1">
    <w:name w:val="medium-normal1"/>
    <w:rsid w:val="00B36220"/>
  </w:style>
  <w:style w:type="character" w:customStyle="1" w:styleId="inside-head">
    <w:name w:val="inside-head"/>
    <w:rsid w:val="00B36220"/>
  </w:style>
  <w:style w:type="character" w:customStyle="1" w:styleId="awtw">
    <w:name w:val="awtw"/>
    <w:rsid w:val="00B36220"/>
  </w:style>
  <w:style w:type="character" w:customStyle="1" w:styleId="CardText-Underlined">
    <w:name w:val="Card Text - Underlined"/>
    <w:rsid w:val="00B36220"/>
  </w:style>
  <w:style w:type="character" w:customStyle="1" w:styleId="Citation-AuthorDate">
    <w:name w:val="Citation - Author/Date"/>
    <w:rsid w:val="00B36220"/>
  </w:style>
  <w:style w:type="character" w:customStyle="1" w:styleId="ld3">
    <w:name w:val="ld3"/>
    <w:rsid w:val="00B36220"/>
  </w:style>
  <w:style w:type="character" w:customStyle="1" w:styleId="5Notunderlined">
    <w:name w:val="5 Not underlined"/>
    <w:rsid w:val="00B36220"/>
  </w:style>
  <w:style w:type="character" w:customStyle="1" w:styleId="postbody">
    <w:name w:val="postbody"/>
    <w:rsid w:val="00B36220"/>
  </w:style>
  <w:style w:type="paragraph" w:styleId="EndnoteText">
    <w:name w:val="endnote text"/>
    <w:basedOn w:val="Normal"/>
    <w:link w:val="EndnoteTextChar1"/>
    <w:unhideWhenUsed/>
    <w:rsid w:val="00B36220"/>
    <w:pPr>
      <w:spacing w:after="0" w:line="240" w:lineRule="auto"/>
    </w:pPr>
    <w:rPr>
      <w:sz w:val="20"/>
      <w:szCs w:val="20"/>
    </w:rPr>
  </w:style>
  <w:style w:type="character" w:customStyle="1" w:styleId="EndnoteTextChar1">
    <w:name w:val="Endnote Text Char1"/>
    <w:basedOn w:val="DefaultParagraphFont"/>
    <w:link w:val="EndnoteText"/>
    <w:rsid w:val="00B36220"/>
    <w:rPr>
      <w:rFonts w:ascii="Calibri" w:hAnsi="Calibri"/>
      <w:sz w:val="20"/>
      <w:szCs w:val="20"/>
    </w:rPr>
  </w:style>
  <w:style w:type="character" w:customStyle="1" w:styleId="ssl4">
    <w:name w:val="ss_l4"/>
    <w:rsid w:val="00B36220"/>
  </w:style>
  <w:style w:type="character" w:customStyle="1" w:styleId="stylestylebold12pt">
    <w:name w:val="stylestylebold12pt"/>
    <w:rsid w:val="00B36220"/>
  </w:style>
  <w:style w:type="character" w:customStyle="1" w:styleId="externaledithide">
    <w:name w:val="external_edit_hide"/>
    <w:rsid w:val="00B36220"/>
  </w:style>
  <w:style w:type="character" w:customStyle="1" w:styleId="grey10">
    <w:name w:val="grey10"/>
    <w:rsid w:val="00B36220"/>
  </w:style>
  <w:style w:type="character" w:customStyle="1" w:styleId="CharacterStyle20">
    <w:name w:val="Character Style 20"/>
    <w:rsid w:val="00B36220"/>
  </w:style>
  <w:style w:type="character" w:customStyle="1" w:styleId="Style11ptUnderlineBorderSinglesolidlineAuto05pt">
    <w:name w:val="Style 11 pt Underline Border: : (Single solid line Auto  0.5 pt..."/>
    <w:rsid w:val="00B36220"/>
  </w:style>
  <w:style w:type="character" w:customStyle="1" w:styleId="A9">
    <w:name w:val="A9"/>
    <w:uiPriority w:val="99"/>
    <w:rsid w:val="00B36220"/>
  </w:style>
  <w:style w:type="character" w:customStyle="1" w:styleId="A5">
    <w:name w:val="A5"/>
    <w:uiPriority w:val="99"/>
    <w:rsid w:val="00B36220"/>
  </w:style>
  <w:style w:type="character" w:customStyle="1" w:styleId="underline1">
    <w:name w:val="underline1"/>
    <w:rsid w:val="00B36220"/>
  </w:style>
  <w:style w:type="character" w:customStyle="1" w:styleId="see">
    <w:name w:val="see"/>
    <w:rsid w:val="00B36220"/>
  </w:style>
  <w:style w:type="character" w:customStyle="1" w:styleId="CharacterStyle2">
    <w:name w:val="Character Style 2"/>
    <w:uiPriority w:val="99"/>
    <w:rsid w:val="00B36220"/>
  </w:style>
  <w:style w:type="character" w:customStyle="1" w:styleId="lightblue">
    <w:name w:val="lightblue"/>
    <w:rsid w:val="00B36220"/>
  </w:style>
  <w:style w:type="character" w:customStyle="1" w:styleId="centerheadlines">
    <w:name w:val="centerheadlines"/>
    <w:rsid w:val="00B36220"/>
  </w:style>
  <w:style w:type="character" w:customStyle="1" w:styleId="datetime">
    <w:name w:val="datetime"/>
    <w:rsid w:val="00B36220"/>
  </w:style>
  <w:style w:type="character" w:customStyle="1" w:styleId="info">
    <w:name w:val="info"/>
    <w:rsid w:val="00B36220"/>
  </w:style>
  <w:style w:type="character" w:customStyle="1" w:styleId="datestory">
    <w:name w:val="datestory"/>
    <w:rsid w:val="00B36220"/>
  </w:style>
  <w:style w:type="character" w:customStyle="1" w:styleId="A1">
    <w:name w:val="A1"/>
    <w:uiPriority w:val="99"/>
    <w:rsid w:val="00B36220"/>
  </w:style>
  <w:style w:type="character" w:customStyle="1" w:styleId="-SmallText-">
    <w:name w:val="-Small Text-"/>
    <w:rsid w:val="00B36220"/>
  </w:style>
  <w:style w:type="character" w:customStyle="1" w:styleId="goohl1">
    <w:name w:val="goohl1"/>
    <w:rsid w:val="00B36220"/>
  </w:style>
  <w:style w:type="character" w:customStyle="1" w:styleId="goohl2">
    <w:name w:val="goohl2"/>
    <w:rsid w:val="00B36220"/>
  </w:style>
  <w:style w:type="character" w:customStyle="1" w:styleId="goohl0">
    <w:name w:val="goohl0"/>
    <w:rsid w:val="00B36220"/>
  </w:style>
  <w:style w:type="character" w:customStyle="1" w:styleId="StyleUnderlineBorderSinglesolidlineAuto05ptLinew">
    <w:name w:val="Style Underline Border: : (Single solid line Auto  0.5 pt Line w..."/>
    <w:basedOn w:val="DefaultParagraphFont"/>
    <w:rsid w:val="00B36220"/>
  </w:style>
  <w:style w:type="character" w:customStyle="1" w:styleId="citeschar10">
    <w:name w:val="citeschar1"/>
    <w:basedOn w:val="DefaultParagraphFont"/>
    <w:rsid w:val="00B36220"/>
  </w:style>
  <w:style w:type="character" w:customStyle="1" w:styleId="cardunderlinedchar0">
    <w:name w:val="cardunderlinedchar"/>
    <w:basedOn w:val="DefaultParagraphFont"/>
    <w:rsid w:val="00B36220"/>
  </w:style>
  <w:style w:type="paragraph" w:customStyle="1" w:styleId="Style1CharChar">
    <w:name w:val="Style1 Char Char"/>
    <w:basedOn w:val="Normal"/>
    <w:qFormat/>
    <w:rsid w:val="00B36220"/>
    <w:pPr>
      <w:spacing w:after="0" w:line="240" w:lineRule="auto"/>
    </w:pPr>
  </w:style>
  <w:style w:type="character" w:customStyle="1" w:styleId="Style1CharCharChar">
    <w:name w:val="Style1 Char Char Char"/>
    <w:locked/>
    <w:rsid w:val="00B36220"/>
  </w:style>
  <w:style w:type="character" w:customStyle="1" w:styleId="FootnoteTextChar1">
    <w:name w:val="Footnote Text Char1"/>
    <w:basedOn w:val="DefaultParagraphFont"/>
    <w:rsid w:val="00B36220"/>
    <w:rPr>
      <w:rFonts w:ascii="Georgia" w:hAnsi="Georgia"/>
      <w:sz w:val="20"/>
      <w:szCs w:val="20"/>
    </w:rPr>
  </w:style>
  <w:style w:type="character" w:customStyle="1" w:styleId="headline">
    <w:name w:val="headline"/>
    <w:rsid w:val="00B36220"/>
  </w:style>
  <w:style w:type="character" w:customStyle="1" w:styleId="provider">
    <w:name w:val="provider"/>
    <w:basedOn w:val="DefaultParagraphFont"/>
    <w:rsid w:val="00B36220"/>
  </w:style>
  <w:style w:type="character" w:customStyle="1" w:styleId="ilad">
    <w:name w:val="il_ad"/>
    <w:rsid w:val="00B36220"/>
  </w:style>
  <w:style w:type="character" w:customStyle="1" w:styleId="grame">
    <w:name w:val="grame"/>
    <w:rsid w:val="00B36220"/>
  </w:style>
  <w:style w:type="character" w:customStyle="1" w:styleId="spelle">
    <w:name w:val="spelle"/>
    <w:rsid w:val="00B36220"/>
  </w:style>
  <w:style w:type="character" w:customStyle="1" w:styleId="vitstorybyline">
    <w:name w:val="vitstorybyline"/>
    <w:rsid w:val="00B36220"/>
  </w:style>
  <w:style w:type="character" w:customStyle="1" w:styleId="yahoobuzzbadge-form">
    <w:name w:val="yahoobuzzbadge-form"/>
    <w:rsid w:val="00B36220"/>
  </w:style>
  <w:style w:type="character" w:customStyle="1" w:styleId="tickerlinx">
    <w:name w:val="tickerlinx"/>
    <w:rsid w:val="00B36220"/>
  </w:style>
  <w:style w:type="character" w:customStyle="1" w:styleId="post-author">
    <w:name w:val="post-author"/>
    <w:rsid w:val="00B36220"/>
  </w:style>
  <w:style w:type="character" w:customStyle="1" w:styleId="post-timestamp">
    <w:name w:val="post-timestamp"/>
    <w:rsid w:val="00B36220"/>
  </w:style>
  <w:style w:type="character" w:customStyle="1" w:styleId="mw-headline">
    <w:name w:val="mw-headline"/>
    <w:rsid w:val="00B36220"/>
  </w:style>
  <w:style w:type="character" w:customStyle="1" w:styleId="month">
    <w:name w:val="month"/>
    <w:rsid w:val="00B36220"/>
  </w:style>
  <w:style w:type="character" w:customStyle="1" w:styleId="2xBoldUnderline">
    <w:name w:val="2x_Bold_Underline"/>
    <w:rsid w:val="00B36220"/>
  </w:style>
  <w:style w:type="character" w:customStyle="1" w:styleId="texttitlebigred">
    <w:name w:val="texttitlebigred"/>
    <w:rsid w:val="00B36220"/>
  </w:style>
  <w:style w:type="character" w:customStyle="1" w:styleId="subtitles">
    <w:name w:val="subtitles"/>
    <w:rsid w:val="00B36220"/>
  </w:style>
  <w:style w:type="character" w:customStyle="1" w:styleId="UnderlineCharChar1">
    <w:name w:val="Underline Char Char1"/>
    <w:rsid w:val="00B36220"/>
  </w:style>
  <w:style w:type="character" w:customStyle="1" w:styleId="CiteCardChar1">
    <w:name w:val="Cite_Card Char1"/>
    <w:rsid w:val="00B36220"/>
  </w:style>
  <w:style w:type="character" w:customStyle="1" w:styleId="ptitleinside">
    <w:name w:val="p_title_inside"/>
    <w:rsid w:val="00B36220"/>
  </w:style>
  <w:style w:type="character" w:customStyle="1" w:styleId="paramv">
    <w:name w:val="paramv"/>
    <w:rsid w:val="00B36220"/>
  </w:style>
  <w:style w:type="character" w:customStyle="1" w:styleId="quotepeekbase">
    <w:name w:val="quotepeekbase"/>
    <w:rsid w:val="00B36220"/>
  </w:style>
  <w:style w:type="character" w:customStyle="1" w:styleId="symbol">
    <w:name w:val="symbol"/>
    <w:rsid w:val="00B36220"/>
  </w:style>
  <w:style w:type="character" w:customStyle="1" w:styleId="data">
    <w:name w:val="data"/>
    <w:rsid w:val="00B36220"/>
  </w:style>
  <w:style w:type="character" w:customStyle="1" w:styleId="cross-head">
    <w:name w:val="cross-head"/>
    <w:rsid w:val="00B36220"/>
  </w:style>
  <w:style w:type="character" w:customStyle="1" w:styleId="scaps">
    <w:name w:val="scaps"/>
    <w:rsid w:val="00B36220"/>
  </w:style>
  <w:style w:type="character" w:customStyle="1" w:styleId="pub-date">
    <w:name w:val="pub-date"/>
    <w:rsid w:val="00B36220"/>
  </w:style>
  <w:style w:type="character" w:customStyle="1" w:styleId="StyleTimesNewRoman12ptBold">
    <w:name w:val="Style Times New Roman 12 pt Bold"/>
    <w:rsid w:val="00B36220"/>
  </w:style>
  <w:style w:type="character" w:customStyle="1" w:styleId="AuthorDateF4">
    <w:name w:val="Author Date (F4)"/>
    <w:rsid w:val="00B36220"/>
  </w:style>
  <w:style w:type="character" w:customStyle="1" w:styleId="BoldUnderlineF6">
    <w:name w:val="Bold Underline (F6)"/>
    <w:rsid w:val="00B36220"/>
  </w:style>
  <w:style w:type="character" w:customStyle="1" w:styleId="grouptext">
    <w:name w:val="group_text"/>
    <w:rsid w:val="00B36220"/>
  </w:style>
  <w:style w:type="character" w:customStyle="1" w:styleId="authors">
    <w:name w:val="authors"/>
    <w:rsid w:val="00B36220"/>
  </w:style>
  <w:style w:type="character" w:customStyle="1" w:styleId="StyleArial12ptBoldItalic">
    <w:name w:val="Style Arial 12 pt Bold Italic"/>
    <w:rsid w:val="00B36220"/>
  </w:style>
  <w:style w:type="character" w:customStyle="1" w:styleId="verdana12grey1">
    <w:name w:val="verdana12grey1"/>
    <w:rsid w:val="00B36220"/>
  </w:style>
  <w:style w:type="character" w:customStyle="1" w:styleId="verdana9grey1a">
    <w:name w:val="verdana9grey1a"/>
    <w:rsid w:val="00B36220"/>
  </w:style>
  <w:style w:type="character" w:customStyle="1" w:styleId="nn-twttr-share-btn">
    <w:name w:val="nn-twttr-share-btn"/>
    <w:rsid w:val="00B36220"/>
  </w:style>
  <w:style w:type="character" w:customStyle="1" w:styleId="count">
    <w:name w:val="count"/>
    <w:rsid w:val="00B36220"/>
  </w:style>
  <w:style w:type="character" w:customStyle="1" w:styleId="fbbuttontext">
    <w:name w:val="fb_button_text"/>
    <w:rsid w:val="00B36220"/>
  </w:style>
  <w:style w:type="character" w:customStyle="1" w:styleId="comment-count">
    <w:name w:val="comment-count"/>
    <w:rsid w:val="00B36220"/>
  </w:style>
  <w:style w:type="character" w:customStyle="1" w:styleId="comment-count-text">
    <w:name w:val="comment-count-text"/>
    <w:rsid w:val="00B36220"/>
  </w:style>
  <w:style w:type="character" w:customStyle="1" w:styleId="author-name">
    <w:name w:val="author-name"/>
    <w:rsid w:val="00B36220"/>
  </w:style>
  <w:style w:type="character" w:customStyle="1" w:styleId="lightheader">
    <w:name w:val="lightheader"/>
    <w:rsid w:val="00B36220"/>
  </w:style>
  <w:style w:type="character" w:customStyle="1" w:styleId="CiteCardCharCharCharCharChar">
    <w:name w:val="Cite_Card Char Char Char Char Char"/>
    <w:rsid w:val="00B36220"/>
  </w:style>
  <w:style w:type="character" w:customStyle="1" w:styleId="CiteCardCharCharCharCharCharChar">
    <w:name w:val="Cite_Card Char Char Char Char Char Char"/>
    <w:rsid w:val="00B36220"/>
  </w:style>
  <w:style w:type="character" w:customStyle="1" w:styleId="yahoobuzzbadge">
    <w:name w:val="yahoobuzzbadge"/>
    <w:rsid w:val="00B36220"/>
  </w:style>
  <w:style w:type="character" w:customStyle="1" w:styleId="fbsharecountinner">
    <w:name w:val="fb_share_count_inner"/>
    <w:rsid w:val="00B36220"/>
  </w:style>
  <w:style w:type="character" w:customStyle="1" w:styleId="fbconnectbuttontext">
    <w:name w:val="fbconnectbutton_text"/>
    <w:rsid w:val="00B36220"/>
  </w:style>
  <w:style w:type="paragraph" w:customStyle="1" w:styleId="Sourcename">
    <w:name w:val="Source name"/>
    <w:basedOn w:val="Normal"/>
    <w:qFormat/>
    <w:rsid w:val="00B36220"/>
    <w:pPr>
      <w:spacing w:after="0" w:line="240" w:lineRule="auto"/>
    </w:pPr>
  </w:style>
  <w:style w:type="character" w:customStyle="1" w:styleId="SourcenameChar">
    <w:name w:val="Source name Char"/>
    <w:locked/>
    <w:rsid w:val="00B36220"/>
  </w:style>
  <w:style w:type="character" w:customStyle="1" w:styleId="StrongEmphasis">
    <w:name w:val="Strong Emphasis"/>
    <w:rsid w:val="00B36220"/>
  </w:style>
  <w:style w:type="character" w:customStyle="1" w:styleId="Caption2">
    <w:name w:val="Caption2"/>
    <w:rsid w:val="00B36220"/>
  </w:style>
  <w:style w:type="character" w:customStyle="1" w:styleId="Style11ptItalicUnderline">
    <w:name w:val="Style 11 pt Italic Underline"/>
    <w:rsid w:val="00B36220"/>
  </w:style>
  <w:style w:type="character" w:customStyle="1" w:styleId="Style11ptItalic">
    <w:name w:val="Style 11 pt Italic"/>
    <w:rsid w:val="00B36220"/>
  </w:style>
  <w:style w:type="character" w:customStyle="1" w:styleId="Style6pt">
    <w:name w:val="Style 6 pt"/>
    <w:qFormat/>
    <w:rsid w:val="00B36220"/>
  </w:style>
  <w:style w:type="character" w:customStyle="1" w:styleId="article-articlebody">
    <w:name w:val="article-articlebody"/>
    <w:basedOn w:val="DefaultParagraphFont"/>
    <w:rsid w:val="00B36220"/>
  </w:style>
  <w:style w:type="character" w:customStyle="1" w:styleId="pageheader0">
    <w:name w:val="pageheader"/>
    <w:basedOn w:val="DefaultParagraphFont"/>
    <w:rsid w:val="00B36220"/>
  </w:style>
  <w:style w:type="character" w:customStyle="1" w:styleId="AuthorCharChar">
    <w:name w:val="Author Char Char"/>
    <w:rsid w:val="00B36220"/>
  </w:style>
  <w:style w:type="character" w:customStyle="1" w:styleId="smallchar2">
    <w:name w:val="smallchar"/>
    <w:basedOn w:val="DefaultParagraphFont"/>
    <w:rsid w:val="00B36220"/>
  </w:style>
  <w:style w:type="character" w:customStyle="1" w:styleId="Shortcite">
    <w:name w:val="Shortcite"/>
    <w:rsid w:val="00B36220"/>
  </w:style>
  <w:style w:type="character" w:customStyle="1" w:styleId="Longcite">
    <w:name w:val="Longcite"/>
    <w:rsid w:val="00B36220"/>
  </w:style>
  <w:style w:type="character" w:customStyle="1" w:styleId="StyleStyle7pt8pt">
    <w:name w:val="Style Style 7 pt + 8 pt"/>
    <w:rsid w:val="00B36220"/>
  </w:style>
  <w:style w:type="character" w:customStyle="1" w:styleId="StyleStyleThickunderlineBold1">
    <w:name w:val="Style Style Thick underline + Bold1"/>
    <w:rsid w:val="00B36220"/>
  </w:style>
  <w:style w:type="character" w:customStyle="1" w:styleId="StyleUnderline2">
    <w:name w:val="Style Underline2"/>
    <w:rsid w:val="00B36220"/>
  </w:style>
  <w:style w:type="character" w:customStyle="1" w:styleId="tagchar">
    <w:name w:val="tagchar"/>
    <w:basedOn w:val="DefaultParagraphFont"/>
    <w:rsid w:val="00B36220"/>
  </w:style>
  <w:style w:type="character" w:customStyle="1" w:styleId="address">
    <w:name w:val="address"/>
    <w:rsid w:val="00B36220"/>
  </w:style>
  <w:style w:type="character" w:customStyle="1" w:styleId="NormalizationChar">
    <w:name w:val="Normalization Char"/>
    <w:rsid w:val="00B36220"/>
  </w:style>
  <w:style w:type="character" w:customStyle="1" w:styleId="maintextbldleft">
    <w:name w:val="maintextbldleft"/>
    <w:basedOn w:val="DefaultParagraphFont"/>
    <w:rsid w:val="00B36220"/>
  </w:style>
  <w:style w:type="character" w:customStyle="1" w:styleId="maintextleft">
    <w:name w:val="maintextleft"/>
    <w:basedOn w:val="DefaultParagraphFont"/>
    <w:rsid w:val="00B36220"/>
  </w:style>
  <w:style w:type="character" w:customStyle="1" w:styleId="highlight1">
    <w:name w:val="highlight"/>
    <w:rsid w:val="00B36220"/>
  </w:style>
  <w:style w:type="character" w:customStyle="1" w:styleId="Shrinker">
    <w:name w:val="Shrinker"/>
    <w:rsid w:val="00B36220"/>
  </w:style>
  <w:style w:type="character" w:customStyle="1" w:styleId="heading2char1">
    <w:name w:val="heading2char"/>
    <w:basedOn w:val="DefaultParagraphFont"/>
    <w:rsid w:val="00B36220"/>
  </w:style>
  <w:style w:type="character" w:customStyle="1" w:styleId="heading3char1">
    <w:name w:val="heading3char1"/>
    <w:basedOn w:val="DefaultParagraphFont"/>
    <w:rsid w:val="00B36220"/>
  </w:style>
  <w:style w:type="character" w:customStyle="1" w:styleId="underlinea">
    <w:name w:val="underlinea"/>
    <w:basedOn w:val="DefaultParagraphFont"/>
    <w:rsid w:val="00B36220"/>
  </w:style>
  <w:style w:type="character" w:customStyle="1" w:styleId="StyleUnderlineChar9pt2">
    <w:name w:val="Style Underline Char + 9 pt2"/>
    <w:rsid w:val="00B36220"/>
  </w:style>
  <w:style w:type="character" w:customStyle="1" w:styleId="StyleUnderlineChar9ptBold1">
    <w:name w:val="Style Underline Char + 9 pt Bold1"/>
    <w:rsid w:val="00B36220"/>
  </w:style>
  <w:style w:type="character" w:customStyle="1" w:styleId="FontStyle329">
    <w:name w:val="Font Style329"/>
    <w:uiPriority w:val="99"/>
    <w:rsid w:val="00B36220"/>
  </w:style>
  <w:style w:type="character" w:customStyle="1" w:styleId="styleboldunderline">
    <w:name w:val="styleboldunderline"/>
    <w:rsid w:val="00B36220"/>
  </w:style>
  <w:style w:type="character" w:customStyle="1" w:styleId="FontStyle291">
    <w:name w:val="Font Style291"/>
    <w:uiPriority w:val="99"/>
    <w:rsid w:val="00B36220"/>
  </w:style>
  <w:style w:type="character" w:customStyle="1" w:styleId="FontStyle232">
    <w:name w:val="Font Style232"/>
    <w:uiPriority w:val="99"/>
    <w:rsid w:val="00B36220"/>
  </w:style>
  <w:style w:type="character" w:customStyle="1" w:styleId="MicroTextCharChar">
    <w:name w:val="MicroText Char Char"/>
    <w:rsid w:val="00B36220"/>
  </w:style>
  <w:style w:type="character" w:customStyle="1" w:styleId="Hyperlink6">
    <w:name w:val="Hyperlink6"/>
    <w:rsid w:val="00B36220"/>
  </w:style>
  <w:style w:type="character" w:customStyle="1" w:styleId="pmterms11">
    <w:name w:val="pmterms11"/>
    <w:rsid w:val="00B36220"/>
  </w:style>
  <w:style w:type="character" w:customStyle="1" w:styleId="style61">
    <w:name w:val="style6"/>
    <w:rsid w:val="00B36220"/>
  </w:style>
  <w:style w:type="character" w:customStyle="1" w:styleId="Title2">
    <w:name w:val="Title2"/>
    <w:basedOn w:val="DefaultParagraphFont"/>
    <w:rsid w:val="00B36220"/>
  </w:style>
  <w:style w:type="character" w:customStyle="1" w:styleId="pmterms12">
    <w:name w:val="pmterms12"/>
    <w:basedOn w:val="DefaultParagraphFont"/>
    <w:rsid w:val="00B36220"/>
  </w:style>
  <w:style w:type="character" w:customStyle="1" w:styleId="BoldandUnderlineChar1Char2Char">
    <w:name w:val="Bold and Underline Char1 Char2 Char"/>
    <w:basedOn w:val="DefaultParagraphFont"/>
    <w:rsid w:val="00B36220"/>
  </w:style>
  <w:style w:type="character" w:customStyle="1" w:styleId="cardtextsmallCharCharCharCharCharCharCharCharCharCharCharChar">
    <w:name w:val="card text small Char Char Char Char Char Char Char Char Char Char Char Char"/>
    <w:basedOn w:val="DefaultParagraphFont"/>
    <w:rsid w:val="00B36220"/>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B36220"/>
  </w:style>
  <w:style w:type="character" w:customStyle="1" w:styleId="pmterms2">
    <w:name w:val="pmterms2"/>
    <w:basedOn w:val="DefaultParagraphFont"/>
    <w:rsid w:val="00B36220"/>
  </w:style>
  <w:style w:type="character" w:customStyle="1" w:styleId="BoldandUnderlineChar1Char2CharChar">
    <w:name w:val="Bold and Underline Char1 Char2 Char Char"/>
    <w:basedOn w:val="DefaultParagraphFont"/>
    <w:rsid w:val="00B36220"/>
  </w:style>
  <w:style w:type="character" w:customStyle="1" w:styleId="UnderlineChar1Char1">
    <w:name w:val="Underline Char1 Char1"/>
    <w:basedOn w:val="DefaultParagraphFont"/>
    <w:rsid w:val="00B36220"/>
  </w:style>
  <w:style w:type="character" w:customStyle="1" w:styleId="UnderlineChar6CharCharCharCharCharCharCharChar">
    <w:name w:val="Underline Char6 Char Char Char Char Char Char Char Char"/>
    <w:basedOn w:val="DefaultParagraphFont"/>
    <w:rsid w:val="00B36220"/>
  </w:style>
  <w:style w:type="character" w:customStyle="1" w:styleId="BoldText12pt">
    <w:name w:val="Bold Text 12 pt"/>
    <w:autoRedefine/>
    <w:rsid w:val="00B36220"/>
  </w:style>
  <w:style w:type="paragraph" w:styleId="BodyTextIndent2">
    <w:name w:val="Body Text Indent 2"/>
    <w:basedOn w:val="Normal"/>
    <w:link w:val="BodyTextIndent2Char1"/>
    <w:unhideWhenUsed/>
    <w:rsid w:val="00B36220"/>
    <w:pPr>
      <w:spacing w:after="120" w:line="480" w:lineRule="auto"/>
      <w:ind w:left="360"/>
    </w:pPr>
  </w:style>
  <w:style w:type="character" w:customStyle="1" w:styleId="BodyTextIndent2Char1">
    <w:name w:val="Body Text Indent 2 Char1"/>
    <w:basedOn w:val="DefaultParagraphFont"/>
    <w:link w:val="BodyTextIndent2"/>
    <w:rsid w:val="00B36220"/>
    <w:rPr>
      <w:rFonts w:ascii="Calibri" w:hAnsi="Calibri"/>
    </w:rPr>
  </w:style>
  <w:style w:type="character" w:customStyle="1" w:styleId="Style2CharChar">
    <w:name w:val="Style2 Char Char"/>
    <w:basedOn w:val="DefaultParagraphFont"/>
    <w:rsid w:val="00B36220"/>
  </w:style>
  <w:style w:type="character" w:customStyle="1" w:styleId="DebateCiteCharCharChar">
    <w:name w:val="Debate Cite Char Char Char"/>
    <w:basedOn w:val="DefaultParagraphFont"/>
    <w:rsid w:val="00B36220"/>
  </w:style>
  <w:style w:type="paragraph" w:styleId="BodyTextFirstIndent">
    <w:name w:val="Body Text First Indent"/>
    <w:basedOn w:val="BodyText"/>
    <w:link w:val="BodyTextFirstIndentChar1"/>
    <w:rsid w:val="00B36220"/>
    <w:pPr>
      <w:spacing w:after="0" w:line="240" w:lineRule="auto"/>
      <w:ind w:firstLine="360"/>
    </w:pPr>
    <w:rPr>
      <w:rFonts w:ascii="Georgia" w:hAnsi="Georgia"/>
    </w:rPr>
  </w:style>
  <w:style w:type="character" w:customStyle="1" w:styleId="BodyTextFirstIndentChar1">
    <w:name w:val="Body Text First Indent Char1"/>
    <w:basedOn w:val="BodyTextChar"/>
    <w:link w:val="BodyTextFirstIndent"/>
    <w:rsid w:val="00B36220"/>
    <w:rPr>
      <w:rFonts w:ascii="Georgia" w:hAnsi="Georgia"/>
    </w:rPr>
  </w:style>
  <w:style w:type="character" w:customStyle="1" w:styleId="Style10ptBold">
    <w:name w:val="Style 10 pt Bold"/>
    <w:basedOn w:val="DefaultParagraphFont"/>
    <w:rsid w:val="00B36220"/>
  </w:style>
  <w:style w:type="character" w:customStyle="1" w:styleId="text9">
    <w:name w:val="text9"/>
    <w:basedOn w:val="DefaultParagraphFont"/>
    <w:rsid w:val="00B36220"/>
  </w:style>
  <w:style w:type="character" w:customStyle="1" w:styleId="text21">
    <w:name w:val="text21"/>
    <w:basedOn w:val="DefaultParagraphFont"/>
    <w:rsid w:val="00B36220"/>
  </w:style>
  <w:style w:type="character" w:customStyle="1" w:styleId="text19">
    <w:name w:val="text19"/>
    <w:basedOn w:val="DefaultParagraphFont"/>
    <w:rsid w:val="00B36220"/>
  </w:style>
  <w:style w:type="character" w:customStyle="1" w:styleId="term2">
    <w:name w:val="term2"/>
    <w:basedOn w:val="DefaultParagraphFont"/>
    <w:rsid w:val="00B36220"/>
  </w:style>
  <w:style w:type="character" w:customStyle="1" w:styleId="ToReadChar">
    <w:name w:val="To Read Char"/>
    <w:basedOn w:val="DefaultParagraphFont"/>
    <w:rsid w:val="00B36220"/>
  </w:style>
  <w:style w:type="character" w:customStyle="1" w:styleId="ToReadCharChar">
    <w:name w:val="To Read Char Char"/>
    <w:basedOn w:val="DefaultParagraphFont"/>
    <w:rsid w:val="00B36220"/>
  </w:style>
  <w:style w:type="character" w:customStyle="1" w:styleId="storytextstyle">
    <w:name w:val="storytextstyle"/>
    <w:basedOn w:val="DefaultParagraphFont"/>
    <w:rsid w:val="00B36220"/>
  </w:style>
  <w:style w:type="character" w:customStyle="1" w:styleId="cardunderlinedCharChar">
    <w:name w:val="card underlined Char Char"/>
    <w:basedOn w:val="DefaultParagraphFont"/>
    <w:rsid w:val="00B36220"/>
  </w:style>
  <w:style w:type="character" w:customStyle="1" w:styleId="articlehead21">
    <w:name w:val="articlehead21"/>
    <w:basedOn w:val="DefaultParagraphFont"/>
    <w:rsid w:val="00B36220"/>
  </w:style>
  <w:style w:type="character" w:customStyle="1" w:styleId="BoldandUnderlineChar2Char1">
    <w:name w:val="Bold and Underline Char2 Char1"/>
    <w:basedOn w:val="DefaultParagraphFont"/>
    <w:rsid w:val="00B36220"/>
  </w:style>
  <w:style w:type="character" w:customStyle="1" w:styleId="TagCiteChar10">
    <w:name w:val="Tag/Cite Char1"/>
    <w:basedOn w:val="DefaultParagraphFont"/>
    <w:rsid w:val="00B36220"/>
  </w:style>
  <w:style w:type="character" w:customStyle="1" w:styleId="CardCharChar0">
    <w:name w:val="Card Char Char"/>
    <w:basedOn w:val="DefaultParagraphFont"/>
    <w:rsid w:val="00B36220"/>
  </w:style>
  <w:style w:type="character" w:customStyle="1" w:styleId="BriefTitle1Char">
    <w:name w:val="Brief Title 1 Char"/>
    <w:basedOn w:val="DefaultParagraphFont"/>
    <w:rsid w:val="00B36220"/>
  </w:style>
  <w:style w:type="character" w:customStyle="1" w:styleId="TagCiteCharChar">
    <w:name w:val="Tag/Cite Char Char"/>
    <w:basedOn w:val="DefaultParagraphFont"/>
    <w:rsid w:val="00B36220"/>
  </w:style>
  <w:style w:type="character" w:customStyle="1" w:styleId="prodgeneral1">
    <w:name w:val="prodgeneral1"/>
    <w:basedOn w:val="DefaultParagraphFont"/>
    <w:rsid w:val="00B36220"/>
  </w:style>
  <w:style w:type="character" w:customStyle="1" w:styleId="texto11">
    <w:name w:val="texto11"/>
    <w:basedOn w:val="DefaultParagraphFont"/>
    <w:rsid w:val="00B36220"/>
  </w:style>
  <w:style w:type="character" w:customStyle="1" w:styleId="date10">
    <w:name w:val="date1"/>
    <w:basedOn w:val="DefaultParagraphFont"/>
    <w:rsid w:val="00B36220"/>
  </w:style>
  <w:style w:type="character" w:customStyle="1" w:styleId="summary1">
    <w:name w:val="summary1"/>
    <w:basedOn w:val="DefaultParagraphFont"/>
    <w:rsid w:val="00B36220"/>
  </w:style>
  <w:style w:type="character" w:customStyle="1" w:styleId="text3">
    <w:name w:val="text3"/>
    <w:basedOn w:val="DefaultParagraphFont"/>
    <w:rsid w:val="00B36220"/>
  </w:style>
  <w:style w:type="character" w:customStyle="1" w:styleId="featurecontentgray1">
    <w:name w:val="featurecontentgray1"/>
    <w:basedOn w:val="DefaultParagraphFont"/>
    <w:rsid w:val="00B36220"/>
  </w:style>
  <w:style w:type="character" w:customStyle="1" w:styleId="CardCharCharChar0">
    <w:name w:val="Card Char Char Char"/>
    <w:basedOn w:val="DefaultParagraphFont"/>
    <w:rsid w:val="00B36220"/>
  </w:style>
  <w:style w:type="character" w:customStyle="1" w:styleId="big1">
    <w:name w:val="big1"/>
    <w:basedOn w:val="DefaultParagraphFont"/>
    <w:rsid w:val="00B36220"/>
  </w:style>
  <w:style w:type="character" w:customStyle="1" w:styleId="articletitle1">
    <w:name w:val="articletitle1"/>
    <w:basedOn w:val="DefaultParagraphFont"/>
    <w:rsid w:val="00B36220"/>
  </w:style>
  <w:style w:type="character" w:customStyle="1" w:styleId="prodgeneral">
    <w:name w:val="prodgeneral"/>
    <w:basedOn w:val="DefaultParagraphFont"/>
    <w:rsid w:val="00B36220"/>
  </w:style>
  <w:style w:type="character" w:customStyle="1" w:styleId="Style10pt">
    <w:name w:val="Style 10 pt"/>
    <w:basedOn w:val="DefaultParagraphFont"/>
    <w:rsid w:val="00B36220"/>
  </w:style>
  <w:style w:type="character" w:customStyle="1" w:styleId="StyleUnderlineChar0">
    <w:name w:val="Style Underline + Char"/>
    <w:basedOn w:val="DefaultParagraphFont"/>
    <w:rsid w:val="00B36220"/>
  </w:style>
  <w:style w:type="character" w:customStyle="1" w:styleId="highlightChar">
    <w:name w:val="highlight Char"/>
    <w:basedOn w:val="DefaultParagraphFont"/>
    <w:rsid w:val="00B36220"/>
  </w:style>
  <w:style w:type="character" w:customStyle="1" w:styleId="citeChar">
    <w:name w:val="cite Char"/>
    <w:basedOn w:val="DefaultParagraphFont"/>
    <w:rsid w:val="00B36220"/>
  </w:style>
  <w:style w:type="character" w:customStyle="1" w:styleId="OffensiveLanguageChar">
    <w:name w:val="Offensive Language Char"/>
    <w:rsid w:val="00B36220"/>
  </w:style>
  <w:style w:type="character" w:customStyle="1" w:styleId="yellowfadeinnerspan">
    <w:name w:val="yellowfadeinnerspan"/>
    <w:rsid w:val="00B36220"/>
  </w:style>
  <w:style w:type="character" w:customStyle="1" w:styleId="ipa">
    <w:name w:val="ipa"/>
    <w:basedOn w:val="DefaultParagraphFont"/>
    <w:rsid w:val="00B36220"/>
  </w:style>
  <w:style w:type="table" w:customStyle="1" w:styleId="TableGrid1">
    <w:name w:val="Table Grid1"/>
    <w:basedOn w:val="TableNormal"/>
    <w:rsid w:val="00B36220"/>
    <w:pPr>
      <w:spacing w:after="200" w:line="276" w:lineRule="auto"/>
    </w:pPr>
    <w:tblPr/>
  </w:style>
  <w:style w:type="character" w:customStyle="1" w:styleId="StyleciteChar">
    <w:name w:val="Style cite + Char"/>
    <w:basedOn w:val="DefaultParagraphFont"/>
    <w:rsid w:val="00B36220"/>
  </w:style>
  <w:style w:type="character" w:customStyle="1" w:styleId="H4TagChar1">
    <w:name w:val="H4 (Tag) Char1"/>
    <w:locked/>
    <w:rsid w:val="00B36220"/>
  </w:style>
  <w:style w:type="paragraph" w:customStyle="1" w:styleId="description">
    <w:name w:val="description"/>
    <w:basedOn w:val="Normal"/>
    <w:uiPriority w:val="99"/>
    <w:qFormat/>
    <w:rsid w:val="00B36220"/>
    <w:pPr>
      <w:spacing w:after="0" w:line="240" w:lineRule="auto"/>
    </w:pPr>
  </w:style>
  <w:style w:type="paragraph" w:customStyle="1" w:styleId="credit">
    <w:name w:val="credit"/>
    <w:basedOn w:val="Normal"/>
    <w:next w:val="BodyText5"/>
    <w:qFormat/>
    <w:rsid w:val="00B36220"/>
    <w:pPr>
      <w:spacing w:after="0" w:line="240" w:lineRule="auto"/>
    </w:pPr>
  </w:style>
  <w:style w:type="character" w:customStyle="1" w:styleId="DebateUnderlinedChar">
    <w:name w:val="Debate Underlined Char"/>
    <w:locked/>
    <w:rsid w:val="00B36220"/>
  </w:style>
  <w:style w:type="paragraph" w:customStyle="1" w:styleId="DebateUnderlined">
    <w:name w:val="Debate Underlined"/>
    <w:basedOn w:val="Normal"/>
    <w:next w:val="about"/>
    <w:qFormat/>
    <w:rsid w:val="00B36220"/>
    <w:pPr>
      <w:spacing w:after="0" w:line="240" w:lineRule="auto"/>
    </w:pPr>
  </w:style>
  <w:style w:type="character" w:customStyle="1" w:styleId="Card10f2Char">
    <w:name w:val="Card.10.f2 Char"/>
    <w:locked/>
    <w:rsid w:val="00B36220"/>
  </w:style>
  <w:style w:type="paragraph" w:customStyle="1" w:styleId="Card10f2">
    <w:name w:val="Card.10.f2"/>
    <w:basedOn w:val="Normal"/>
    <w:next w:val="thumbnail"/>
    <w:autoRedefine/>
    <w:qFormat/>
    <w:rsid w:val="00B36220"/>
    <w:pPr>
      <w:spacing w:after="0" w:line="240" w:lineRule="auto"/>
    </w:pPr>
  </w:style>
  <w:style w:type="character" w:customStyle="1" w:styleId="Bodytext6">
    <w:name w:val="Body text_"/>
    <w:basedOn w:val="DefaultParagraphFont"/>
    <w:link w:val="BodyText20"/>
    <w:locked/>
    <w:rsid w:val="00B36220"/>
    <w:rPr>
      <w:shd w:val="clear" w:color="auto" w:fill="FFFFFF"/>
    </w:rPr>
  </w:style>
  <w:style w:type="paragraph" w:customStyle="1" w:styleId="BodyText5">
    <w:name w:val="Body Text5"/>
    <w:basedOn w:val="Normal"/>
    <w:next w:val="wallacepara"/>
    <w:qFormat/>
    <w:rsid w:val="00B36220"/>
    <w:pPr>
      <w:spacing w:after="0" w:line="240" w:lineRule="auto"/>
    </w:pPr>
  </w:style>
  <w:style w:type="paragraph" w:customStyle="1" w:styleId="user">
    <w:name w:val="user"/>
    <w:basedOn w:val="Normal"/>
    <w:next w:val="morelink"/>
    <w:qFormat/>
    <w:rsid w:val="00B36220"/>
    <w:pPr>
      <w:spacing w:after="0" w:line="240" w:lineRule="auto"/>
    </w:pPr>
  </w:style>
  <w:style w:type="paragraph" w:customStyle="1" w:styleId="about">
    <w:name w:val="about"/>
    <w:basedOn w:val="Normal"/>
    <w:next w:val="audiolink"/>
    <w:qFormat/>
    <w:rsid w:val="00B36220"/>
    <w:pPr>
      <w:spacing w:after="0" w:line="240" w:lineRule="auto"/>
    </w:pPr>
  </w:style>
  <w:style w:type="paragraph" w:customStyle="1" w:styleId="t6">
    <w:name w:val="t6"/>
    <w:basedOn w:val="Normal"/>
    <w:next w:val="nav1"/>
    <w:qFormat/>
    <w:rsid w:val="00B36220"/>
    <w:pPr>
      <w:spacing w:after="0" w:line="240" w:lineRule="auto"/>
    </w:pPr>
  </w:style>
  <w:style w:type="paragraph" w:customStyle="1" w:styleId="thumbnail">
    <w:name w:val="thumbnail"/>
    <w:basedOn w:val="Normal"/>
    <w:next w:val="nav2"/>
    <w:qFormat/>
    <w:rsid w:val="00B36220"/>
    <w:pPr>
      <w:spacing w:after="0" w:line="240" w:lineRule="auto"/>
    </w:pPr>
  </w:style>
  <w:style w:type="paragraph" w:customStyle="1" w:styleId="stand-first-alone">
    <w:name w:val="stand-first-alone"/>
    <w:basedOn w:val="Normal"/>
    <w:next w:val="Pa0"/>
    <w:qFormat/>
    <w:rsid w:val="00B36220"/>
    <w:pPr>
      <w:spacing w:after="0" w:line="240" w:lineRule="auto"/>
    </w:pPr>
  </w:style>
  <w:style w:type="paragraph" w:customStyle="1" w:styleId="wallacepara">
    <w:name w:val="wallacepara"/>
    <w:basedOn w:val="Normal"/>
    <w:next w:val="CM45"/>
    <w:qFormat/>
    <w:rsid w:val="00B36220"/>
    <w:pPr>
      <w:spacing w:after="0" w:line="240" w:lineRule="auto"/>
    </w:pPr>
  </w:style>
  <w:style w:type="paragraph" w:customStyle="1" w:styleId="morelink">
    <w:name w:val="morelink"/>
    <w:basedOn w:val="Normal"/>
    <w:next w:val="CM46"/>
    <w:qFormat/>
    <w:rsid w:val="00B36220"/>
    <w:pPr>
      <w:spacing w:after="0" w:line="240" w:lineRule="auto"/>
    </w:pPr>
  </w:style>
  <w:style w:type="paragraph" w:customStyle="1" w:styleId="audiolink">
    <w:name w:val="audiolink"/>
    <w:basedOn w:val="Normal"/>
    <w:next w:val="F4-NormalText"/>
    <w:qFormat/>
    <w:rsid w:val="00B36220"/>
    <w:pPr>
      <w:spacing w:after="0" w:line="240" w:lineRule="auto"/>
    </w:pPr>
  </w:style>
  <w:style w:type="paragraph" w:customStyle="1" w:styleId="titlestyle1">
    <w:name w:val="titlestyle1"/>
    <w:basedOn w:val="Normal"/>
    <w:next w:val="FullText"/>
    <w:qFormat/>
    <w:rsid w:val="00B36220"/>
    <w:pPr>
      <w:spacing w:after="0" w:line="240" w:lineRule="auto"/>
    </w:pPr>
  </w:style>
  <w:style w:type="paragraph" w:customStyle="1" w:styleId="nav1">
    <w:name w:val="nav1"/>
    <w:basedOn w:val="Normal"/>
    <w:next w:val="TagLine"/>
    <w:qFormat/>
    <w:rsid w:val="00B36220"/>
    <w:pPr>
      <w:spacing w:after="0" w:line="240" w:lineRule="auto"/>
    </w:pPr>
  </w:style>
  <w:style w:type="paragraph" w:customStyle="1" w:styleId="nav2">
    <w:name w:val="nav2"/>
    <w:basedOn w:val="Normal"/>
    <w:qFormat/>
    <w:rsid w:val="00B36220"/>
    <w:pPr>
      <w:spacing w:after="0" w:line="240" w:lineRule="auto"/>
    </w:pPr>
  </w:style>
  <w:style w:type="paragraph" w:customStyle="1" w:styleId="Pa0">
    <w:name w:val="Pa0"/>
    <w:basedOn w:val="Normal"/>
    <w:uiPriority w:val="99"/>
    <w:qFormat/>
    <w:rsid w:val="00B36220"/>
    <w:pPr>
      <w:spacing w:after="0" w:line="240" w:lineRule="auto"/>
    </w:pPr>
  </w:style>
  <w:style w:type="paragraph" w:customStyle="1" w:styleId="CM45">
    <w:name w:val="CM45"/>
    <w:basedOn w:val="Normal"/>
    <w:uiPriority w:val="99"/>
    <w:qFormat/>
    <w:rsid w:val="00B36220"/>
    <w:pPr>
      <w:spacing w:after="0" w:line="240" w:lineRule="auto"/>
    </w:pPr>
  </w:style>
  <w:style w:type="paragraph" w:customStyle="1" w:styleId="CM46">
    <w:name w:val="CM46"/>
    <w:basedOn w:val="Normal"/>
    <w:uiPriority w:val="99"/>
    <w:qFormat/>
    <w:rsid w:val="00B36220"/>
    <w:pPr>
      <w:spacing w:after="0" w:line="240" w:lineRule="auto"/>
    </w:pPr>
  </w:style>
  <w:style w:type="paragraph" w:customStyle="1" w:styleId="F4-NormalText">
    <w:name w:val="F4 - Normal Text"/>
    <w:basedOn w:val="Normal"/>
    <w:uiPriority w:val="99"/>
    <w:qFormat/>
    <w:rsid w:val="00B36220"/>
    <w:pPr>
      <w:spacing w:after="0" w:line="240" w:lineRule="auto"/>
    </w:pPr>
  </w:style>
  <w:style w:type="character" w:customStyle="1" w:styleId="Heading18">
    <w:name w:val="Heading #18_"/>
    <w:basedOn w:val="DefaultParagraphFont"/>
    <w:locked/>
    <w:rsid w:val="00B36220"/>
  </w:style>
  <w:style w:type="paragraph" w:customStyle="1" w:styleId="Heading180">
    <w:name w:val="Heading #18"/>
    <w:basedOn w:val="Normal"/>
    <w:qFormat/>
    <w:rsid w:val="00B36220"/>
    <w:pPr>
      <w:spacing w:after="0" w:line="240" w:lineRule="auto"/>
    </w:pPr>
  </w:style>
  <w:style w:type="character" w:customStyle="1" w:styleId="Picturecaption2">
    <w:name w:val="Picture caption (2)_"/>
    <w:basedOn w:val="DefaultParagraphFont"/>
    <w:locked/>
    <w:rsid w:val="00B36220"/>
  </w:style>
  <w:style w:type="paragraph" w:customStyle="1" w:styleId="Picturecaption20">
    <w:name w:val="Picture caption (2)"/>
    <w:basedOn w:val="Normal"/>
    <w:qFormat/>
    <w:rsid w:val="00B36220"/>
    <w:pPr>
      <w:spacing w:after="0" w:line="240" w:lineRule="auto"/>
    </w:pPr>
  </w:style>
  <w:style w:type="character" w:customStyle="1" w:styleId="Picturecaption">
    <w:name w:val="Picture caption_"/>
    <w:basedOn w:val="DefaultParagraphFont"/>
    <w:locked/>
    <w:rsid w:val="00B36220"/>
  </w:style>
  <w:style w:type="paragraph" w:customStyle="1" w:styleId="Picturecaption0">
    <w:name w:val="Picture caption"/>
    <w:basedOn w:val="Normal"/>
    <w:qFormat/>
    <w:rsid w:val="00B36220"/>
    <w:pPr>
      <w:spacing w:after="0" w:line="240" w:lineRule="auto"/>
    </w:pPr>
  </w:style>
  <w:style w:type="character" w:customStyle="1" w:styleId="Bodytext31">
    <w:name w:val="Body text (31)_"/>
    <w:basedOn w:val="DefaultParagraphFont"/>
    <w:locked/>
    <w:rsid w:val="00B36220"/>
  </w:style>
  <w:style w:type="paragraph" w:customStyle="1" w:styleId="Bodytext310">
    <w:name w:val="Body text (31)"/>
    <w:basedOn w:val="Normal"/>
    <w:qFormat/>
    <w:rsid w:val="00B36220"/>
    <w:pPr>
      <w:spacing w:after="0" w:line="240" w:lineRule="auto"/>
    </w:pPr>
  </w:style>
  <w:style w:type="character" w:customStyle="1" w:styleId="Heading22">
    <w:name w:val="Heading #22_"/>
    <w:basedOn w:val="DefaultParagraphFont"/>
    <w:locked/>
    <w:rsid w:val="00B36220"/>
  </w:style>
  <w:style w:type="paragraph" w:customStyle="1" w:styleId="Heading220">
    <w:name w:val="Heading #22"/>
    <w:basedOn w:val="Normal"/>
    <w:qFormat/>
    <w:rsid w:val="00B36220"/>
    <w:pPr>
      <w:spacing w:after="0" w:line="240" w:lineRule="auto"/>
    </w:pPr>
  </w:style>
  <w:style w:type="character" w:customStyle="1" w:styleId="Bodytext131">
    <w:name w:val="Body text (131)_"/>
    <w:basedOn w:val="DefaultParagraphFont"/>
    <w:locked/>
    <w:rsid w:val="00B36220"/>
  </w:style>
  <w:style w:type="paragraph" w:customStyle="1" w:styleId="Bodytext1310">
    <w:name w:val="Body text (131)"/>
    <w:basedOn w:val="Normal"/>
    <w:qFormat/>
    <w:rsid w:val="00B36220"/>
    <w:pPr>
      <w:spacing w:after="0" w:line="240" w:lineRule="auto"/>
    </w:pPr>
  </w:style>
  <w:style w:type="character" w:customStyle="1" w:styleId="Bodytext140">
    <w:name w:val="Body text (140)_"/>
    <w:basedOn w:val="DefaultParagraphFont"/>
    <w:locked/>
    <w:rsid w:val="00B36220"/>
  </w:style>
  <w:style w:type="paragraph" w:customStyle="1" w:styleId="Bodytext1400">
    <w:name w:val="Body text (140)"/>
    <w:basedOn w:val="Normal"/>
    <w:qFormat/>
    <w:rsid w:val="00B36220"/>
    <w:pPr>
      <w:spacing w:after="0" w:line="240" w:lineRule="auto"/>
    </w:pPr>
  </w:style>
  <w:style w:type="character" w:customStyle="1" w:styleId="Bodytext141">
    <w:name w:val="Body text (141)_"/>
    <w:basedOn w:val="DefaultParagraphFont"/>
    <w:locked/>
    <w:rsid w:val="00B36220"/>
  </w:style>
  <w:style w:type="paragraph" w:customStyle="1" w:styleId="Bodytext1410">
    <w:name w:val="Body text (141)"/>
    <w:basedOn w:val="Normal"/>
    <w:qFormat/>
    <w:rsid w:val="00B36220"/>
    <w:pPr>
      <w:spacing w:after="0" w:line="240" w:lineRule="auto"/>
    </w:pPr>
  </w:style>
  <w:style w:type="character" w:customStyle="1" w:styleId="Tableofcontents20">
    <w:name w:val="Table of contents (20)_"/>
    <w:basedOn w:val="DefaultParagraphFont"/>
    <w:locked/>
    <w:rsid w:val="00B36220"/>
  </w:style>
  <w:style w:type="paragraph" w:customStyle="1" w:styleId="Tableofcontents200">
    <w:name w:val="Table of contents (20)"/>
    <w:basedOn w:val="Normal"/>
    <w:qFormat/>
    <w:rsid w:val="00B36220"/>
    <w:pPr>
      <w:spacing w:after="0" w:line="240" w:lineRule="auto"/>
    </w:pPr>
  </w:style>
  <w:style w:type="character" w:customStyle="1" w:styleId="Tableofcontents21">
    <w:name w:val="Table of contents (21)_"/>
    <w:basedOn w:val="DefaultParagraphFont"/>
    <w:locked/>
    <w:rsid w:val="00B36220"/>
  </w:style>
  <w:style w:type="paragraph" w:customStyle="1" w:styleId="Tableofcontents210">
    <w:name w:val="Table of contents (21)"/>
    <w:basedOn w:val="Normal"/>
    <w:qFormat/>
    <w:rsid w:val="00B36220"/>
    <w:pPr>
      <w:spacing w:after="0" w:line="240" w:lineRule="auto"/>
    </w:pPr>
  </w:style>
  <w:style w:type="character" w:customStyle="1" w:styleId="Tableofcontents22">
    <w:name w:val="Table of contents (22)_"/>
    <w:basedOn w:val="DefaultParagraphFont"/>
    <w:locked/>
    <w:rsid w:val="00B36220"/>
  </w:style>
  <w:style w:type="paragraph" w:customStyle="1" w:styleId="Tableofcontents220">
    <w:name w:val="Table of contents (22)"/>
    <w:basedOn w:val="Normal"/>
    <w:qFormat/>
    <w:rsid w:val="00B36220"/>
    <w:pPr>
      <w:spacing w:after="0" w:line="240" w:lineRule="auto"/>
    </w:pPr>
  </w:style>
  <w:style w:type="character" w:customStyle="1" w:styleId="Bodytext142">
    <w:name w:val="Body text (142)_"/>
    <w:basedOn w:val="DefaultParagraphFont"/>
    <w:locked/>
    <w:rsid w:val="00B36220"/>
  </w:style>
  <w:style w:type="paragraph" w:customStyle="1" w:styleId="Bodytext1420">
    <w:name w:val="Body text (142)"/>
    <w:basedOn w:val="Normal"/>
    <w:qFormat/>
    <w:rsid w:val="00B36220"/>
    <w:pPr>
      <w:spacing w:after="0" w:line="240" w:lineRule="auto"/>
    </w:pPr>
  </w:style>
  <w:style w:type="character" w:customStyle="1" w:styleId="Bodytext143">
    <w:name w:val="Body text (143)_"/>
    <w:basedOn w:val="DefaultParagraphFont"/>
    <w:locked/>
    <w:rsid w:val="00B36220"/>
  </w:style>
  <w:style w:type="paragraph" w:customStyle="1" w:styleId="Bodytext1430">
    <w:name w:val="Body text (143)"/>
    <w:basedOn w:val="Normal"/>
    <w:qFormat/>
    <w:rsid w:val="00B36220"/>
    <w:pPr>
      <w:spacing w:after="0" w:line="240" w:lineRule="auto"/>
    </w:pPr>
  </w:style>
  <w:style w:type="character" w:customStyle="1" w:styleId="Bodytext144Exact">
    <w:name w:val="Body text (144) Exact"/>
    <w:basedOn w:val="DefaultParagraphFont"/>
    <w:locked/>
    <w:rsid w:val="00B36220"/>
  </w:style>
  <w:style w:type="paragraph" w:customStyle="1" w:styleId="Bodytext144">
    <w:name w:val="Body text (144)"/>
    <w:basedOn w:val="Normal"/>
    <w:qFormat/>
    <w:rsid w:val="00B36220"/>
    <w:pPr>
      <w:spacing w:after="0" w:line="240" w:lineRule="auto"/>
    </w:pPr>
  </w:style>
  <w:style w:type="character" w:customStyle="1" w:styleId="Bodytext145Exact">
    <w:name w:val="Body text (145) Exact"/>
    <w:basedOn w:val="DefaultParagraphFont"/>
    <w:locked/>
    <w:rsid w:val="00B36220"/>
  </w:style>
  <w:style w:type="paragraph" w:customStyle="1" w:styleId="Bodytext145">
    <w:name w:val="Body text (145)"/>
    <w:basedOn w:val="Normal"/>
    <w:qFormat/>
    <w:rsid w:val="00B36220"/>
    <w:pPr>
      <w:spacing w:after="0" w:line="240" w:lineRule="auto"/>
    </w:pPr>
  </w:style>
  <w:style w:type="character" w:customStyle="1" w:styleId="Bodytext146">
    <w:name w:val="Body text (146)_"/>
    <w:basedOn w:val="DefaultParagraphFont"/>
    <w:locked/>
    <w:rsid w:val="00B36220"/>
  </w:style>
  <w:style w:type="paragraph" w:customStyle="1" w:styleId="Bodytext1460">
    <w:name w:val="Body text (146)"/>
    <w:basedOn w:val="Normal"/>
    <w:qFormat/>
    <w:rsid w:val="00B36220"/>
    <w:pPr>
      <w:spacing w:after="0" w:line="240" w:lineRule="auto"/>
    </w:pPr>
  </w:style>
  <w:style w:type="character" w:customStyle="1" w:styleId="Heading23">
    <w:name w:val="Heading #23_"/>
    <w:basedOn w:val="DefaultParagraphFont"/>
    <w:locked/>
    <w:rsid w:val="00B36220"/>
  </w:style>
  <w:style w:type="paragraph" w:customStyle="1" w:styleId="Heading230">
    <w:name w:val="Heading #23"/>
    <w:basedOn w:val="Normal"/>
    <w:qFormat/>
    <w:rsid w:val="00B36220"/>
    <w:pPr>
      <w:spacing w:after="0" w:line="240" w:lineRule="auto"/>
    </w:pPr>
  </w:style>
  <w:style w:type="character" w:customStyle="1" w:styleId="Picturecaption36">
    <w:name w:val="Picture caption (36)_"/>
    <w:basedOn w:val="DefaultParagraphFont"/>
    <w:locked/>
    <w:rsid w:val="00B36220"/>
  </w:style>
  <w:style w:type="paragraph" w:customStyle="1" w:styleId="Picturecaption360">
    <w:name w:val="Picture caption (36)"/>
    <w:basedOn w:val="Normal"/>
    <w:qFormat/>
    <w:rsid w:val="00B36220"/>
    <w:pPr>
      <w:spacing w:after="0" w:line="240" w:lineRule="auto"/>
    </w:pPr>
  </w:style>
  <w:style w:type="character" w:customStyle="1" w:styleId="Picturecaption42">
    <w:name w:val="Picture caption (42)_"/>
    <w:basedOn w:val="DefaultParagraphFont"/>
    <w:locked/>
    <w:rsid w:val="00B36220"/>
  </w:style>
  <w:style w:type="paragraph" w:customStyle="1" w:styleId="Picturecaption420">
    <w:name w:val="Picture caption (42)"/>
    <w:basedOn w:val="Normal"/>
    <w:qFormat/>
    <w:rsid w:val="00B36220"/>
    <w:pPr>
      <w:spacing w:after="0" w:line="240" w:lineRule="auto"/>
    </w:pPr>
  </w:style>
  <w:style w:type="character" w:customStyle="1" w:styleId="Bodytext154">
    <w:name w:val="Body text (154)_"/>
    <w:basedOn w:val="DefaultParagraphFont"/>
    <w:locked/>
    <w:rsid w:val="00B36220"/>
  </w:style>
  <w:style w:type="paragraph" w:customStyle="1" w:styleId="Bodytext1540">
    <w:name w:val="Body text (154)"/>
    <w:basedOn w:val="Normal"/>
    <w:qFormat/>
    <w:rsid w:val="00B36220"/>
    <w:pPr>
      <w:spacing w:after="0" w:line="240" w:lineRule="auto"/>
    </w:pPr>
  </w:style>
  <w:style w:type="character" w:customStyle="1" w:styleId="Bodytext155">
    <w:name w:val="Body text (155)_"/>
    <w:basedOn w:val="DefaultParagraphFont"/>
    <w:locked/>
    <w:rsid w:val="00B36220"/>
  </w:style>
  <w:style w:type="paragraph" w:customStyle="1" w:styleId="Bodytext1550">
    <w:name w:val="Body text (155)"/>
    <w:basedOn w:val="Normal"/>
    <w:qFormat/>
    <w:rsid w:val="00B36220"/>
    <w:pPr>
      <w:spacing w:after="0" w:line="240" w:lineRule="auto"/>
    </w:pPr>
  </w:style>
  <w:style w:type="character" w:customStyle="1" w:styleId="Bodytext156">
    <w:name w:val="Body text (156)_"/>
    <w:basedOn w:val="DefaultParagraphFont"/>
    <w:locked/>
    <w:rsid w:val="00B36220"/>
  </w:style>
  <w:style w:type="paragraph" w:customStyle="1" w:styleId="Bodytext1560">
    <w:name w:val="Body text (156)"/>
    <w:basedOn w:val="Normal"/>
    <w:qFormat/>
    <w:rsid w:val="00B36220"/>
    <w:pPr>
      <w:spacing w:after="0" w:line="240" w:lineRule="auto"/>
    </w:pPr>
  </w:style>
  <w:style w:type="character" w:customStyle="1" w:styleId="Bodytext60">
    <w:name w:val="Body text (60)_"/>
    <w:basedOn w:val="DefaultParagraphFont"/>
    <w:locked/>
    <w:rsid w:val="00B36220"/>
  </w:style>
  <w:style w:type="paragraph" w:customStyle="1" w:styleId="Bodytext600">
    <w:name w:val="Body text (60)"/>
    <w:basedOn w:val="Normal"/>
    <w:qFormat/>
    <w:rsid w:val="00B36220"/>
    <w:pPr>
      <w:spacing w:after="0" w:line="240" w:lineRule="auto"/>
    </w:pPr>
  </w:style>
  <w:style w:type="character" w:customStyle="1" w:styleId="Bodytext158">
    <w:name w:val="Body text (158)_"/>
    <w:basedOn w:val="DefaultParagraphFont"/>
    <w:locked/>
    <w:rsid w:val="00B36220"/>
  </w:style>
  <w:style w:type="paragraph" w:customStyle="1" w:styleId="Bodytext1580">
    <w:name w:val="Body text (158)"/>
    <w:basedOn w:val="Normal"/>
    <w:qFormat/>
    <w:rsid w:val="00B36220"/>
    <w:pPr>
      <w:spacing w:after="0" w:line="240" w:lineRule="auto"/>
    </w:pPr>
  </w:style>
  <w:style w:type="character" w:customStyle="1" w:styleId="Bodytext159">
    <w:name w:val="Body text (159)_"/>
    <w:basedOn w:val="DefaultParagraphFont"/>
    <w:locked/>
    <w:rsid w:val="00B36220"/>
  </w:style>
  <w:style w:type="paragraph" w:customStyle="1" w:styleId="Bodytext1590">
    <w:name w:val="Body text (159)"/>
    <w:basedOn w:val="Normal"/>
    <w:qFormat/>
    <w:rsid w:val="00B36220"/>
    <w:pPr>
      <w:spacing w:after="0" w:line="240" w:lineRule="auto"/>
    </w:pPr>
  </w:style>
  <w:style w:type="character" w:customStyle="1" w:styleId="Bodytext160">
    <w:name w:val="Body text (160)_"/>
    <w:basedOn w:val="DefaultParagraphFont"/>
    <w:locked/>
    <w:rsid w:val="00B36220"/>
  </w:style>
  <w:style w:type="paragraph" w:customStyle="1" w:styleId="Bodytext1600">
    <w:name w:val="Body text (160)"/>
    <w:basedOn w:val="Normal"/>
    <w:qFormat/>
    <w:rsid w:val="00B36220"/>
    <w:pPr>
      <w:spacing w:after="0" w:line="240" w:lineRule="auto"/>
    </w:pPr>
  </w:style>
  <w:style w:type="character" w:customStyle="1" w:styleId="Picturecaption4">
    <w:name w:val="Picture caption (4)_"/>
    <w:basedOn w:val="DefaultParagraphFont"/>
    <w:locked/>
    <w:rsid w:val="00B36220"/>
  </w:style>
  <w:style w:type="paragraph" w:customStyle="1" w:styleId="Picturecaption40">
    <w:name w:val="Picture caption (4)"/>
    <w:basedOn w:val="Normal"/>
    <w:qFormat/>
    <w:rsid w:val="00B36220"/>
    <w:pPr>
      <w:spacing w:after="0" w:line="240" w:lineRule="auto"/>
    </w:pPr>
  </w:style>
  <w:style w:type="character" w:customStyle="1" w:styleId="Heading10">
    <w:name w:val="Heading #10_"/>
    <w:basedOn w:val="DefaultParagraphFont"/>
    <w:locked/>
    <w:rsid w:val="00B36220"/>
  </w:style>
  <w:style w:type="paragraph" w:customStyle="1" w:styleId="Heading100">
    <w:name w:val="Heading #10"/>
    <w:basedOn w:val="Normal"/>
    <w:qFormat/>
    <w:rsid w:val="00B36220"/>
    <w:pPr>
      <w:spacing w:after="0" w:line="240" w:lineRule="auto"/>
    </w:pPr>
  </w:style>
  <w:style w:type="character" w:customStyle="1" w:styleId="Picturecaption3">
    <w:name w:val="Picture caption (3)_"/>
    <w:basedOn w:val="DefaultParagraphFont"/>
    <w:locked/>
    <w:rsid w:val="00B36220"/>
  </w:style>
  <w:style w:type="paragraph" w:customStyle="1" w:styleId="Picturecaption30">
    <w:name w:val="Picture caption (3)"/>
    <w:basedOn w:val="Normal"/>
    <w:qFormat/>
    <w:rsid w:val="00B36220"/>
    <w:pPr>
      <w:spacing w:after="0" w:line="240" w:lineRule="auto"/>
    </w:pPr>
  </w:style>
  <w:style w:type="character" w:customStyle="1" w:styleId="Heading13">
    <w:name w:val="Heading #13_"/>
    <w:basedOn w:val="DefaultParagraphFont"/>
    <w:locked/>
    <w:rsid w:val="00B36220"/>
  </w:style>
  <w:style w:type="paragraph" w:customStyle="1" w:styleId="Heading130">
    <w:name w:val="Heading #13"/>
    <w:basedOn w:val="Normal"/>
    <w:qFormat/>
    <w:rsid w:val="00B36220"/>
    <w:pPr>
      <w:spacing w:after="0" w:line="240" w:lineRule="auto"/>
    </w:pPr>
  </w:style>
  <w:style w:type="character" w:customStyle="1" w:styleId="Heading92">
    <w:name w:val="Heading #9 (2)_"/>
    <w:basedOn w:val="DefaultParagraphFont"/>
    <w:locked/>
    <w:rsid w:val="00B36220"/>
  </w:style>
  <w:style w:type="paragraph" w:customStyle="1" w:styleId="Heading920">
    <w:name w:val="Heading #9 (2)"/>
    <w:basedOn w:val="Normal"/>
    <w:qFormat/>
    <w:rsid w:val="00B36220"/>
    <w:pPr>
      <w:spacing w:after="0" w:line="240" w:lineRule="auto"/>
    </w:pPr>
  </w:style>
  <w:style w:type="character" w:customStyle="1" w:styleId="Heading15">
    <w:name w:val="Heading #15_"/>
    <w:basedOn w:val="DefaultParagraphFont"/>
    <w:locked/>
    <w:rsid w:val="00B36220"/>
  </w:style>
  <w:style w:type="paragraph" w:customStyle="1" w:styleId="Heading150">
    <w:name w:val="Heading #15"/>
    <w:basedOn w:val="Normal"/>
    <w:qFormat/>
    <w:rsid w:val="00B36220"/>
    <w:pPr>
      <w:spacing w:after="0" w:line="240" w:lineRule="auto"/>
    </w:pPr>
  </w:style>
  <w:style w:type="character" w:customStyle="1" w:styleId="Bodytext38">
    <w:name w:val="Body text (38)_"/>
    <w:basedOn w:val="DefaultParagraphFont"/>
    <w:locked/>
    <w:rsid w:val="00B36220"/>
  </w:style>
  <w:style w:type="paragraph" w:customStyle="1" w:styleId="Bodytext380">
    <w:name w:val="Body text (38)"/>
    <w:basedOn w:val="Normal"/>
    <w:qFormat/>
    <w:rsid w:val="00B36220"/>
    <w:pPr>
      <w:spacing w:after="0" w:line="240" w:lineRule="auto"/>
    </w:pPr>
  </w:style>
  <w:style w:type="character" w:customStyle="1" w:styleId="Heading17">
    <w:name w:val="Heading #17_"/>
    <w:basedOn w:val="DefaultParagraphFont"/>
    <w:locked/>
    <w:rsid w:val="00B36220"/>
  </w:style>
  <w:style w:type="paragraph" w:customStyle="1" w:styleId="Heading170">
    <w:name w:val="Heading #17"/>
    <w:basedOn w:val="Normal"/>
    <w:qFormat/>
    <w:rsid w:val="00B36220"/>
    <w:pPr>
      <w:spacing w:after="0" w:line="240" w:lineRule="auto"/>
    </w:pPr>
  </w:style>
  <w:style w:type="character" w:customStyle="1" w:styleId="Bodytext97Exact">
    <w:name w:val="Body text (97) Exact"/>
    <w:basedOn w:val="DefaultParagraphFont"/>
    <w:locked/>
    <w:rsid w:val="00B36220"/>
  </w:style>
  <w:style w:type="paragraph" w:customStyle="1" w:styleId="Bodytext97">
    <w:name w:val="Body text (97)"/>
    <w:basedOn w:val="Normal"/>
    <w:qFormat/>
    <w:rsid w:val="00B36220"/>
    <w:pPr>
      <w:spacing w:after="0" w:line="240" w:lineRule="auto"/>
    </w:pPr>
  </w:style>
  <w:style w:type="character" w:customStyle="1" w:styleId="Bodytext42">
    <w:name w:val="Body text (42)_"/>
    <w:basedOn w:val="DefaultParagraphFont"/>
    <w:locked/>
    <w:rsid w:val="00B36220"/>
  </w:style>
  <w:style w:type="paragraph" w:customStyle="1" w:styleId="Bodytext420">
    <w:name w:val="Body text (42)"/>
    <w:basedOn w:val="Normal"/>
    <w:qFormat/>
    <w:rsid w:val="00B36220"/>
    <w:pPr>
      <w:spacing w:after="0" w:line="240" w:lineRule="auto"/>
    </w:pPr>
  </w:style>
  <w:style w:type="character" w:customStyle="1" w:styleId="Picturecaption9">
    <w:name w:val="Picture caption (9)_"/>
    <w:basedOn w:val="DefaultParagraphFont"/>
    <w:locked/>
    <w:rsid w:val="00B36220"/>
  </w:style>
  <w:style w:type="paragraph" w:customStyle="1" w:styleId="Picturecaption90">
    <w:name w:val="Picture caption (9)"/>
    <w:basedOn w:val="Normal"/>
    <w:qFormat/>
    <w:rsid w:val="00B36220"/>
    <w:pPr>
      <w:spacing w:after="0" w:line="240" w:lineRule="auto"/>
    </w:pPr>
  </w:style>
  <w:style w:type="character" w:customStyle="1" w:styleId="Bodytext96Exact">
    <w:name w:val="Body text (96) Exact"/>
    <w:basedOn w:val="DefaultParagraphFont"/>
    <w:locked/>
    <w:rsid w:val="00B36220"/>
  </w:style>
  <w:style w:type="paragraph" w:customStyle="1" w:styleId="Bodytext96">
    <w:name w:val="Body text (96)"/>
    <w:basedOn w:val="Normal"/>
    <w:qFormat/>
    <w:rsid w:val="00B36220"/>
    <w:pPr>
      <w:spacing w:after="0" w:line="240" w:lineRule="auto"/>
    </w:pPr>
  </w:style>
  <w:style w:type="character" w:customStyle="1" w:styleId="Heading142">
    <w:name w:val="Heading #14 (2)_"/>
    <w:basedOn w:val="DefaultParagraphFont"/>
    <w:locked/>
    <w:rsid w:val="00B36220"/>
  </w:style>
  <w:style w:type="paragraph" w:customStyle="1" w:styleId="Heading1420">
    <w:name w:val="Heading #14 (2)"/>
    <w:basedOn w:val="Normal"/>
    <w:qFormat/>
    <w:rsid w:val="00B36220"/>
    <w:pPr>
      <w:spacing w:after="0" w:line="240" w:lineRule="auto"/>
    </w:pPr>
  </w:style>
  <w:style w:type="character" w:customStyle="1" w:styleId="Picturecaption31">
    <w:name w:val="Picture caption (31)_"/>
    <w:basedOn w:val="DefaultParagraphFont"/>
    <w:locked/>
    <w:rsid w:val="00B36220"/>
  </w:style>
  <w:style w:type="paragraph" w:customStyle="1" w:styleId="Picturecaption310">
    <w:name w:val="Picture caption (31)"/>
    <w:basedOn w:val="Normal"/>
    <w:qFormat/>
    <w:rsid w:val="00B36220"/>
    <w:pPr>
      <w:spacing w:after="0" w:line="240" w:lineRule="auto"/>
    </w:pPr>
  </w:style>
  <w:style w:type="character" w:customStyle="1" w:styleId="Picturecaption27">
    <w:name w:val="Picture caption (27)_"/>
    <w:basedOn w:val="DefaultParagraphFont"/>
    <w:locked/>
    <w:rsid w:val="00B36220"/>
  </w:style>
  <w:style w:type="paragraph" w:customStyle="1" w:styleId="Picturecaption270">
    <w:name w:val="Picture caption (27)"/>
    <w:basedOn w:val="Normal"/>
    <w:qFormat/>
    <w:rsid w:val="00B36220"/>
    <w:pPr>
      <w:spacing w:after="0" w:line="240" w:lineRule="auto"/>
    </w:pPr>
  </w:style>
  <w:style w:type="character" w:customStyle="1" w:styleId="Bodytext43Exact">
    <w:name w:val="Body text (43) Exact"/>
    <w:basedOn w:val="DefaultParagraphFont"/>
    <w:locked/>
    <w:rsid w:val="00B36220"/>
  </w:style>
  <w:style w:type="paragraph" w:customStyle="1" w:styleId="Bodytext43">
    <w:name w:val="Body text (43)"/>
    <w:basedOn w:val="Normal"/>
    <w:qFormat/>
    <w:rsid w:val="00B36220"/>
    <w:pPr>
      <w:spacing w:after="0" w:line="240" w:lineRule="auto"/>
    </w:pPr>
  </w:style>
  <w:style w:type="character" w:customStyle="1" w:styleId="Bodytext109">
    <w:name w:val="Body text (109)_"/>
    <w:basedOn w:val="DefaultParagraphFont"/>
    <w:locked/>
    <w:rsid w:val="00B36220"/>
  </w:style>
  <w:style w:type="paragraph" w:customStyle="1" w:styleId="Bodytext1090">
    <w:name w:val="Body text (109)"/>
    <w:basedOn w:val="Normal"/>
    <w:qFormat/>
    <w:rsid w:val="00B36220"/>
    <w:pPr>
      <w:spacing w:after="0" w:line="240" w:lineRule="auto"/>
    </w:pPr>
  </w:style>
  <w:style w:type="character" w:customStyle="1" w:styleId="Bodytext110">
    <w:name w:val="Body text (110)_"/>
    <w:basedOn w:val="DefaultParagraphFont"/>
    <w:locked/>
    <w:rsid w:val="00B36220"/>
  </w:style>
  <w:style w:type="paragraph" w:customStyle="1" w:styleId="Bodytext1100">
    <w:name w:val="Body text (110)"/>
    <w:basedOn w:val="Normal"/>
    <w:qFormat/>
    <w:rsid w:val="00B36220"/>
    <w:pPr>
      <w:spacing w:after="0" w:line="240" w:lineRule="auto"/>
    </w:pPr>
  </w:style>
  <w:style w:type="character" w:customStyle="1" w:styleId="Bodytext111">
    <w:name w:val="Body text (111)_"/>
    <w:basedOn w:val="DefaultParagraphFont"/>
    <w:locked/>
    <w:rsid w:val="00B36220"/>
  </w:style>
  <w:style w:type="paragraph" w:customStyle="1" w:styleId="Bodytext1110">
    <w:name w:val="Body text (111)"/>
    <w:basedOn w:val="Normal"/>
    <w:qFormat/>
    <w:rsid w:val="00B36220"/>
    <w:pPr>
      <w:spacing w:after="0" w:line="240" w:lineRule="auto"/>
    </w:pPr>
  </w:style>
  <w:style w:type="character" w:customStyle="1" w:styleId="Tablecaption7">
    <w:name w:val="Table caption (7)_"/>
    <w:basedOn w:val="DefaultParagraphFont"/>
    <w:locked/>
    <w:rsid w:val="00B36220"/>
  </w:style>
  <w:style w:type="paragraph" w:customStyle="1" w:styleId="Tablecaption70">
    <w:name w:val="Table caption (7)"/>
    <w:basedOn w:val="Normal"/>
    <w:qFormat/>
    <w:rsid w:val="00B36220"/>
    <w:pPr>
      <w:spacing w:after="0" w:line="240" w:lineRule="auto"/>
    </w:pPr>
  </w:style>
  <w:style w:type="character" w:customStyle="1" w:styleId="Bodytext112">
    <w:name w:val="Body text (112)_"/>
    <w:basedOn w:val="DefaultParagraphFont"/>
    <w:locked/>
    <w:rsid w:val="00B36220"/>
  </w:style>
  <w:style w:type="paragraph" w:customStyle="1" w:styleId="Bodytext1120">
    <w:name w:val="Body text (112)"/>
    <w:basedOn w:val="Normal"/>
    <w:qFormat/>
    <w:rsid w:val="00B36220"/>
    <w:pPr>
      <w:spacing w:after="0" w:line="240" w:lineRule="auto"/>
    </w:pPr>
  </w:style>
  <w:style w:type="character" w:customStyle="1" w:styleId="Bodytext113">
    <w:name w:val="Body text (113)_"/>
    <w:basedOn w:val="DefaultParagraphFont"/>
    <w:locked/>
    <w:rsid w:val="00B36220"/>
  </w:style>
  <w:style w:type="paragraph" w:customStyle="1" w:styleId="Bodytext1130">
    <w:name w:val="Body text (113)"/>
    <w:basedOn w:val="Normal"/>
    <w:qFormat/>
    <w:rsid w:val="00B36220"/>
    <w:pPr>
      <w:spacing w:after="0" w:line="240" w:lineRule="auto"/>
    </w:pPr>
  </w:style>
  <w:style w:type="character" w:customStyle="1" w:styleId="Tableofcontents10">
    <w:name w:val="Table of contents (10)_"/>
    <w:basedOn w:val="DefaultParagraphFont"/>
    <w:locked/>
    <w:rsid w:val="00B36220"/>
  </w:style>
  <w:style w:type="paragraph" w:customStyle="1" w:styleId="Tableofcontents100">
    <w:name w:val="Table of contents (10)"/>
    <w:basedOn w:val="Normal"/>
    <w:qFormat/>
    <w:rsid w:val="00B36220"/>
    <w:pPr>
      <w:spacing w:after="0" w:line="240" w:lineRule="auto"/>
    </w:pPr>
  </w:style>
  <w:style w:type="character" w:customStyle="1" w:styleId="Tableofcontents12">
    <w:name w:val="Table of contents (12)_"/>
    <w:basedOn w:val="DefaultParagraphFont"/>
    <w:locked/>
    <w:rsid w:val="00B36220"/>
  </w:style>
  <w:style w:type="paragraph" w:customStyle="1" w:styleId="Tableofcontents120">
    <w:name w:val="Table of contents (12)"/>
    <w:basedOn w:val="Normal"/>
    <w:qFormat/>
    <w:rsid w:val="00B36220"/>
    <w:pPr>
      <w:spacing w:after="0" w:line="240" w:lineRule="auto"/>
    </w:pPr>
  </w:style>
  <w:style w:type="character" w:customStyle="1" w:styleId="Tableofcontents14">
    <w:name w:val="Table of contents (14)_"/>
    <w:basedOn w:val="DefaultParagraphFont"/>
    <w:locked/>
    <w:rsid w:val="00B36220"/>
  </w:style>
  <w:style w:type="paragraph" w:customStyle="1" w:styleId="Tableofcontents140">
    <w:name w:val="Table of contents (14)"/>
    <w:basedOn w:val="Normal"/>
    <w:qFormat/>
    <w:rsid w:val="00B36220"/>
    <w:pPr>
      <w:spacing w:after="0" w:line="240" w:lineRule="auto"/>
    </w:pPr>
  </w:style>
  <w:style w:type="character" w:customStyle="1" w:styleId="Heading162">
    <w:name w:val="Heading #16 (2)_"/>
    <w:basedOn w:val="DefaultParagraphFont"/>
    <w:locked/>
    <w:rsid w:val="00B36220"/>
  </w:style>
  <w:style w:type="paragraph" w:customStyle="1" w:styleId="Heading1620">
    <w:name w:val="Heading #16 (2)"/>
    <w:basedOn w:val="Normal"/>
    <w:qFormat/>
    <w:rsid w:val="00B36220"/>
    <w:pPr>
      <w:spacing w:after="0" w:line="240" w:lineRule="auto"/>
    </w:pPr>
  </w:style>
  <w:style w:type="character" w:customStyle="1" w:styleId="StyleStyle4LatinTimesNewRomanAsianSimSunChar">
    <w:name w:val="Style Style4 + (Latin) Times New Roman (Asian) SimSun Char"/>
    <w:locked/>
    <w:rsid w:val="00B36220"/>
  </w:style>
  <w:style w:type="paragraph" w:customStyle="1" w:styleId="StyleStyle4LatinTimesNewRomanAsianSimSun">
    <w:name w:val="Style Style4 + (Latin) Times New Roman (Asian) SimSun"/>
    <w:basedOn w:val="medium-normal"/>
    <w:qFormat/>
    <w:rsid w:val="00B36220"/>
    <w:pPr>
      <w:spacing w:before="0" w:beforeAutospacing="0" w:after="0" w:afterAutospacing="0"/>
    </w:pPr>
    <w:rPr>
      <w:rFonts w:ascii="Georgia" w:eastAsiaTheme="minorHAnsi"/>
    </w:rPr>
  </w:style>
  <w:style w:type="character" w:customStyle="1" w:styleId="StyleUnderlineCharLatinTimesNewRomanAsianSimSunChar">
    <w:name w:val="Style Underline Char + (Latin) Times New Roman (Asian) SimSun Char"/>
    <w:locked/>
    <w:rsid w:val="00B36220"/>
  </w:style>
  <w:style w:type="paragraph" w:customStyle="1" w:styleId="StyleUnderlineCharLatinTimesNewRomanAsianSimSun">
    <w:name w:val="Style Underline Char + (Latin) Times New Roman (Asian) SimSun"/>
    <w:basedOn w:val="Normal"/>
    <w:qFormat/>
    <w:rsid w:val="00B36220"/>
    <w:pPr>
      <w:spacing w:after="0" w:line="240" w:lineRule="auto"/>
    </w:pPr>
  </w:style>
  <w:style w:type="character" w:customStyle="1" w:styleId="StyleUnderlineCharLatinTimesNewRomanAsianSimSunBoldChar">
    <w:name w:val="Style Underline Char + (Latin) Times New Roman (Asian) SimSun Bold Char"/>
    <w:locked/>
    <w:rsid w:val="00B36220"/>
  </w:style>
  <w:style w:type="paragraph" w:customStyle="1" w:styleId="StyleUnderlineCharLatinTimesNewRomanAsianSimSunBold">
    <w:name w:val="Style Underline Char + (Latin) Times New Roman (Asian) SimSun Bold"/>
    <w:basedOn w:val="Normal"/>
    <w:qFormat/>
    <w:rsid w:val="00B36220"/>
    <w:pPr>
      <w:spacing w:after="0" w:line="240" w:lineRule="auto"/>
    </w:pPr>
  </w:style>
  <w:style w:type="character" w:customStyle="1" w:styleId="StyleStyle1BoldChar">
    <w:name w:val="Style Style1 + Bold Char"/>
    <w:locked/>
    <w:rsid w:val="00B36220"/>
  </w:style>
  <w:style w:type="paragraph" w:customStyle="1" w:styleId="StyleStyle1Bold">
    <w:name w:val="Style Style1 + Bold"/>
    <w:basedOn w:val="Cites"/>
    <w:qFormat/>
    <w:rsid w:val="00B36220"/>
    <w:pPr>
      <w:widowControl/>
    </w:pPr>
    <w:rPr>
      <w:noProof/>
      <w:szCs w:val="20"/>
    </w:rPr>
  </w:style>
  <w:style w:type="character" w:customStyle="1" w:styleId="StyleBoldandUnderlineChar11ptChar">
    <w:name w:val="Style Bold and Underline Char + 11 pt Char"/>
    <w:locked/>
    <w:rsid w:val="00B36220"/>
  </w:style>
  <w:style w:type="paragraph" w:customStyle="1" w:styleId="StyleBoldandUnderlineChar11pt">
    <w:name w:val="Style Bold and Underline Char + 11 pt"/>
    <w:basedOn w:val="UnreadText"/>
    <w:qFormat/>
    <w:rsid w:val="00B36220"/>
    <w:pPr>
      <w:spacing w:line="240" w:lineRule="auto"/>
    </w:pPr>
    <w:rPr>
      <w:rFonts w:eastAsiaTheme="minorHAnsi"/>
      <w:sz w:val="22"/>
    </w:rPr>
  </w:style>
  <w:style w:type="character" w:customStyle="1" w:styleId="StyleStyleStyle4LatinTimesNewRomanAsianSimSunBoldChar">
    <w:name w:val="Style Style Style4 + (Latin) Times New Roman (Asian) SimSun Bold + Char"/>
    <w:locked/>
    <w:rsid w:val="00B36220"/>
  </w:style>
  <w:style w:type="paragraph" w:customStyle="1" w:styleId="StyleStyleStyle4LatinTimesNewRomanAsianSimSunBold">
    <w:name w:val="Style Style Style4 + (Latin) Times New Roman (Asian) SimSun Bold +"/>
    <w:basedOn w:val="Normal"/>
    <w:qFormat/>
    <w:rsid w:val="00B36220"/>
    <w:pPr>
      <w:spacing w:after="0" w:line="240" w:lineRule="auto"/>
    </w:pPr>
  </w:style>
  <w:style w:type="character" w:customStyle="1" w:styleId="StyleStyle4BoldChar">
    <w:name w:val="Style Style4 + Bold Char"/>
    <w:locked/>
    <w:rsid w:val="00B36220"/>
  </w:style>
  <w:style w:type="paragraph" w:customStyle="1" w:styleId="StyleStyle4Bold">
    <w:name w:val="Style Style4 + Bold"/>
    <w:basedOn w:val="medium-normal"/>
    <w:qFormat/>
    <w:rsid w:val="00B36220"/>
    <w:pPr>
      <w:spacing w:before="0" w:beforeAutospacing="0" w:after="0" w:afterAutospacing="0"/>
    </w:pPr>
    <w:rPr>
      <w:rFonts w:ascii="Georgia" w:eastAsiaTheme="minorHAnsi"/>
    </w:rPr>
  </w:style>
  <w:style w:type="character" w:customStyle="1" w:styleId="StyleStyle411ptBorderSinglesolidlineAuto05ptLChar">
    <w:name w:val="Style Style4 + 11 pt Border: : (Single solid line Auto  0.5 pt L... Char"/>
    <w:locked/>
    <w:rsid w:val="00B36220"/>
  </w:style>
  <w:style w:type="paragraph" w:customStyle="1" w:styleId="StyleStyle411ptBorderSinglesolidlineAuto05ptL">
    <w:name w:val="Style Style4 + 11 pt Border: : (Single solid line Auto  0.5 pt L..."/>
    <w:basedOn w:val="medium-normal"/>
    <w:qFormat/>
    <w:rsid w:val="00B36220"/>
    <w:pPr>
      <w:spacing w:before="0" w:beforeAutospacing="0" w:after="0" w:afterAutospacing="0"/>
    </w:pPr>
    <w:rPr>
      <w:rFonts w:ascii="Georgia" w:eastAsiaTheme="minorHAnsi"/>
    </w:rPr>
  </w:style>
  <w:style w:type="character" w:customStyle="1" w:styleId="StyleStyle49ptBoldBorderSinglesolidlineAuto05Char">
    <w:name w:val="Style Style4 + 9 pt Bold Border: : (Single solid line Auto  0.5... Char"/>
    <w:locked/>
    <w:rsid w:val="00B36220"/>
  </w:style>
  <w:style w:type="paragraph" w:customStyle="1" w:styleId="StyleStyle49ptBoldBorderSinglesolidlineAuto05">
    <w:name w:val="Style Style4 + 9 pt Bold Border: : (Single solid line Auto  0.5..."/>
    <w:basedOn w:val="medium-normal"/>
    <w:qFormat/>
    <w:rsid w:val="00B36220"/>
    <w:pPr>
      <w:spacing w:before="0" w:beforeAutospacing="0" w:after="0" w:afterAutospacing="0"/>
    </w:pPr>
    <w:rPr>
      <w:rFonts w:ascii="Georgia" w:eastAsiaTheme="minorHAnsi"/>
    </w:rPr>
  </w:style>
  <w:style w:type="character" w:customStyle="1" w:styleId="StyleStyle49ptBorderSinglesolidlineAuto05ptLiChar">
    <w:name w:val="Style Style4 + 9 pt Border: : (Single solid line Auto  0.5 pt Li... Char"/>
    <w:locked/>
    <w:rsid w:val="00B36220"/>
  </w:style>
  <w:style w:type="paragraph" w:customStyle="1" w:styleId="StyleStyle49ptBorderSinglesolidlineAuto05ptLi">
    <w:name w:val="Style Style4 + 9 pt Border: : (Single solid line Auto  0.5 pt Li..."/>
    <w:basedOn w:val="medium-normal"/>
    <w:next w:val="hotroute1"/>
    <w:qFormat/>
    <w:rsid w:val="00B36220"/>
    <w:pPr>
      <w:spacing w:before="0" w:beforeAutospacing="0" w:after="0" w:afterAutospacing="0"/>
    </w:pPr>
    <w:rPr>
      <w:rFonts w:ascii="Georgia" w:eastAsiaTheme="minorHAnsi"/>
    </w:rPr>
  </w:style>
  <w:style w:type="character" w:customStyle="1" w:styleId="UnderlineCharCharCharCharCharChar">
    <w:name w:val="Underline Char Char Char Char Char Char"/>
    <w:locked/>
    <w:rsid w:val="00B36220"/>
  </w:style>
  <w:style w:type="paragraph" w:customStyle="1" w:styleId="UnderlineCharCharCharCharChar">
    <w:name w:val="Underline Char Char Char Char Char"/>
    <w:basedOn w:val="Normal"/>
    <w:next w:val="BlockHeaderHidden"/>
    <w:qFormat/>
    <w:rsid w:val="00B36220"/>
    <w:pPr>
      <w:spacing w:after="0" w:line="240" w:lineRule="auto"/>
    </w:pPr>
  </w:style>
  <w:style w:type="character" w:customStyle="1" w:styleId="TextsmallChar">
    <w:name w:val="Textsmall Char"/>
    <w:locked/>
    <w:rsid w:val="00B36220"/>
  </w:style>
  <w:style w:type="paragraph" w:customStyle="1" w:styleId="Textsmall0">
    <w:name w:val="Textsmall"/>
    <w:basedOn w:val="Normal"/>
    <w:next w:val="Normal"/>
    <w:qFormat/>
    <w:rsid w:val="00B36220"/>
    <w:pPr>
      <w:spacing w:after="0" w:line="240" w:lineRule="auto"/>
    </w:pPr>
  </w:style>
  <w:style w:type="paragraph" w:customStyle="1" w:styleId="hotroute1">
    <w:name w:val="hot route!"/>
    <w:basedOn w:val="Normal"/>
    <w:next w:val="UnderlinePara"/>
    <w:qFormat/>
    <w:rsid w:val="00B36220"/>
    <w:pPr>
      <w:spacing w:after="0" w:line="240" w:lineRule="auto"/>
    </w:pPr>
  </w:style>
  <w:style w:type="character" w:customStyle="1" w:styleId="BlockHeaderHiddenChar">
    <w:name w:val="Block Header Hidden Char"/>
    <w:basedOn w:val="DefaultParagraphFont"/>
    <w:locked/>
    <w:rsid w:val="00B36220"/>
  </w:style>
  <w:style w:type="paragraph" w:customStyle="1" w:styleId="BlockHeaderHidden">
    <w:name w:val="Block Header Hidden"/>
    <w:basedOn w:val="Normal"/>
    <w:next w:val="Stylecardtext8pt"/>
    <w:autoRedefine/>
    <w:qFormat/>
    <w:rsid w:val="00B36220"/>
    <w:pPr>
      <w:spacing w:after="0" w:line="240" w:lineRule="auto"/>
    </w:pPr>
  </w:style>
  <w:style w:type="paragraph" w:customStyle="1" w:styleId="txgreen">
    <w:name w:val="txgreen"/>
    <w:basedOn w:val="Normal"/>
    <w:uiPriority w:val="99"/>
    <w:qFormat/>
    <w:rsid w:val="00B36220"/>
    <w:pPr>
      <w:spacing w:after="0" w:line="240" w:lineRule="auto"/>
    </w:pPr>
  </w:style>
  <w:style w:type="paragraph" w:customStyle="1" w:styleId="rtecenter">
    <w:name w:val="rtecenter"/>
    <w:basedOn w:val="Normal"/>
    <w:uiPriority w:val="99"/>
    <w:qFormat/>
    <w:rsid w:val="00B36220"/>
    <w:pPr>
      <w:spacing w:after="0" w:line="240" w:lineRule="auto"/>
    </w:pPr>
  </w:style>
  <w:style w:type="paragraph" w:customStyle="1" w:styleId="StyleHeading4TagBigcardNotBold">
    <w:name w:val="Style Heading 4TagBig card + Not Bold"/>
    <w:basedOn w:val="Heading4"/>
    <w:qFormat/>
    <w:rsid w:val="00B36220"/>
    <w:pPr>
      <w:spacing w:before="200" w:line="240" w:lineRule="auto"/>
    </w:pPr>
    <w:rPr>
      <w:iCs w:val="0"/>
      <w:sz w:val="22"/>
    </w:rPr>
  </w:style>
  <w:style w:type="paragraph" w:customStyle="1" w:styleId="Stylecardtext5pt">
    <w:name w:val="Style card text + 5 pt"/>
    <w:basedOn w:val="Normal"/>
    <w:qFormat/>
    <w:rsid w:val="00B36220"/>
    <w:pPr>
      <w:spacing w:after="0" w:line="240" w:lineRule="auto"/>
    </w:pPr>
  </w:style>
  <w:style w:type="character" w:customStyle="1" w:styleId="F7-SmallFont">
    <w:name w:val="F7 - Small Font"/>
    <w:rsid w:val="00B36220"/>
  </w:style>
  <w:style w:type="character" w:customStyle="1" w:styleId="StyleLatinGaramond9ptUnderline">
    <w:name w:val="Style (Latin) Garamond 9 pt Underline"/>
    <w:rsid w:val="00B36220"/>
  </w:style>
  <w:style w:type="character" w:customStyle="1" w:styleId="tkrname">
    <w:name w:val="tkrname"/>
    <w:basedOn w:val="DefaultParagraphFont"/>
    <w:rsid w:val="00B36220"/>
  </w:style>
  <w:style w:type="character" w:customStyle="1" w:styleId="tkrchange">
    <w:name w:val="tkrchange"/>
    <w:basedOn w:val="DefaultParagraphFont"/>
    <w:rsid w:val="00B36220"/>
  </w:style>
  <w:style w:type="character" w:customStyle="1" w:styleId="l9">
    <w:name w:val="l9"/>
    <w:basedOn w:val="DefaultParagraphFont"/>
    <w:rsid w:val="00B36220"/>
  </w:style>
  <w:style w:type="character" w:customStyle="1" w:styleId="l8">
    <w:name w:val="l8"/>
    <w:basedOn w:val="DefaultParagraphFont"/>
    <w:rsid w:val="00B36220"/>
  </w:style>
  <w:style w:type="character" w:customStyle="1" w:styleId="l6">
    <w:name w:val="l6"/>
    <w:basedOn w:val="DefaultParagraphFont"/>
    <w:rsid w:val="00B36220"/>
  </w:style>
  <w:style w:type="character" w:customStyle="1" w:styleId="l7">
    <w:name w:val="l7"/>
    <w:basedOn w:val="DefaultParagraphFont"/>
    <w:rsid w:val="00B36220"/>
  </w:style>
  <w:style w:type="character" w:customStyle="1" w:styleId="ellipsistext">
    <w:name w:val="ellipsis_text"/>
    <w:basedOn w:val="DefaultParagraphFont"/>
    <w:rsid w:val="00B36220"/>
  </w:style>
  <w:style w:type="character" w:customStyle="1" w:styleId="referencediv">
    <w:name w:val="referencediv"/>
    <w:basedOn w:val="DefaultParagraphFont"/>
    <w:rsid w:val="00B36220"/>
  </w:style>
  <w:style w:type="character" w:customStyle="1" w:styleId="A3">
    <w:name w:val="A3"/>
    <w:uiPriority w:val="99"/>
    <w:rsid w:val="00B36220"/>
  </w:style>
  <w:style w:type="character" w:customStyle="1" w:styleId="cite0">
    <w:name w:val="cite0"/>
    <w:rsid w:val="00B36220"/>
  </w:style>
  <w:style w:type="character" w:customStyle="1" w:styleId="hilite1">
    <w:name w:val="hilite1"/>
    <w:rsid w:val="00B36220"/>
  </w:style>
  <w:style w:type="character" w:customStyle="1" w:styleId="Style8pt1">
    <w:name w:val="Style 8 pt1"/>
    <w:basedOn w:val="DefaultParagraphFont"/>
    <w:rsid w:val="00B36220"/>
  </w:style>
  <w:style w:type="character" w:customStyle="1" w:styleId="qlabel">
    <w:name w:val="q_label"/>
    <w:rsid w:val="00B36220"/>
  </w:style>
  <w:style w:type="character" w:customStyle="1" w:styleId="alabel">
    <w:name w:val="a_label"/>
    <w:rsid w:val="00B36220"/>
  </w:style>
  <w:style w:type="character" w:customStyle="1" w:styleId="StyleStyle4CharTimesNewRoman11pt">
    <w:name w:val="Style Style4 Char + Times New Roman 11 pt"/>
    <w:rsid w:val="00B36220"/>
  </w:style>
  <w:style w:type="character" w:customStyle="1" w:styleId="Aunderline">
    <w:name w:val="Aunderline"/>
    <w:qFormat/>
    <w:rsid w:val="00B36220"/>
  </w:style>
  <w:style w:type="character" w:customStyle="1" w:styleId="desc">
    <w:name w:val="desc"/>
    <w:basedOn w:val="DefaultParagraphFont"/>
    <w:rsid w:val="00B36220"/>
  </w:style>
  <w:style w:type="character" w:customStyle="1" w:styleId="titleauthoretc">
    <w:name w:val="titleauthoretc"/>
    <w:rsid w:val="00B36220"/>
  </w:style>
  <w:style w:type="character" w:customStyle="1" w:styleId="in-top">
    <w:name w:val="in-top"/>
    <w:rsid w:val="00B36220"/>
  </w:style>
  <w:style w:type="character" w:customStyle="1" w:styleId="nukeled">
    <w:name w:val="nukeled"/>
    <w:rsid w:val="00B36220"/>
  </w:style>
  <w:style w:type="character" w:customStyle="1" w:styleId="contextlyrelated">
    <w:name w:val="contextly_related"/>
    <w:rsid w:val="00B36220"/>
  </w:style>
  <w:style w:type="character" w:customStyle="1" w:styleId="in-right">
    <w:name w:val="in-right"/>
    <w:rsid w:val="00B36220"/>
  </w:style>
  <w:style w:type="character" w:customStyle="1" w:styleId="adtext">
    <w:name w:val="ad_text"/>
    <w:rsid w:val="00B36220"/>
  </w:style>
  <w:style w:type="character" w:customStyle="1" w:styleId="linkrow">
    <w:name w:val="link_row"/>
    <w:rsid w:val="00B36220"/>
  </w:style>
  <w:style w:type="character" w:customStyle="1" w:styleId="revision-date">
    <w:name w:val="revision-date"/>
    <w:rsid w:val="00B36220"/>
  </w:style>
  <w:style w:type="character" w:customStyle="1" w:styleId="facebook-share">
    <w:name w:val="facebook-share"/>
    <w:rsid w:val="00B36220"/>
  </w:style>
  <w:style w:type="character" w:customStyle="1" w:styleId="facebook-share-label">
    <w:name w:val="facebook-share-label"/>
    <w:rsid w:val="00B36220"/>
  </w:style>
  <w:style w:type="character" w:customStyle="1" w:styleId="cap">
    <w:name w:val="cap"/>
    <w:rsid w:val="00B36220"/>
  </w:style>
  <w:style w:type="character" w:customStyle="1" w:styleId="share">
    <w:name w:val="share"/>
    <w:rsid w:val="00B36220"/>
  </w:style>
  <w:style w:type="character" w:customStyle="1" w:styleId="ata11y">
    <w:name w:val="at_a11y"/>
    <w:rsid w:val="00B36220"/>
  </w:style>
  <w:style w:type="character" w:customStyle="1" w:styleId="tpk">
    <w:name w:val="tpk"/>
    <w:rsid w:val="00B36220"/>
  </w:style>
  <w:style w:type="character" w:customStyle="1" w:styleId="A24">
    <w:name w:val="A24"/>
    <w:uiPriority w:val="99"/>
    <w:rsid w:val="00B36220"/>
  </w:style>
  <w:style w:type="character" w:customStyle="1" w:styleId="A25">
    <w:name w:val="A25"/>
    <w:uiPriority w:val="99"/>
    <w:rsid w:val="00B36220"/>
  </w:style>
  <w:style w:type="character" w:customStyle="1" w:styleId="Headerorfooter">
    <w:name w:val="Header or footer_"/>
    <w:basedOn w:val="DefaultParagraphFont"/>
    <w:rsid w:val="00B36220"/>
  </w:style>
  <w:style w:type="character" w:customStyle="1" w:styleId="Bodytext21">
    <w:name w:val="Body text (2)_"/>
    <w:basedOn w:val="DefaultParagraphFont"/>
    <w:rsid w:val="00B36220"/>
  </w:style>
  <w:style w:type="character" w:customStyle="1" w:styleId="Bodytext22">
    <w:name w:val="Body text (2)"/>
    <w:basedOn w:val="Bodytext30"/>
    <w:rsid w:val="00B36220"/>
  </w:style>
  <w:style w:type="character" w:customStyle="1" w:styleId="Headerorfooter0">
    <w:name w:val="Header or footer"/>
    <w:basedOn w:val="Bodytext100"/>
    <w:rsid w:val="00B36220"/>
    <w:rPr>
      <w:shd w:val="clear" w:color="auto" w:fill="FFFFFF"/>
    </w:rPr>
  </w:style>
  <w:style w:type="character" w:customStyle="1" w:styleId="Bodytext32">
    <w:name w:val="Body text (3)_"/>
    <w:basedOn w:val="DefaultParagraphFont"/>
    <w:rsid w:val="00B36220"/>
  </w:style>
  <w:style w:type="character" w:customStyle="1" w:styleId="Bodytext31Exact">
    <w:name w:val="Body text (31) Exact"/>
    <w:basedOn w:val="DefaultParagraphFont"/>
    <w:rsid w:val="00B36220"/>
  </w:style>
  <w:style w:type="character" w:customStyle="1" w:styleId="Bodytext100">
    <w:name w:val="Body text (10)_"/>
    <w:basedOn w:val="DefaultParagraphFont"/>
    <w:link w:val="Bodytext101"/>
    <w:uiPriority w:val="99"/>
    <w:rsid w:val="00B36220"/>
    <w:rPr>
      <w:shd w:val="clear" w:color="auto" w:fill="FFFFFF"/>
    </w:rPr>
  </w:style>
  <w:style w:type="character" w:customStyle="1" w:styleId="Bodytext30">
    <w:name w:val="Body text (3)"/>
    <w:basedOn w:val="Bodytext3Spacing0ptExact"/>
    <w:rsid w:val="00B36220"/>
  </w:style>
  <w:style w:type="character" w:customStyle="1" w:styleId="Bodytext46">
    <w:name w:val="Body text (46)_"/>
    <w:basedOn w:val="DefaultParagraphFont"/>
    <w:rsid w:val="00B36220"/>
  </w:style>
  <w:style w:type="character" w:customStyle="1" w:styleId="Bodytext51">
    <w:name w:val="Body text (51)_"/>
    <w:basedOn w:val="DefaultParagraphFont"/>
    <w:rsid w:val="00B36220"/>
  </w:style>
  <w:style w:type="character" w:customStyle="1" w:styleId="Bodytext34">
    <w:name w:val="Body text (34)_"/>
    <w:basedOn w:val="DefaultParagraphFont"/>
    <w:rsid w:val="00B36220"/>
  </w:style>
  <w:style w:type="character" w:customStyle="1" w:styleId="Bodytext3Spacing0ptExact">
    <w:name w:val="Body text (3) + Spacing 0 pt Exact"/>
    <w:rsid w:val="00B36220"/>
  </w:style>
  <w:style w:type="character" w:customStyle="1" w:styleId="Bodytext82">
    <w:name w:val="Body text (82)_"/>
    <w:basedOn w:val="DefaultParagraphFont"/>
    <w:rsid w:val="00B36220"/>
  </w:style>
  <w:style w:type="character" w:customStyle="1" w:styleId="PicturecaptionSpacing0ptExact">
    <w:name w:val="Picture caption + Spacing 0 pt Exact"/>
    <w:basedOn w:val="DefaultParagraphFont"/>
    <w:rsid w:val="00B36220"/>
  </w:style>
  <w:style w:type="character" w:customStyle="1" w:styleId="Tableofcontents13">
    <w:name w:val="Table of contents (13)_"/>
    <w:basedOn w:val="DefaultParagraphFont"/>
    <w:rsid w:val="00B36220"/>
  </w:style>
  <w:style w:type="character" w:customStyle="1" w:styleId="Bodytext114">
    <w:name w:val="Body text (114)_"/>
    <w:basedOn w:val="DefaultParagraphFont"/>
    <w:rsid w:val="00B36220"/>
  </w:style>
  <w:style w:type="character" w:customStyle="1" w:styleId="Bodytext115">
    <w:name w:val="Body text (115)_"/>
    <w:basedOn w:val="DefaultParagraphFont"/>
    <w:rsid w:val="00B36220"/>
  </w:style>
  <w:style w:type="character" w:customStyle="1" w:styleId="BodyText40">
    <w:name w:val="Body Text4"/>
    <w:basedOn w:val="DefaultParagraphFont"/>
    <w:rsid w:val="00B36220"/>
  </w:style>
  <w:style w:type="character" w:customStyle="1" w:styleId="Bodytext1150">
    <w:name w:val="Body text (115)"/>
    <w:basedOn w:val="Picturecaption2Spacing0ptExact"/>
    <w:rsid w:val="00B36220"/>
  </w:style>
  <w:style w:type="character" w:customStyle="1" w:styleId="Bodytext820">
    <w:name w:val="Body text (82)"/>
    <w:rsid w:val="00B36220"/>
  </w:style>
  <w:style w:type="character" w:customStyle="1" w:styleId="Bodytext102">
    <w:name w:val="Body text (10)"/>
    <w:basedOn w:val="PicturecaptionSpacing0ptExact"/>
    <w:rsid w:val="00B36220"/>
  </w:style>
  <w:style w:type="character" w:customStyle="1" w:styleId="Bodytext82Spacing0ptExact">
    <w:name w:val="Body text (82) + Spacing 0 pt Exact"/>
    <w:basedOn w:val="Bodytext820"/>
    <w:rsid w:val="00B36220"/>
  </w:style>
  <w:style w:type="character" w:customStyle="1" w:styleId="Bodytext131Exact">
    <w:name w:val="Body text (131) Exact"/>
    <w:basedOn w:val="DefaultParagraphFont"/>
    <w:rsid w:val="00B36220"/>
  </w:style>
  <w:style w:type="character" w:customStyle="1" w:styleId="Picturecaption2Spacing0ptExact">
    <w:name w:val="Picture caption (2) + Spacing 0 pt Exact"/>
    <w:basedOn w:val="DefaultParagraphFont"/>
    <w:rsid w:val="00B36220"/>
  </w:style>
  <w:style w:type="character" w:customStyle="1" w:styleId="Bodytext114Exact">
    <w:name w:val="Body text (114) Exact"/>
    <w:basedOn w:val="Bodytext131Exact"/>
    <w:rsid w:val="00B36220"/>
  </w:style>
  <w:style w:type="character" w:customStyle="1" w:styleId="Bodytext340">
    <w:name w:val="Body text (34)"/>
    <w:basedOn w:val="BodyText40"/>
    <w:rsid w:val="00B36220"/>
  </w:style>
  <w:style w:type="character" w:customStyle="1" w:styleId="Bodytext1409pt">
    <w:name w:val="Body text (140) + 9 pt"/>
    <w:aliases w:val="Not Italic,Table of contents (12) + FrankRuehl,11 pt"/>
    <w:basedOn w:val="DefaultParagraphFont"/>
    <w:rsid w:val="00B36220"/>
  </w:style>
  <w:style w:type="character" w:customStyle="1" w:styleId="Bodytext510">
    <w:name w:val="Body text (51)"/>
    <w:basedOn w:val="Bodytext115"/>
    <w:rsid w:val="00B36220"/>
  </w:style>
  <w:style w:type="character" w:customStyle="1" w:styleId="Bodytext1140">
    <w:name w:val="Body text (114)"/>
    <w:basedOn w:val="Bodytext131Exact"/>
    <w:rsid w:val="00B36220"/>
  </w:style>
  <w:style w:type="character" w:customStyle="1" w:styleId="Tableofcontents130">
    <w:name w:val="Table of contents (13)"/>
    <w:basedOn w:val="Bodytext82Spacing0ptExact"/>
    <w:rsid w:val="00B36220"/>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B36220"/>
  </w:style>
  <w:style w:type="character" w:customStyle="1" w:styleId="Bodytext460">
    <w:name w:val="Body text (46)"/>
    <w:basedOn w:val="Bodytext114"/>
    <w:rsid w:val="00B36220"/>
  </w:style>
  <w:style w:type="character" w:customStyle="1" w:styleId="Bodytext46NotBold">
    <w:name w:val="Body text (46) + Not Bold"/>
    <w:basedOn w:val="Bodytext114"/>
    <w:rsid w:val="00B36220"/>
  </w:style>
  <w:style w:type="character" w:customStyle="1" w:styleId="Bodytext46SegoeUI">
    <w:name w:val="Body text (46) + Segoe UI"/>
    <w:basedOn w:val="Bodytext114"/>
    <w:rsid w:val="00B36220"/>
  </w:style>
  <w:style w:type="character" w:customStyle="1" w:styleId="Bodytext115Spacing0ptExact">
    <w:name w:val="Body text (115) + Spacing 0 pt Exact"/>
    <w:basedOn w:val="Picturecaption2Spacing0ptExact"/>
    <w:rsid w:val="00B36220"/>
  </w:style>
  <w:style w:type="character" w:customStyle="1" w:styleId="Picturecaption42SmallCaps">
    <w:name w:val="Picture caption (42) + Small Caps"/>
    <w:basedOn w:val="DefaultParagraphFont"/>
    <w:rsid w:val="00B36220"/>
  </w:style>
  <w:style w:type="character" w:customStyle="1" w:styleId="Bodytext155Exact">
    <w:name w:val="Body text (155) Exact"/>
    <w:basedOn w:val="DefaultParagraphFont"/>
    <w:rsid w:val="00B36220"/>
  </w:style>
  <w:style w:type="character" w:customStyle="1" w:styleId="Bodytext157">
    <w:name w:val="Body text (157)_"/>
    <w:basedOn w:val="DefaultParagraphFont"/>
    <w:rsid w:val="00B36220"/>
  </w:style>
  <w:style w:type="character" w:customStyle="1" w:styleId="Bodytext157Spacing0pt">
    <w:name w:val="Body text (157) + Spacing 0 pt"/>
    <w:basedOn w:val="Bodytext39"/>
    <w:rsid w:val="00B36220"/>
  </w:style>
  <w:style w:type="character" w:customStyle="1" w:styleId="Bodytext1570">
    <w:name w:val="Body text (157)"/>
    <w:basedOn w:val="Bodytext39"/>
    <w:rsid w:val="00B36220"/>
  </w:style>
  <w:style w:type="character" w:customStyle="1" w:styleId="Heading2213pt">
    <w:name w:val="Heading #22 + 13 pt"/>
    <w:basedOn w:val="DefaultParagraphFont"/>
    <w:rsid w:val="00B36220"/>
  </w:style>
  <w:style w:type="character" w:customStyle="1" w:styleId="Heading22125pt">
    <w:name w:val="Heading #22 + 12.5 pt"/>
    <w:basedOn w:val="DefaultParagraphFont"/>
    <w:rsid w:val="00B36220"/>
  </w:style>
  <w:style w:type="character" w:customStyle="1" w:styleId="Bodytext300">
    <w:name w:val="Body text (30)_"/>
    <w:basedOn w:val="DefaultParagraphFont"/>
    <w:rsid w:val="00B36220"/>
  </w:style>
  <w:style w:type="character" w:customStyle="1" w:styleId="Bodytext301">
    <w:name w:val="Body text (30)"/>
    <w:basedOn w:val="Bodytext3TimesNewRoman"/>
    <w:rsid w:val="00B36220"/>
  </w:style>
  <w:style w:type="character" w:customStyle="1" w:styleId="Bodytext39">
    <w:name w:val="Body text (39)_"/>
    <w:basedOn w:val="DefaultParagraphFont"/>
    <w:rsid w:val="00B36220"/>
  </w:style>
  <w:style w:type="character" w:customStyle="1" w:styleId="Bodytext390">
    <w:name w:val="Body text (39)"/>
    <w:basedOn w:val="BodytextExact"/>
    <w:rsid w:val="00B36220"/>
  </w:style>
  <w:style w:type="character" w:customStyle="1" w:styleId="Bodytext159Exact">
    <w:name w:val="Body text (159) Exact"/>
    <w:basedOn w:val="DefaultParagraphFont"/>
    <w:rsid w:val="00B36220"/>
  </w:style>
  <w:style w:type="character" w:customStyle="1" w:styleId="Bodytext60Spacing0pt">
    <w:name w:val="Body text (60) + Spacing 0 pt"/>
    <w:basedOn w:val="DefaultParagraphFont"/>
    <w:rsid w:val="00B36220"/>
  </w:style>
  <w:style w:type="character" w:customStyle="1" w:styleId="Bodytext3Spacing-1pt">
    <w:name w:val="Body text (3) + Spacing -1 pt"/>
    <w:basedOn w:val="Bodytext3Spacing0ptExact"/>
    <w:rsid w:val="00B36220"/>
  </w:style>
  <w:style w:type="character" w:customStyle="1" w:styleId="Bodytext3TimesNewRoman">
    <w:name w:val="Body text (3) + Times New Roman"/>
    <w:aliases w:val="11.5 pt"/>
    <w:basedOn w:val="Bodytext3Spacing0ptExact"/>
    <w:rsid w:val="00B36220"/>
  </w:style>
  <w:style w:type="character" w:customStyle="1" w:styleId="Bodytext2NotBold">
    <w:name w:val="Body text (2) + Not Bold"/>
    <w:basedOn w:val="Bodytext30"/>
    <w:rsid w:val="00B36220"/>
  </w:style>
  <w:style w:type="character" w:customStyle="1" w:styleId="BodytextExact">
    <w:name w:val="Body text Exact"/>
    <w:basedOn w:val="DefaultParagraphFont"/>
    <w:rsid w:val="00B36220"/>
  </w:style>
  <w:style w:type="character" w:customStyle="1" w:styleId="Heading13Italic">
    <w:name w:val="Heading #13 + Italic"/>
    <w:basedOn w:val="DefaultParagraphFont"/>
    <w:rsid w:val="00B36220"/>
  </w:style>
  <w:style w:type="character" w:customStyle="1" w:styleId="Heading92Spacing2pt">
    <w:name w:val="Heading #9 (2) + Spacing 2 pt"/>
    <w:basedOn w:val="DefaultParagraphFont"/>
    <w:rsid w:val="00B36220"/>
  </w:style>
  <w:style w:type="character" w:customStyle="1" w:styleId="Bodytext38Spacing0pt">
    <w:name w:val="Body text (38) + Spacing 0 pt"/>
    <w:basedOn w:val="DefaultParagraphFont"/>
    <w:rsid w:val="00B36220"/>
  </w:style>
  <w:style w:type="character" w:customStyle="1" w:styleId="Bodytext42Spacing-1pt">
    <w:name w:val="Body text (42) + Spacing -1 pt"/>
    <w:basedOn w:val="DefaultParagraphFont"/>
    <w:rsid w:val="00B36220"/>
  </w:style>
  <w:style w:type="character" w:customStyle="1" w:styleId="Bodytext35">
    <w:name w:val="Body text (35)_"/>
    <w:basedOn w:val="DefaultParagraphFont"/>
    <w:rsid w:val="00B36220"/>
  </w:style>
  <w:style w:type="character" w:customStyle="1" w:styleId="Picturecaption19">
    <w:name w:val="Picture caption (19)_"/>
    <w:basedOn w:val="DefaultParagraphFont"/>
    <w:rsid w:val="00B36220"/>
  </w:style>
  <w:style w:type="character" w:customStyle="1" w:styleId="Picturecaption9Exact">
    <w:name w:val="Picture caption (9) Exact"/>
    <w:basedOn w:val="DefaultParagraphFont"/>
    <w:rsid w:val="00B36220"/>
  </w:style>
  <w:style w:type="character" w:customStyle="1" w:styleId="Bodytext87">
    <w:name w:val="Body text (87)_"/>
    <w:basedOn w:val="DefaultParagraphFont"/>
    <w:rsid w:val="00B36220"/>
  </w:style>
  <w:style w:type="character" w:customStyle="1" w:styleId="Bodytext61">
    <w:name w:val="Body text (6)_"/>
    <w:basedOn w:val="DefaultParagraphFont"/>
    <w:rsid w:val="00B36220"/>
  </w:style>
  <w:style w:type="character" w:customStyle="1" w:styleId="Heading142SmallCaps">
    <w:name w:val="Heading #14 (2) + Small Caps"/>
    <w:basedOn w:val="DefaultParagraphFont"/>
    <w:rsid w:val="00B36220"/>
  </w:style>
  <w:style w:type="character" w:customStyle="1" w:styleId="Bodytext350">
    <w:name w:val="Body text (35)"/>
    <w:basedOn w:val="Picturecaption190"/>
    <w:rsid w:val="00B36220"/>
  </w:style>
  <w:style w:type="character" w:customStyle="1" w:styleId="Picturecaption190">
    <w:name w:val="Picture caption (19)"/>
    <w:basedOn w:val="Picturecaption27Spacing0pt"/>
    <w:rsid w:val="00B36220"/>
  </w:style>
  <w:style w:type="character" w:customStyle="1" w:styleId="Picturecaption27Spacing0pt">
    <w:name w:val="Picture caption (27) + Spacing 0 pt"/>
    <w:basedOn w:val="DefaultParagraphFont"/>
    <w:rsid w:val="00B36220"/>
  </w:style>
  <w:style w:type="character" w:customStyle="1" w:styleId="Bodytext43Spacing0ptExact">
    <w:name w:val="Body text (43) + Spacing 0 pt Exact"/>
    <w:basedOn w:val="DefaultParagraphFont"/>
    <w:rsid w:val="00B36220"/>
  </w:style>
  <w:style w:type="character" w:customStyle="1" w:styleId="Bodytext62">
    <w:name w:val="Body text (6)"/>
    <w:basedOn w:val="Bodytext870"/>
    <w:rsid w:val="00B36220"/>
  </w:style>
  <w:style w:type="character" w:customStyle="1" w:styleId="Bodytext870">
    <w:name w:val="Body text (87)"/>
    <w:basedOn w:val="DefaultParagraphFont"/>
    <w:rsid w:val="00B36220"/>
  </w:style>
  <w:style w:type="character" w:customStyle="1" w:styleId="BodytextSegoeUI">
    <w:name w:val="Body text + Segoe UI"/>
    <w:aliases w:val="21.5 pt"/>
    <w:basedOn w:val="DefaultParagraphFont"/>
    <w:rsid w:val="00B36220"/>
  </w:style>
  <w:style w:type="character" w:customStyle="1" w:styleId="Bodytext68">
    <w:name w:val="Body text (68)_"/>
    <w:basedOn w:val="DefaultParagraphFont"/>
    <w:rsid w:val="00B36220"/>
  </w:style>
  <w:style w:type="character" w:customStyle="1" w:styleId="Bodytext112SmallCaps">
    <w:name w:val="Body text (112) + Small Caps"/>
    <w:basedOn w:val="DefaultParagraphFont"/>
    <w:rsid w:val="00B36220"/>
  </w:style>
  <w:style w:type="character" w:customStyle="1" w:styleId="Bodytext680">
    <w:name w:val="Body text (68)"/>
    <w:basedOn w:val="Heading162SmallCaps"/>
    <w:rsid w:val="00B36220"/>
  </w:style>
  <w:style w:type="character" w:customStyle="1" w:styleId="Tableofcontents11">
    <w:name w:val="Table of contents (11)_"/>
    <w:basedOn w:val="DefaultParagraphFont"/>
    <w:rsid w:val="00B36220"/>
  </w:style>
  <w:style w:type="character" w:customStyle="1" w:styleId="Tableofcontents110">
    <w:name w:val="Table of contents (11)"/>
    <w:basedOn w:val="article-quote-right"/>
    <w:rsid w:val="00B36220"/>
  </w:style>
  <w:style w:type="character" w:customStyle="1" w:styleId="Tableofcontents15">
    <w:name w:val="Table of contents (15)_"/>
    <w:basedOn w:val="DefaultParagraphFont"/>
    <w:rsid w:val="00B36220"/>
  </w:style>
  <w:style w:type="character" w:customStyle="1" w:styleId="Tableofcontents150">
    <w:name w:val="Table of contents (15)"/>
    <w:basedOn w:val="StyleBox12pt"/>
    <w:rsid w:val="00B36220"/>
  </w:style>
  <w:style w:type="character" w:customStyle="1" w:styleId="Heading162SmallCaps">
    <w:name w:val="Heading #16 (2) + Small Caps"/>
    <w:basedOn w:val="DefaultParagraphFont"/>
    <w:rsid w:val="00B36220"/>
  </w:style>
  <w:style w:type="character" w:customStyle="1" w:styleId="ft6">
    <w:name w:val="ft6"/>
    <w:basedOn w:val="DefaultParagraphFont"/>
    <w:rsid w:val="00B36220"/>
  </w:style>
  <w:style w:type="character" w:customStyle="1" w:styleId="amp">
    <w:name w:val="amp"/>
    <w:basedOn w:val="DefaultParagraphFont"/>
    <w:rsid w:val="00B36220"/>
  </w:style>
  <w:style w:type="character" w:customStyle="1" w:styleId="article-quote-right">
    <w:name w:val="article-quote-right"/>
    <w:basedOn w:val="DefaultParagraphFont"/>
    <w:rsid w:val="00B36220"/>
  </w:style>
  <w:style w:type="character" w:customStyle="1" w:styleId="StyleBox12ptBold">
    <w:name w:val="Style Box + 12 pt Bold"/>
    <w:basedOn w:val="DefaultParagraphFont"/>
    <w:rsid w:val="00B36220"/>
  </w:style>
  <w:style w:type="character" w:customStyle="1" w:styleId="StyleBox12pt">
    <w:name w:val="Style Box + 12 pt"/>
    <w:basedOn w:val="DefaultParagraphFont"/>
    <w:rsid w:val="00B36220"/>
  </w:style>
  <w:style w:type="character" w:customStyle="1" w:styleId="BoldandUnderlineCharCharCharChar">
    <w:name w:val="Bold and Underline Char Char Char Char"/>
    <w:rsid w:val="00B36220"/>
  </w:style>
  <w:style w:type="character" w:customStyle="1" w:styleId="BoldandUnderlineCharChar">
    <w:name w:val="Bold and Underline Char Char"/>
    <w:rsid w:val="00B36220"/>
  </w:style>
  <w:style w:type="character" w:customStyle="1" w:styleId="commentstext">
    <w:name w:val="commentstext"/>
    <w:rsid w:val="00B36220"/>
  </w:style>
  <w:style w:type="character" w:customStyle="1" w:styleId="dd">
    <w:name w:val="dd"/>
    <w:rsid w:val="00B36220"/>
  </w:style>
  <w:style w:type="character" w:customStyle="1" w:styleId="underLight">
    <w:name w:val="underLight"/>
    <w:uiPriority w:val="1"/>
    <w:qFormat/>
    <w:rsid w:val="00B36220"/>
  </w:style>
  <w:style w:type="character" w:customStyle="1" w:styleId="author-rss">
    <w:name w:val="author-rss"/>
    <w:rsid w:val="00B36220"/>
  </w:style>
  <w:style w:type="character" w:customStyle="1" w:styleId="at">
    <w:name w:val="at"/>
    <w:basedOn w:val="DefaultParagraphFont"/>
    <w:rsid w:val="00B36220"/>
  </w:style>
  <w:style w:type="character" w:customStyle="1" w:styleId="source">
    <w:name w:val="source"/>
    <w:rsid w:val="00B36220"/>
  </w:style>
  <w:style w:type="character" w:customStyle="1" w:styleId="bioline">
    <w:name w:val="bioline"/>
    <w:rsid w:val="00B36220"/>
  </w:style>
  <w:style w:type="character" w:customStyle="1" w:styleId="wikicreatelink">
    <w:name w:val="wikicreatelink"/>
    <w:basedOn w:val="DefaultParagraphFont"/>
    <w:rsid w:val="00B36220"/>
  </w:style>
  <w:style w:type="character" w:customStyle="1" w:styleId="facebook-share-count">
    <w:name w:val="facebook-share-count"/>
    <w:basedOn w:val="DefaultParagraphFont"/>
    <w:rsid w:val="00B36220"/>
  </w:style>
  <w:style w:type="character" w:customStyle="1" w:styleId="tickerwrap">
    <w:name w:val="ticker_wrap"/>
    <w:basedOn w:val="DefaultParagraphFont"/>
    <w:rsid w:val="00B36220"/>
  </w:style>
  <w:style w:type="character" w:customStyle="1" w:styleId="smallcaps0">
    <w:name w:val="small_caps"/>
    <w:basedOn w:val="DefaultParagraphFont"/>
    <w:rsid w:val="00B36220"/>
  </w:style>
  <w:style w:type="character" w:customStyle="1" w:styleId="bodycopy">
    <w:name w:val="bodycopy"/>
    <w:basedOn w:val="DefaultParagraphFont"/>
    <w:rsid w:val="00B36220"/>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B36220"/>
  </w:style>
  <w:style w:type="character" w:customStyle="1" w:styleId="StyleGaramondText1">
    <w:name w:val="Style Garamond Text 1"/>
    <w:basedOn w:val="DefaultParagraphFont"/>
    <w:rsid w:val="00B36220"/>
  </w:style>
  <w:style w:type="character" w:customStyle="1" w:styleId="StyleGaramondText1Underline">
    <w:name w:val="Style Garamond Text 1 Underline"/>
    <w:basedOn w:val="DefaultParagraphFont"/>
    <w:rsid w:val="00B36220"/>
  </w:style>
  <w:style w:type="character" w:customStyle="1" w:styleId="StyleBoldUnderlineBorderSinglesolidlineAuto05pt">
    <w:name w:val="Style Bold Underline Border: : (Single solid line Auto  0.5 pt ..."/>
    <w:basedOn w:val="DefaultParagraphFont"/>
    <w:rsid w:val="00B36220"/>
  </w:style>
  <w:style w:type="character" w:customStyle="1" w:styleId="StyleStyleBoldUnderlineUnderlineIntenseEmphasisIntenseEmpha">
    <w:name w:val="Style Style Bold UnderlineUnderlineIntense EmphasisIntense Empha..."/>
    <w:basedOn w:val="DefaultParagraphFont"/>
    <w:rsid w:val="00B36220"/>
  </w:style>
  <w:style w:type="character" w:customStyle="1" w:styleId="Style7ptBold">
    <w:name w:val="Style 7 pt Bold"/>
    <w:basedOn w:val="DefaultParagraphFont"/>
    <w:rsid w:val="00B36220"/>
  </w:style>
  <w:style w:type="character" w:styleId="HTMLAcronym">
    <w:name w:val="HTML Acronym"/>
    <w:basedOn w:val="DefaultParagraphFont"/>
    <w:unhideWhenUsed/>
    <w:rsid w:val="00B36220"/>
  </w:style>
  <w:style w:type="paragraph" w:styleId="BlockText">
    <w:name w:val="Block Text"/>
    <w:basedOn w:val="Normal"/>
    <w:unhideWhenUsed/>
    <w:rsid w:val="00B36220"/>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pacing w:after="0" w:line="240" w:lineRule="auto"/>
      <w:ind w:left="1152" w:right="1152"/>
    </w:pPr>
    <w:rPr>
      <w:rFonts w:asciiTheme="minorHAnsi" w:hAnsiTheme="minorHAnsi"/>
      <w:i/>
      <w:iCs/>
      <w:color w:val="5B9BD5" w:themeColor="accent1"/>
    </w:rPr>
  </w:style>
  <w:style w:type="paragraph" w:styleId="NormalIndent">
    <w:name w:val="Normal Indent"/>
    <w:basedOn w:val="Normal"/>
    <w:unhideWhenUsed/>
    <w:rsid w:val="00B36220"/>
    <w:pPr>
      <w:spacing w:after="0" w:line="240" w:lineRule="auto"/>
      <w:ind w:left="720"/>
    </w:pPr>
  </w:style>
  <w:style w:type="paragraph" w:styleId="EnvelopeReturn">
    <w:name w:val="envelope return"/>
    <w:basedOn w:val="Normal"/>
    <w:unhideWhenUsed/>
    <w:rsid w:val="00B36220"/>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nhideWhenUsed/>
    <w:rsid w:val="00B36220"/>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HTMLAddress">
    <w:name w:val="HTML Address"/>
    <w:basedOn w:val="Normal"/>
    <w:link w:val="HTMLAddressChar"/>
    <w:uiPriority w:val="99"/>
    <w:unhideWhenUsed/>
    <w:rsid w:val="00B36220"/>
    <w:pPr>
      <w:spacing w:after="0" w:line="240" w:lineRule="auto"/>
    </w:pPr>
    <w:rPr>
      <w:i/>
      <w:iCs/>
    </w:rPr>
  </w:style>
  <w:style w:type="character" w:customStyle="1" w:styleId="HTMLAddressChar">
    <w:name w:val="HTML Address Char"/>
    <w:basedOn w:val="DefaultParagraphFont"/>
    <w:link w:val="HTMLAddress"/>
    <w:uiPriority w:val="99"/>
    <w:rsid w:val="00B36220"/>
    <w:rPr>
      <w:rFonts w:ascii="Calibri" w:hAnsi="Calibri"/>
      <w:i/>
      <w:iCs/>
    </w:rPr>
  </w:style>
  <w:style w:type="paragraph" w:styleId="Index1">
    <w:name w:val="index 1"/>
    <w:basedOn w:val="Normal"/>
    <w:next w:val="Normal"/>
    <w:autoRedefine/>
    <w:unhideWhenUsed/>
    <w:rsid w:val="00B36220"/>
    <w:pPr>
      <w:spacing w:after="0" w:line="240" w:lineRule="auto"/>
      <w:ind w:left="220" w:hanging="220"/>
    </w:pPr>
  </w:style>
  <w:style w:type="character" w:customStyle="1" w:styleId="BodyTextIndent3Char">
    <w:name w:val="Body Text Indent 3 Char"/>
    <w:basedOn w:val="DefaultParagraphFont"/>
    <w:uiPriority w:val="99"/>
    <w:locked/>
    <w:rsid w:val="00B36220"/>
  </w:style>
  <w:style w:type="character" w:customStyle="1" w:styleId="cardunderlineChar">
    <w:name w:val="card underline Char"/>
    <w:locked/>
    <w:rsid w:val="00B36220"/>
  </w:style>
  <w:style w:type="paragraph" w:customStyle="1" w:styleId="cardunderline">
    <w:name w:val="card underline"/>
    <w:basedOn w:val="Normal"/>
    <w:next w:val="GAUnderline"/>
    <w:qFormat/>
    <w:rsid w:val="00B36220"/>
    <w:pPr>
      <w:spacing w:after="0" w:line="240" w:lineRule="auto"/>
    </w:pPr>
  </w:style>
  <w:style w:type="character" w:customStyle="1" w:styleId="StyleHeading4UnderlinedsmalltextGaramondChar">
    <w:name w:val="Style Heading 4Underlinedsmall text + Garamond Char"/>
    <w:locked/>
    <w:rsid w:val="00B36220"/>
  </w:style>
  <w:style w:type="paragraph" w:customStyle="1" w:styleId="StyleHeading4UnderlinedsmalltextGaramond">
    <w:name w:val="Style Heading 4Underlinedsmall text + Garamond"/>
    <w:basedOn w:val="Heading4"/>
    <w:qFormat/>
    <w:rsid w:val="00B36220"/>
    <w:pPr>
      <w:spacing w:before="200" w:line="240" w:lineRule="auto"/>
    </w:pPr>
    <w:rPr>
      <w:iCs w:val="0"/>
      <w:sz w:val="22"/>
    </w:rPr>
  </w:style>
  <w:style w:type="paragraph" w:customStyle="1" w:styleId="Heading2-NotBold">
    <w:name w:val="Heading 2 - Not Bold"/>
    <w:basedOn w:val="Heading2"/>
    <w:autoRedefine/>
    <w:uiPriority w:val="99"/>
    <w:qFormat/>
    <w:rsid w:val="00B36220"/>
    <w:pPr>
      <w:spacing w:before="480" w:line="240" w:lineRule="auto"/>
    </w:pPr>
  </w:style>
  <w:style w:type="paragraph" w:customStyle="1" w:styleId="Heading2-Bold">
    <w:name w:val="Heading 2 - Bold"/>
    <w:basedOn w:val="Normal"/>
    <w:next w:val="Micro"/>
    <w:autoRedefine/>
    <w:uiPriority w:val="99"/>
    <w:qFormat/>
    <w:rsid w:val="00B36220"/>
    <w:pPr>
      <w:spacing w:after="0" w:line="240" w:lineRule="auto"/>
    </w:pPr>
  </w:style>
  <w:style w:type="paragraph" w:customStyle="1" w:styleId="tag">
    <w:name w:val="%tag"/>
    <w:basedOn w:val="Normal"/>
    <w:next w:val="Normal"/>
    <w:link w:val="tagChar0"/>
    <w:uiPriority w:val="99"/>
    <w:qFormat/>
    <w:rsid w:val="00B36220"/>
    <w:pPr>
      <w:spacing w:after="0" w:line="240" w:lineRule="auto"/>
    </w:pPr>
  </w:style>
  <w:style w:type="character" w:customStyle="1" w:styleId="Style2Char0">
    <w:name w:val="Style 2 Char"/>
    <w:uiPriority w:val="99"/>
    <w:locked/>
    <w:rsid w:val="00B36220"/>
  </w:style>
  <w:style w:type="character" w:customStyle="1" w:styleId="GAUnderlineChar">
    <w:name w:val="GA Underline Char"/>
    <w:locked/>
    <w:rsid w:val="00B36220"/>
  </w:style>
  <w:style w:type="paragraph" w:customStyle="1" w:styleId="GAUnderline">
    <w:name w:val="GA Underline"/>
    <w:basedOn w:val="Normal"/>
    <w:next w:val="StyleHeading2TagHEADING2TagCite11pt"/>
    <w:qFormat/>
    <w:rsid w:val="00B36220"/>
    <w:pPr>
      <w:spacing w:after="0" w:line="240" w:lineRule="auto"/>
    </w:pPr>
  </w:style>
  <w:style w:type="character" w:customStyle="1" w:styleId="textsmallChar0">
    <w:name w:val="textsmall Char"/>
    <w:locked/>
    <w:rsid w:val="00B36220"/>
  </w:style>
  <w:style w:type="character" w:customStyle="1" w:styleId="cardtextChar3">
    <w:name w:val="cardtext Char"/>
    <w:locked/>
    <w:rsid w:val="00B36220"/>
  </w:style>
  <w:style w:type="paragraph" w:customStyle="1" w:styleId="h-lead">
    <w:name w:val="h-lead"/>
    <w:basedOn w:val="Normal"/>
    <w:next w:val="Brief"/>
    <w:uiPriority w:val="99"/>
    <w:qFormat/>
    <w:rsid w:val="00B36220"/>
    <w:pPr>
      <w:spacing w:after="0" w:line="240" w:lineRule="auto"/>
    </w:pPr>
  </w:style>
  <w:style w:type="paragraph" w:customStyle="1" w:styleId="intro">
    <w:name w:val="intro"/>
    <w:basedOn w:val="Normal"/>
    <w:next w:val="CM2"/>
    <w:uiPriority w:val="99"/>
    <w:qFormat/>
    <w:rsid w:val="00B36220"/>
    <w:pPr>
      <w:spacing w:after="0" w:line="240" w:lineRule="auto"/>
    </w:pPr>
  </w:style>
  <w:style w:type="character" w:customStyle="1" w:styleId="StyleHeading2TagHEADING2TagCite11ptChar">
    <w:name w:val="Style Heading 2TagHEADING 2Tag&amp;Cite + 11 pt Char"/>
    <w:locked/>
    <w:rsid w:val="00B36220"/>
  </w:style>
  <w:style w:type="paragraph" w:customStyle="1" w:styleId="StyleHeading2TagHEADING2TagCite11pt">
    <w:name w:val="Style Heading 2TagHEADING 2Tag&amp;Cite + 11 pt"/>
    <w:basedOn w:val="Heading2"/>
    <w:next w:val="CM16"/>
    <w:qFormat/>
    <w:rsid w:val="00B36220"/>
    <w:pPr>
      <w:spacing w:before="480" w:line="240" w:lineRule="auto"/>
    </w:pPr>
  </w:style>
  <w:style w:type="paragraph" w:customStyle="1" w:styleId="F3-TagAuthor">
    <w:name w:val="F3 - Tag/Author"/>
    <w:basedOn w:val="Normal"/>
    <w:next w:val="CM19"/>
    <w:uiPriority w:val="99"/>
    <w:qFormat/>
    <w:rsid w:val="00B36220"/>
    <w:pPr>
      <w:spacing w:after="0" w:line="240" w:lineRule="auto"/>
    </w:pPr>
  </w:style>
  <w:style w:type="paragraph" w:customStyle="1" w:styleId="F5-UnderlineNormal">
    <w:name w:val="F5 - Underline Normal"/>
    <w:basedOn w:val="Normal"/>
    <w:next w:val="CM34"/>
    <w:uiPriority w:val="99"/>
    <w:qFormat/>
    <w:rsid w:val="00B36220"/>
    <w:pPr>
      <w:spacing w:after="0" w:line="240" w:lineRule="auto"/>
    </w:pPr>
  </w:style>
  <w:style w:type="paragraph" w:customStyle="1" w:styleId="Brief-PrimarySource">
    <w:name w:val="Brief - Primary Source"/>
    <w:basedOn w:val="Normal"/>
    <w:next w:val="CM56"/>
    <w:uiPriority w:val="99"/>
    <w:qFormat/>
    <w:rsid w:val="00B36220"/>
    <w:pPr>
      <w:spacing w:after="0" w:line="240" w:lineRule="auto"/>
    </w:pPr>
  </w:style>
  <w:style w:type="paragraph" w:customStyle="1" w:styleId="Brief-Underline">
    <w:name w:val="Brief - Underline"/>
    <w:basedOn w:val="Normal"/>
    <w:next w:val="CM58"/>
    <w:uiPriority w:val="99"/>
    <w:qFormat/>
    <w:rsid w:val="00B36220"/>
    <w:pPr>
      <w:spacing w:after="0" w:line="240" w:lineRule="auto"/>
    </w:pPr>
  </w:style>
  <w:style w:type="paragraph" w:customStyle="1" w:styleId="Brief">
    <w:name w:val="Brief"/>
    <w:basedOn w:val="CM56"/>
    <w:next w:val="CM57"/>
    <w:uiPriority w:val="99"/>
    <w:qFormat/>
    <w:rsid w:val="00B36220"/>
  </w:style>
  <w:style w:type="paragraph" w:customStyle="1" w:styleId="CM2">
    <w:name w:val="CM2"/>
    <w:basedOn w:val="Normal"/>
    <w:next w:val="Normal"/>
    <w:uiPriority w:val="99"/>
    <w:qFormat/>
    <w:rsid w:val="00B36220"/>
    <w:pPr>
      <w:spacing w:after="0" w:line="240" w:lineRule="auto"/>
    </w:pPr>
  </w:style>
  <w:style w:type="paragraph" w:customStyle="1" w:styleId="CM11">
    <w:name w:val="CM11"/>
    <w:basedOn w:val="Normal"/>
    <w:next w:val="Normal"/>
    <w:uiPriority w:val="99"/>
    <w:qFormat/>
    <w:rsid w:val="00B36220"/>
    <w:pPr>
      <w:spacing w:after="0" w:line="240" w:lineRule="auto"/>
    </w:pPr>
  </w:style>
  <w:style w:type="paragraph" w:customStyle="1" w:styleId="CM16">
    <w:name w:val="CM16"/>
    <w:basedOn w:val="Normal"/>
    <w:next w:val="Normal"/>
    <w:uiPriority w:val="99"/>
    <w:qFormat/>
    <w:rsid w:val="00B36220"/>
    <w:pPr>
      <w:spacing w:after="0" w:line="240" w:lineRule="auto"/>
    </w:pPr>
  </w:style>
  <w:style w:type="paragraph" w:customStyle="1" w:styleId="CM19">
    <w:name w:val="CM19"/>
    <w:basedOn w:val="Normal"/>
    <w:uiPriority w:val="99"/>
    <w:qFormat/>
    <w:rsid w:val="00B36220"/>
    <w:pPr>
      <w:spacing w:after="0" w:line="240" w:lineRule="auto"/>
    </w:pPr>
  </w:style>
  <w:style w:type="paragraph" w:customStyle="1" w:styleId="CM34">
    <w:name w:val="CM34"/>
    <w:basedOn w:val="Normal"/>
    <w:uiPriority w:val="99"/>
    <w:qFormat/>
    <w:rsid w:val="00B36220"/>
    <w:pPr>
      <w:spacing w:after="0" w:line="240" w:lineRule="auto"/>
    </w:pPr>
  </w:style>
  <w:style w:type="paragraph" w:customStyle="1" w:styleId="CM56">
    <w:name w:val="CM56"/>
    <w:basedOn w:val="Normal"/>
    <w:uiPriority w:val="99"/>
    <w:qFormat/>
    <w:rsid w:val="00B36220"/>
    <w:pPr>
      <w:spacing w:after="0" w:line="240" w:lineRule="auto"/>
    </w:pPr>
  </w:style>
  <w:style w:type="paragraph" w:customStyle="1" w:styleId="CM58">
    <w:name w:val="CM58"/>
    <w:basedOn w:val="Normal"/>
    <w:uiPriority w:val="99"/>
    <w:qFormat/>
    <w:rsid w:val="00B36220"/>
    <w:pPr>
      <w:spacing w:after="0" w:line="240" w:lineRule="auto"/>
    </w:pPr>
  </w:style>
  <w:style w:type="paragraph" w:customStyle="1" w:styleId="CM57">
    <w:name w:val="CM57"/>
    <w:basedOn w:val="Normal"/>
    <w:uiPriority w:val="99"/>
    <w:qFormat/>
    <w:rsid w:val="00B36220"/>
    <w:pPr>
      <w:spacing w:after="0" w:line="240" w:lineRule="auto"/>
    </w:pPr>
  </w:style>
  <w:style w:type="paragraph" w:customStyle="1" w:styleId="CM1">
    <w:name w:val="CM1"/>
    <w:basedOn w:val="Normal"/>
    <w:uiPriority w:val="99"/>
    <w:qFormat/>
    <w:rsid w:val="00B36220"/>
    <w:pPr>
      <w:spacing w:after="0" w:line="240" w:lineRule="auto"/>
    </w:pPr>
  </w:style>
  <w:style w:type="paragraph" w:customStyle="1" w:styleId="CM49">
    <w:name w:val="CM49"/>
    <w:basedOn w:val="Normal"/>
    <w:uiPriority w:val="99"/>
    <w:qFormat/>
    <w:rsid w:val="00B36220"/>
    <w:pPr>
      <w:spacing w:after="0" w:line="240" w:lineRule="auto"/>
    </w:pPr>
  </w:style>
  <w:style w:type="paragraph" w:customStyle="1" w:styleId="CM41">
    <w:name w:val="CM41"/>
    <w:basedOn w:val="Normal"/>
    <w:uiPriority w:val="99"/>
    <w:qFormat/>
    <w:rsid w:val="00B36220"/>
    <w:pPr>
      <w:spacing w:after="0" w:line="240" w:lineRule="auto"/>
    </w:pPr>
  </w:style>
  <w:style w:type="paragraph" w:customStyle="1" w:styleId="3rdOrderPara">
    <w:name w:val="3rd Order Para"/>
    <w:basedOn w:val="Normal"/>
    <w:qFormat/>
    <w:rsid w:val="00B36220"/>
    <w:pPr>
      <w:spacing w:after="0" w:line="240" w:lineRule="auto"/>
    </w:pPr>
  </w:style>
  <w:style w:type="paragraph" w:customStyle="1" w:styleId="2ndOrderPara">
    <w:name w:val="2nd Order Para"/>
    <w:basedOn w:val="Normal"/>
    <w:qFormat/>
    <w:rsid w:val="00B36220"/>
    <w:pPr>
      <w:spacing w:after="0" w:line="240" w:lineRule="auto"/>
    </w:pPr>
  </w:style>
  <w:style w:type="paragraph" w:customStyle="1" w:styleId="Normal-SIGN2">
    <w:name w:val="Normal-SIGN2"/>
    <w:basedOn w:val="Normal"/>
    <w:qFormat/>
    <w:rsid w:val="00B36220"/>
    <w:pPr>
      <w:spacing w:after="0" w:line="240" w:lineRule="auto"/>
    </w:pPr>
  </w:style>
  <w:style w:type="paragraph" w:customStyle="1" w:styleId="Normal-SIGN1">
    <w:name w:val="Normal-SIGN1"/>
    <w:basedOn w:val="Normal"/>
    <w:uiPriority w:val="99"/>
    <w:qFormat/>
    <w:rsid w:val="00B36220"/>
    <w:pPr>
      <w:spacing w:after="0" w:line="240" w:lineRule="auto"/>
    </w:pPr>
  </w:style>
  <w:style w:type="paragraph" w:customStyle="1" w:styleId="CM3">
    <w:name w:val="CM3"/>
    <w:basedOn w:val="Normal"/>
    <w:uiPriority w:val="99"/>
    <w:qFormat/>
    <w:rsid w:val="00B36220"/>
    <w:pPr>
      <w:spacing w:after="0" w:line="240" w:lineRule="auto"/>
    </w:pPr>
  </w:style>
  <w:style w:type="paragraph" w:customStyle="1" w:styleId="CM33">
    <w:name w:val="CM33"/>
    <w:basedOn w:val="Normal"/>
    <w:uiPriority w:val="99"/>
    <w:qFormat/>
    <w:rsid w:val="00B36220"/>
    <w:pPr>
      <w:spacing w:after="0" w:line="240" w:lineRule="auto"/>
    </w:pPr>
  </w:style>
  <w:style w:type="paragraph" w:customStyle="1" w:styleId="CM37">
    <w:name w:val="CM37"/>
    <w:basedOn w:val="Normal"/>
    <w:uiPriority w:val="99"/>
    <w:qFormat/>
    <w:rsid w:val="00B36220"/>
    <w:pPr>
      <w:spacing w:after="0" w:line="240" w:lineRule="auto"/>
    </w:pPr>
  </w:style>
  <w:style w:type="paragraph" w:customStyle="1" w:styleId="CM7">
    <w:name w:val="CM7"/>
    <w:basedOn w:val="Normal"/>
    <w:uiPriority w:val="99"/>
    <w:qFormat/>
    <w:rsid w:val="00B36220"/>
    <w:pPr>
      <w:spacing w:after="0" w:line="240" w:lineRule="auto"/>
    </w:pPr>
  </w:style>
  <w:style w:type="paragraph" w:customStyle="1" w:styleId="Brief-SecondarySource">
    <w:name w:val="Brief - Secondary Source"/>
    <w:basedOn w:val="Normal"/>
    <w:next w:val="ReportDate"/>
    <w:qFormat/>
    <w:rsid w:val="00B36220"/>
    <w:pPr>
      <w:spacing w:after="0" w:line="240" w:lineRule="auto"/>
    </w:pPr>
  </w:style>
  <w:style w:type="paragraph" w:customStyle="1" w:styleId="Brief-Card">
    <w:name w:val="Brief - Card"/>
    <w:basedOn w:val="Normal"/>
    <w:next w:val="Pa11"/>
    <w:uiPriority w:val="99"/>
    <w:qFormat/>
    <w:rsid w:val="00B36220"/>
    <w:pPr>
      <w:spacing w:after="0" w:line="240" w:lineRule="auto"/>
    </w:pPr>
  </w:style>
  <w:style w:type="paragraph" w:customStyle="1" w:styleId="Normal3">
    <w:name w:val="Normal+3"/>
    <w:basedOn w:val="Normal"/>
    <w:next w:val="Normal"/>
    <w:uiPriority w:val="99"/>
    <w:qFormat/>
    <w:rsid w:val="00B36220"/>
    <w:pPr>
      <w:spacing w:after="0" w:line="240" w:lineRule="auto"/>
    </w:pPr>
  </w:style>
  <w:style w:type="paragraph" w:customStyle="1" w:styleId="Normal11">
    <w:name w:val="Normal+1"/>
    <w:basedOn w:val="Normal"/>
    <w:next w:val="Normal"/>
    <w:uiPriority w:val="99"/>
    <w:qFormat/>
    <w:rsid w:val="00B36220"/>
    <w:pPr>
      <w:spacing w:after="0" w:line="240" w:lineRule="auto"/>
    </w:pPr>
  </w:style>
  <w:style w:type="paragraph" w:customStyle="1" w:styleId="Heading231">
    <w:name w:val="Heading 2+3"/>
    <w:basedOn w:val="Normal"/>
    <w:next w:val="Normal"/>
    <w:uiPriority w:val="99"/>
    <w:qFormat/>
    <w:rsid w:val="00B36220"/>
    <w:pPr>
      <w:spacing w:after="0" w:line="240" w:lineRule="auto"/>
    </w:pPr>
  </w:style>
  <w:style w:type="paragraph" w:customStyle="1" w:styleId="Normal5">
    <w:name w:val="Normal+5"/>
    <w:basedOn w:val="Normal"/>
    <w:uiPriority w:val="99"/>
    <w:qFormat/>
    <w:rsid w:val="00B36220"/>
    <w:pPr>
      <w:spacing w:after="0" w:line="240" w:lineRule="auto"/>
    </w:pPr>
  </w:style>
  <w:style w:type="paragraph" w:customStyle="1" w:styleId="Cover1">
    <w:name w:val="Cover 1"/>
    <w:basedOn w:val="Normal"/>
    <w:next w:val="Normal"/>
    <w:uiPriority w:val="99"/>
    <w:qFormat/>
    <w:rsid w:val="00B36220"/>
    <w:pPr>
      <w:spacing w:after="0" w:line="240" w:lineRule="auto"/>
    </w:pPr>
  </w:style>
  <w:style w:type="paragraph" w:customStyle="1" w:styleId="Cover2">
    <w:name w:val="Cover 2"/>
    <w:basedOn w:val="Normal"/>
    <w:next w:val="Normal"/>
    <w:uiPriority w:val="99"/>
    <w:qFormat/>
    <w:rsid w:val="00B36220"/>
    <w:pPr>
      <w:spacing w:after="0" w:line="240" w:lineRule="auto"/>
    </w:pPr>
  </w:style>
  <w:style w:type="paragraph" w:customStyle="1" w:styleId="ReportDate">
    <w:name w:val="ReportDate"/>
    <w:basedOn w:val="Normal"/>
    <w:uiPriority w:val="99"/>
    <w:qFormat/>
    <w:rsid w:val="00B36220"/>
    <w:pPr>
      <w:spacing w:after="0" w:line="240" w:lineRule="auto"/>
    </w:pPr>
  </w:style>
  <w:style w:type="paragraph" w:customStyle="1" w:styleId="Pa11">
    <w:name w:val="Pa11"/>
    <w:basedOn w:val="Normal"/>
    <w:next w:val="Normal"/>
    <w:uiPriority w:val="99"/>
    <w:qFormat/>
    <w:rsid w:val="00B36220"/>
    <w:pPr>
      <w:spacing w:after="0" w:line="240" w:lineRule="auto"/>
    </w:pPr>
  </w:style>
  <w:style w:type="paragraph" w:customStyle="1" w:styleId="CM30">
    <w:name w:val="CM30"/>
    <w:basedOn w:val="Normal"/>
    <w:uiPriority w:val="99"/>
    <w:qFormat/>
    <w:rsid w:val="00B36220"/>
    <w:pPr>
      <w:spacing w:after="0" w:line="240" w:lineRule="auto"/>
    </w:pPr>
  </w:style>
  <w:style w:type="paragraph" w:customStyle="1" w:styleId="CM28">
    <w:name w:val="CM28"/>
    <w:basedOn w:val="Normal"/>
    <w:uiPriority w:val="99"/>
    <w:qFormat/>
    <w:rsid w:val="00B36220"/>
    <w:pPr>
      <w:spacing w:after="0" w:line="240" w:lineRule="auto"/>
    </w:pPr>
  </w:style>
  <w:style w:type="paragraph" w:customStyle="1" w:styleId="CM8">
    <w:name w:val="CM8"/>
    <w:basedOn w:val="Normal"/>
    <w:uiPriority w:val="99"/>
    <w:qFormat/>
    <w:rsid w:val="00B36220"/>
    <w:pPr>
      <w:spacing w:after="0" w:line="240" w:lineRule="auto"/>
    </w:pPr>
  </w:style>
  <w:style w:type="paragraph" w:customStyle="1" w:styleId="DoubleUnderlined">
    <w:name w:val="Double Underlined"/>
    <w:basedOn w:val="Heading2"/>
    <w:next w:val="StyleUnderliningTimesNewRomanBoldNounderlineKernat161"/>
    <w:autoRedefine/>
    <w:uiPriority w:val="99"/>
    <w:qFormat/>
    <w:rsid w:val="00B36220"/>
    <w:pPr>
      <w:spacing w:before="480" w:line="240" w:lineRule="auto"/>
    </w:pPr>
  </w:style>
  <w:style w:type="paragraph" w:customStyle="1" w:styleId="IndexFixer">
    <w:name w:val="Index Fixer"/>
    <w:basedOn w:val="Heading1"/>
    <w:next w:val="StyleBoldUnderliningKernat16pt"/>
    <w:uiPriority w:val="99"/>
    <w:qFormat/>
    <w:rsid w:val="00B36220"/>
    <w:pPr>
      <w:spacing w:before="480" w:line="240" w:lineRule="auto"/>
    </w:pPr>
  </w:style>
  <w:style w:type="paragraph" w:customStyle="1" w:styleId="StyleLeft025Right025TopSinglesolidlineAuto">
    <w:name w:val="Style Left:  0.25&quot; Right:  0.25&quot; Top: (Single solid line Auto  ..."/>
    <w:basedOn w:val="Normal"/>
    <w:next w:val="boldy"/>
    <w:uiPriority w:val="99"/>
    <w:qFormat/>
    <w:rsid w:val="00B36220"/>
    <w:pPr>
      <w:spacing w:after="0" w:line="240" w:lineRule="auto"/>
    </w:pPr>
  </w:style>
  <w:style w:type="paragraph" w:customStyle="1" w:styleId="PageHeader-Underline18pt">
    <w:name w:val="Page Header - Underline 18 pt"/>
    <w:next w:val="TxBr6p1"/>
    <w:uiPriority w:val="99"/>
    <w:qFormat/>
    <w:rsid w:val="00B36220"/>
    <w:pPr>
      <w:spacing w:after="200" w:line="276" w:lineRule="auto"/>
    </w:pPr>
  </w:style>
  <w:style w:type="paragraph" w:customStyle="1" w:styleId="ArgumentTags">
    <w:name w:val="Argument Tags"/>
    <w:basedOn w:val="Heading2"/>
    <w:next w:val="cardCharCharCharCharCharCharCharCharCharCharCharCharCharCharChar"/>
    <w:uiPriority w:val="99"/>
    <w:qFormat/>
    <w:rsid w:val="00B36220"/>
    <w:pPr>
      <w:spacing w:before="480" w:line="240" w:lineRule="auto"/>
    </w:pPr>
  </w:style>
  <w:style w:type="paragraph" w:customStyle="1" w:styleId="subhead">
    <w:name w:val="subhead"/>
    <w:basedOn w:val="Normal"/>
    <w:qFormat/>
    <w:rsid w:val="00B36220"/>
    <w:pPr>
      <w:spacing w:after="0" w:line="240" w:lineRule="auto"/>
    </w:pPr>
  </w:style>
  <w:style w:type="paragraph" w:customStyle="1" w:styleId="boldy">
    <w:name w:val="boldy"/>
    <w:basedOn w:val="Heading2"/>
    <w:next w:val="Card1"/>
    <w:uiPriority w:val="99"/>
    <w:qFormat/>
    <w:rsid w:val="00B36220"/>
    <w:pPr>
      <w:spacing w:before="480" w:line="240" w:lineRule="auto"/>
    </w:pPr>
  </w:style>
  <w:style w:type="paragraph" w:customStyle="1" w:styleId="TxBr6p1">
    <w:name w:val="TxBr_6p1"/>
    <w:basedOn w:val="Normal"/>
    <w:next w:val="Cite21"/>
    <w:uiPriority w:val="99"/>
    <w:qFormat/>
    <w:rsid w:val="00B36220"/>
    <w:pPr>
      <w:spacing w:after="0" w:line="240"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uiPriority w:val="99"/>
    <w:qFormat/>
    <w:rsid w:val="00B36220"/>
    <w:pPr>
      <w:spacing w:after="0" w:line="240" w:lineRule="auto"/>
    </w:pPr>
  </w:style>
  <w:style w:type="character" w:customStyle="1" w:styleId="UnderlineStyleChar">
    <w:name w:val="Underline Style Char"/>
    <w:link w:val="UnderlineStyle0"/>
    <w:locked/>
    <w:rsid w:val="00B36220"/>
  </w:style>
  <w:style w:type="paragraph" w:customStyle="1" w:styleId="Normalization">
    <w:name w:val="Normalization"/>
    <w:basedOn w:val="Normal"/>
    <w:next w:val="articletext"/>
    <w:uiPriority w:val="99"/>
    <w:qFormat/>
    <w:rsid w:val="00B36220"/>
    <w:pPr>
      <w:spacing w:after="0" w:line="240" w:lineRule="auto"/>
    </w:pPr>
  </w:style>
  <w:style w:type="paragraph" w:customStyle="1" w:styleId="listlevel1">
    <w:name w:val="list level 1"/>
    <w:basedOn w:val="Normal"/>
    <w:next w:val="cardtextsmall"/>
    <w:uiPriority w:val="99"/>
    <w:qFormat/>
    <w:rsid w:val="00B36220"/>
    <w:pPr>
      <w:spacing w:after="0" w:line="240" w:lineRule="auto"/>
    </w:pPr>
  </w:style>
  <w:style w:type="paragraph" w:customStyle="1" w:styleId="listlevel2">
    <w:name w:val="list level 2"/>
    <w:basedOn w:val="Normal"/>
    <w:next w:val="CaseListNormal"/>
    <w:uiPriority w:val="99"/>
    <w:qFormat/>
    <w:rsid w:val="00B36220"/>
    <w:pPr>
      <w:spacing w:after="0" w:line="240" w:lineRule="auto"/>
    </w:pPr>
  </w:style>
  <w:style w:type="paragraph" w:customStyle="1" w:styleId="listlevel3">
    <w:name w:val="list level 3"/>
    <w:basedOn w:val="CaseListNormal"/>
    <w:next w:val="Body"/>
    <w:uiPriority w:val="99"/>
    <w:qFormat/>
    <w:rsid w:val="00B36220"/>
  </w:style>
  <w:style w:type="paragraph" w:customStyle="1" w:styleId="PageNumber1">
    <w:name w:val="Page Number1"/>
    <w:basedOn w:val="Normal"/>
    <w:next w:val="Normal"/>
    <w:uiPriority w:val="99"/>
    <w:qFormat/>
    <w:rsid w:val="00B36220"/>
    <w:pPr>
      <w:spacing w:after="0" w:line="240" w:lineRule="auto"/>
    </w:pPr>
  </w:style>
  <w:style w:type="paragraph" w:customStyle="1" w:styleId="Card1">
    <w:name w:val="Card1"/>
    <w:next w:val="TimesNewRoman12"/>
    <w:uiPriority w:val="99"/>
    <w:qFormat/>
    <w:rsid w:val="00B36220"/>
    <w:pPr>
      <w:spacing w:after="200" w:line="276" w:lineRule="auto"/>
    </w:pPr>
  </w:style>
  <w:style w:type="paragraph" w:customStyle="1" w:styleId="Cite21">
    <w:name w:val="Cite2"/>
    <w:next w:val="htmlbody"/>
    <w:uiPriority w:val="99"/>
    <w:qFormat/>
    <w:rsid w:val="00B36220"/>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B36220"/>
    <w:pPr>
      <w:spacing w:after="0" w:line="240" w:lineRule="auto"/>
    </w:pPr>
  </w:style>
  <w:style w:type="paragraph" w:customStyle="1" w:styleId="articletext">
    <w:name w:val="articletext"/>
    <w:basedOn w:val="Normal"/>
    <w:next w:val="story-headline"/>
    <w:qFormat/>
    <w:rsid w:val="00B36220"/>
    <w:pPr>
      <w:spacing w:after="0" w:line="240" w:lineRule="auto"/>
    </w:pPr>
  </w:style>
  <w:style w:type="paragraph" w:customStyle="1" w:styleId="cardtextsmall">
    <w:name w:val="card text small"/>
    <w:basedOn w:val="Normal"/>
    <w:next w:val="story-body"/>
    <w:qFormat/>
    <w:rsid w:val="00B36220"/>
    <w:pPr>
      <w:spacing w:after="0" w:line="240" w:lineRule="auto"/>
    </w:pPr>
  </w:style>
  <w:style w:type="paragraph" w:customStyle="1" w:styleId="CaseListNormal">
    <w:name w:val="Case List Normal"/>
    <w:basedOn w:val="Normal"/>
    <w:next w:val="story-dateline"/>
    <w:uiPriority w:val="99"/>
    <w:qFormat/>
    <w:rsid w:val="00B36220"/>
    <w:pPr>
      <w:spacing w:after="0" w:line="240" w:lineRule="auto"/>
    </w:pPr>
  </w:style>
  <w:style w:type="paragraph" w:customStyle="1" w:styleId="3text">
    <w:name w:val="3text"/>
    <w:basedOn w:val="Normal"/>
    <w:next w:val="Corpotesto"/>
    <w:uiPriority w:val="99"/>
    <w:qFormat/>
    <w:rsid w:val="00B36220"/>
    <w:pPr>
      <w:spacing w:after="0" w:line="240" w:lineRule="auto"/>
    </w:pPr>
  </w:style>
  <w:style w:type="paragraph" w:customStyle="1" w:styleId="TimesNewRoman12">
    <w:name w:val="TimesNewRoman12"/>
    <w:next w:val="tagCharChar1Char"/>
    <w:uiPriority w:val="99"/>
    <w:qFormat/>
    <w:rsid w:val="00B36220"/>
    <w:pPr>
      <w:spacing w:after="200" w:line="276" w:lineRule="auto"/>
    </w:pPr>
  </w:style>
  <w:style w:type="paragraph" w:customStyle="1" w:styleId="htmlbody">
    <w:name w:val="htmlbody"/>
    <w:basedOn w:val="Normal"/>
    <w:next w:val="OmniPage1"/>
    <w:uiPriority w:val="99"/>
    <w:qFormat/>
    <w:rsid w:val="00B36220"/>
    <w:pPr>
      <w:spacing w:after="0" w:line="240" w:lineRule="auto"/>
    </w:pPr>
  </w:style>
  <w:style w:type="paragraph" w:customStyle="1" w:styleId="textChar">
    <w:name w:val="text Char"/>
    <w:basedOn w:val="Normal"/>
    <w:next w:val="TitlePageCenter"/>
    <w:autoRedefine/>
    <w:uiPriority w:val="99"/>
    <w:qFormat/>
    <w:rsid w:val="00B36220"/>
    <w:pPr>
      <w:spacing w:after="0" w:line="240" w:lineRule="auto"/>
    </w:pPr>
  </w:style>
  <w:style w:type="paragraph" w:customStyle="1" w:styleId="story-headline">
    <w:name w:val="story-headline"/>
    <w:basedOn w:val="Normal"/>
    <w:next w:val="ProjectTitleLine"/>
    <w:uiPriority w:val="99"/>
    <w:qFormat/>
    <w:rsid w:val="00B36220"/>
    <w:pPr>
      <w:spacing w:after="0" w:line="240" w:lineRule="auto"/>
    </w:pPr>
  </w:style>
  <w:style w:type="paragraph" w:customStyle="1" w:styleId="story-dateline">
    <w:name w:val="story-dateline"/>
    <w:basedOn w:val="Normal"/>
    <w:next w:val="cardChar1Char"/>
    <w:uiPriority w:val="99"/>
    <w:qFormat/>
    <w:rsid w:val="00B36220"/>
    <w:pPr>
      <w:spacing w:after="0" w:line="240" w:lineRule="auto"/>
    </w:pPr>
  </w:style>
  <w:style w:type="paragraph" w:customStyle="1" w:styleId="TextofCards">
    <w:name w:val="Text of Cards"/>
    <w:basedOn w:val="Normal"/>
    <w:next w:val="CM12"/>
    <w:uiPriority w:val="99"/>
    <w:qFormat/>
    <w:rsid w:val="00B36220"/>
    <w:pPr>
      <w:spacing w:after="0" w:line="240" w:lineRule="auto"/>
    </w:pPr>
  </w:style>
  <w:style w:type="paragraph" w:customStyle="1" w:styleId="Corpotesto">
    <w:name w:val="Corpo testo"/>
    <w:basedOn w:val="Normal"/>
    <w:next w:val="CM44"/>
    <w:uiPriority w:val="99"/>
    <w:qFormat/>
    <w:rsid w:val="00B36220"/>
    <w:pPr>
      <w:spacing w:after="0" w:line="240" w:lineRule="auto"/>
    </w:pPr>
  </w:style>
  <w:style w:type="paragraph" w:customStyle="1" w:styleId="tagCharChar1Char">
    <w:name w:val="tag Char Char1 Char"/>
    <w:uiPriority w:val="99"/>
    <w:qFormat/>
    <w:rsid w:val="00B36220"/>
    <w:pPr>
      <w:spacing w:after="200" w:line="276" w:lineRule="auto"/>
    </w:pPr>
  </w:style>
  <w:style w:type="paragraph" w:customStyle="1" w:styleId="OmniPage1">
    <w:name w:val="OmniPage #1"/>
    <w:basedOn w:val="Normal"/>
    <w:next w:val="StrikeThrough"/>
    <w:uiPriority w:val="99"/>
    <w:qFormat/>
    <w:rsid w:val="00B36220"/>
    <w:pPr>
      <w:spacing w:after="0" w:line="240" w:lineRule="auto"/>
    </w:pPr>
  </w:style>
  <w:style w:type="paragraph" w:customStyle="1" w:styleId="TitlePageCenter">
    <w:name w:val="Title Page Center"/>
    <w:basedOn w:val="Normal"/>
    <w:next w:val="textbodyblack"/>
    <w:autoRedefine/>
    <w:uiPriority w:val="99"/>
    <w:qFormat/>
    <w:rsid w:val="00B36220"/>
    <w:pPr>
      <w:spacing w:after="0" w:line="240" w:lineRule="auto"/>
    </w:pPr>
  </w:style>
  <w:style w:type="paragraph" w:customStyle="1" w:styleId="TitlePageBy">
    <w:name w:val="Title Page By"/>
    <w:basedOn w:val="textbodyblack"/>
    <w:next w:val="Normal"/>
    <w:autoRedefine/>
    <w:uiPriority w:val="99"/>
    <w:qFormat/>
    <w:rsid w:val="00B36220"/>
  </w:style>
  <w:style w:type="paragraph" w:customStyle="1" w:styleId="ProjectTitleLine">
    <w:name w:val="Project Title Line"/>
    <w:basedOn w:val="Normal"/>
    <w:next w:val="Normal"/>
    <w:autoRedefine/>
    <w:uiPriority w:val="99"/>
    <w:qFormat/>
    <w:rsid w:val="00B36220"/>
    <w:pPr>
      <w:spacing w:after="0" w:line="240" w:lineRule="auto"/>
    </w:pPr>
  </w:style>
  <w:style w:type="paragraph" w:customStyle="1" w:styleId="NormalVerdana">
    <w:name w:val="Normal + Verdana"/>
    <w:aliases w:val="White,Normal + Arial,10 pt"/>
    <w:basedOn w:val="Normal"/>
    <w:next w:val="CiteCorrected"/>
    <w:uiPriority w:val="99"/>
    <w:qFormat/>
    <w:rsid w:val="00B36220"/>
    <w:pPr>
      <w:spacing w:after="0" w:line="240" w:lineRule="auto"/>
    </w:pPr>
  </w:style>
  <w:style w:type="paragraph" w:customStyle="1" w:styleId="cardChar1Char">
    <w:name w:val="card Char1 Char"/>
    <w:basedOn w:val="Normal"/>
    <w:next w:val="StyleLeft02"/>
    <w:uiPriority w:val="99"/>
    <w:qFormat/>
    <w:rsid w:val="00B36220"/>
    <w:pPr>
      <w:spacing w:after="0" w:line="240" w:lineRule="auto"/>
    </w:pPr>
  </w:style>
  <w:style w:type="paragraph" w:customStyle="1" w:styleId="CM12">
    <w:name w:val="CM12"/>
    <w:basedOn w:val="Normal"/>
    <w:uiPriority w:val="99"/>
    <w:qFormat/>
    <w:rsid w:val="00B36220"/>
    <w:pPr>
      <w:spacing w:after="0" w:line="240" w:lineRule="auto"/>
    </w:pPr>
  </w:style>
  <w:style w:type="paragraph" w:customStyle="1" w:styleId="CM44">
    <w:name w:val="CM44"/>
    <w:basedOn w:val="Normal"/>
    <w:uiPriority w:val="99"/>
    <w:qFormat/>
    <w:rsid w:val="00B36220"/>
    <w:pPr>
      <w:spacing w:after="0" w:line="240" w:lineRule="auto"/>
    </w:pPr>
  </w:style>
  <w:style w:type="paragraph" w:customStyle="1" w:styleId="StrikeThrough">
    <w:name w:val="Strike Through"/>
    <w:basedOn w:val="Normal"/>
    <w:next w:val="Normal"/>
    <w:uiPriority w:val="99"/>
    <w:qFormat/>
    <w:rsid w:val="00B36220"/>
    <w:pPr>
      <w:spacing w:after="0" w:line="240" w:lineRule="auto"/>
    </w:pPr>
  </w:style>
  <w:style w:type="paragraph" w:customStyle="1" w:styleId="textbodyblack">
    <w:name w:val="textbodyblack"/>
    <w:basedOn w:val="Normal"/>
    <w:next w:val="Pa5"/>
    <w:uiPriority w:val="99"/>
    <w:qFormat/>
    <w:rsid w:val="00B36220"/>
    <w:pPr>
      <w:spacing w:after="0" w:line="240" w:lineRule="auto"/>
    </w:pPr>
  </w:style>
  <w:style w:type="character" w:customStyle="1" w:styleId="CiteCorrectedChar">
    <w:name w:val="Cite Corrected Char"/>
    <w:locked/>
    <w:rsid w:val="00B36220"/>
  </w:style>
  <w:style w:type="paragraph" w:customStyle="1" w:styleId="CiteCorrected">
    <w:name w:val="Cite Corrected"/>
    <w:basedOn w:val="Normal"/>
    <w:next w:val="tagline1"/>
    <w:qFormat/>
    <w:rsid w:val="00B36220"/>
    <w:pPr>
      <w:spacing w:after="0" w:line="240" w:lineRule="auto"/>
    </w:pPr>
  </w:style>
  <w:style w:type="paragraph" w:customStyle="1" w:styleId="StyleLeft02">
    <w:name w:val="Style Left:  0.2&quot;"/>
    <w:basedOn w:val="Normal"/>
    <w:next w:val="Block1"/>
    <w:uiPriority w:val="99"/>
    <w:qFormat/>
    <w:rsid w:val="00B36220"/>
    <w:pPr>
      <w:spacing w:after="0" w:line="240" w:lineRule="auto"/>
    </w:pPr>
  </w:style>
  <w:style w:type="paragraph" w:customStyle="1" w:styleId="Hat1">
    <w:name w:val="Hat1"/>
    <w:basedOn w:val="Normal"/>
    <w:next w:val="Normal"/>
    <w:uiPriority w:val="2"/>
    <w:qFormat/>
    <w:rsid w:val="00B36220"/>
    <w:pPr>
      <w:spacing w:after="0" w:line="240" w:lineRule="auto"/>
    </w:pPr>
  </w:style>
  <w:style w:type="paragraph" w:customStyle="1" w:styleId="post-subtitle">
    <w:name w:val="post-subtitle"/>
    <w:basedOn w:val="Normal"/>
    <w:qFormat/>
    <w:rsid w:val="00B36220"/>
    <w:pPr>
      <w:spacing w:after="0" w:line="240" w:lineRule="auto"/>
    </w:pPr>
  </w:style>
  <w:style w:type="paragraph" w:customStyle="1" w:styleId="Pa5">
    <w:name w:val="Pa5"/>
    <w:basedOn w:val="Normal"/>
    <w:uiPriority w:val="99"/>
    <w:qFormat/>
    <w:rsid w:val="00B36220"/>
    <w:pPr>
      <w:spacing w:after="0" w:line="240" w:lineRule="auto"/>
    </w:pPr>
  </w:style>
  <w:style w:type="paragraph" w:customStyle="1" w:styleId="Pa6">
    <w:name w:val="Pa6"/>
    <w:basedOn w:val="Normal"/>
    <w:uiPriority w:val="99"/>
    <w:qFormat/>
    <w:rsid w:val="00B36220"/>
    <w:pPr>
      <w:spacing w:after="0" w:line="240" w:lineRule="auto"/>
    </w:pPr>
  </w:style>
  <w:style w:type="paragraph" w:customStyle="1" w:styleId="noindent0">
    <w:name w:val="no_indent"/>
    <w:basedOn w:val="Normal"/>
    <w:next w:val="NormalWeb3"/>
    <w:qFormat/>
    <w:rsid w:val="00B36220"/>
    <w:pPr>
      <w:spacing w:after="0" w:line="240" w:lineRule="auto"/>
    </w:pPr>
  </w:style>
  <w:style w:type="paragraph" w:customStyle="1" w:styleId="tagline1">
    <w:name w:val="tagline"/>
    <w:basedOn w:val="Normal"/>
    <w:next w:val="cardCharCharCharCharChar"/>
    <w:qFormat/>
    <w:rsid w:val="00B36220"/>
    <w:pPr>
      <w:spacing w:after="0" w:line="240" w:lineRule="auto"/>
    </w:pPr>
  </w:style>
  <w:style w:type="paragraph" w:customStyle="1" w:styleId="Block1">
    <w:name w:val="Block1"/>
    <w:basedOn w:val="Normal"/>
    <w:next w:val="Normal"/>
    <w:uiPriority w:val="3"/>
    <w:qFormat/>
    <w:rsid w:val="00B36220"/>
    <w:pPr>
      <w:spacing w:after="0" w:line="240" w:lineRule="auto"/>
    </w:pPr>
  </w:style>
  <w:style w:type="paragraph" w:customStyle="1" w:styleId="TOCHeading1">
    <w:name w:val="TOC Heading1"/>
    <w:basedOn w:val="Heading1"/>
    <w:next w:val="Normal"/>
    <w:uiPriority w:val="39"/>
    <w:qFormat/>
    <w:rsid w:val="00B36220"/>
    <w:pPr>
      <w:spacing w:before="480" w:line="240" w:lineRule="auto"/>
    </w:pPr>
  </w:style>
  <w:style w:type="paragraph" w:customStyle="1" w:styleId="NoteLevel11">
    <w:name w:val="Note Level 11"/>
    <w:basedOn w:val="Normal"/>
    <w:next w:val="HeaderFooter"/>
    <w:uiPriority w:val="99"/>
    <w:qFormat/>
    <w:rsid w:val="00B36220"/>
    <w:pPr>
      <w:spacing w:after="0" w:line="240" w:lineRule="auto"/>
    </w:pPr>
  </w:style>
  <w:style w:type="character" w:customStyle="1" w:styleId="ReallySamllTextChar">
    <w:name w:val="ReallySamllText Char"/>
    <w:locked/>
    <w:rsid w:val="00B36220"/>
  </w:style>
  <w:style w:type="paragraph" w:customStyle="1" w:styleId="ReallySamllText">
    <w:name w:val="ReallySamllText"/>
    <w:basedOn w:val="Normal"/>
    <w:next w:val="CardTextUnderlined"/>
    <w:autoRedefine/>
    <w:qFormat/>
    <w:rsid w:val="00B36220"/>
    <w:pPr>
      <w:spacing w:after="0" w:line="240" w:lineRule="auto"/>
    </w:pPr>
  </w:style>
  <w:style w:type="paragraph" w:customStyle="1" w:styleId="Card6pt">
    <w:name w:val="Card 6pt"/>
    <w:basedOn w:val="Normal"/>
    <w:next w:val="HeaderDebate"/>
    <w:uiPriority w:val="99"/>
    <w:qFormat/>
    <w:rsid w:val="00B36220"/>
    <w:pPr>
      <w:spacing w:after="0" w:line="240" w:lineRule="auto"/>
    </w:pPr>
  </w:style>
  <w:style w:type="paragraph" w:customStyle="1" w:styleId="NormalWeb3">
    <w:name w:val="Normal (Web)3"/>
    <w:basedOn w:val="Normal"/>
    <w:next w:val="CardTagCharChar"/>
    <w:qFormat/>
    <w:rsid w:val="00B36220"/>
    <w:pPr>
      <w:spacing w:after="0" w:line="240" w:lineRule="auto"/>
    </w:pPr>
  </w:style>
  <w:style w:type="paragraph" w:customStyle="1" w:styleId="cardCharCharCharCharChar">
    <w:name w:val="card Char Char Char Char Char"/>
    <w:basedOn w:val="Normal"/>
    <w:next w:val="fixed"/>
    <w:qFormat/>
    <w:rsid w:val="00B36220"/>
    <w:pPr>
      <w:spacing w:after="0" w:line="240" w:lineRule="auto"/>
    </w:pPr>
  </w:style>
  <w:style w:type="paragraph" w:customStyle="1" w:styleId="TagCiteChar2">
    <w:name w:val="Tag / Cite Char"/>
    <w:basedOn w:val="Normal"/>
    <w:next w:val="textonormal"/>
    <w:qFormat/>
    <w:rsid w:val="00B36220"/>
    <w:pPr>
      <w:spacing w:after="0" w:line="240" w:lineRule="auto"/>
    </w:pPr>
  </w:style>
  <w:style w:type="paragraph" w:customStyle="1" w:styleId="PageNumber2">
    <w:name w:val="Page Number2"/>
    <w:basedOn w:val="Normal"/>
    <w:next w:val="Normal"/>
    <w:qFormat/>
    <w:rsid w:val="00B36220"/>
    <w:pPr>
      <w:spacing w:after="0" w:line="240" w:lineRule="auto"/>
    </w:pPr>
  </w:style>
  <w:style w:type="paragraph" w:customStyle="1" w:styleId="HeaderFooter">
    <w:name w:val="Header &amp; Footer"/>
    <w:next w:val="ExecutiveSummarytext"/>
    <w:qFormat/>
    <w:rsid w:val="00B36220"/>
    <w:pPr>
      <w:spacing w:after="200" w:line="276" w:lineRule="auto"/>
    </w:pPr>
  </w:style>
  <w:style w:type="paragraph" w:customStyle="1" w:styleId="CardTextSmall0">
    <w:name w:val="Card Text Small"/>
    <w:basedOn w:val="Normal"/>
    <w:qFormat/>
    <w:rsid w:val="00B36220"/>
    <w:pPr>
      <w:spacing w:after="0" w:line="240" w:lineRule="auto"/>
    </w:pPr>
  </w:style>
  <w:style w:type="paragraph" w:customStyle="1" w:styleId="CardTextUnderlined">
    <w:name w:val="Card Text Underlined"/>
    <w:basedOn w:val="Normal"/>
    <w:next w:val="NormalUnderline"/>
    <w:qFormat/>
    <w:rsid w:val="00B36220"/>
    <w:pPr>
      <w:spacing w:after="0" w:line="240" w:lineRule="auto"/>
    </w:pPr>
  </w:style>
  <w:style w:type="paragraph" w:customStyle="1" w:styleId="HeaderDebate">
    <w:name w:val="Header Debate"/>
    <w:basedOn w:val="Normal"/>
    <w:next w:val="byline1"/>
    <w:qFormat/>
    <w:rsid w:val="00B36220"/>
    <w:pPr>
      <w:spacing w:after="0" w:line="240" w:lineRule="auto"/>
    </w:pPr>
  </w:style>
  <w:style w:type="paragraph" w:customStyle="1" w:styleId="NormalWeb1">
    <w:name w:val="Normal (Web)1"/>
    <w:basedOn w:val="Normal"/>
    <w:next w:val="PlaceholderText1"/>
    <w:qFormat/>
    <w:rsid w:val="00B36220"/>
    <w:pPr>
      <w:spacing w:after="0" w:line="240" w:lineRule="auto"/>
    </w:pPr>
  </w:style>
  <w:style w:type="paragraph" w:customStyle="1" w:styleId="CardTagCharChar">
    <w:name w:val="Card Tag Char Char"/>
    <w:basedOn w:val="Normal"/>
    <w:next w:val="NoteLevel31"/>
    <w:qFormat/>
    <w:rsid w:val="00B36220"/>
    <w:pPr>
      <w:spacing w:after="0" w:line="240" w:lineRule="auto"/>
    </w:pPr>
  </w:style>
  <w:style w:type="paragraph" w:customStyle="1" w:styleId="fixed">
    <w:name w:val="fixed"/>
    <w:basedOn w:val="Normal"/>
    <w:next w:val="NoteLevel41"/>
    <w:qFormat/>
    <w:rsid w:val="00B36220"/>
    <w:pPr>
      <w:spacing w:after="0" w:line="240" w:lineRule="auto"/>
    </w:pPr>
  </w:style>
  <w:style w:type="paragraph" w:customStyle="1" w:styleId="textonormal">
    <w:name w:val="textonormal"/>
    <w:basedOn w:val="Normal"/>
    <w:next w:val="NoteLevel51"/>
    <w:qFormat/>
    <w:rsid w:val="00B36220"/>
    <w:pPr>
      <w:spacing w:after="0" w:line="240" w:lineRule="auto"/>
    </w:pPr>
  </w:style>
  <w:style w:type="paragraph" w:customStyle="1" w:styleId="Subtitle10">
    <w:name w:val="Subtitle1"/>
    <w:basedOn w:val="Normal"/>
    <w:next w:val="NoteLevel61"/>
    <w:qFormat/>
    <w:rsid w:val="00B36220"/>
    <w:pPr>
      <w:spacing w:after="0" w:line="240" w:lineRule="auto"/>
    </w:pPr>
  </w:style>
  <w:style w:type="paragraph" w:customStyle="1" w:styleId="ExecutiveSummarytext">
    <w:name w:val="Executive Summary text"/>
    <w:basedOn w:val="Normal"/>
    <w:next w:val="Normal"/>
    <w:qFormat/>
    <w:rsid w:val="00B36220"/>
    <w:pPr>
      <w:spacing w:after="0" w:line="240" w:lineRule="auto"/>
    </w:pPr>
  </w:style>
  <w:style w:type="character" w:customStyle="1" w:styleId="NormalUnderlineChar1">
    <w:name w:val="Normal Underline Char1"/>
    <w:locked/>
    <w:rsid w:val="00B36220"/>
  </w:style>
  <w:style w:type="paragraph" w:customStyle="1" w:styleId="NormalUnderline">
    <w:name w:val="Normal Underline"/>
    <w:basedOn w:val="Normal"/>
    <w:next w:val="NoteLevel91"/>
    <w:qFormat/>
    <w:rsid w:val="00B36220"/>
    <w:pPr>
      <w:spacing w:after="0" w:line="240" w:lineRule="auto"/>
    </w:pPr>
  </w:style>
  <w:style w:type="paragraph" w:customStyle="1" w:styleId="byline1">
    <w:name w:val="byline1"/>
    <w:basedOn w:val="Normal"/>
    <w:qFormat/>
    <w:rsid w:val="00B36220"/>
    <w:pPr>
      <w:spacing w:after="0" w:line="240" w:lineRule="auto"/>
    </w:pPr>
  </w:style>
  <w:style w:type="paragraph" w:customStyle="1" w:styleId="PlaceholderText1">
    <w:name w:val="Placeholder Text1"/>
    <w:basedOn w:val="Normal"/>
    <w:next w:val="ImportantText"/>
    <w:qFormat/>
    <w:rsid w:val="00B36220"/>
    <w:pPr>
      <w:spacing w:after="0" w:line="240" w:lineRule="auto"/>
    </w:pPr>
  </w:style>
  <w:style w:type="paragraph" w:customStyle="1" w:styleId="NoteLevel31">
    <w:name w:val="Note Level 31"/>
    <w:basedOn w:val="Normal"/>
    <w:qFormat/>
    <w:rsid w:val="00B36220"/>
    <w:pPr>
      <w:spacing w:after="0" w:line="240" w:lineRule="auto"/>
    </w:pPr>
  </w:style>
  <w:style w:type="paragraph" w:customStyle="1" w:styleId="NoteLevel41">
    <w:name w:val="Note Level 41"/>
    <w:basedOn w:val="Normal"/>
    <w:next w:val="StyleBodyText11ptBlackUnderline"/>
    <w:qFormat/>
    <w:rsid w:val="00B36220"/>
    <w:pPr>
      <w:spacing w:after="0" w:line="240" w:lineRule="auto"/>
    </w:pPr>
  </w:style>
  <w:style w:type="paragraph" w:customStyle="1" w:styleId="NoteLevel51">
    <w:name w:val="Note Level 51"/>
    <w:basedOn w:val="Normal"/>
    <w:qFormat/>
    <w:rsid w:val="00B36220"/>
    <w:pPr>
      <w:spacing w:after="0" w:line="240" w:lineRule="auto"/>
    </w:pPr>
  </w:style>
  <w:style w:type="paragraph" w:customStyle="1" w:styleId="NoteLevel61">
    <w:name w:val="Note Level 61"/>
    <w:basedOn w:val="Normal"/>
    <w:next w:val="StyleBodyText11ptBoldBlack"/>
    <w:qFormat/>
    <w:rsid w:val="00B36220"/>
    <w:pPr>
      <w:spacing w:after="0" w:line="240" w:lineRule="auto"/>
    </w:pPr>
  </w:style>
  <w:style w:type="paragraph" w:customStyle="1" w:styleId="NoteLevel71">
    <w:name w:val="Note Level 71"/>
    <w:basedOn w:val="Normal"/>
    <w:qFormat/>
    <w:rsid w:val="00B36220"/>
    <w:pPr>
      <w:spacing w:after="0" w:line="240" w:lineRule="auto"/>
    </w:pPr>
  </w:style>
  <w:style w:type="paragraph" w:customStyle="1" w:styleId="NoteLevel81">
    <w:name w:val="Note Level 81"/>
    <w:basedOn w:val="Normal"/>
    <w:next w:val="StyletinyBold"/>
    <w:qFormat/>
    <w:rsid w:val="00B36220"/>
    <w:pPr>
      <w:spacing w:after="0" w:line="240" w:lineRule="auto"/>
    </w:pPr>
  </w:style>
  <w:style w:type="paragraph" w:customStyle="1" w:styleId="NoteLevel91">
    <w:name w:val="Note Level 91"/>
    <w:basedOn w:val="Normal"/>
    <w:qFormat/>
    <w:rsid w:val="00B36220"/>
    <w:pPr>
      <w:spacing w:after="0" w:line="240" w:lineRule="auto"/>
    </w:pPr>
  </w:style>
  <w:style w:type="character" w:customStyle="1" w:styleId="ImportantTextChar">
    <w:name w:val="Important Text Char"/>
    <w:locked/>
    <w:rsid w:val="00B36220"/>
  </w:style>
  <w:style w:type="paragraph" w:customStyle="1" w:styleId="ImportantText">
    <w:name w:val="Important Text"/>
    <w:basedOn w:val="Normal"/>
    <w:next w:val="Normal"/>
    <w:qFormat/>
    <w:rsid w:val="00B36220"/>
    <w:pPr>
      <w:spacing w:after="0" w:line="240" w:lineRule="auto"/>
    </w:pPr>
  </w:style>
  <w:style w:type="character" w:customStyle="1" w:styleId="StyleBodyText11ptBlackUnderlineChar">
    <w:name w:val="Style Body Text + 11 pt Black Underline Char"/>
    <w:locked/>
    <w:rsid w:val="00B36220"/>
  </w:style>
  <w:style w:type="paragraph" w:customStyle="1" w:styleId="StyleBodyText11ptBlackUnderline">
    <w:name w:val="Style Body Text + 11 pt Black Underline"/>
    <w:basedOn w:val="Normal"/>
    <w:next w:val="ListContents"/>
    <w:qFormat/>
    <w:rsid w:val="00B36220"/>
    <w:pPr>
      <w:spacing w:after="0" w:line="240" w:lineRule="auto"/>
    </w:pPr>
  </w:style>
  <w:style w:type="character" w:customStyle="1" w:styleId="StyleBodyText11ptBoldBlackChar">
    <w:name w:val="Style Body Text + 11 pt Bold Black Char"/>
    <w:locked/>
    <w:rsid w:val="00B36220"/>
  </w:style>
  <w:style w:type="paragraph" w:customStyle="1" w:styleId="StyleBodyText11ptBoldBlack">
    <w:name w:val="Style Body Text + 11 pt Bold Black"/>
    <w:basedOn w:val="Normal"/>
    <w:next w:val="StyleListContents11ptCustomColorRGB353132Underline"/>
    <w:qFormat/>
    <w:rsid w:val="00B36220"/>
    <w:pPr>
      <w:spacing w:after="0" w:line="240" w:lineRule="auto"/>
    </w:pPr>
  </w:style>
  <w:style w:type="character" w:customStyle="1" w:styleId="StyletinyBoldChar">
    <w:name w:val="Style tiny + Bold Char"/>
    <w:locked/>
    <w:rsid w:val="00B36220"/>
  </w:style>
  <w:style w:type="paragraph" w:customStyle="1" w:styleId="StyletinyBold">
    <w:name w:val="Style tiny + Bold"/>
    <w:basedOn w:val="TagF3"/>
    <w:qFormat/>
    <w:rsid w:val="00B36220"/>
  </w:style>
  <w:style w:type="character" w:customStyle="1" w:styleId="Heading5SizeDownChar">
    <w:name w:val="Heading 5 Size Down Char"/>
    <w:locked/>
    <w:rsid w:val="00B36220"/>
  </w:style>
  <w:style w:type="character" w:customStyle="1" w:styleId="Normal2BoldChar">
    <w:name w:val="Normal2 + Bold Char"/>
    <w:locked/>
    <w:rsid w:val="00B36220"/>
  </w:style>
  <w:style w:type="paragraph" w:customStyle="1" w:styleId="Normal2Bold">
    <w:name w:val="Normal2 + Bold"/>
    <w:basedOn w:val="Normal"/>
    <w:next w:val="Unimportant"/>
    <w:qFormat/>
    <w:rsid w:val="00B36220"/>
    <w:pPr>
      <w:spacing w:after="0" w:line="240" w:lineRule="auto"/>
    </w:pPr>
  </w:style>
  <w:style w:type="character" w:customStyle="1" w:styleId="ListContentsChar">
    <w:name w:val="List Contents Char"/>
    <w:locked/>
    <w:rsid w:val="00B36220"/>
  </w:style>
  <w:style w:type="paragraph" w:customStyle="1" w:styleId="ListContents">
    <w:name w:val="List Contents"/>
    <w:basedOn w:val="Normal"/>
    <w:next w:val="Ununderlined"/>
    <w:qFormat/>
    <w:rsid w:val="00B36220"/>
    <w:pPr>
      <w:spacing w:after="0" w:line="240" w:lineRule="auto"/>
    </w:pPr>
  </w:style>
  <w:style w:type="character" w:customStyle="1" w:styleId="StyleListContents11ptCustomColorRGB353132UnderlineChar">
    <w:name w:val="Style List Contents + 11 pt Custom Color(RGB(353132)) Underline Char"/>
    <w:locked/>
    <w:rsid w:val="00B36220"/>
  </w:style>
  <w:style w:type="paragraph" w:customStyle="1" w:styleId="StyleListContents11ptCustomColorRGB353132Underline">
    <w:name w:val="Style List Contents + 11 pt Custom Color(RGB(353132)) Underline"/>
    <w:basedOn w:val="Ununderlined"/>
    <w:qFormat/>
    <w:rsid w:val="00B36220"/>
  </w:style>
  <w:style w:type="character" w:customStyle="1" w:styleId="StyleCards12ptThickunderlineChar2">
    <w:name w:val="Style Cards + 12 pt Thick underline Char2"/>
    <w:locked/>
    <w:rsid w:val="00B36220"/>
  </w:style>
  <w:style w:type="paragraph" w:customStyle="1" w:styleId="StyleCards12ptThickunderline">
    <w:name w:val="Style Cards + 12 pt Thick underline"/>
    <w:basedOn w:val="Normal"/>
    <w:qFormat/>
    <w:rsid w:val="00B36220"/>
    <w:pPr>
      <w:spacing w:after="0" w:line="240" w:lineRule="auto"/>
    </w:pPr>
  </w:style>
  <w:style w:type="character" w:customStyle="1" w:styleId="UnimportantCharChar">
    <w:name w:val="Unimportant Char Char"/>
    <w:locked/>
    <w:rsid w:val="00B36220"/>
  </w:style>
  <w:style w:type="paragraph" w:customStyle="1" w:styleId="Unimportant">
    <w:name w:val="Unimportant"/>
    <w:basedOn w:val="Normal"/>
    <w:next w:val="DebateCite"/>
    <w:qFormat/>
    <w:rsid w:val="00B36220"/>
    <w:pPr>
      <w:spacing w:after="0" w:line="240" w:lineRule="auto"/>
    </w:pPr>
  </w:style>
  <w:style w:type="character" w:customStyle="1" w:styleId="UnunderlinedChar">
    <w:name w:val="Ununderlined Char"/>
    <w:locked/>
    <w:rsid w:val="00B36220"/>
  </w:style>
  <w:style w:type="paragraph" w:customStyle="1" w:styleId="Ununderlined">
    <w:name w:val="Ununderlined"/>
    <w:basedOn w:val="Normal"/>
    <w:next w:val="PreformattedText"/>
    <w:qFormat/>
    <w:rsid w:val="00B36220"/>
    <w:pPr>
      <w:spacing w:after="0" w:line="240" w:lineRule="auto"/>
    </w:pPr>
  </w:style>
  <w:style w:type="paragraph" w:customStyle="1" w:styleId="StyleHeading1Justified">
    <w:name w:val="Style Heading 1 + Justified"/>
    <w:basedOn w:val="Normal"/>
    <w:next w:val="Normal"/>
    <w:qFormat/>
    <w:rsid w:val="00B36220"/>
    <w:pPr>
      <w:spacing w:after="0" w:line="240" w:lineRule="auto"/>
    </w:pPr>
  </w:style>
  <w:style w:type="character" w:customStyle="1" w:styleId="textunderlineChar0">
    <w:name w:val="text underline Char"/>
    <w:locked/>
    <w:rsid w:val="00B36220"/>
  </w:style>
  <w:style w:type="paragraph" w:customStyle="1" w:styleId="textunderline0">
    <w:name w:val="text underline"/>
    <w:basedOn w:val="Normal"/>
    <w:next w:val="Heading4Cite"/>
    <w:autoRedefine/>
    <w:qFormat/>
    <w:rsid w:val="00B36220"/>
    <w:pPr>
      <w:spacing w:after="0" w:line="240" w:lineRule="auto"/>
    </w:pPr>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B36220"/>
  </w:style>
  <w:style w:type="paragraph" w:customStyle="1" w:styleId="DebateTag">
    <w:name w:val="Debate Tag"/>
    <w:basedOn w:val="Normal"/>
    <w:autoRedefine/>
    <w:qFormat/>
    <w:rsid w:val="00B36220"/>
    <w:pPr>
      <w:spacing w:after="0" w:line="240" w:lineRule="auto"/>
    </w:pPr>
  </w:style>
  <w:style w:type="paragraph" w:customStyle="1" w:styleId="DebateCite">
    <w:name w:val="Debate Cite"/>
    <w:basedOn w:val="Normal"/>
    <w:next w:val="Normaltag"/>
    <w:autoRedefine/>
    <w:qFormat/>
    <w:rsid w:val="00B36220"/>
    <w:pPr>
      <w:spacing w:after="0" w:line="240" w:lineRule="auto"/>
    </w:pPr>
  </w:style>
  <w:style w:type="paragraph" w:customStyle="1" w:styleId="PreformattedText">
    <w:name w:val="Preformatted Text"/>
    <w:basedOn w:val="Normal"/>
    <w:next w:val="Cardnon-underlined"/>
    <w:qFormat/>
    <w:rsid w:val="00B36220"/>
    <w:pPr>
      <w:spacing w:after="0" w:line="240" w:lineRule="auto"/>
    </w:pPr>
  </w:style>
  <w:style w:type="paragraph" w:customStyle="1" w:styleId="MaggieTag">
    <w:name w:val="MaggieTag"/>
    <w:basedOn w:val="Heading2"/>
    <w:next w:val="BlockTitle4"/>
    <w:qFormat/>
    <w:rsid w:val="00B36220"/>
    <w:pPr>
      <w:spacing w:before="480" w:line="240" w:lineRule="auto"/>
    </w:pPr>
  </w:style>
  <w:style w:type="paragraph" w:customStyle="1" w:styleId="NoteLevel21">
    <w:name w:val="Note Level 21"/>
    <w:basedOn w:val="Normal"/>
    <w:next w:val="CARD2"/>
    <w:uiPriority w:val="99"/>
    <w:qFormat/>
    <w:rsid w:val="00B36220"/>
    <w:pPr>
      <w:spacing w:after="0" w:line="240" w:lineRule="auto"/>
    </w:pPr>
  </w:style>
  <w:style w:type="paragraph" w:customStyle="1" w:styleId="4">
    <w:name w:val="4"/>
    <w:basedOn w:val="Normal"/>
    <w:next w:val="DottedUnderline0"/>
    <w:qFormat/>
    <w:rsid w:val="00B36220"/>
    <w:pPr>
      <w:spacing w:after="0" w:line="240" w:lineRule="auto"/>
    </w:pPr>
  </w:style>
  <w:style w:type="character" w:customStyle="1" w:styleId="Cardnon-underlinedChar">
    <w:name w:val="Card non-underlined Char"/>
    <w:uiPriority w:val="99"/>
    <w:locked/>
    <w:rsid w:val="00B36220"/>
  </w:style>
  <w:style w:type="paragraph" w:customStyle="1" w:styleId="BlockTitle4">
    <w:name w:val="%Block Title"/>
    <w:basedOn w:val="Heading1"/>
    <w:next w:val="PageNumber4"/>
    <w:qFormat/>
    <w:rsid w:val="00B36220"/>
    <w:pPr>
      <w:spacing w:before="480" w:line="240" w:lineRule="auto"/>
    </w:pPr>
  </w:style>
  <w:style w:type="paragraph" w:customStyle="1" w:styleId="CARD2">
    <w:name w:val="CARD"/>
    <w:basedOn w:val="Normal"/>
    <w:next w:val="PageNumber5"/>
    <w:link w:val="CARDChar2"/>
    <w:qFormat/>
    <w:rsid w:val="00B36220"/>
    <w:pPr>
      <w:spacing w:after="0" w:line="240" w:lineRule="auto"/>
    </w:pPr>
  </w:style>
  <w:style w:type="paragraph" w:customStyle="1" w:styleId="HiddenBlockHeader">
    <w:name w:val="Hidden Block Header"/>
    <w:basedOn w:val="Normal"/>
    <w:next w:val="Cardtext0"/>
    <w:link w:val="HiddenBlockHeaderChar"/>
    <w:qFormat/>
    <w:rsid w:val="00B36220"/>
    <w:pPr>
      <w:spacing w:after="0" w:line="240" w:lineRule="auto"/>
    </w:pPr>
  </w:style>
  <w:style w:type="paragraph" w:customStyle="1" w:styleId="ThickUnderline">
    <w:name w:val="ThickUnderline"/>
    <w:qFormat/>
    <w:rsid w:val="00B36220"/>
    <w:pPr>
      <w:spacing w:after="200" w:line="276" w:lineRule="auto"/>
    </w:pPr>
  </w:style>
  <w:style w:type="paragraph" w:customStyle="1" w:styleId="DottedUnderline0">
    <w:name w:val="DottedUnderline"/>
    <w:basedOn w:val="Normal"/>
    <w:qFormat/>
    <w:rsid w:val="00B36220"/>
    <w:pPr>
      <w:spacing w:after="0" w:line="240" w:lineRule="auto"/>
    </w:pPr>
  </w:style>
  <w:style w:type="paragraph" w:customStyle="1" w:styleId="AAAcard">
    <w:name w:val="AAAcard"/>
    <w:basedOn w:val="Normal"/>
    <w:next w:val="citeunread"/>
    <w:link w:val="AAAcardChar"/>
    <w:uiPriority w:val="99"/>
    <w:qFormat/>
    <w:rsid w:val="00B36220"/>
    <w:pPr>
      <w:spacing w:after="0" w:line="240" w:lineRule="auto"/>
    </w:pPr>
  </w:style>
  <w:style w:type="character" w:customStyle="1" w:styleId="Card-UnderlineChar">
    <w:name w:val="Card-Underline Char"/>
    <w:locked/>
    <w:rsid w:val="00B36220"/>
  </w:style>
  <w:style w:type="paragraph" w:customStyle="1" w:styleId="Card-Underline">
    <w:name w:val="Card-Underline"/>
    <w:basedOn w:val="Normal"/>
    <w:next w:val="read"/>
    <w:qFormat/>
    <w:rsid w:val="00B36220"/>
    <w:pPr>
      <w:spacing w:after="0" w:line="240" w:lineRule="auto"/>
    </w:pPr>
  </w:style>
  <w:style w:type="paragraph" w:customStyle="1" w:styleId="PageNumber3">
    <w:name w:val="Page Number3"/>
    <w:basedOn w:val="Normal"/>
    <w:next w:val="Normal"/>
    <w:qFormat/>
    <w:rsid w:val="00B36220"/>
    <w:pPr>
      <w:spacing w:after="0" w:line="240" w:lineRule="auto"/>
    </w:pPr>
  </w:style>
  <w:style w:type="paragraph" w:customStyle="1" w:styleId="PageNumber4">
    <w:name w:val="Page Number4"/>
    <w:basedOn w:val="Normal"/>
    <w:next w:val="Normal"/>
    <w:qFormat/>
    <w:rsid w:val="00B36220"/>
    <w:pPr>
      <w:spacing w:after="0" w:line="240" w:lineRule="auto"/>
    </w:pPr>
  </w:style>
  <w:style w:type="paragraph" w:customStyle="1" w:styleId="PageNumber5">
    <w:name w:val="Page Number5"/>
    <w:basedOn w:val="Normal"/>
    <w:next w:val="Normal"/>
    <w:qFormat/>
    <w:rsid w:val="00B36220"/>
    <w:pPr>
      <w:spacing w:after="0" w:line="240" w:lineRule="auto"/>
    </w:pPr>
  </w:style>
  <w:style w:type="paragraph" w:customStyle="1" w:styleId="smalltext1">
    <w:name w:val="small text1"/>
    <w:basedOn w:val="Normal"/>
    <w:next w:val="Normal"/>
    <w:uiPriority w:val="4"/>
    <w:qFormat/>
    <w:rsid w:val="00B36220"/>
    <w:pPr>
      <w:spacing w:after="0" w:line="240" w:lineRule="auto"/>
    </w:pPr>
  </w:style>
  <w:style w:type="character" w:customStyle="1" w:styleId="CircleChar">
    <w:name w:val="Circle Char"/>
    <w:locked/>
    <w:rsid w:val="00B36220"/>
  </w:style>
  <w:style w:type="character" w:customStyle="1" w:styleId="citeunreadChar">
    <w:name w:val="cite unread Char"/>
    <w:locked/>
    <w:rsid w:val="00B36220"/>
  </w:style>
  <w:style w:type="paragraph" w:customStyle="1" w:styleId="citeunread">
    <w:name w:val="cite unread"/>
    <w:basedOn w:val="Normal"/>
    <w:next w:val="StyleStyle16pt"/>
    <w:qFormat/>
    <w:rsid w:val="00B36220"/>
    <w:pPr>
      <w:spacing w:after="0" w:line="240" w:lineRule="auto"/>
    </w:pPr>
  </w:style>
  <w:style w:type="character" w:customStyle="1" w:styleId="readCharChar">
    <w:name w:val="read Char Char"/>
    <w:locked/>
    <w:rsid w:val="00B36220"/>
  </w:style>
  <w:style w:type="paragraph" w:customStyle="1" w:styleId="read">
    <w:name w:val="read"/>
    <w:basedOn w:val="Normal"/>
    <w:next w:val="Normal"/>
    <w:qFormat/>
    <w:rsid w:val="00B36220"/>
    <w:pPr>
      <w:spacing w:after="0" w:line="240" w:lineRule="auto"/>
    </w:pPr>
  </w:style>
  <w:style w:type="paragraph" w:customStyle="1" w:styleId="CiteReal0">
    <w:name w:val="Cite Real"/>
    <w:basedOn w:val="Normal"/>
    <w:next w:val="Normal"/>
    <w:qFormat/>
    <w:rsid w:val="00B36220"/>
    <w:pPr>
      <w:spacing w:after="0" w:line="240" w:lineRule="auto"/>
    </w:pPr>
  </w:style>
  <w:style w:type="paragraph" w:customStyle="1" w:styleId="PageNumber6">
    <w:name w:val="Page Number6"/>
    <w:basedOn w:val="Normal"/>
    <w:next w:val="Normal"/>
    <w:qFormat/>
    <w:rsid w:val="00B36220"/>
    <w:pPr>
      <w:spacing w:after="0" w:line="240" w:lineRule="auto"/>
    </w:pPr>
  </w:style>
  <w:style w:type="paragraph" w:customStyle="1" w:styleId="lastupdated">
    <w:name w:val="lastupdated"/>
    <w:basedOn w:val="Normal"/>
    <w:next w:val="Subtitle2"/>
    <w:qFormat/>
    <w:rsid w:val="00B36220"/>
    <w:pPr>
      <w:spacing w:after="0" w:line="240" w:lineRule="auto"/>
    </w:pPr>
  </w:style>
  <w:style w:type="paragraph" w:customStyle="1" w:styleId="hn-byline">
    <w:name w:val="hn-byline"/>
    <w:basedOn w:val="Normal"/>
    <w:next w:val="bodyintro"/>
    <w:qFormat/>
    <w:rsid w:val="00B36220"/>
    <w:pPr>
      <w:spacing w:after="0" w:line="240" w:lineRule="auto"/>
    </w:pPr>
  </w:style>
  <w:style w:type="paragraph" w:customStyle="1" w:styleId="articleinfo">
    <w:name w:val="articleinfo"/>
    <w:basedOn w:val="Normal"/>
    <w:next w:val="indent"/>
    <w:qFormat/>
    <w:rsid w:val="00B36220"/>
    <w:pPr>
      <w:spacing w:after="0" w:line="240" w:lineRule="auto"/>
    </w:pPr>
  </w:style>
  <w:style w:type="character" w:customStyle="1" w:styleId="StyleStyle16ptChar">
    <w:name w:val="Style Style1 + 6 pt Char"/>
    <w:locked/>
    <w:rsid w:val="00B36220"/>
  </w:style>
  <w:style w:type="paragraph" w:customStyle="1" w:styleId="StyleStyle16pt">
    <w:name w:val="Style Style1 + 6 pt"/>
    <w:basedOn w:val="Normal"/>
    <w:qFormat/>
    <w:rsid w:val="00B36220"/>
    <w:pPr>
      <w:spacing w:after="0" w:line="240" w:lineRule="auto"/>
    </w:pPr>
  </w:style>
  <w:style w:type="paragraph" w:customStyle="1" w:styleId="PageNumber7">
    <w:name w:val="Page Number7"/>
    <w:basedOn w:val="Normal"/>
    <w:next w:val="Normal"/>
    <w:qFormat/>
    <w:rsid w:val="00B36220"/>
    <w:pPr>
      <w:spacing w:after="0" w:line="240" w:lineRule="auto"/>
    </w:pPr>
  </w:style>
  <w:style w:type="paragraph" w:customStyle="1" w:styleId="OmniPage4">
    <w:name w:val="OmniPage #4"/>
    <w:basedOn w:val="Normal"/>
    <w:qFormat/>
    <w:rsid w:val="00B36220"/>
    <w:pPr>
      <w:spacing w:after="0" w:line="240" w:lineRule="auto"/>
    </w:pPr>
  </w:style>
  <w:style w:type="paragraph" w:customStyle="1" w:styleId="OmniPage10">
    <w:name w:val="OmniPage #10"/>
    <w:basedOn w:val="Normal"/>
    <w:qFormat/>
    <w:rsid w:val="00B36220"/>
    <w:pPr>
      <w:spacing w:after="0" w:line="240" w:lineRule="auto"/>
    </w:pPr>
  </w:style>
  <w:style w:type="paragraph" w:customStyle="1" w:styleId="PageNumber8">
    <w:name w:val="Page Number8"/>
    <w:basedOn w:val="Normal"/>
    <w:next w:val="Normal"/>
    <w:uiPriority w:val="99"/>
    <w:qFormat/>
    <w:rsid w:val="00B36220"/>
    <w:pPr>
      <w:spacing w:after="0" w:line="240" w:lineRule="auto"/>
    </w:pPr>
  </w:style>
  <w:style w:type="paragraph" w:customStyle="1" w:styleId="Subtitle2">
    <w:name w:val="Subtitle2"/>
    <w:basedOn w:val="Normal"/>
    <w:qFormat/>
    <w:rsid w:val="00B36220"/>
    <w:pPr>
      <w:spacing w:after="0" w:line="240" w:lineRule="auto"/>
    </w:pPr>
  </w:style>
  <w:style w:type="paragraph" w:customStyle="1" w:styleId="bodyintro">
    <w:name w:val="bodyintro"/>
    <w:basedOn w:val="Normal"/>
    <w:uiPriority w:val="99"/>
    <w:qFormat/>
    <w:rsid w:val="00B36220"/>
    <w:pPr>
      <w:spacing w:after="0" w:line="240" w:lineRule="auto"/>
    </w:pPr>
  </w:style>
  <w:style w:type="paragraph" w:customStyle="1" w:styleId="indent">
    <w:name w:val="indent"/>
    <w:basedOn w:val="Normal"/>
    <w:qFormat/>
    <w:rsid w:val="00B36220"/>
    <w:pPr>
      <w:spacing w:after="0" w:line="240" w:lineRule="auto"/>
    </w:pPr>
  </w:style>
  <w:style w:type="paragraph" w:customStyle="1" w:styleId="center">
    <w:name w:val="center"/>
    <w:basedOn w:val="Normal"/>
    <w:uiPriority w:val="99"/>
    <w:qFormat/>
    <w:rsid w:val="00B36220"/>
    <w:pPr>
      <w:spacing w:after="0" w:line="240" w:lineRule="auto"/>
    </w:pPr>
  </w:style>
  <w:style w:type="character" w:customStyle="1" w:styleId="tagChar2">
    <w:name w:val="tag Char2"/>
    <w:qFormat/>
    <w:rsid w:val="00B36220"/>
  </w:style>
  <w:style w:type="character" w:customStyle="1" w:styleId="cardchar00">
    <w:name w:val="cardchar0"/>
    <w:basedOn w:val="DefaultParagraphFont"/>
    <w:rsid w:val="00B36220"/>
  </w:style>
  <w:style w:type="character" w:customStyle="1" w:styleId="UnderlineNon-bold">
    <w:name w:val="Underline Non - bold"/>
    <w:rsid w:val="00B36220"/>
  </w:style>
  <w:style w:type="character" w:customStyle="1" w:styleId="UnderlineBold0">
    <w:name w:val="Underline Bold"/>
    <w:uiPriority w:val="6"/>
    <w:qFormat/>
    <w:rsid w:val="00B36220"/>
  </w:style>
  <w:style w:type="character" w:customStyle="1" w:styleId="Heading5Char2">
    <w:name w:val="Heading 5 Char2"/>
    <w:rsid w:val="00B36220"/>
  </w:style>
  <w:style w:type="character" w:customStyle="1" w:styleId="underlinechar3">
    <w:name w:val="underlinechar"/>
    <w:rsid w:val="00B36220"/>
  </w:style>
  <w:style w:type="character" w:customStyle="1" w:styleId="authordate2">
    <w:name w:val="authordate"/>
    <w:rsid w:val="00B36220"/>
  </w:style>
  <w:style w:type="character" w:customStyle="1" w:styleId="underline4">
    <w:name w:val="%underline"/>
    <w:qFormat/>
    <w:rsid w:val="00B36220"/>
  </w:style>
  <w:style w:type="character" w:customStyle="1" w:styleId="AUNDERLINE0">
    <w:name w:val="AUNDERLINE"/>
    <w:qFormat/>
    <w:rsid w:val="00B36220"/>
  </w:style>
  <w:style w:type="character" w:customStyle="1" w:styleId="slug-doi">
    <w:name w:val="slug-doi"/>
    <w:basedOn w:val="DefaultParagraphFont"/>
    <w:rsid w:val="00B36220"/>
  </w:style>
  <w:style w:type="character" w:customStyle="1" w:styleId="af">
    <w:name w:val="af"/>
    <w:basedOn w:val="DefaultParagraphFont"/>
    <w:rsid w:val="00B36220"/>
  </w:style>
  <w:style w:type="character" w:customStyle="1" w:styleId="ab">
    <w:name w:val="ab"/>
    <w:basedOn w:val="DefaultParagraphFont"/>
    <w:rsid w:val="00B36220"/>
  </w:style>
  <w:style w:type="character" w:customStyle="1" w:styleId="em">
    <w:name w:val="em"/>
    <w:basedOn w:val="DefaultParagraphFont"/>
    <w:rsid w:val="00B36220"/>
  </w:style>
  <w:style w:type="character" w:customStyle="1" w:styleId="au">
    <w:name w:val="au"/>
    <w:basedOn w:val="DefaultParagraphFont"/>
    <w:rsid w:val="00B36220"/>
  </w:style>
  <w:style w:type="character" w:customStyle="1" w:styleId="ti">
    <w:name w:val="ti"/>
    <w:basedOn w:val="DefaultParagraphFont"/>
    <w:rsid w:val="00B36220"/>
  </w:style>
  <w:style w:type="character" w:customStyle="1" w:styleId="subheadblue">
    <w:name w:val="subhead_blue"/>
    <w:basedOn w:val="DefaultParagraphFont"/>
    <w:rsid w:val="00B36220"/>
  </w:style>
  <w:style w:type="character" w:customStyle="1" w:styleId="affiliation">
    <w:name w:val="affiliation"/>
    <w:basedOn w:val="DefaultParagraphFont"/>
    <w:rsid w:val="00B36220"/>
  </w:style>
  <w:style w:type="character" w:customStyle="1" w:styleId="slug-doi-wrapper">
    <w:name w:val="slug-doi-wrapper"/>
    <w:basedOn w:val="DefaultParagraphFont"/>
    <w:rsid w:val="00B36220"/>
  </w:style>
  <w:style w:type="character" w:customStyle="1" w:styleId="slug-metadata-noteahead-of-print">
    <w:name w:val="slug-metadata-note ahead-of-print"/>
    <w:basedOn w:val="DefaultParagraphFont"/>
    <w:rsid w:val="00B36220"/>
  </w:style>
  <w:style w:type="character" w:customStyle="1" w:styleId="slug-ahead-of-print-date">
    <w:name w:val="slug-ahead-of-print-date"/>
    <w:basedOn w:val="DefaultParagraphFont"/>
    <w:rsid w:val="00B36220"/>
  </w:style>
  <w:style w:type="character" w:customStyle="1" w:styleId="medium-bold">
    <w:name w:val="medium-bold"/>
    <w:basedOn w:val="DefaultParagraphFont"/>
    <w:rsid w:val="00B36220"/>
  </w:style>
  <w:style w:type="character" w:customStyle="1" w:styleId="updated-short-citation">
    <w:name w:val="updated-short-citation"/>
    <w:basedOn w:val="DefaultParagraphFont"/>
    <w:rsid w:val="00B36220"/>
  </w:style>
  <w:style w:type="character" w:customStyle="1" w:styleId="TagCharChar1">
    <w:name w:val="Tag Char Char1"/>
    <w:rsid w:val="00B36220"/>
  </w:style>
  <w:style w:type="character" w:customStyle="1" w:styleId="berief">
    <w:name w:val="berief"/>
    <w:rsid w:val="00B36220"/>
  </w:style>
  <w:style w:type="character" w:customStyle="1" w:styleId="Brief-Smalltext">
    <w:name w:val="Brief - Small text"/>
    <w:rsid w:val="00B36220"/>
  </w:style>
  <w:style w:type="character" w:customStyle="1" w:styleId="F8-UnderlineBold">
    <w:name w:val="F8 - Underline/Bold"/>
    <w:rsid w:val="00B36220"/>
  </w:style>
  <w:style w:type="character" w:customStyle="1" w:styleId="Brief-Bold">
    <w:name w:val="Brief - Bold"/>
    <w:rsid w:val="00B36220"/>
  </w:style>
  <w:style w:type="character" w:customStyle="1" w:styleId="Card-Underline0">
    <w:name w:val="Card - Underline"/>
    <w:rsid w:val="00B36220"/>
  </w:style>
  <w:style w:type="character" w:customStyle="1" w:styleId="beriefunderline">
    <w:name w:val="berief = underline"/>
    <w:rsid w:val="00B36220"/>
  </w:style>
  <w:style w:type="character" w:customStyle="1" w:styleId="BoldText10pt">
    <w:name w:val="Bold Text 10 pt"/>
    <w:rsid w:val="00B36220"/>
  </w:style>
  <w:style w:type="character" w:customStyle="1" w:styleId="eoeaheader">
    <w:name w:val="eoea_header"/>
    <w:basedOn w:val="DefaultParagraphFont"/>
    <w:rsid w:val="00B36220"/>
  </w:style>
  <w:style w:type="character" w:customStyle="1" w:styleId="SC4208902">
    <w:name w:val="SC.4.208902"/>
    <w:rsid w:val="00B36220"/>
  </w:style>
  <w:style w:type="character" w:customStyle="1" w:styleId="SC4208915">
    <w:name w:val="SC.4.208915"/>
    <w:rsid w:val="00B36220"/>
  </w:style>
  <w:style w:type="character" w:customStyle="1" w:styleId="SC273764">
    <w:name w:val="SC.2.73764"/>
    <w:rsid w:val="00B36220"/>
  </w:style>
  <w:style w:type="character" w:customStyle="1" w:styleId="SC273779">
    <w:name w:val="SC.2.73779"/>
    <w:rsid w:val="00B36220"/>
  </w:style>
  <w:style w:type="character" w:customStyle="1" w:styleId="SC273763">
    <w:name w:val="SC.2.73763"/>
    <w:rsid w:val="00B36220"/>
  </w:style>
  <w:style w:type="character" w:customStyle="1" w:styleId="SC4208910">
    <w:name w:val="SC.4.208910"/>
    <w:rsid w:val="00B36220"/>
  </w:style>
  <w:style w:type="character" w:customStyle="1" w:styleId="SC4208911">
    <w:name w:val="SC.4.208911"/>
    <w:rsid w:val="00B36220"/>
  </w:style>
  <w:style w:type="character" w:customStyle="1" w:styleId="articlesubtitle">
    <w:name w:val="article_sub_title"/>
    <w:basedOn w:val="DefaultParagraphFont"/>
    <w:rsid w:val="00B36220"/>
  </w:style>
  <w:style w:type="character" w:customStyle="1" w:styleId="newsdate2">
    <w:name w:val="news_date2"/>
    <w:basedOn w:val="DefaultParagraphFont"/>
    <w:rsid w:val="00B36220"/>
  </w:style>
  <w:style w:type="character" w:customStyle="1" w:styleId="readarticleheader">
    <w:name w:val="readarticleheader"/>
    <w:basedOn w:val="DefaultParagraphFont"/>
    <w:rsid w:val="00B36220"/>
  </w:style>
  <w:style w:type="character" w:customStyle="1" w:styleId="char">
    <w:name w:val="char"/>
    <w:basedOn w:val="DefaultParagraphFont"/>
    <w:rsid w:val="00B36220"/>
  </w:style>
  <w:style w:type="character" w:customStyle="1" w:styleId="hdr">
    <w:name w:val="hdr"/>
    <w:basedOn w:val="DefaultParagraphFont"/>
    <w:rsid w:val="00B36220"/>
  </w:style>
  <w:style w:type="character" w:customStyle="1" w:styleId="bolding1">
    <w:name w:val="bolding1"/>
    <w:rsid w:val="00B36220"/>
  </w:style>
  <w:style w:type="character" w:customStyle="1" w:styleId="bookoptions1">
    <w:name w:val="book_options1"/>
    <w:rsid w:val="00B36220"/>
  </w:style>
  <w:style w:type="character" w:customStyle="1" w:styleId="descriptionblock">
    <w:name w:val="description block"/>
    <w:basedOn w:val="DefaultParagraphFont"/>
    <w:rsid w:val="00B36220"/>
  </w:style>
  <w:style w:type="character" w:customStyle="1" w:styleId="detailsboxblock">
    <w:name w:val="detailsbox block"/>
    <w:basedOn w:val="DefaultParagraphFont"/>
    <w:rsid w:val="00B36220"/>
  </w:style>
  <w:style w:type="character" w:customStyle="1" w:styleId="CardTextUnderlinedChar">
    <w:name w:val="Card Text Underlined Char"/>
    <w:rsid w:val="00B36220"/>
  </w:style>
  <w:style w:type="character" w:customStyle="1" w:styleId="cardtextsmallChar">
    <w:name w:val="card text small Char"/>
    <w:rsid w:val="00B36220"/>
  </w:style>
  <w:style w:type="character" w:customStyle="1" w:styleId="countrytitle1">
    <w:name w:val="countrytitle1"/>
    <w:rsid w:val="00B36220"/>
  </w:style>
  <w:style w:type="character" w:customStyle="1" w:styleId="storyheader1">
    <w:name w:val="storyheader1"/>
    <w:rsid w:val="00B36220"/>
  </w:style>
  <w:style w:type="character" w:customStyle="1" w:styleId="cardunderlinedChar1">
    <w:name w:val="card underlined Char"/>
    <w:rsid w:val="00B36220"/>
  </w:style>
  <w:style w:type="character" w:customStyle="1" w:styleId="article1">
    <w:name w:val="article1"/>
    <w:rsid w:val="00B36220"/>
  </w:style>
  <w:style w:type="character" w:customStyle="1" w:styleId="story-posted-date1">
    <w:name w:val="story-posted-date1"/>
    <w:rsid w:val="00B36220"/>
  </w:style>
  <w:style w:type="character" w:customStyle="1" w:styleId="Heading2CharCharCharCharCharCharCharCharCharCharCharCharCharChar">
    <w:name w:val="Heading 2 Char Char Char Char Char Char Char Char Char Char Char Char Char Char"/>
    <w:rsid w:val="00B36220"/>
  </w:style>
  <w:style w:type="character" w:customStyle="1" w:styleId="citation1">
    <w:name w:val="citation1"/>
    <w:rsid w:val="00B36220"/>
  </w:style>
  <w:style w:type="character" w:customStyle="1" w:styleId="hithighlite">
    <w:name w:val="hithighlite"/>
    <w:basedOn w:val="DefaultParagraphFont"/>
    <w:rsid w:val="00B36220"/>
  </w:style>
  <w:style w:type="character" w:customStyle="1" w:styleId="articlecontent">
    <w:name w:val="articlecontent"/>
    <w:basedOn w:val="DefaultParagraphFont"/>
    <w:rsid w:val="00B36220"/>
  </w:style>
  <w:style w:type="character" w:customStyle="1" w:styleId="fource1">
    <w:name w:val="fource1"/>
    <w:rsid w:val="00B36220"/>
  </w:style>
  <w:style w:type="character" w:customStyle="1" w:styleId="ds">
    <w:name w:val="ds"/>
    <w:basedOn w:val="DefaultParagraphFont"/>
    <w:rsid w:val="00B36220"/>
  </w:style>
  <w:style w:type="character" w:customStyle="1" w:styleId="MicroTextChar1">
    <w:name w:val="MicroText Char1"/>
    <w:rsid w:val="00B36220"/>
  </w:style>
  <w:style w:type="character" w:customStyle="1" w:styleId="DefaultPara">
    <w:name w:val="Default Para"/>
    <w:rsid w:val="00B36220"/>
  </w:style>
  <w:style w:type="character" w:customStyle="1" w:styleId="SYSHYPERTEXT">
    <w:name w:val="SYS_HYPERTEXT"/>
    <w:rsid w:val="00B36220"/>
  </w:style>
  <w:style w:type="character" w:customStyle="1" w:styleId="BlockHeading1Char">
    <w:name w:val="Block Heading 1 Char"/>
    <w:rsid w:val="00B36220"/>
  </w:style>
  <w:style w:type="character" w:customStyle="1" w:styleId="StyleTagTimesNewRomanChar">
    <w:name w:val="Style Tag + Times New Roman Char"/>
    <w:rsid w:val="00B36220"/>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B36220"/>
  </w:style>
  <w:style w:type="character" w:customStyle="1" w:styleId="StyleArialNarrow12ptBold">
    <w:name w:val="Style Arial Narrow 12 pt Bold"/>
    <w:rsid w:val="00B36220"/>
  </w:style>
  <w:style w:type="character" w:customStyle="1" w:styleId="UnderlinedCharChar1">
    <w:name w:val="Underlined Char Char1"/>
    <w:rsid w:val="00B36220"/>
  </w:style>
  <w:style w:type="character" w:customStyle="1" w:styleId="Heading2CharChar2">
    <w:name w:val="Heading 2 Char Char2"/>
    <w:rsid w:val="00B36220"/>
  </w:style>
  <w:style w:type="character" w:customStyle="1" w:styleId="doctitle">
    <w:name w:val="doctitle"/>
    <w:rsid w:val="00B36220"/>
  </w:style>
  <w:style w:type="character" w:customStyle="1" w:styleId="cardtext-underlined0">
    <w:name w:val="card text- underlined"/>
    <w:rsid w:val="00B36220"/>
  </w:style>
  <w:style w:type="character" w:customStyle="1" w:styleId="Style8ptChar">
    <w:name w:val="Style 8 pt Char"/>
    <w:rsid w:val="00B36220"/>
  </w:style>
  <w:style w:type="character" w:customStyle="1" w:styleId="message-item">
    <w:name w:val="message-item"/>
    <w:rsid w:val="00B36220"/>
  </w:style>
  <w:style w:type="character" w:customStyle="1" w:styleId="A0">
    <w:name w:val="A0"/>
    <w:uiPriority w:val="99"/>
    <w:rsid w:val="00B36220"/>
  </w:style>
  <w:style w:type="character" w:customStyle="1" w:styleId="datestamp">
    <w:name w:val="datestamp"/>
    <w:rsid w:val="00B36220"/>
  </w:style>
  <w:style w:type="character" w:customStyle="1" w:styleId="i">
    <w:name w:val="i"/>
    <w:uiPriority w:val="99"/>
    <w:rsid w:val="00B36220"/>
  </w:style>
  <w:style w:type="character" w:customStyle="1" w:styleId="name">
    <w:name w:val="name"/>
    <w:rsid w:val="00B36220"/>
  </w:style>
  <w:style w:type="character" w:customStyle="1" w:styleId="forenames">
    <w:name w:val="forenames"/>
    <w:rsid w:val="00B36220"/>
  </w:style>
  <w:style w:type="character" w:customStyle="1" w:styleId="surname">
    <w:name w:val="surname"/>
    <w:rsid w:val="00B36220"/>
  </w:style>
  <w:style w:type="character" w:customStyle="1" w:styleId="sifr-alternate">
    <w:name w:val="sifr-alternate"/>
    <w:rsid w:val="00B36220"/>
  </w:style>
  <w:style w:type="character" w:customStyle="1" w:styleId="medium-font">
    <w:name w:val="medium-font"/>
    <w:rsid w:val="00B36220"/>
  </w:style>
  <w:style w:type="character" w:customStyle="1" w:styleId="title-link-wrapper">
    <w:name w:val="title-link-wrapper"/>
    <w:rsid w:val="00B36220"/>
  </w:style>
  <w:style w:type="character" w:customStyle="1" w:styleId="A7">
    <w:name w:val="A7"/>
    <w:uiPriority w:val="99"/>
    <w:rsid w:val="00B36220"/>
  </w:style>
  <w:style w:type="character" w:customStyle="1" w:styleId="refpreview">
    <w:name w:val="refpreview"/>
    <w:rsid w:val="00B36220"/>
  </w:style>
  <w:style w:type="character" w:customStyle="1" w:styleId="loose1">
    <w:name w:val="loose1"/>
    <w:rsid w:val="00B36220"/>
  </w:style>
  <w:style w:type="character" w:customStyle="1" w:styleId="email">
    <w:name w:val="email"/>
    <w:rsid w:val="00B36220"/>
  </w:style>
  <w:style w:type="character" w:customStyle="1" w:styleId="gsa">
    <w:name w:val="gs_a"/>
    <w:rsid w:val="00B36220"/>
  </w:style>
  <w:style w:type="character" w:customStyle="1" w:styleId="mainarttitle">
    <w:name w:val="mainarttitle"/>
    <w:rsid w:val="00B36220"/>
  </w:style>
  <w:style w:type="character" w:customStyle="1" w:styleId="mainartauthor">
    <w:name w:val="mainartauthor"/>
    <w:rsid w:val="00B36220"/>
  </w:style>
  <w:style w:type="character" w:customStyle="1" w:styleId="mainartdate">
    <w:name w:val="mainartdate"/>
    <w:rsid w:val="00B36220"/>
  </w:style>
  <w:style w:type="character" w:customStyle="1" w:styleId="gsggs">
    <w:name w:val="gs_ggs"/>
    <w:rsid w:val="00B36220"/>
  </w:style>
  <w:style w:type="character" w:customStyle="1" w:styleId="ahead">
    <w:name w:val="a_head"/>
    <w:rsid w:val="00B36220"/>
  </w:style>
  <w:style w:type="character" w:customStyle="1" w:styleId="footnote1">
    <w:name w:val="footnote"/>
    <w:rsid w:val="00B36220"/>
  </w:style>
  <w:style w:type="character" w:customStyle="1" w:styleId="docbody">
    <w:name w:val="docbody"/>
    <w:rsid w:val="00B36220"/>
  </w:style>
  <w:style w:type="paragraph" w:styleId="BodyTextIndent3">
    <w:name w:val="Body Text Indent 3"/>
    <w:basedOn w:val="Normal"/>
    <w:link w:val="BodyTextIndent3Char1"/>
    <w:uiPriority w:val="99"/>
    <w:unhideWhenUsed/>
    <w:rsid w:val="00B36220"/>
    <w:pPr>
      <w:spacing w:after="120" w:line="240" w:lineRule="auto"/>
      <w:ind w:left="360"/>
    </w:pPr>
    <w:rPr>
      <w:szCs w:val="16"/>
    </w:rPr>
  </w:style>
  <w:style w:type="character" w:customStyle="1" w:styleId="BodyTextIndent3Char1">
    <w:name w:val="Body Text Indent 3 Char1"/>
    <w:basedOn w:val="DefaultParagraphFont"/>
    <w:link w:val="BodyTextIndent3"/>
    <w:uiPriority w:val="99"/>
    <w:rsid w:val="00B36220"/>
    <w:rPr>
      <w:rFonts w:ascii="Calibri" w:hAnsi="Calibri"/>
      <w:szCs w:val="16"/>
    </w:rPr>
  </w:style>
  <w:style w:type="character" w:customStyle="1" w:styleId="superscript">
    <w:name w:val="superscript"/>
    <w:rsid w:val="00B36220"/>
  </w:style>
  <w:style w:type="character" w:customStyle="1" w:styleId="bwxsm">
    <w:name w:val="b w xsm"/>
    <w:rsid w:val="00B36220"/>
  </w:style>
  <w:style w:type="character" w:customStyle="1" w:styleId="fstd">
    <w:name w:val="f std"/>
    <w:rsid w:val="00B36220"/>
  </w:style>
  <w:style w:type="character" w:customStyle="1" w:styleId="gl">
    <w:name w:val="gl"/>
    <w:rsid w:val="00B36220"/>
  </w:style>
  <w:style w:type="character" w:customStyle="1" w:styleId="bio1">
    <w:name w:val="bio1"/>
    <w:rsid w:val="00B36220"/>
  </w:style>
  <w:style w:type="character" w:customStyle="1" w:styleId="BoldChar">
    <w:name w:val="Bold Char"/>
    <w:rsid w:val="00B36220"/>
  </w:style>
  <w:style w:type="character" w:customStyle="1" w:styleId="cardCharCharCharCharCharChar">
    <w:name w:val="card Char Char Char Char Char Char"/>
    <w:rsid w:val="00B36220"/>
  </w:style>
  <w:style w:type="character" w:customStyle="1" w:styleId="Style24ptBoldUnderlineCenteredCharChar">
    <w:name w:val="Style 24 pt Bold Underline Centered Char Char"/>
    <w:rsid w:val="00B36220"/>
  </w:style>
  <w:style w:type="character" w:customStyle="1" w:styleId="TagCiteCharChar0">
    <w:name w:val="Tag / Cite Char Char"/>
    <w:rsid w:val="00B36220"/>
  </w:style>
  <w:style w:type="character" w:customStyle="1" w:styleId="CardTextChar10">
    <w:name w:val="Card Text Char1"/>
    <w:rsid w:val="00B36220"/>
  </w:style>
  <w:style w:type="character" w:customStyle="1" w:styleId="CardTextUnderlinedCharChar">
    <w:name w:val="Card Text Underlined Char Char"/>
    <w:rsid w:val="00B36220"/>
  </w:style>
  <w:style w:type="character" w:customStyle="1" w:styleId="CardTagCharCharChar">
    <w:name w:val="Card Tag Char Char Char"/>
    <w:rsid w:val="00B36220"/>
  </w:style>
  <w:style w:type="character" w:customStyle="1" w:styleId="mainbody">
    <w:name w:val="mainbody"/>
    <w:basedOn w:val="DefaultParagraphFont"/>
    <w:rsid w:val="00B36220"/>
  </w:style>
  <w:style w:type="character" w:customStyle="1" w:styleId="UnderlineStyleChar2">
    <w:name w:val="Underline Style Char2"/>
    <w:rsid w:val="00B36220"/>
  </w:style>
  <w:style w:type="character" w:customStyle="1" w:styleId="t13">
    <w:name w:val="t13"/>
    <w:basedOn w:val="DefaultParagraphFont"/>
    <w:rsid w:val="00B36220"/>
  </w:style>
  <w:style w:type="character" w:customStyle="1" w:styleId="SmallFont7pt">
    <w:name w:val="Small Font (7 pt)"/>
    <w:qFormat/>
    <w:rsid w:val="00B36220"/>
  </w:style>
  <w:style w:type="character" w:customStyle="1" w:styleId="timestamp">
    <w:name w:val="timestamp"/>
    <w:basedOn w:val="DefaultParagraphFont"/>
    <w:rsid w:val="00B36220"/>
  </w:style>
  <w:style w:type="character" w:customStyle="1" w:styleId="CharChar17">
    <w:name w:val="Char Char17"/>
    <w:locked/>
    <w:rsid w:val="00B36220"/>
  </w:style>
  <w:style w:type="character" w:customStyle="1" w:styleId="ilspan">
    <w:name w:val="il_span"/>
    <w:basedOn w:val="DefaultParagraphFont"/>
    <w:rsid w:val="00B36220"/>
  </w:style>
  <w:style w:type="character" w:customStyle="1" w:styleId="leftidx1">
    <w:name w:val="leftidx1"/>
    <w:rsid w:val="00B36220"/>
  </w:style>
  <w:style w:type="character" w:customStyle="1" w:styleId="blue1">
    <w:name w:val="blue1"/>
    <w:rsid w:val="00B36220"/>
  </w:style>
  <w:style w:type="character" w:customStyle="1" w:styleId="author-link1">
    <w:name w:val="author-link1"/>
    <w:rsid w:val="00B36220"/>
  </w:style>
  <w:style w:type="character" w:customStyle="1" w:styleId="black1">
    <w:name w:val="black1"/>
    <w:rsid w:val="00B36220"/>
  </w:style>
  <w:style w:type="character" w:customStyle="1" w:styleId="StyleunderlinedCharBold">
    <w:name w:val="Style underlined Char + Bold"/>
    <w:rsid w:val="00B36220"/>
  </w:style>
  <w:style w:type="character" w:customStyle="1" w:styleId="CardUnderline0">
    <w:name w:val="Card Underline"/>
    <w:rsid w:val="00B36220"/>
  </w:style>
  <w:style w:type="character" w:customStyle="1" w:styleId="lingoregion">
    <w:name w:val="lingo_region"/>
    <w:basedOn w:val="DefaultParagraphFont"/>
    <w:rsid w:val="00B36220"/>
  </w:style>
  <w:style w:type="character" w:customStyle="1" w:styleId="cite">
    <w:name w:val="%cite"/>
    <w:rsid w:val="00B36220"/>
  </w:style>
  <w:style w:type="character" w:customStyle="1" w:styleId="Emphasis21">
    <w:name w:val="%Emphasis2"/>
    <w:rsid w:val="00B36220"/>
  </w:style>
  <w:style w:type="character" w:customStyle="1" w:styleId="bodycontentlink">
    <w:name w:val="bodycontentlink"/>
    <w:basedOn w:val="DefaultParagraphFont"/>
    <w:rsid w:val="00B36220"/>
  </w:style>
  <w:style w:type="character" w:customStyle="1" w:styleId="AAAcite">
    <w:name w:val="AAAcite"/>
    <w:rsid w:val="00B36220"/>
  </w:style>
  <w:style w:type="character" w:customStyle="1" w:styleId="tmplheaderlink">
    <w:name w:val="tmplheaderlink"/>
    <w:rsid w:val="00B36220"/>
  </w:style>
  <w:style w:type="character" w:customStyle="1" w:styleId="SubtleEmphasis1">
    <w:name w:val="Subtle Emphasis1"/>
    <w:uiPriority w:val="19"/>
    <w:qFormat/>
    <w:rsid w:val="00B36220"/>
  </w:style>
  <w:style w:type="table" w:styleId="ColorfulGrid-Accent1">
    <w:name w:val="Colorful Grid Accent 1"/>
    <w:basedOn w:val="TableNormal"/>
    <w:uiPriority w:val="29"/>
    <w:unhideWhenUsed/>
    <w:rsid w:val="00B36220"/>
    <w:pPr>
      <w:spacing w:after="200" w:line="276" w:lineRule="auto"/>
    </w:pPr>
    <w:tblPr>
      <w:tblStyleRowBandSize w:val="1"/>
      <w:tblStyleColBandSize w:val="1"/>
      <w:tblBorders>
        <w:insideH w:val="single" w:sz="4" w:space="0" w:color="FFFFFF" w:themeColor="background1"/>
      </w:tblBorders>
    </w:tblPr>
    <w:tcPr>
      <w:shd w:val="clear" w:color="auto" w:fill="DEEAF6" w:themeFill="accent1" w:themeFillTint="33"/>
    </w:tcPr>
  </w:style>
  <w:style w:type="character" w:customStyle="1" w:styleId="FontStyle505">
    <w:name w:val="Font Style505"/>
    <w:basedOn w:val="DefaultParagraphFont"/>
    <w:uiPriority w:val="99"/>
    <w:rsid w:val="00B36220"/>
    <w:rPr>
      <w:rFonts w:ascii="Times New Roman" w:hAnsi="Times New Roman" w:cs="Times New Roman"/>
      <w:sz w:val="18"/>
      <w:szCs w:val="18"/>
    </w:rPr>
  </w:style>
  <w:style w:type="character" w:customStyle="1" w:styleId="StyleStyleUnderlineUnderlineStyleBoldUnderlineIntenseEmphas">
    <w:name w:val="Style Style UnderlineUnderlineStyle Bold UnderlineIntense Emphas..."/>
    <w:basedOn w:val="DefaultParagraphFont"/>
    <w:rsid w:val="00B36220"/>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B36220"/>
    <w:rPr>
      <w:b w:val="0"/>
      <w:sz w:val="24"/>
      <w:u w:val="single"/>
      <w:bdr w:val="none" w:sz="0" w:space="0" w:color="auto"/>
    </w:rPr>
  </w:style>
  <w:style w:type="character" w:customStyle="1" w:styleId="Bodytext11">
    <w:name w:val="Body text (11)"/>
    <w:rsid w:val="00B3622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B3622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B36220"/>
  </w:style>
  <w:style w:type="paragraph" w:customStyle="1" w:styleId="Style5">
    <w:name w:val="Style5"/>
    <w:basedOn w:val="Normal"/>
    <w:link w:val="Style5Char"/>
    <w:uiPriority w:val="4"/>
    <w:qFormat/>
    <w:rsid w:val="00B36220"/>
    <w:pPr>
      <w:spacing w:after="0" w:line="240" w:lineRule="auto"/>
      <w:ind w:left="432" w:right="432"/>
      <w:jc w:val="both"/>
    </w:pPr>
    <w:rPr>
      <w:rFonts w:eastAsia="Times New Roman"/>
      <w:sz w:val="20"/>
    </w:rPr>
  </w:style>
  <w:style w:type="character" w:customStyle="1" w:styleId="Style5Char">
    <w:name w:val="Style5 Char"/>
    <w:link w:val="Style5"/>
    <w:uiPriority w:val="4"/>
    <w:rsid w:val="00B36220"/>
    <w:rPr>
      <w:rFonts w:ascii="Calibri" w:eastAsia="Times New Roman" w:hAnsi="Calibri"/>
      <w:sz w:val="20"/>
    </w:rPr>
  </w:style>
  <w:style w:type="paragraph" w:customStyle="1" w:styleId="Style100">
    <w:name w:val="Style10"/>
    <w:basedOn w:val="Normal"/>
    <w:link w:val="Style10Char"/>
    <w:qFormat/>
    <w:rsid w:val="00B36220"/>
    <w:pPr>
      <w:spacing w:after="0" w:line="240" w:lineRule="auto"/>
      <w:ind w:right="432"/>
    </w:pPr>
    <w:rPr>
      <w:rFonts w:eastAsia="Times New Roman"/>
      <w:b/>
      <w:sz w:val="24"/>
    </w:rPr>
  </w:style>
  <w:style w:type="character" w:customStyle="1" w:styleId="Style10Char">
    <w:name w:val="Style10 Char"/>
    <w:link w:val="Style100"/>
    <w:rsid w:val="00B36220"/>
    <w:rPr>
      <w:rFonts w:ascii="Calibri" w:eastAsia="Times New Roman" w:hAnsi="Calibri"/>
      <w:b/>
      <w:sz w:val="24"/>
    </w:rPr>
  </w:style>
  <w:style w:type="character" w:customStyle="1" w:styleId="StyleStyleBoldUnderlineUnderlineapple-style-span6ptBoldK">
    <w:name w:val="Style Style Bold UnderlineUnderlineapple-style-span + 6 ptBoldK..."/>
    <w:basedOn w:val="DefaultParagraphFont"/>
    <w:rsid w:val="00B36220"/>
    <w:rPr>
      <w:b w:val="0"/>
      <w:bCs w:val="0"/>
      <w:sz w:val="22"/>
      <w:u w:val="single"/>
      <w:bdr w:val="none" w:sz="0" w:space="0" w:color="auto"/>
    </w:rPr>
  </w:style>
  <w:style w:type="paragraph" w:customStyle="1" w:styleId="UnderlinedEv">
    <w:name w:val="Underlined Ev"/>
    <w:basedOn w:val="Normal"/>
    <w:next w:val="Normal"/>
    <w:link w:val="UnderlinedEvChar"/>
    <w:qFormat/>
    <w:rsid w:val="00B36220"/>
    <w:pPr>
      <w:spacing w:after="0" w:line="240" w:lineRule="auto"/>
    </w:pPr>
    <w:rPr>
      <w:rFonts w:ascii="Garamond" w:eastAsia="Calibri" w:hAnsi="Garamond"/>
      <w:szCs w:val="20"/>
      <w:u w:val="single"/>
    </w:rPr>
  </w:style>
  <w:style w:type="character" w:customStyle="1" w:styleId="UnderlinedEvChar">
    <w:name w:val="Underlined Ev Char"/>
    <w:basedOn w:val="DefaultParagraphFont"/>
    <w:link w:val="UnderlinedEv"/>
    <w:rsid w:val="00B36220"/>
    <w:rPr>
      <w:rFonts w:ascii="Garamond" w:eastAsia="Calibri" w:hAnsi="Garamond"/>
      <w:szCs w:val="20"/>
      <w:u w:val="single"/>
    </w:rPr>
  </w:style>
  <w:style w:type="character" w:customStyle="1" w:styleId="StyleUnderlineBorderSinglesolidlineAuto225ptLine">
    <w:name w:val="Style Underline Border: : (Single solid line Auto  2.25 pt Line ..."/>
    <w:basedOn w:val="DefaultParagraphFont"/>
    <w:rsid w:val="00B36220"/>
    <w:rPr>
      <w:u w:val="single"/>
      <w:bdr w:val="none" w:sz="0" w:space="0" w:color="auto"/>
    </w:rPr>
  </w:style>
  <w:style w:type="paragraph" w:customStyle="1" w:styleId="BodyText20">
    <w:name w:val="Body Text2"/>
    <w:basedOn w:val="Normal"/>
    <w:link w:val="Bodytext6"/>
    <w:rsid w:val="00B36220"/>
    <w:pPr>
      <w:shd w:val="clear" w:color="auto" w:fill="FFFFFF"/>
      <w:spacing w:before="180" w:after="240" w:line="259" w:lineRule="exact"/>
      <w:jc w:val="both"/>
    </w:pPr>
    <w:rPr>
      <w:rFonts w:asciiTheme="minorHAnsi" w:hAnsiTheme="minorHAnsi"/>
    </w:rPr>
  </w:style>
  <w:style w:type="character" w:customStyle="1" w:styleId="ColorfulGrid-Accent1Char">
    <w:name w:val="Colorful Grid - Accent 1 Char"/>
    <w:aliases w:val="quote Char"/>
    <w:uiPriority w:val="29"/>
    <w:locked/>
    <w:rsid w:val="00B36220"/>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B36220"/>
    <w:rPr>
      <w:rFonts w:ascii="Verdana" w:hAnsi="Verdana" w:hint="default"/>
      <w:sz w:val="21"/>
      <w:szCs w:val="21"/>
      <w:u w:val="thick"/>
      <w:lang w:val="en-US" w:eastAsia="en-US" w:bidi="ar-SA"/>
    </w:rPr>
  </w:style>
  <w:style w:type="character" w:customStyle="1" w:styleId="role">
    <w:name w:val="role"/>
    <w:rsid w:val="00B36220"/>
  </w:style>
  <w:style w:type="character" w:customStyle="1" w:styleId="pagination0">
    <w:name w:val="pagination"/>
    <w:basedOn w:val="DefaultParagraphFont"/>
    <w:rsid w:val="00B36220"/>
  </w:style>
  <w:style w:type="character" w:customStyle="1" w:styleId="doi">
    <w:name w:val="doi"/>
    <w:basedOn w:val="DefaultParagraphFont"/>
    <w:rsid w:val="00B36220"/>
  </w:style>
  <w:style w:type="character" w:customStyle="1" w:styleId="bodycontents">
    <w:name w:val="bodycontents"/>
    <w:basedOn w:val="DefaultParagraphFont"/>
    <w:rsid w:val="00B36220"/>
  </w:style>
  <w:style w:type="character" w:customStyle="1" w:styleId="comma">
    <w:name w:val="comma"/>
    <w:basedOn w:val="DefaultParagraphFont"/>
    <w:rsid w:val="00B36220"/>
  </w:style>
  <w:style w:type="character" w:customStyle="1" w:styleId="pad5right">
    <w:name w:val="pad5right"/>
    <w:basedOn w:val="DefaultParagraphFont"/>
    <w:rsid w:val="00B36220"/>
  </w:style>
  <w:style w:type="character" w:customStyle="1" w:styleId="pnumber">
    <w:name w:val="pnumber"/>
    <w:rsid w:val="00B36220"/>
  </w:style>
  <w:style w:type="character" w:customStyle="1" w:styleId="ital">
    <w:name w:val="ital"/>
    <w:rsid w:val="00B36220"/>
  </w:style>
  <w:style w:type="character" w:customStyle="1" w:styleId="orgdiv">
    <w:name w:val="orgdiv"/>
    <w:rsid w:val="00B36220"/>
  </w:style>
  <w:style w:type="character" w:customStyle="1" w:styleId="orgname">
    <w:name w:val="orgname"/>
    <w:rsid w:val="00B36220"/>
  </w:style>
  <w:style w:type="character" w:customStyle="1" w:styleId="city">
    <w:name w:val="city"/>
    <w:rsid w:val="00B36220"/>
  </w:style>
  <w:style w:type="character" w:customStyle="1" w:styleId="state">
    <w:name w:val="state"/>
    <w:rsid w:val="00B36220"/>
  </w:style>
  <w:style w:type="character" w:customStyle="1" w:styleId="country">
    <w:name w:val="country"/>
    <w:rsid w:val="00B36220"/>
  </w:style>
  <w:style w:type="character" w:customStyle="1" w:styleId="readChar">
    <w:name w:val="read Char"/>
    <w:rsid w:val="00B36220"/>
    <w:rPr>
      <w:szCs w:val="22"/>
      <w:u w:val="single"/>
      <w:lang w:val="en-US" w:eastAsia="en-US" w:bidi="ar-SA"/>
    </w:rPr>
  </w:style>
  <w:style w:type="character" w:customStyle="1" w:styleId="divider">
    <w:name w:val="divider"/>
    <w:basedOn w:val="DefaultParagraphFont"/>
    <w:rsid w:val="00B36220"/>
  </w:style>
  <w:style w:type="character" w:customStyle="1" w:styleId="blogdate">
    <w:name w:val="blogdate"/>
    <w:basedOn w:val="DefaultParagraphFont"/>
    <w:rsid w:val="00B36220"/>
  </w:style>
  <w:style w:type="character" w:customStyle="1" w:styleId="ticker">
    <w:name w:val="ticker"/>
    <w:basedOn w:val="DefaultParagraphFont"/>
    <w:rsid w:val="00B36220"/>
  </w:style>
  <w:style w:type="character" w:customStyle="1" w:styleId="posted">
    <w:name w:val="posted"/>
    <w:basedOn w:val="DefaultParagraphFont"/>
    <w:rsid w:val="00B36220"/>
  </w:style>
  <w:style w:type="character" w:customStyle="1" w:styleId="time">
    <w:name w:val="time"/>
    <w:basedOn w:val="DefaultParagraphFont"/>
    <w:rsid w:val="00B36220"/>
  </w:style>
  <w:style w:type="character" w:customStyle="1" w:styleId="dot">
    <w:name w:val="dot"/>
    <w:basedOn w:val="DefaultParagraphFont"/>
    <w:rsid w:val="00B36220"/>
  </w:style>
  <w:style w:type="character" w:customStyle="1" w:styleId="hn-date">
    <w:name w:val="hn-date"/>
    <w:basedOn w:val="DefaultParagraphFont"/>
    <w:rsid w:val="00B36220"/>
  </w:style>
  <w:style w:type="character" w:customStyle="1" w:styleId="location">
    <w:name w:val="location"/>
    <w:basedOn w:val="DefaultParagraphFont"/>
    <w:rsid w:val="00B36220"/>
  </w:style>
  <w:style w:type="character" w:customStyle="1" w:styleId="dropcap-letter">
    <w:name w:val="dropcap-letter"/>
    <w:basedOn w:val="DefaultParagraphFont"/>
    <w:rsid w:val="00B36220"/>
  </w:style>
  <w:style w:type="character" w:customStyle="1" w:styleId="offscreen">
    <w:name w:val="offscreen"/>
    <w:basedOn w:val="DefaultParagraphFont"/>
    <w:rsid w:val="00B36220"/>
  </w:style>
  <w:style w:type="character" w:customStyle="1" w:styleId="linked-in">
    <w:name w:val="linked-in"/>
    <w:basedOn w:val="DefaultParagraphFont"/>
    <w:rsid w:val="00B36220"/>
  </w:style>
  <w:style w:type="character" w:customStyle="1" w:styleId="divs">
    <w:name w:val="divs"/>
    <w:basedOn w:val="DefaultParagraphFont"/>
    <w:rsid w:val="00B36220"/>
  </w:style>
  <w:style w:type="character" w:customStyle="1" w:styleId="CardUnderlineChar0">
    <w:name w:val="Card Underline Char"/>
    <w:locked/>
    <w:rsid w:val="00B36220"/>
    <w:rPr>
      <w:szCs w:val="24"/>
      <w:u w:val="single"/>
    </w:rPr>
  </w:style>
  <w:style w:type="character" w:customStyle="1" w:styleId="h4">
    <w:name w:val="h4"/>
    <w:rsid w:val="00B36220"/>
  </w:style>
  <w:style w:type="character" w:customStyle="1" w:styleId="Date2">
    <w:name w:val="Date2"/>
    <w:rsid w:val="00B36220"/>
  </w:style>
  <w:style w:type="character" w:customStyle="1" w:styleId="entry-title">
    <w:name w:val="entry-title"/>
    <w:basedOn w:val="DefaultParagraphFont"/>
    <w:rsid w:val="00B36220"/>
  </w:style>
  <w:style w:type="character" w:customStyle="1" w:styleId="postheader">
    <w:name w:val="postheader"/>
    <w:basedOn w:val="DefaultParagraphFont"/>
    <w:rsid w:val="00B36220"/>
  </w:style>
  <w:style w:type="numbering" w:customStyle="1" w:styleId="1ai1">
    <w:name w:val="1 / a / i1"/>
    <w:rsid w:val="00B36220"/>
    <w:pPr>
      <w:numPr>
        <w:numId w:val="13"/>
      </w:numPr>
    </w:pPr>
  </w:style>
  <w:style w:type="numbering" w:styleId="1ai">
    <w:name w:val="Outline List 1"/>
    <w:basedOn w:val="NoList"/>
    <w:unhideWhenUsed/>
    <w:rsid w:val="00B36220"/>
    <w:pPr>
      <w:numPr>
        <w:numId w:val="14"/>
      </w:numPr>
    </w:pPr>
  </w:style>
  <w:style w:type="numbering" w:customStyle="1" w:styleId="NoList6">
    <w:name w:val="No List6"/>
    <w:next w:val="NoList"/>
    <w:uiPriority w:val="99"/>
    <w:semiHidden/>
    <w:unhideWhenUsed/>
    <w:rsid w:val="00B36220"/>
  </w:style>
  <w:style w:type="numbering" w:customStyle="1" w:styleId="NoList7">
    <w:name w:val="No List7"/>
    <w:next w:val="NoList"/>
    <w:semiHidden/>
    <w:unhideWhenUsed/>
    <w:rsid w:val="00B36220"/>
  </w:style>
  <w:style w:type="paragraph" w:styleId="Index2">
    <w:name w:val="index 2"/>
    <w:basedOn w:val="Normal"/>
    <w:next w:val="Normal"/>
    <w:autoRedefine/>
    <w:rsid w:val="00B36220"/>
    <w:pPr>
      <w:spacing w:after="200" w:line="276" w:lineRule="auto"/>
      <w:ind w:left="400" w:hanging="200"/>
    </w:pPr>
    <w:rPr>
      <w:bCs/>
    </w:rPr>
  </w:style>
  <w:style w:type="paragraph" w:styleId="Index3">
    <w:name w:val="index 3"/>
    <w:basedOn w:val="Normal"/>
    <w:next w:val="Normal"/>
    <w:autoRedefine/>
    <w:rsid w:val="00B36220"/>
    <w:pPr>
      <w:spacing w:after="200" w:line="276" w:lineRule="auto"/>
      <w:ind w:left="600" w:hanging="200"/>
    </w:pPr>
    <w:rPr>
      <w:bCs/>
    </w:rPr>
  </w:style>
  <w:style w:type="paragraph" w:styleId="Index4">
    <w:name w:val="index 4"/>
    <w:basedOn w:val="Normal"/>
    <w:next w:val="Normal"/>
    <w:autoRedefine/>
    <w:rsid w:val="00B36220"/>
    <w:pPr>
      <w:spacing w:after="200" w:line="276" w:lineRule="auto"/>
      <w:ind w:left="800" w:hanging="200"/>
    </w:pPr>
    <w:rPr>
      <w:bCs/>
    </w:rPr>
  </w:style>
  <w:style w:type="paragraph" w:styleId="Index5">
    <w:name w:val="index 5"/>
    <w:basedOn w:val="Normal"/>
    <w:next w:val="Normal"/>
    <w:autoRedefine/>
    <w:rsid w:val="00B36220"/>
    <w:pPr>
      <w:spacing w:after="200" w:line="276" w:lineRule="auto"/>
      <w:ind w:left="1000" w:hanging="200"/>
    </w:pPr>
    <w:rPr>
      <w:bCs/>
    </w:rPr>
  </w:style>
  <w:style w:type="paragraph" w:styleId="Index6">
    <w:name w:val="index 6"/>
    <w:basedOn w:val="Normal"/>
    <w:next w:val="Normal"/>
    <w:autoRedefine/>
    <w:rsid w:val="00B36220"/>
    <w:pPr>
      <w:spacing w:after="200" w:line="276" w:lineRule="auto"/>
      <w:ind w:left="1200" w:hanging="200"/>
    </w:pPr>
    <w:rPr>
      <w:bCs/>
    </w:rPr>
  </w:style>
  <w:style w:type="paragraph" w:styleId="Index7">
    <w:name w:val="index 7"/>
    <w:basedOn w:val="Normal"/>
    <w:next w:val="Normal"/>
    <w:autoRedefine/>
    <w:rsid w:val="00B36220"/>
    <w:pPr>
      <w:spacing w:after="200" w:line="276" w:lineRule="auto"/>
      <w:ind w:left="1400" w:hanging="200"/>
    </w:pPr>
    <w:rPr>
      <w:bCs/>
    </w:rPr>
  </w:style>
  <w:style w:type="paragraph" w:styleId="Index8">
    <w:name w:val="index 8"/>
    <w:basedOn w:val="Normal"/>
    <w:next w:val="Normal"/>
    <w:autoRedefine/>
    <w:rsid w:val="00B36220"/>
    <w:pPr>
      <w:spacing w:after="200" w:line="276" w:lineRule="auto"/>
      <w:ind w:left="1600" w:hanging="200"/>
    </w:pPr>
    <w:rPr>
      <w:bCs/>
    </w:rPr>
  </w:style>
  <w:style w:type="paragraph" w:styleId="Index9">
    <w:name w:val="index 9"/>
    <w:basedOn w:val="Normal"/>
    <w:next w:val="Normal"/>
    <w:autoRedefine/>
    <w:rsid w:val="00B36220"/>
    <w:pPr>
      <w:spacing w:after="200" w:line="276" w:lineRule="auto"/>
      <w:ind w:left="1800" w:hanging="200"/>
    </w:pPr>
    <w:rPr>
      <w:bCs/>
    </w:rPr>
  </w:style>
  <w:style w:type="paragraph" w:styleId="IndexHeading">
    <w:name w:val="index heading"/>
    <w:basedOn w:val="Normal"/>
    <w:next w:val="Index1"/>
    <w:rsid w:val="00B36220"/>
    <w:pPr>
      <w:spacing w:after="200" w:line="276" w:lineRule="auto"/>
    </w:pPr>
    <w:rPr>
      <w:bCs/>
    </w:rPr>
  </w:style>
  <w:style w:type="numbering" w:customStyle="1" w:styleId="NoList8">
    <w:name w:val="No List8"/>
    <w:next w:val="NoList"/>
    <w:semiHidden/>
    <w:unhideWhenUsed/>
    <w:rsid w:val="00B36220"/>
  </w:style>
  <w:style w:type="numbering" w:customStyle="1" w:styleId="NoList9">
    <w:name w:val="No List9"/>
    <w:next w:val="NoList"/>
    <w:semiHidden/>
    <w:unhideWhenUsed/>
    <w:rsid w:val="00B36220"/>
  </w:style>
  <w:style w:type="numbering" w:customStyle="1" w:styleId="NoList10">
    <w:name w:val="No List10"/>
    <w:next w:val="NoList"/>
    <w:semiHidden/>
    <w:unhideWhenUsed/>
    <w:rsid w:val="00B36220"/>
  </w:style>
  <w:style w:type="numbering" w:customStyle="1" w:styleId="NoList13">
    <w:name w:val="No List13"/>
    <w:next w:val="NoList"/>
    <w:semiHidden/>
    <w:unhideWhenUsed/>
    <w:rsid w:val="00B36220"/>
  </w:style>
  <w:style w:type="numbering" w:customStyle="1" w:styleId="NoList14">
    <w:name w:val="No List14"/>
    <w:next w:val="NoList"/>
    <w:semiHidden/>
    <w:unhideWhenUsed/>
    <w:rsid w:val="00B36220"/>
  </w:style>
  <w:style w:type="numbering" w:customStyle="1" w:styleId="NoList15">
    <w:name w:val="No List15"/>
    <w:next w:val="NoList"/>
    <w:uiPriority w:val="99"/>
    <w:semiHidden/>
    <w:unhideWhenUsed/>
    <w:rsid w:val="00B36220"/>
  </w:style>
  <w:style w:type="numbering" w:customStyle="1" w:styleId="NoList16">
    <w:name w:val="No List16"/>
    <w:next w:val="NoList"/>
    <w:uiPriority w:val="99"/>
    <w:semiHidden/>
    <w:unhideWhenUsed/>
    <w:rsid w:val="00B36220"/>
  </w:style>
  <w:style w:type="numbering" w:customStyle="1" w:styleId="NoList17">
    <w:name w:val="No List17"/>
    <w:next w:val="NoList"/>
    <w:semiHidden/>
    <w:unhideWhenUsed/>
    <w:rsid w:val="00B36220"/>
  </w:style>
  <w:style w:type="numbering" w:customStyle="1" w:styleId="NoList18">
    <w:name w:val="No List18"/>
    <w:next w:val="NoList"/>
    <w:uiPriority w:val="99"/>
    <w:semiHidden/>
    <w:unhideWhenUsed/>
    <w:rsid w:val="00B36220"/>
  </w:style>
  <w:style w:type="numbering" w:customStyle="1" w:styleId="NoList19">
    <w:name w:val="No List19"/>
    <w:next w:val="NoList"/>
    <w:uiPriority w:val="99"/>
    <w:semiHidden/>
    <w:unhideWhenUsed/>
    <w:rsid w:val="00B36220"/>
  </w:style>
  <w:style w:type="numbering" w:customStyle="1" w:styleId="NoList20">
    <w:name w:val="No List20"/>
    <w:next w:val="NoList"/>
    <w:semiHidden/>
    <w:unhideWhenUsed/>
    <w:rsid w:val="00B36220"/>
  </w:style>
  <w:style w:type="numbering" w:customStyle="1" w:styleId="NoList31">
    <w:name w:val="No List31"/>
    <w:next w:val="NoList"/>
    <w:semiHidden/>
    <w:unhideWhenUsed/>
    <w:rsid w:val="00B36220"/>
  </w:style>
  <w:style w:type="numbering" w:customStyle="1" w:styleId="NoList41">
    <w:name w:val="No List41"/>
    <w:next w:val="NoList"/>
    <w:semiHidden/>
    <w:unhideWhenUsed/>
    <w:rsid w:val="00B36220"/>
  </w:style>
  <w:style w:type="numbering" w:customStyle="1" w:styleId="NoList51">
    <w:name w:val="No List51"/>
    <w:next w:val="NoList"/>
    <w:semiHidden/>
    <w:unhideWhenUsed/>
    <w:rsid w:val="00B36220"/>
  </w:style>
  <w:style w:type="numbering" w:customStyle="1" w:styleId="NoList61">
    <w:name w:val="No List61"/>
    <w:next w:val="NoList"/>
    <w:semiHidden/>
    <w:unhideWhenUsed/>
    <w:rsid w:val="00B36220"/>
  </w:style>
  <w:style w:type="numbering" w:customStyle="1" w:styleId="NoList71">
    <w:name w:val="No List71"/>
    <w:next w:val="NoList"/>
    <w:semiHidden/>
    <w:unhideWhenUsed/>
    <w:rsid w:val="00B36220"/>
  </w:style>
  <w:style w:type="numbering" w:customStyle="1" w:styleId="NoList81">
    <w:name w:val="No List81"/>
    <w:next w:val="NoList"/>
    <w:semiHidden/>
    <w:unhideWhenUsed/>
    <w:rsid w:val="00B36220"/>
  </w:style>
  <w:style w:type="numbering" w:customStyle="1" w:styleId="NoList91">
    <w:name w:val="No List91"/>
    <w:next w:val="NoList"/>
    <w:semiHidden/>
    <w:unhideWhenUsed/>
    <w:rsid w:val="00B36220"/>
  </w:style>
  <w:style w:type="numbering" w:customStyle="1" w:styleId="NoList101">
    <w:name w:val="No List101"/>
    <w:next w:val="NoList"/>
    <w:uiPriority w:val="99"/>
    <w:semiHidden/>
    <w:unhideWhenUsed/>
    <w:rsid w:val="00B36220"/>
  </w:style>
  <w:style w:type="numbering" w:customStyle="1" w:styleId="NoList121">
    <w:name w:val="No List121"/>
    <w:next w:val="NoList"/>
    <w:semiHidden/>
    <w:unhideWhenUsed/>
    <w:rsid w:val="00B36220"/>
  </w:style>
  <w:style w:type="numbering" w:customStyle="1" w:styleId="NoList131">
    <w:name w:val="No List131"/>
    <w:next w:val="NoList"/>
    <w:semiHidden/>
    <w:unhideWhenUsed/>
    <w:rsid w:val="00B36220"/>
  </w:style>
  <w:style w:type="numbering" w:customStyle="1" w:styleId="NoList141">
    <w:name w:val="No List141"/>
    <w:next w:val="NoList"/>
    <w:semiHidden/>
    <w:unhideWhenUsed/>
    <w:rsid w:val="00B36220"/>
  </w:style>
  <w:style w:type="paragraph" w:customStyle="1" w:styleId="Quote20">
    <w:name w:val="Quote2"/>
    <w:basedOn w:val="Default"/>
    <w:next w:val="Default"/>
    <w:qFormat/>
    <w:rsid w:val="00B36220"/>
    <w:rPr>
      <w:rFonts w:eastAsia="Calibri"/>
      <w:color w:val="auto"/>
      <w:szCs w:val="22"/>
    </w:rPr>
  </w:style>
  <w:style w:type="character" w:customStyle="1" w:styleId="StyleLatinBaskervilleUnderline">
    <w:name w:val="Style (Latin) Baskerville Underline"/>
    <w:rsid w:val="00B36220"/>
    <w:rPr>
      <w:rFonts w:ascii="Baskerville" w:hAnsi="Baskerville"/>
      <w:sz w:val="26"/>
      <w:u w:val="single"/>
    </w:rPr>
  </w:style>
  <w:style w:type="numbering" w:customStyle="1" w:styleId="NoList22">
    <w:name w:val="No List22"/>
    <w:next w:val="NoList"/>
    <w:semiHidden/>
    <w:unhideWhenUsed/>
    <w:rsid w:val="00B36220"/>
  </w:style>
  <w:style w:type="numbering" w:customStyle="1" w:styleId="NoList23">
    <w:name w:val="No List23"/>
    <w:next w:val="NoList"/>
    <w:semiHidden/>
    <w:unhideWhenUsed/>
    <w:rsid w:val="00B36220"/>
  </w:style>
  <w:style w:type="numbering" w:customStyle="1" w:styleId="NoList24">
    <w:name w:val="No List24"/>
    <w:next w:val="NoList"/>
    <w:semiHidden/>
    <w:unhideWhenUsed/>
    <w:rsid w:val="00B36220"/>
  </w:style>
  <w:style w:type="numbering" w:customStyle="1" w:styleId="NoList25">
    <w:name w:val="No List25"/>
    <w:next w:val="NoList"/>
    <w:semiHidden/>
    <w:unhideWhenUsed/>
    <w:rsid w:val="00B36220"/>
  </w:style>
  <w:style w:type="character" w:customStyle="1" w:styleId="StyleStyleUnderline411pt">
    <w:name w:val="Style Style Underline4 + 11 pt"/>
    <w:basedOn w:val="DefaultParagraphFont"/>
    <w:rsid w:val="00B36220"/>
    <w:rPr>
      <w:sz w:val="20"/>
      <w:u w:val="single"/>
    </w:rPr>
  </w:style>
  <w:style w:type="character" w:customStyle="1" w:styleId="StyleStyleUnderline411ptBold">
    <w:name w:val="Style Style Underline4 + 11 pt Bold"/>
    <w:basedOn w:val="DefaultParagraphFont"/>
    <w:rsid w:val="00B36220"/>
    <w:rPr>
      <w:b/>
      <w:bCs/>
      <w:sz w:val="20"/>
      <w:u w:val="single"/>
    </w:rPr>
  </w:style>
  <w:style w:type="character" w:customStyle="1" w:styleId="StyleStyleUnderline311pt">
    <w:name w:val="Style Style Underline3 + 11 pt"/>
    <w:basedOn w:val="DefaultParagraphFont"/>
    <w:rsid w:val="00B36220"/>
    <w:rPr>
      <w:sz w:val="20"/>
      <w:u w:val="single"/>
    </w:rPr>
  </w:style>
  <w:style w:type="character" w:customStyle="1" w:styleId="StyleStyleUnderline311ptBold">
    <w:name w:val="Style Style Underline3 + 11 pt Bold"/>
    <w:basedOn w:val="DefaultParagraphFont"/>
    <w:rsid w:val="00B36220"/>
    <w:rPr>
      <w:b/>
      <w:bCs/>
      <w:sz w:val="20"/>
      <w:u w:val="single"/>
    </w:rPr>
  </w:style>
  <w:style w:type="character" w:customStyle="1" w:styleId="dropcap1">
    <w:name w:val="dropcap1"/>
    <w:rsid w:val="00B36220"/>
  </w:style>
  <w:style w:type="character" w:customStyle="1" w:styleId="HighlightedUnderlineEmphasis">
    <w:name w:val="Highlighted Underline Emphasis"/>
    <w:rsid w:val="00B36220"/>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B36220"/>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B36220"/>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B36220"/>
    <w:rPr>
      <w:rFonts w:ascii="Georgia" w:hAnsi="Georgia"/>
      <w:u w:val="single"/>
    </w:rPr>
  </w:style>
  <w:style w:type="paragraph" w:customStyle="1" w:styleId="StyleCardsGeorgia12ptBoldThickunderlineBorderSin">
    <w:name w:val="Style Cards + Georgia 12 pt Bold Thick underline Border: : (Sin..."/>
    <w:basedOn w:val="Normal"/>
    <w:qFormat/>
    <w:rsid w:val="00B36220"/>
    <w:pPr>
      <w:autoSpaceDE w:val="0"/>
      <w:autoSpaceDN w:val="0"/>
      <w:adjustRightInd w:val="0"/>
      <w:spacing w:after="0" w:line="240" w:lineRule="auto"/>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B36220"/>
    <w:rPr>
      <w:rFonts w:ascii="Georgia" w:hAnsi="Georgia"/>
      <w:sz w:val="24"/>
      <w:u w:val="single"/>
    </w:rPr>
  </w:style>
  <w:style w:type="paragraph" w:customStyle="1" w:styleId="StyleCardsGeorgia">
    <w:name w:val="Style Cards + Georgia"/>
    <w:basedOn w:val="Normal"/>
    <w:qFormat/>
    <w:rsid w:val="00B36220"/>
    <w:pPr>
      <w:autoSpaceDE w:val="0"/>
      <w:autoSpaceDN w:val="0"/>
      <w:adjustRightInd w:val="0"/>
      <w:spacing w:after="0" w:line="240" w:lineRule="auto"/>
      <w:ind w:left="432" w:right="432"/>
    </w:pPr>
    <w:rPr>
      <w:sz w:val="20"/>
      <w:szCs w:val="20"/>
    </w:rPr>
  </w:style>
  <w:style w:type="paragraph" w:customStyle="1" w:styleId="StyleunderlinedLatinGeorgiaBoldThickunderlineBorder">
    <w:name w:val="Style underlined + (Latin) Georgia Bold Thick underline Border: ..."/>
    <w:qFormat/>
    <w:rsid w:val="00B36220"/>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B36220"/>
    <w:pPr>
      <w:spacing w:after="200" w:line="276" w:lineRule="auto"/>
      <w:contextualSpacing/>
    </w:pPr>
    <w:rPr>
      <w:rFonts w:eastAsia="Malgun Gothic"/>
      <w:sz w:val="24"/>
      <w:u w:val="single"/>
    </w:rPr>
  </w:style>
  <w:style w:type="character" w:customStyle="1" w:styleId="StyleStyleBoldUnderlineUnderlineIntenseEmphasis1apple-style-1">
    <w:name w:val="Style Style Bold UnderlineUnderlineIntense Emphasis1apple-style-...1"/>
    <w:basedOn w:val="DefaultParagraphFont"/>
    <w:rsid w:val="00B36220"/>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B36220"/>
    <w:rPr>
      <w:b w:val="0"/>
      <w:bCs w:val="0"/>
      <w:sz w:val="22"/>
      <w:u w:val="single"/>
      <w:bdr w:val="none" w:sz="0" w:space="0" w:color="auto"/>
    </w:rPr>
  </w:style>
  <w:style w:type="character" w:customStyle="1" w:styleId="maintitle">
    <w:name w:val="maintitle"/>
    <w:basedOn w:val="DefaultParagraphFont"/>
    <w:rsid w:val="00B36220"/>
  </w:style>
  <w:style w:type="character" w:customStyle="1" w:styleId="cit-title">
    <w:name w:val="cit-title"/>
    <w:basedOn w:val="DefaultParagraphFont"/>
    <w:rsid w:val="00B36220"/>
  </w:style>
  <w:style w:type="paragraph" w:customStyle="1" w:styleId="txttitle">
    <w:name w:val="txttitle"/>
    <w:basedOn w:val="Normal"/>
    <w:rsid w:val="00B36220"/>
    <w:pPr>
      <w:spacing w:before="100" w:beforeAutospacing="1" w:after="100" w:afterAutospacing="1" w:line="240" w:lineRule="auto"/>
    </w:pPr>
    <w:rPr>
      <w:sz w:val="24"/>
    </w:rPr>
  </w:style>
  <w:style w:type="character" w:customStyle="1" w:styleId="volume">
    <w:name w:val="volume"/>
    <w:basedOn w:val="DefaultParagraphFont"/>
    <w:rsid w:val="00B36220"/>
  </w:style>
  <w:style w:type="character" w:customStyle="1" w:styleId="z3988">
    <w:name w:val="z3988"/>
    <w:basedOn w:val="DefaultParagraphFont"/>
    <w:rsid w:val="00B36220"/>
  </w:style>
  <w:style w:type="paragraph" w:customStyle="1" w:styleId="SmallCards">
    <w:name w:val="Small Cards"/>
    <w:basedOn w:val="Normal"/>
    <w:autoRedefine/>
    <w:rsid w:val="00B36220"/>
    <w:pPr>
      <w:spacing w:after="0" w:line="240" w:lineRule="auto"/>
    </w:pPr>
    <w:rPr>
      <w:rFonts w:eastAsia="Times New Roman"/>
      <w:szCs w:val="20"/>
    </w:rPr>
  </w:style>
  <w:style w:type="character" w:customStyle="1" w:styleId="freeaccess">
    <w:name w:val="freeaccess"/>
    <w:basedOn w:val="DefaultParagraphFont"/>
    <w:rsid w:val="00B36220"/>
  </w:style>
  <w:style w:type="character" w:customStyle="1" w:styleId="person-name">
    <w:name w:val="person-name"/>
    <w:basedOn w:val="DefaultParagraphFont"/>
    <w:rsid w:val="00B36220"/>
  </w:style>
  <w:style w:type="character" w:customStyle="1" w:styleId="articoloinside">
    <w:name w:val="articolo_inside"/>
    <w:rsid w:val="00B36220"/>
  </w:style>
  <w:style w:type="paragraph" w:customStyle="1" w:styleId="pagetools">
    <w:name w:val="pagetools"/>
    <w:basedOn w:val="Normal"/>
    <w:qFormat/>
    <w:rsid w:val="00B36220"/>
    <w:pPr>
      <w:spacing w:before="100" w:beforeAutospacing="1" w:after="100" w:afterAutospacing="1" w:line="240" w:lineRule="auto"/>
    </w:pPr>
    <w:rPr>
      <w:rFonts w:eastAsia="Times New Roman"/>
      <w:sz w:val="24"/>
    </w:rPr>
  </w:style>
  <w:style w:type="character" w:customStyle="1" w:styleId="job">
    <w:name w:val="job"/>
    <w:basedOn w:val="DefaultParagraphFont"/>
    <w:rsid w:val="00B36220"/>
  </w:style>
  <w:style w:type="character" w:customStyle="1" w:styleId="company">
    <w:name w:val="company"/>
    <w:basedOn w:val="DefaultParagraphFont"/>
    <w:rsid w:val="00B36220"/>
  </w:style>
  <w:style w:type="character" w:customStyle="1" w:styleId="publisher">
    <w:name w:val="publisher"/>
    <w:basedOn w:val="DefaultParagraphFont"/>
    <w:rsid w:val="00B36220"/>
  </w:style>
  <w:style w:type="character" w:customStyle="1" w:styleId="pubyear">
    <w:name w:val="pubyear"/>
    <w:basedOn w:val="DefaultParagraphFont"/>
    <w:rsid w:val="00B36220"/>
  </w:style>
  <w:style w:type="character" w:customStyle="1" w:styleId="pubcity">
    <w:name w:val="pubcity"/>
    <w:basedOn w:val="DefaultParagraphFont"/>
    <w:rsid w:val="00B36220"/>
  </w:style>
  <w:style w:type="paragraph" w:customStyle="1" w:styleId="C-Text">
    <w:name w:val="C-Text"/>
    <w:basedOn w:val="Normal"/>
    <w:qFormat/>
    <w:rsid w:val="00B36220"/>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B36220"/>
    <w:pPr>
      <w:spacing w:before="100" w:beforeAutospacing="1" w:after="100" w:afterAutospacing="1" w:line="240" w:lineRule="auto"/>
    </w:pPr>
    <w:rPr>
      <w:sz w:val="24"/>
    </w:rPr>
  </w:style>
  <w:style w:type="character" w:customStyle="1" w:styleId="ecdate">
    <w:name w:val="ec_date"/>
    <w:basedOn w:val="DefaultParagraphFont"/>
    <w:rsid w:val="00B36220"/>
    <w:rPr>
      <w:rFonts w:ascii="Verdana" w:hAnsi="Verdana" w:hint="default"/>
      <w:sz w:val="20"/>
      <w:szCs w:val="20"/>
      <w:shd w:val="clear" w:color="auto" w:fill="FFFFFF"/>
    </w:rPr>
  </w:style>
  <w:style w:type="paragraph" w:customStyle="1" w:styleId="ecmsonormal">
    <w:name w:val="ec_msonormal"/>
    <w:basedOn w:val="Normal"/>
    <w:qFormat/>
    <w:rsid w:val="00B36220"/>
    <w:pPr>
      <w:shd w:val="clear" w:color="auto" w:fill="FFFFFF"/>
      <w:spacing w:before="100" w:beforeAutospacing="1" w:after="100" w:afterAutospacing="1" w:line="240" w:lineRule="auto"/>
      <w:textAlignment w:val="top"/>
    </w:pPr>
    <w:rPr>
      <w:rFonts w:ascii="Verdana" w:hAnsi="Verdana"/>
    </w:rPr>
  </w:style>
  <w:style w:type="character" w:customStyle="1" w:styleId="articletext0">
    <w:name w:val="article_text"/>
    <w:basedOn w:val="DefaultParagraphFont"/>
    <w:rsid w:val="00B36220"/>
  </w:style>
  <w:style w:type="character" w:customStyle="1" w:styleId="hittermhilite">
    <w:name w:val="hittermhilite"/>
    <w:basedOn w:val="DefaultParagraphFont"/>
    <w:rsid w:val="00B36220"/>
  </w:style>
  <w:style w:type="character" w:customStyle="1" w:styleId="articleheadline">
    <w:name w:val="articleheadline"/>
    <w:basedOn w:val="DefaultParagraphFont"/>
    <w:rsid w:val="00B36220"/>
  </w:style>
  <w:style w:type="paragraph" w:customStyle="1" w:styleId="u-intro">
    <w:name w:val="u-intro"/>
    <w:basedOn w:val="Normal"/>
    <w:qFormat/>
    <w:rsid w:val="00B36220"/>
    <w:pPr>
      <w:spacing w:before="100" w:beforeAutospacing="1" w:after="100" w:afterAutospacing="1" w:line="240" w:lineRule="auto"/>
    </w:pPr>
    <w:rPr>
      <w:sz w:val="24"/>
    </w:rPr>
  </w:style>
  <w:style w:type="character" w:customStyle="1" w:styleId="u-byline">
    <w:name w:val="u-byline"/>
    <w:basedOn w:val="DefaultParagraphFont"/>
    <w:rsid w:val="00B36220"/>
  </w:style>
  <w:style w:type="character" w:customStyle="1" w:styleId="articlebya">
    <w:name w:val="articleby_a"/>
    <w:basedOn w:val="DefaultParagraphFont"/>
    <w:rsid w:val="00B36220"/>
  </w:style>
  <w:style w:type="character" w:customStyle="1" w:styleId="popupwinby">
    <w:name w:val="popupwinby"/>
    <w:basedOn w:val="DefaultParagraphFont"/>
    <w:rsid w:val="00B36220"/>
  </w:style>
  <w:style w:type="character" w:customStyle="1" w:styleId="storyheader">
    <w:name w:val="storyheader"/>
    <w:basedOn w:val="DefaultParagraphFont"/>
    <w:rsid w:val="00B36220"/>
  </w:style>
  <w:style w:type="character" w:customStyle="1" w:styleId="marron">
    <w:name w:val="marron"/>
    <w:basedOn w:val="DefaultParagraphFont"/>
    <w:rsid w:val="00B36220"/>
  </w:style>
  <w:style w:type="character" w:customStyle="1" w:styleId="UnderlineChar4Char">
    <w:name w:val="Underline Char4 Char"/>
    <w:basedOn w:val="DefaultParagraphFont"/>
    <w:link w:val="UnderlineChar4"/>
    <w:rsid w:val="00B36220"/>
    <w:rPr>
      <w:u w:val="single"/>
    </w:rPr>
  </w:style>
  <w:style w:type="character" w:customStyle="1" w:styleId="BoldandUnderlineChar3Char2">
    <w:name w:val="Bold and Underline Char3 Char2"/>
    <w:basedOn w:val="DefaultParagraphFont"/>
    <w:link w:val="BoldandUnderlineChar3"/>
    <w:rsid w:val="00B36220"/>
    <w:rPr>
      <w:b/>
      <w:u w:val="single"/>
    </w:rPr>
  </w:style>
  <w:style w:type="character" w:customStyle="1" w:styleId="LanguageChar">
    <w:name w:val="Language Char"/>
    <w:basedOn w:val="DefaultParagraphFont"/>
    <w:link w:val="Language"/>
    <w:rsid w:val="00B36220"/>
    <w:rPr>
      <w:strike/>
      <w:sz w:val="16"/>
      <w:szCs w:val="16"/>
    </w:rPr>
  </w:style>
  <w:style w:type="character" w:customStyle="1" w:styleId="StyleNormalWeb10ptChar">
    <w:name w:val="Style Normal (Web) + 10 pt Char"/>
    <w:basedOn w:val="DefaultParagraphFont"/>
    <w:rsid w:val="00B36220"/>
    <w:rPr>
      <w:szCs w:val="24"/>
      <w:lang w:val="en-US" w:eastAsia="en-US" w:bidi="ar-SA"/>
    </w:rPr>
  </w:style>
  <w:style w:type="paragraph" w:customStyle="1" w:styleId="TagCiteShells">
    <w:name w:val="Tag/Cite/Shells"/>
    <w:basedOn w:val="Normal"/>
    <w:qFormat/>
    <w:rsid w:val="00B36220"/>
    <w:pPr>
      <w:spacing w:after="0" w:line="240" w:lineRule="auto"/>
    </w:pPr>
    <w:rPr>
      <w:b/>
    </w:rPr>
  </w:style>
  <w:style w:type="paragraph" w:customStyle="1" w:styleId="DefinitionTerm">
    <w:name w:val="Definition Term"/>
    <w:basedOn w:val="Normal"/>
    <w:next w:val="Normal"/>
    <w:qFormat/>
    <w:rsid w:val="00B36220"/>
    <w:pPr>
      <w:spacing w:after="0" w:line="240" w:lineRule="auto"/>
    </w:pPr>
    <w:rPr>
      <w:snapToGrid w:val="0"/>
      <w:sz w:val="24"/>
    </w:rPr>
  </w:style>
  <w:style w:type="character" w:customStyle="1" w:styleId="Style3CharChar">
    <w:name w:val="Style3 Char Char"/>
    <w:basedOn w:val="DefaultParagraphFont"/>
    <w:rsid w:val="00B36220"/>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B36220"/>
    <w:pPr>
      <w:spacing w:before="480" w:after="60" w:line="240" w:lineRule="auto"/>
    </w:pPr>
    <w:rPr>
      <w:rFonts w:eastAsia="SimSun" w:cs="Times New Roman"/>
      <w:caps/>
      <w:sz w:val="20"/>
      <w:lang w:eastAsia="zh-CN"/>
    </w:rPr>
  </w:style>
  <w:style w:type="character" w:customStyle="1" w:styleId="NormalChar">
    <w:name w:val="Normal Char"/>
    <w:basedOn w:val="DefaultParagraphFont"/>
    <w:rsid w:val="00B36220"/>
    <w:rPr>
      <w:lang w:eastAsia="en-US"/>
    </w:rPr>
  </w:style>
  <w:style w:type="character" w:customStyle="1" w:styleId="BoldUnderlineChar3">
    <w:name w:val="Bold + Underline Char"/>
    <w:basedOn w:val="DefaultParagraphFont"/>
    <w:rsid w:val="00B36220"/>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B36220"/>
  </w:style>
  <w:style w:type="character" w:customStyle="1" w:styleId="CharacterStyle7">
    <w:name w:val="Character Style 7"/>
    <w:rsid w:val="00B36220"/>
    <w:rPr>
      <w:rFonts w:ascii="Arial Narrow" w:hAnsi="Arial Narrow" w:cs="Arial Narrow"/>
      <w:sz w:val="20"/>
      <w:szCs w:val="20"/>
      <w:u w:val="single"/>
    </w:rPr>
  </w:style>
  <w:style w:type="character" w:customStyle="1" w:styleId="StyleStyle4Char">
    <w:name w:val="Style Style4 + Char"/>
    <w:basedOn w:val="DefaultParagraphFont"/>
    <w:rsid w:val="00B36220"/>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B36220"/>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B36220"/>
    <w:pPr>
      <w:spacing w:after="0" w:line="240" w:lineRule="auto"/>
    </w:pPr>
    <w:rPr>
      <w:rFonts w:ascii="Verdana" w:hAnsi="Verdana"/>
      <w:sz w:val="21"/>
      <w:szCs w:val="21"/>
      <w:u w:val="thick"/>
    </w:rPr>
  </w:style>
  <w:style w:type="character" w:styleId="PlaceholderText">
    <w:name w:val="Placeholder Text"/>
    <w:basedOn w:val="DefaultParagraphFont"/>
    <w:uiPriority w:val="99"/>
    <w:rsid w:val="00B36220"/>
    <w:rPr>
      <w:color w:val="808080"/>
    </w:rPr>
  </w:style>
  <w:style w:type="paragraph" w:customStyle="1" w:styleId="Cite8">
    <w:name w:val="Cite8"/>
    <w:basedOn w:val="Normal"/>
    <w:autoRedefine/>
    <w:qFormat/>
    <w:rsid w:val="00B36220"/>
    <w:pPr>
      <w:spacing w:after="0" w:line="240" w:lineRule="auto"/>
    </w:pPr>
    <w:rPr>
      <w:rFonts w:ascii="Arial Narrow" w:eastAsia="Calibri" w:hAnsi="Arial Narrow"/>
    </w:rPr>
  </w:style>
  <w:style w:type="character" w:customStyle="1" w:styleId="BoxX2">
    <w:name w:val="BoxX2"/>
    <w:qFormat/>
    <w:rsid w:val="00B36220"/>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B36220"/>
    <w:rPr>
      <w:rFonts w:ascii="Garamond" w:hAnsi="Garamond" w:hint="default"/>
      <w:sz w:val="16"/>
    </w:rPr>
  </w:style>
  <w:style w:type="paragraph" w:customStyle="1" w:styleId="StyleStyle49pt9">
    <w:name w:val="Style Style4 + 9 pt9"/>
    <w:basedOn w:val="Style4"/>
    <w:link w:val="StyleStyle49pt9Char"/>
    <w:rsid w:val="00B36220"/>
    <w:pPr>
      <w:numPr>
        <w:numId w:val="0"/>
      </w:numPr>
    </w:pPr>
    <w:rPr>
      <w:rFonts w:eastAsia="SimSun"/>
      <w:lang w:eastAsia="zh-CN"/>
    </w:rPr>
  </w:style>
  <w:style w:type="character" w:customStyle="1" w:styleId="StyleStyle49pt9Char">
    <w:name w:val="Style Style4 + 9 pt9 Char"/>
    <w:link w:val="StyleStyle49pt9"/>
    <w:rsid w:val="00B36220"/>
    <w:rPr>
      <w:rFonts w:ascii="Arial Narrow" w:eastAsia="SimSun" w:hAnsi="Arial Narrow"/>
      <w:szCs w:val="24"/>
      <w:u w:val="single"/>
      <w:lang w:eastAsia="zh-CN"/>
    </w:rPr>
  </w:style>
  <w:style w:type="character" w:customStyle="1" w:styleId="UnderlineCard1">
    <w:name w:val="Underline Card"/>
    <w:uiPriority w:val="6"/>
    <w:qFormat/>
    <w:rsid w:val="00B36220"/>
    <w:rPr>
      <w:rFonts w:ascii="Arial" w:hAnsi="Arial"/>
      <w:b w:val="0"/>
      <w:bCs/>
      <w:sz w:val="20"/>
      <w:u w:val="single"/>
    </w:rPr>
  </w:style>
  <w:style w:type="paragraph" w:customStyle="1" w:styleId="2ndLevel-TAG">
    <w:name w:val="2nd Level - TAG"/>
    <w:basedOn w:val="Normal"/>
    <w:next w:val="Normal"/>
    <w:uiPriority w:val="99"/>
    <w:qFormat/>
    <w:rsid w:val="00B36220"/>
    <w:pPr>
      <w:spacing w:after="0" w:line="240" w:lineRule="auto"/>
    </w:pPr>
  </w:style>
  <w:style w:type="character" w:customStyle="1" w:styleId="underlining0">
    <w:name w:val="underlining"/>
    <w:rsid w:val="00B36220"/>
  </w:style>
  <w:style w:type="character" w:customStyle="1" w:styleId="btitle">
    <w:name w:val="btitle"/>
    <w:rsid w:val="00B36220"/>
  </w:style>
  <w:style w:type="character" w:customStyle="1" w:styleId="green">
    <w:name w:val="green"/>
    <w:rsid w:val="00B36220"/>
  </w:style>
  <w:style w:type="paragraph" w:customStyle="1" w:styleId="CM14">
    <w:name w:val="CM14"/>
    <w:basedOn w:val="Normal"/>
    <w:uiPriority w:val="99"/>
    <w:qFormat/>
    <w:rsid w:val="00B36220"/>
    <w:pPr>
      <w:spacing w:after="0" w:line="240" w:lineRule="auto"/>
    </w:pPr>
  </w:style>
  <w:style w:type="character" w:customStyle="1" w:styleId="BodyText33">
    <w:name w:val="Body Text3"/>
    <w:rsid w:val="00B36220"/>
  </w:style>
  <w:style w:type="character" w:customStyle="1" w:styleId="BodytextBold">
    <w:name w:val="Body text + Bold"/>
    <w:rsid w:val="00B36220"/>
  </w:style>
  <w:style w:type="character" w:customStyle="1" w:styleId="Bodytext6pt">
    <w:name w:val="Body text + 6 pt"/>
    <w:rsid w:val="00B36220"/>
  </w:style>
  <w:style w:type="paragraph" w:customStyle="1" w:styleId="DebateBlocking">
    <w:name w:val="DebateBlocking"/>
    <w:basedOn w:val="Normal"/>
    <w:next w:val="Nothing"/>
    <w:uiPriority w:val="99"/>
    <w:qFormat/>
    <w:rsid w:val="00B36220"/>
    <w:pPr>
      <w:spacing w:after="0" w:line="240" w:lineRule="auto"/>
    </w:pPr>
  </w:style>
  <w:style w:type="character" w:customStyle="1" w:styleId="BodytextItalic1">
    <w:name w:val="Body text + Italic1"/>
    <w:aliases w:val="Spacing 0 pt1"/>
    <w:uiPriority w:val="99"/>
    <w:rsid w:val="00B36220"/>
    <w:rPr>
      <w:rFonts w:ascii="Sylfaen" w:hAnsi="Sylfaen" w:cs="Sylfaen"/>
      <w:i/>
      <w:iCs/>
      <w:sz w:val="19"/>
      <w:szCs w:val="19"/>
      <w:u w:val="none"/>
      <w:shd w:val="clear" w:color="auto" w:fill="FFFFFF"/>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B36220"/>
    <w:pPr>
      <w:spacing w:after="0" w:line="240" w:lineRule="auto"/>
    </w:p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B36220"/>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B36220"/>
    <w:pPr>
      <w:spacing w:before="100" w:beforeAutospacing="1" w:after="100" w:afterAutospacing="1" w:line="240" w:lineRule="auto"/>
    </w:pPr>
    <w:rPr>
      <w:rFonts w:eastAsia="Times New Roman"/>
      <w:sz w:val="24"/>
    </w:rPr>
  </w:style>
  <w:style w:type="character" w:customStyle="1" w:styleId="created">
    <w:name w:val="created"/>
    <w:basedOn w:val="DefaultParagraphFont"/>
    <w:rsid w:val="00B36220"/>
  </w:style>
  <w:style w:type="paragraph" w:customStyle="1" w:styleId="8font">
    <w:name w:val="8font"/>
    <w:basedOn w:val="Normal"/>
    <w:next w:val="Normal"/>
    <w:autoRedefine/>
    <w:qFormat/>
    <w:rsid w:val="00B36220"/>
    <w:pPr>
      <w:spacing w:after="0" w:line="240" w:lineRule="auto"/>
    </w:pPr>
    <w:rPr>
      <w:rFonts w:eastAsia="Cambria"/>
      <w:szCs w:val="16"/>
    </w:rPr>
  </w:style>
  <w:style w:type="paragraph" w:customStyle="1" w:styleId="CiteLittle">
    <w:name w:val="Cite Little"/>
    <w:next w:val="Normal"/>
    <w:qFormat/>
    <w:rsid w:val="00B36220"/>
    <w:pPr>
      <w:spacing w:after="0" w:line="240" w:lineRule="auto"/>
    </w:pPr>
    <w:rPr>
      <w:rFonts w:ascii="Arial" w:eastAsia="Times New Roman" w:hAnsi="Arial" w:cs="Times New Roman"/>
      <w:bCs/>
      <w:kern w:val="32"/>
      <w:sz w:val="16"/>
      <w:szCs w:val="32"/>
    </w:rPr>
  </w:style>
  <w:style w:type="character" w:customStyle="1" w:styleId="StyleAsianMSMinchoBold">
    <w:name w:val="Style (Asian) MS Mincho Bold"/>
    <w:rsid w:val="00B36220"/>
    <w:rPr>
      <w:rFonts w:ascii="Times New Roman" w:eastAsia="MS Mincho" w:hAnsi="Times New Roman"/>
      <w:b/>
      <w:bCs/>
      <w:u w:val="thick"/>
    </w:rPr>
  </w:style>
  <w:style w:type="character" w:customStyle="1" w:styleId="StyleAsianMSMincho">
    <w:name w:val="Style (Asian) MS Mincho"/>
    <w:rsid w:val="00B36220"/>
    <w:rPr>
      <w:rFonts w:ascii="Times New Roman" w:eastAsia="MS Mincho" w:hAnsi="Times New Roman"/>
      <w:u w:val="thick"/>
    </w:rPr>
  </w:style>
  <w:style w:type="paragraph" w:customStyle="1" w:styleId="docheader">
    <w:name w:val="doc header"/>
    <w:autoRedefine/>
    <w:qFormat/>
    <w:rsid w:val="00B36220"/>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B36220"/>
    <w:pPr>
      <w:spacing w:after="0" w:line="240" w:lineRule="auto"/>
      <w:jc w:val="right"/>
    </w:pPr>
    <w:rPr>
      <w:rFonts w:ascii="Times New Roman" w:eastAsia="Malgun Gothic" w:hAnsi="Times New Roman" w:cs="Times New Roman"/>
      <w:b/>
      <w:szCs w:val="24"/>
    </w:rPr>
  </w:style>
  <w:style w:type="character" w:customStyle="1" w:styleId="crosslinkpopup">
    <w:name w:val="crosslinkpopup"/>
    <w:rsid w:val="00B36220"/>
  </w:style>
  <w:style w:type="character" w:customStyle="1" w:styleId="CardCharChar1">
    <w:name w:val="Card Char Char1"/>
    <w:rsid w:val="00B36220"/>
    <w:rPr>
      <w:b/>
      <w:bCs/>
      <w:sz w:val="28"/>
      <w:szCs w:val="28"/>
    </w:rPr>
  </w:style>
  <w:style w:type="character" w:customStyle="1" w:styleId="CharacterStyle3">
    <w:name w:val="Character Style 3"/>
    <w:uiPriority w:val="99"/>
    <w:rsid w:val="00B36220"/>
    <w:rPr>
      <w:sz w:val="18"/>
      <w:szCs w:val="18"/>
    </w:rPr>
  </w:style>
  <w:style w:type="paragraph" w:customStyle="1" w:styleId="bloctitles">
    <w:name w:val="bloc titles"/>
    <w:basedOn w:val="Heading1"/>
    <w:next w:val="Normal"/>
    <w:link w:val="bloctitlesChar"/>
    <w:autoRedefine/>
    <w:qFormat/>
    <w:rsid w:val="00B36220"/>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eastAsia="Times New Roman" w:cs="Times New Roman"/>
      <w:sz w:val="28"/>
      <w:u w:val="single"/>
    </w:rPr>
  </w:style>
  <w:style w:type="character" w:customStyle="1" w:styleId="bloctitlesChar">
    <w:name w:val="bloc titles Char"/>
    <w:link w:val="bloctitles"/>
    <w:rsid w:val="00B36220"/>
    <w:rPr>
      <w:rFonts w:ascii="Calibri" w:eastAsia="Times New Roman" w:hAnsi="Calibri" w:cs="Times New Roman"/>
      <w:b/>
      <w:sz w:val="28"/>
      <w:szCs w:val="32"/>
      <w:u w:val="single"/>
    </w:rPr>
  </w:style>
  <w:style w:type="paragraph" w:customStyle="1" w:styleId="blocorganizer">
    <w:name w:val="bloc organizer"/>
    <w:basedOn w:val="Heading1"/>
    <w:next w:val="bloctitles"/>
    <w:link w:val="blocorganizerChar"/>
    <w:autoRedefine/>
    <w:qFormat/>
    <w:rsid w:val="00B36220"/>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eastAsia="Times New Roman" w:cs="Times New Roman"/>
      <w:sz w:val="4"/>
      <w:u w:val="single"/>
    </w:rPr>
  </w:style>
  <w:style w:type="character" w:customStyle="1" w:styleId="blocorganizerChar">
    <w:name w:val="bloc organizer Char"/>
    <w:link w:val="blocorganizer"/>
    <w:rsid w:val="00B36220"/>
    <w:rPr>
      <w:rFonts w:ascii="Calibri" w:eastAsia="Times New Roman" w:hAnsi="Calibri" w:cs="Times New Roman"/>
      <w:b/>
      <w:sz w:val="4"/>
      <w:szCs w:val="32"/>
      <w:u w:val="single"/>
    </w:rPr>
  </w:style>
  <w:style w:type="character" w:customStyle="1" w:styleId="UnderlineBoldChar">
    <w:name w:val="Underline Bold Char"/>
    <w:locked/>
    <w:rsid w:val="00B36220"/>
    <w:rPr>
      <w:rFonts w:ascii="Times New Roman" w:eastAsia="Times New Roman" w:hAnsi="Times New Roman" w:cs="Calibri"/>
      <w:b/>
      <w:sz w:val="24"/>
      <w:szCs w:val="20"/>
      <w:u w:val="single"/>
    </w:rPr>
  </w:style>
  <w:style w:type="character" w:customStyle="1" w:styleId="tagChar0">
    <w:name w:val="%tag Char"/>
    <w:link w:val="tag"/>
    <w:uiPriority w:val="99"/>
    <w:rsid w:val="00B36220"/>
    <w:rPr>
      <w:rFonts w:ascii="Calibri" w:hAnsi="Calibri"/>
    </w:rPr>
  </w:style>
  <w:style w:type="character" w:customStyle="1" w:styleId="AAAcardChar">
    <w:name w:val="AAAcard Char"/>
    <w:link w:val="AAAcard"/>
    <w:uiPriority w:val="99"/>
    <w:rsid w:val="00B36220"/>
    <w:rPr>
      <w:rFonts w:ascii="Calibri" w:hAnsi="Calibri"/>
    </w:rPr>
  </w:style>
  <w:style w:type="character" w:customStyle="1" w:styleId="underlineCharChar0">
    <w:name w:val="underline Char Char"/>
    <w:rsid w:val="00B36220"/>
    <w:rPr>
      <w:rFonts w:ascii="Arial Narrow" w:eastAsia="Times New Roman" w:hAnsi="Arial Narrow" w:cs="Calibri"/>
      <w:sz w:val="24"/>
      <w:u w:val="single"/>
    </w:rPr>
  </w:style>
  <w:style w:type="paragraph" w:customStyle="1" w:styleId="tagstyle0">
    <w:name w:val="tagstyle"/>
    <w:basedOn w:val="Normal"/>
    <w:rsid w:val="00B36220"/>
    <w:pPr>
      <w:spacing w:before="100" w:beforeAutospacing="1" w:after="100" w:afterAutospacing="1" w:line="240" w:lineRule="auto"/>
    </w:pPr>
    <w:rPr>
      <w:rFonts w:eastAsia="Times New Roman"/>
      <w:sz w:val="24"/>
    </w:rPr>
  </w:style>
  <w:style w:type="character" w:customStyle="1" w:styleId="newsstorytitle">
    <w:name w:val="news_story_title"/>
    <w:rsid w:val="00B36220"/>
  </w:style>
  <w:style w:type="character" w:customStyle="1" w:styleId="yqlink">
    <w:name w:val="yqlink"/>
    <w:rsid w:val="00B36220"/>
  </w:style>
  <w:style w:type="character" w:customStyle="1" w:styleId="clbody">
    <w:name w:val="clbody"/>
    <w:rsid w:val="00B36220"/>
  </w:style>
  <w:style w:type="character" w:customStyle="1" w:styleId="Boxing">
    <w:name w:val="Boxing"/>
    <w:rsid w:val="00B36220"/>
    <w:rPr>
      <w:rFonts w:ascii="Arial Narrow" w:hAnsi="Arial Narrow"/>
      <w:dstrike w:val="0"/>
      <w:sz w:val="20"/>
      <w:bdr w:val="single" w:sz="2" w:space="0" w:color="auto"/>
      <w:vertAlign w:val="baseline"/>
    </w:rPr>
  </w:style>
  <w:style w:type="paragraph" w:customStyle="1" w:styleId="Analyticals">
    <w:name w:val="Analyticals"/>
    <w:basedOn w:val="Normal"/>
    <w:rsid w:val="00B36220"/>
    <w:pPr>
      <w:spacing w:after="0" w:line="240" w:lineRule="auto"/>
    </w:pPr>
    <w:rPr>
      <w:rFonts w:eastAsia="Times New Roman"/>
      <w:sz w:val="24"/>
    </w:rPr>
  </w:style>
  <w:style w:type="character" w:customStyle="1" w:styleId="norm">
    <w:name w:val="norm"/>
    <w:rsid w:val="00B36220"/>
  </w:style>
  <w:style w:type="character" w:customStyle="1" w:styleId="boldandunderlinecharcharcharcharcharcharcharcharcharcharcharcharcharcharcharchar0">
    <w:name w:val="boldandunderlinecharcharcharcharcharcharcharcharcharcharcharcharcharcharcharchar"/>
    <w:rsid w:val="00B36220"/>
  </w:style>
  <w:style w:type="character" w:customStyle="1" w:styleId="underlinecharcharcharcharcharcharcharcharcharcharcharcharcharchar0">
    <w:name w:val="underlinecharcharcharcharcharcharcharcharcharcharcharcharcharchar"/>
    <w:rsid w:val="00B36220"/>
  </w:style>
  <w:style w:type="character" w:customStyle="1" w:styleId="CharCharCharCharCharChar1Char">
    <w:name w:val="Char Char Char Char Char Char1 Char"/>
    <w:rsid w:val="00B36220"/>
    <w:rPr>
      <w:rFonts w:ascii="Times New Roman" w:eastAsia="Times New Roman" w:hAnsi="Times New Roman" w:cs="Times New Roman"/>
      <w:b/>
      <w:sz w:val="24"/>
      <w:szCs w:val="24"/>
    </w:rPr>
  </w:style>
  <w:style w:type="character" w:customStyle="1" w:styleId="Taggin-New">
    <w:name w:val="Taggin - New"/>
    <w:rsid w:val="00B36220"/>
    <w:rPr>
      <w:rFonts w:ascii="Arial Narrow" w:hAnsi="Arial Narrow"/>
      <w:b/>
      <w:sz w:val="22"/>
    </w:rPr>
  </w:style>
  <w:style w:type="character" w:customStyle="1" w:styleId="emphasis22">
    <w:name w:val="emphasis2"/>
    <w:rsid w:val="00B36220"/>
  </w:style>
  <w:style w:type="character" w:customStyle="1" w:styleId="citechar0">
    <w:name w:val="citechar"/>
    <w:rsid w:val="00B36220"/>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B36220"/>
    <w:rPr>
      <w:sz w:val="24"/>
      <w:szCs w:val="24"/>
      <w:lang w:val="en-US" w:eastAsia="en-US" w:bidi="ar-SA"/>
    </w:rPr>
  </w:style>
  <w:style w:type="character" w:customStyle="1" w:styleId="NewTag">
    <w:name w:val="NewTag"/>
    <w:uiPriority w:val="1"/>
    <w:qFormat/>
    <w:rsid w:val="00B36220"/>
    <w:rPr>
      <w:rFonts w:ascii="Georgia" w:hAnsi="Georgia"/>
      <w:b/>
      <w:sz w:val="24"/>
    </w:rPr>
  </w:style>
  <w:style w:type="character" w:customStyle="1" w:styleId="searchtools-record-title">
    <w:name w:val="searchtools-record-title"/>
    <w:basedOn w:val="DefaultParagraphFont"/>
    <w:rsid w:val="00B36220"/>
  </w:style>
  <w:style w:type="character" w:customStyle="1" w:styleId="HighlightedUnderline0">
    <w:name w:val="Highlighted Underline"/>
    <w:basedOn w:val="DefaultParagraphFont"/>
    <w:uiPriority w:val="1"/>
    <w:qFormat/>
    <w:rsid w:val="00B36220"/>
    <w:rPr>
      <w:rFonts w:ascii="Arial Narrow" w:hAnsi="Arial Narrow"/>
      <w:b w:val="0"/>
      <w:sz w:val="22"/>
      <w:u w:val="single"/>
      <w:bdr w:val="none" w:sz="0" w:space="0" w:color="auto"/>
      <w:shd w:val="clear" w:color="auto" w:fill="C76361"/>
    </w:rPr>
  </w:style>
  <w:style w:type="character" w:customStyle="1" w:styleId="rightside">
    <w:name w:val="rightside"/>
    <w:rsid w:val="00B36220"/>
  </w:style>
  <w:style w:type="character" w:customStyle="1" w:styleId="flourish">
    <w:name w:val="flourish"/>
    <w:rsid w:val="00B36220"/>
  </w:style>
  <w:style w:type="character" w:customStyle="1" w:styleId="style150">
    <w:name w:val="style150"/>
    <w:rsid w:val="00B36220"/>
  </w:style>
  <w:style w:type="character" w:customStyle="1" w:styleId="head">
    <w:name w:val="head"/>
    <w:rsid w:val="00B36220"/>
  </w:style>
  <w:style w:type="character" w:customStyle="1" w:styleId="first-letter">
    <w:name w:val="first-letter"/>
    <w:rsid w:val="00B36220"/>
  </w:style>
  <w:style w:type="character" w:customStyle="1" w:styleId="focusparagraph">
    <w:name w:val="focusparagraph"/>
    <w:rsid w:val="00B36220"/>
  </w:style>
  <w:style w:type="character" w:customStyle="1" w:styleId="StyleUnderlineCharChar111pt">
    <w:name w:val="Style Underline Char Char1 + 11 pt"/>
    <w:rsid w:val="00B36220"/>
    <w:rPr>
      <w:rFonts w:ascii="Times New Roman" w:hAnsi="Times New Roman"/>
      <w:sz w:val="20"/>
      <w:u w:val="single"/>
      <w:lang w:val="en-US" w:eastAsia="en-US" w:bidi="ar-SA"/>
    </w:rPr>
  </w:style>
  <w:style w:type="character" w:customStyle="1" w:styleId="CharChar31">
    <w:name w:val="Char Char31"/>
    <w:rsid w:val="00B36220"/>
    <w:rPr>
      <w:rFonts w:cs="Arial"/>
      <w:b/>
      <w:bCs/>
      <w:szCs w:val="32"/>
      <w:lang w:val="en-US" w:eastAsia="en-US" w:bidi="ar-SA"/>
    </w:rPr>
  </w:style>
  <w:style w:type="character" w:customStyle="1" w:styleId="citationgenerated">
    <w:name w:val="citation generated"/>
    <w:rsid w:val="00B36220"/>
  </w:style>
  <w:style w:type="character" w:customStyle="1" w:styleId="commentstext0">
    <w:name w:val="comments_text"/>
    <w:uiPriority w:val="99"/>
    <w:rsid w:val="00B36220"/>
    <w:rPr>
      <w:rFonts w:cs="Times New Roman"/>
    </w:rPr>
  </w:style>
  <w:style w:type="paragraph" w:customStyle="1" w:styleId="CM25">
    <w:name w:val="CM25"/>
    <w:basedOn w:val="Default"/>
    <w:next w:val="Default"/>
    <w:qFormat/>
    <w:rsid w:val="00B36220"/>
    <w:pPr>
      <w:spacing w:after="233" w:line="276" w:lineRule="auto"/>
    </w:pPr>
    <w:rPr>
      <w:rFonts w:ascii="Georgia" w:eastAsia="Calibri" w:hAnsi="Georgia"/>
      <w:color w:val="auto"/>
      <w:sz w:val="22"/>
    </w:rPr>
  </w:style>
  <w:style w:type="character" w:customStyle="1" w:styleId="FontStyle29">
    <w:name w:val="Font Style29"/>
    <w:uiPriority w:val="99"/>
    <w:rsid w:val="00B36220"/>
    <w:rPr>
      <w:rFonts w:ascii="Arial" w:hAnsi="Arial" w:cs="Arial"/>
      <w:sz w:val="14"/>
      <w:szCs w:val="14"/>
    </w:rPr>
  </w:style>
  <w:style w:type="character" w:customStyle="1" w:styleId="A8">
    <w:name w:val="A8"/>
    <w:rsid w:val="00B36220"/>
    <w:rPr>
      <w:color w:val="000000"/>
      <w:sz w:val="12"/>
      <w:szCs w:val="12"/>
    </w:rPr>
  </w:style>
  <w:style w:type="character" w:customStyle="1" w:styleId="apturelink">
    <w:name w:val="apturelink"/>
    <w:rsid w:val="00B36220"/>
  </w:style>
  <w:style w:type="character" w:customStyle="1" w:styleId="apturelinkicon">
    <w:name w:val="apturelinkicon"/>
    <w:rsid w:val="00B36220"/>
  </w:style>
  <w:style w:type="character" w:customStyle="1" w:styleId="titletxt">
    <w:name w:val="titletxt"/>
    <w:rsid w:val="00B36220"/>
  </w:style>
  <w:style w:type="character" w:customStyle="1" w:styleId="colbcopy">
    <w:name w:val="colbcopy"/>
    <w:rsid w:val="00B36220"/>
  </w:style>
  <w:style w:type="character" w:customStyle="1" w:styleId="hcard">
    <w:name w:val="hcard"/>
    <w:rsid w:val="00B36220"/>
  </w:style>
  <w:style w:type="table" w:styleId="MediumGrid2">
    <w:name w:val="Medium Grid 2"/>
    <w:basedOn w:val="TableNormal"/>
    <w:uiPriority w:val="68"/>
    <w:rsid w:val="00B3622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B36220"/>
    <w:rPr>
      <w:rFonts w:ascii="Courier" w:eastAsia="Cambria" w:hAnsi="Courier"/>
      <w:sz w:val="21"/>
      <w:szCs w:val="21"/>
    </w:rPr>
  </w:style>
  <w:style w:type="paragraph" w:customStyle="1" w:styleId="hotroute2">
    <w:name w:val="hotroute"/>
    <w:basedOn w:val="Normal"/>
    <w:qFormat/>
    <w:rsid w:val="00B36220"/>
    <w:pPr>
      <w:spacing w:after="0" w:line="240" w:lineRule="auto"/>
      <w:ind w:left="288"/>
    </w:pPr>
  </w:style>
  <w:style w:type="paragraph" w:customStyle="1" w:styleId="DeleteAnalytics">
    <w:name w:val="Delete Analytics"/>
    <w:basedOn w:val="Heading4"/>
    <w:qFormat/>
    <w:rsid w:val="00B36220"/>
    <w:pPr>
      <w:spacing w:before="200" w:line="240" w:lineRule="auto"/>
    </w:pPr>
    <w:rPr>
      <w:iCs w:val="0"/>
      <w:color w:val="800000"/>
      <w:sz w:val="22"/>
    </w:rPr>
  </w:style>
  <w:style w:type="paragraph" w:customStyle="1" w:styleId="ReallyFuckingSmall0">
    <w:name w:val="Really Fucking Small"/>
    <w:basedOn w:val="Normal"/>
    <w:link w:val="ReallyFuckingSmallChar0"/>
    <w:rsid w:val="00B36220"/>
    <w:pPr>
      <w:spacing w:after="0" w:line="240" w:lineRule="auto"/>
      <w:ind w:left="144"/>
    </w:pPr>
    <w:rPr>
      <w:rFonts w:eastAsia="Times New Roman"/>
      <w:sz w:val="12"/>
    </w:rPr>
  </w:style>
  <w:style w:type="character" w:customStyle="1" w:styleId="ReallyFuckingSmallChar0">
    <w:name w:val="Really Fucking Small Char"/>
    <w:link w:val="ReallyFuckingSmall0"/>
    <w:rsid w:val="00B36220"/>
    <w:rPr>
      <w:rFonts w:ascii="Calibri" w:eastAsia="Times New Roman" w:hAnsi="Calibri"/>
      <w:sz w:val="12"/>
    </w:rPr>
  </w:style>
  <w:style w:type="paragraph" w:customStyle="1" w:styleId="Boxempahsis">
    <w:name w:val="Box empahsis"/>
    <w:basedOn w:val="Normal"/>
    <w:link w:val="BoxempahsisChar"/>
    <w:qFormat/>
    <w:rsid w:val="00B36220"/>
    <w:pPr>
      <w:spacing w:after="0" w:line="240" w:lineRule="auto"/>
    </w:pPr>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B36220"/>
    <w:rPr>
      <w:rFonts w:ascii="Franklin Gothic Heavy" w:hAnsi="Franklin Gothic Heavy"/>
      <w:sz w:val="24"/>
      <w:u w:val="single"/>
      <w:bdr w:val="single" w:sz="4" w:space="0" w:color="auto"/>
    </w:rPr>
  </w:style>
  <w:style w:type="character" w:customStyle="1" w:styleId="Qualified">
    <w:name w:val="Qualified"/>
    <w:rsid w:val="00B36220"/>
    <w:rPr>
      <w:rFonts w:asciiTheme="majorHAnsi" w:hAnsiTheme="majorHAnsi"/>
      <w:b/>
      <w:bCs/>
      <w:sz w:val="16"/>
    </w:rPr>
  </w:style>
  <w:style w:type="character" w:customStyle="1" w:styleId="Underline-Highlighted-WFU">
    <w:name w:val="Underline-Highlighted-WFU"/>
    <w:basedOn w:val="DefaultParagraphFont"/>
    <w:uiPriority w:val="1"/>
    <w:qFormat/>
    <w:rsid w:val="00B36220"/>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B36220"/>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B36220"/>
    <w:rPr>
      <w:rFonts w:ascii="Arial" w:eastAsia="Times New Roman" w:hAnsi="Arial" w:cs="Arial"/>
      <w:b/>
      <w:bCs/>
      <w:kern w:val="32"/>
      <w:sz w:val="28"/>
      <w:szCs w:val="32"/>
    </w:rPr>
  </w:style>
  <w:style w:type="character" w:customStyle="1" w:styleId="columntexthead">
    <w:name w:val="columntexthead"/>
    <w:rsid w:val="00B36220"/>
  </w:style>
  <w:style w:type="character" w:customStyle="1" w:styleId="instruction">
    <w:name w:val="instruction"/>
    <w:rsid w:val="00B36220"/>
  </w:style>
  <w:style w:type="character" w:customStyle="1" w:styleId="listpipe">
    <w:name w:val="listpipe"/>
    <w:rsid w:val="00B36220"/>
  </w:style>
  <w:style w:type="character" w:customStyle="1" w:styleId="imagelink">
    <w:name w:val="imagelink"/>
    <w:rsid w:val="00B36220"/>
  </w:style>
  <w:style w:type="character" w:customStyle="1" w:styleId="leadin">
    <w:name w:val="leadin"/>
    <w:rsid w:val="00B36220"/>
  </w:style>
  <w:style w:type="character" w:customStyle="1" w:styleId="A4">
    <w:name w:val="A4"/>
    <w:uiPriority w:val="99"/>
    <w:rsid w:val="00B36220"/>
    <w:rPr>
      <w:rFonts w:ascii="Baskerville" w:hAnsi="Baskerville" w:cs="Baskerville"/>
      <w:b/>
      <w:bCs/>
      <w:color w:val="000000"/>
      <w:sz w:val="22"/>
      <w:szCs w:val="22"/>
    </w:rPr>
  </w:style>
  <w:style w:type="character" w:customStyle="1" w:styleId="noticiabyline">
    <w:name w:val="noticia_byline"/>
    <w:rsid w:val="00B36220"/>
  </w:style>
  <w:style w:type="character" w:customStyle="1" w:styleId="sep">
    <w:name w:val="sep"/>
    <w:rsid w:val="00B36220"/>
  </w:style>
  <w:style w:type="character" w:customStyle="1" w:styleId="rightnowyahoo">
    <w:name w:val="right_now_yahoo"/>
    <w:rsid w:val="00B36220"/>
  </w:style>
  <w:style w:type="character" w:customStyle="1" w:styleId="submittedmeta">
    <w:name w:val="submitted meta"/>
    <w:rsid w:val="00B36220"/>
  </w:style>
  <w:style w:type="character" w:customStyle="1" w:styleId="A10">
    <w:name w:val="A10"/>
    <w:uiPriority w:val="99"/>
    <w:rsid w:val="00B36220"/>
    <w:rPr>
      <w:color w:val="000000"/>
      <w:sz w:val="12"/>
      <w:szCs w:val="12"/>
    </w:rPr>
  </w:style>
  <w:style w:type="paragraph" w:customStyle="1" w:styleId="Pa7">
    <w:name w:val="Pa7"/>
    <w:basedOn w:val="Default"/>
    <w:next w:val="Default"/>
    <w:uiPriority w:val="99"/>
    <w:qFormat/>
    <w:rsid w:val="00B36220"/>
    <w:pPr>
      <w:spacing w:before="280" w:line="221" w:lineRule="atLeast"/>
    </w:pPr>
    <w:rPr>
      <w:rFonts w:ascii="Baskerville" w:eastAsia="Times New Roman" w:hAnsi="Baskerville"/>
      <w:color w:val="auto"/>
    </w:rPr>
  </w:style>
  <w:style w:type="character" w:customStyle="1" w:styleId="AAAunderline">
    <w:name w:val="AAAunderline"/>
    <w:qFormat/>
    <w:rsid w:val="00B36220"/>
    <w:rPr>
      <w:b/>
      <w:u w:val="single"/>
    </w:rPr>
  </w:style>
  <w:style w:type="paragraph" w:customStyle="1" w:styleId="IndexHeader">
    <w:name w:val="Index Header"/>
    <w:basedOn w:val="Normal"/>
    <w:rsid w:val="00B36220"/>
    <w:pPr>
      <w:spacing w:after="0" w:line="240" w:lineRule="auto"/>
      <w:ind w:left="-720"/>
      <w:outlineLvl w:val="0"/>
    </w:pPr>
    <w:rPr>
      <w:rFonts w:eastAsia="Times New Roman"/>
      <w:b/>
      <w:bCs/>
      <w:sz w:val="36"/>
      <w:szCs w:val="20"/>
    </w:rPr>
  </w:style>
  <w:style w:type="character" w:customStyle="1" w:styleId="IndexHeaderChar">
    <w:name w:val="Index Header Char"/>
    <w:rsid w:val="00B36220"/>
    <w:rPr>
      <w:rFonts w:ascii="Times New Roman" w:eastAsia="Times New Roman" w:hAnsi="Times New Roman"/>
      <w:b/>
      <w:bCs/>
      <w:sz w:val="36"/>
    </w:rPr>
  </w:style>
  <w:style w:type="paragraph" w:customStyle="1" w:styleId="CardRead">
    <w:name w:val="Card_Read"/>
    <w:basedOn w:val="Normal"/>
    <w:rsid w:val="00B36220"/>
    <w:pPr>
      <w:spacing w:after="0" w:line="240" w:lineRule="auto"/>
    </w:pPr>
    <w:rPr>
      <w:rFonts w:ascii="Times" w:eastAsia="Times" w:hAnsi="Times"/>
      <w:szCs w:val="20"/>
    </w:rPr>
  </w:style>
  <w:style w:type="paragraph" w:customStyle="1" w:styleId="CardNU">
    <w:name w:val="CardNU"/>
    <w:basedOn w:val="Normal"/>
    <w:rsid w:val="00B36220"/>
    <w:pPr>
      <w:spacing w:after="0" w:line="240" w:lineRule="auto"/>
    </w:pPr>
    <w:rPr>
      <w:rFonts w:ascii="Times" w:eastAsia="Times" w:hAnsi="Times"/>
      <w:sz w:val="14"/>
      <w:szCs w:val="20"/>
    </w:rPr>
  </w:style>
  <w:style w:type="paragraph" w:customStyle="1" w:styleId="StyleHeading310pt">
    <w:name w:val="Style Heading 3 + 10 pt"/>
    <w:basedOn w:val="Heading3"/>
    <w:rsid w:val="00B36220"/>
    <w:pPr>
      <w:keepLines w:val="0"/>
      <w:pageBreakBefore w:val="0"/>
      <w:spacing w:before="200" w:line="240" w:lineRule="auto"/>
      <w:ind w:left="576"/>
      <w:jc w:val="left"/>
    </w:pPr>
    <w:rPr>
      <w:rFonts w:eastAsia="Times New Roman" w:cs="Arial"/>
      <w:b w:val="0"/>
      <w:bCs/>
      <w:sz w:val="20"/>
      <w:szCs w:val="26"/>
      <w:u w:val="none"/>
    </w:rPr>
  </w:style>
  <w:style w:type="character" w:customStyle="1" w:styleId="StyleHeading310ptChar">
    <w:name w:val="Style Heading 3 + 10 pt Char"/>
    <w:rsid w:val="00B36220"/>
    <w:rPr>
      <w:rFonts w:ascii="Times New Roman" w:eastAsia="Times New Roman" w:hAnsi="Times New Roman" w:cs="Arial"/>
      <w:b/>
      <w:bCs/>
      <w:sz w:val="26"/>
      <w:szCs w:val="26"/>
    </w:rPr>
  </w:style>
  <w:style w:type="paragraph" w:customStyle="1" w:styleId="Style30">
    <w:name w:val="Style 3"/>
    <w:basedOn w:val="Normal"/>
    <w:rsid w:val="00B36220"/>
    <w:pPr>
      <w:autoSpaceDE w:val="0"/>
      <w:autoSpaceDN w:val="0"/>
      <w:spacing w:after="0" w:line="326" w:lineRule="auto"/>
      <w:ind w:firstLine="216"/>
      <w:jc w:val="both"/>
    </w:pPr>
    <w:rPr>
      <w:rFonts w:eastAsia="Times New Roman"/>
      <w:sz w:val="6"/>
      <w:szCs w:val="6"/>
    </w:rPr>
  </w:style>
  <w:style w:type="character" w:customStyle="1" w:styleId="BoldUnderlineChar10">
    <w:name w:val="BoldUnderline Char1"/>
    <w:rsid w:val="00B36220"/>
    <w:rPr>
      <w:b/>
      <w:sz w:val="22"/>
      <w:szCs w:val="24"/>
      <w:u w:val="single"/>
      <w:lang w:val="en-US" w:eastAsia="en-US" w:bidi="ar-SA"/>
    </w:rPr>
  </w:style>
  <w:style w:type="paragraph" w:customStyle="1" w:styleId="CardText-NotUnderlined">
    <w:name w:val="Card Text - Not Underlined"/>
    <w:basedOn w:val="Normal"/>
    <w:rsid w:val="00B36220"/>
    <w:pPr>
      <w:spacing w:after="60" w:line="240" w:lineRule="auto"/>
    </w:pPr>
    <w:rPr>
      <w:rFonts w:eastAsia="Times New Roman"/>
      <w:sz w:val="18"/>
    </w:rPr>
  </w:style>
  <w:style w:type="paragraph" w:customStyle="1" w:styleId="OmniPage8">
    <w:name w:val="OmniPage #8"/>
    <w:basedOn w:val="Normal"/>
    <w:rsid w:val="00B36220"/>
    <w:pPr>
      <w:spacing w:after="0" w:line="240" w:lineRule="auto"/>
    </w:pPr>
    <w:rPr>
      <w:rFonts w:eastAsia="Times New Roman"/>
      <w:color w:val="000000"/>
      <w:sz w:val="20"/>
      <w:szCs w:val="20"/>
    </w:rPr>
  </w:style>
  <w:style w:type="paragraph" w:customStyle="1" w:styleId="OmniPage2">
    <w:name w:val="OmniPage #2"/>
    <w:basedOn w:val="Normal"/>
    <w:rsid w:val="00B36220"/>
    <w:pPr>
      <w:spacing w:after="0" w:line="240" w:lineRule="auto"/>
    </w:pPr>
    <w:rPr>
      <w:rFonts w:eastAsia="Times New Roman"/>
      <w:color w:val="000000"/>
      <w:sz w:val="20"/>
      <w:szCs w:val="20"/>
    </w:rPr>
  </w:style>
  <w:style w:type="paragraph" w:customStyle="1" w:styleId="OmniPage6">
    <w:name w:val="OmniPage #6"/>
    <w:basedOn w:val="Normal"/>
    <w:rsid w:val="00B36220"/>
    <w:pPr>
      <w:spacing w:after="0" w:line="240" w:lineRule="auto"/>
    </w:pPr>
    <w:rPr>
      <w:rFonts w:eastAsia="Times New Roman"/>
      <w:color w:val="000000"/>
      <w:sz w:val="20"/>
      <w:szCs w:val="20"/>
    </w:rPr>
  </w:style>
  <w:style w:type="paragraph" w:customStyle="1" w:styleId="OmniPage7">
    <w:name w:val="OmniPage #7"/>
    <w:basedOn w:val="Normal"/>
    <w:rsid w:val="00B36220"/>
    <w:pPr>
      <w:spacing w:after="0" w:line="240" w:lineRule="auto"/>
    </w:pPr>
    <w:rPr>
      <w:rFonts w:eastAsia="Times New Roman"/>
      <w:color w:val="000000"/>
      <w:sz w:val="20"/>
      <w:szCs w:val="20"/>
    </w:rPr>
  </w:style>
  <w:style w:type="paragraph" w:customStyle="1" w:styleId="OmniPage11">
    <w:name w:val="OmniPage #11"/>
    <w:basedOn w:val="Normal"/>
    <w:rsid w:val="00B36220"/>
    <w:pPr>
      <w:spacing w:after="0" w:line="240" w:lineRule="auto"/>
    </w:pPr>
    <w:rPr>
      <w:rFonts w:eastAsia="Times New Roman"/>
      <w:color w:val="000000"/>
      <w:sz w:val="20"/>
      <w:szCs w:val="20"/>
    </w:rPr>
  </w:style>
  <w:style w:type="paragraph" w:customStyle="1" w:styleId="OmniPage12">
    <w:name w:val="OmniPage #12"/>
    <w:basedOn w:val="Normal"/>
    <w:rsid w:val="00B36220"/>
    <w:pPr>
      <w:spacing w:after="0" w:line="240" w:lineRule="auto"/>
    </w:pPr>
    <w:rPr>
      <w:rFonts w:eastAsia="Times New Roman"/>
      <w:color w:val="000000"/>
      <w:sz w:val="20"/>
      <w:szCs w:val="20"/>
    </w:rPr>
  </w:style>
  <w:style w:type="paragraph" w:customStyle="1" w:styleId="OmniPage13">
    <w:name w:val="OmniPage #13"/>
    <w:basedOn w:val="Normal"/>
    <w:rsid w:val="00B36220"/>
    <w:pPr>
      <w:spacing w:after="0" w:line="240" w:lineRule="auto"/>
    </w:pPr>
    <w:rPr>
      <w:rFonts w:eastAsia="Times New Roman"/>
      <w:color w:val="000000"/>
      <w:sz w:val="20"/>
      <w:szCs w:val="20"/>
    </w:rPr>
  </w:style>
  <w:style w:type="paragraph" w:customStyle="1" w:styleId="OmniPage14">
    <w:name w:val="OmniPage #14"/>
    <w:basedOn w:val="Normal"/>
    <w:rsid w:val="00B36220"/>
    <w:pPr>
      <w:spacing w:after="0" w:line="240" w:lineRule="auto"/>
    </w:pPr>
    <w:rPr>
      <w:rFonts w:eastAsia="Times New Roman"/>
      <w:color w:val="000000"/>
      <w:sz w:val="20"/>
      <w:szCs w:val="20"/>
    </w:rPr>
  </w:style>
  <w:style w:type="paragraph" w:customStyle="1" w:styleId="OmniPage15">
    <w:name w:val="OmniPage #15"/>
    <w:basedOn w:val="Normal"/>
    <w:rsid w:val="00B36220"/>
    <w:pPr>
      <w:spacing w:after="0" w:line="240" w:lineRule="auto"/>
    </w:pPr>
    <w:rPr>
      <w:rFonts w:eastAsia="Times New Roman"/>
      <w:color w:val="000000"/>
      <w:sz w:val="20"/>
      <w:szCs w:val="20"/>
    </w:rPr>
  </w:style>
  <w:style w:type="paragraph" w:customStyle="1" w:styleId="OmniPage17">
    <w:name w:val="OmniPage #17"/>
    <w:basedOn w:val="Normal"/>
    <w:rsid w:val="00B36220"/>
    <w:pPr>
      <w:spacing w:after="0" w:line="240" w:lineRule="auto"/>
    </w:pPr>
    <w:rPr>
      <w:rFonts w:eastAsia="Times New Roman"/>
      <w:color w:val="000000"/>
      <w:sz w:val="20"/>
      <w:szCs w:val="20"/>
    </w:rPr>
  </w:style>
  <w:style w:type="paragraph" w:customStyle="1" w:styleId="OmniPage19">
    <w:name w:val="OmniPage #19"/>
    <w:basedOn w:val="Normal"/>
    <w:rsid w:val="00B36220"/>
    <w:pPr>
      <w:spacing w:after="0" w:line="240" w:lineRule="auto"/>
    </w:pPr>
    <w:rPr>
      <w:rFonts w:eastAsia="Times New Roman"/>
      <w:color w:val="000000"/>
      <w:sz w:val="20"/>
      <w:szCs w:val="20"/>
    </w:rPr>
  </w:style>
  <w:style w:type="paragraph" w:customStyle="1" w:styleId="OmniPage20">
    <w:name w:val="OmniPage #20"/>
    <w:basedOn w:val="Normal"/>
    <w:rsid w:val="00B36220"/>
    <w:pPr>
      <w:spacing w:after="0" w:line="240" w:lineRule="auto"/>
    </w:pPr>
    <w:rPr>
      <w:rFonts w:eastAsia="Times New Roman"/>
      <w:color w:val="000000"/>
      <w:sz w:val="20"/>
      <w:szCs w:val="20"/>
    </w:rPr>
  </w:style>
  <w:style w:type="paragraph" w:customStyle="1" w:styleId="OmniPage21">
    <w:name w:val="OmniPage #21"/>
    <w:basedOn w:val="Normal"/>
    <w:rsid w:val="00B36220"/>
    <w:pPr>
      <w:spacing w:after="0" w:line="240" w:lineRule="auto"/>
    </w:pPr>
    <w:rPr>
      <w:rFonts w:eastAsia="Times New Roman"/>
      <w:color w:val="000000"/>
      <w:sz w:val="20"/>
      <w:szCs w:val="20"/>
    </w:rPr>
  </w:style>
  <w:style w:type="paragraph" w:customStyle="1" w:styleId="OmniPage22">
    <w:name w:val="OmniPage #22"/>
    <w:basedOn w:val="Normal"/>
    <w:rsid w:val="00B36220"/>
    <w:pPr>
      <w:spacing w:after="0" w:line="240" w:lineRule="auto"/>
    </w:pPr>
    <w:rPr>
      <w:rFonts w:eastAsia="Times New Roman"/>
      <w:color w:val="000000"/>
      <w:sz w:val="20"/>
      <w:szCs w:val="20"/>
    </w:rPr>
  </w:style>
  <w:style w:type="paragraph" w:customStyle="1" w:styleId="OmniPage25">
    <w:name w:val="OmniPage #25"/>
    <w:basedOn w:val="Normal"/>
    <w:rsid w:val="00B36220"/>
    <w:pPr>
      <w:spacing w:after="0" w:line="240" w:lineRule="auto"/>
    </w:pPr>
    <w:rPr>
      <w:rFonts w:eastAsia="Times New Roman"/>
      <w:color w:val="000000"/>
      <w:sz w:val="20"/>
      <w:szCs w:val="20"/>
    </w:rPr>
  </w:style>
  <w:style w:type="paragraph" w:customStyle="1" w:styleId="OmniPage18">
    <w:name w:val="OmniPage #18"/>
    <w:basedOn w:val="Normal"/>
    <w:rsid w:val="00B36220"/>
    <w:pPr>
      <w:spacing w:after="0" w:line="240" w:lineRule="auto"/>
    </w:pPr>
    <w:rPr>
      <w:rFonts w:eastAsia="Times New Roman"/>
      <w:color w:val="000000"/>
      <w:sz w:val="20"/>
      <w:szCs w:val="20"/>
    </w:rPr>
  </w:style>
  <w:style w:type="paragraph" w:customStyle="1" w:styleId="OmniPage26">
    <w:name w:val="OmniPage #26"/>
    <w:basedOn w:val="Normal"/>
    <w:rsid w:val="00B36220"/>
    <w:pPr>
      <w:spacing w:after="0" w:line="240" w:lineRule="auto"/>
    </w:pPr>
    <w:rPr>
      <w:rFonts w:eastAsia="Times New Roman"/>
      <w:color w:val="000000"/>
      <w:sz w:val="20"/>
      <w:szCs w:val="20"/>
    </w:rPr>
  </w:style>
  <w:style w:type="character" w:customStyle="1" w:styleId="iagsheaderlarge">
    <w:name w:val="iags_header_large"/>
    <w:rsid w:val="00B36220"/>
  </w:style>
  <w:style w:type="paragraph" w:customStyle="1" w:styleId="OmniPage9">
    <w:name w:val="OmniPage #9"/>
    <w:basedOn w:val="Normal"/>
    <w:rsid w:val="00B36220"/>
    <w:pPr>
      <w:spacing w:after="0" w:line="240" w:lineRule="auto"/>
    </w:pPr>
    <w:rPr>
      <w:rFonts w:eastAsia="Times New Roman"/>
      <w:color w:val="000000"/>
      <w:sz w:val="20"/>
      <w:szCs w:val="20"/>
    </w:rPr>
  </w:style>
  <w:style w:type="paragraph" w:customStyle="1" w:styleId="OmniPage5">
    <w:name w:val="OmniPage #5"/>
    <w:basedOn w:val="Normal"/>
    <w:rsid w:val="00B36220"/>
    <w:pPr>
      <w:spacing w:after="0" w:line="240" w:lineRule="auto"/>
    </w:pPr>
    <w:rPr>
      <w:rFonts w:eastAsia="Times New Roman"/>
      <w:color w:val="000000"/>
      <w:sz w:val="20"/>
      <w:szCs w:val="20"/>
    </w:rPr>
  </w:style>
  <w:style w:type="character" w:customStyle="1" w:styleId="style12char0">
    <w:name w:val="style12char"/>
    <w:rsid w:val="00B36220"/>
  </w:style>
  <w:style w:type="character" w:customStyle="1" w:styleId="charchar2">
    <w:name w:val="charchar2"/>
    <w:rsid w:val="00B36220"/>
  </w:style>
  <w:style w:type="character" w:customStyle="1" w:styleId="style11char0">
    <w:name w:val="style11char"/>
    <w:rsid w:val="00B36220"/>
  </w:style>
  <w:style w:type="paragraph" w:customStyle="1" w:styleId="CitesandCardText">
    <w:name w:val="Cites and Card Text"/>
    <w:basedOn w:val="Normal"/>
    <w:rsid w:val="00B36220"/>
    <w:pPr>
      <w:spacing w:after="0" w:line="240" w:lineRule="auto"/>
    </w:pPr>
    <w:rPr>
      <w:rFonts w:eastAsia="Times New Roman"/>
      <w:sz w:val="20"/>
    </w:rPr>
  </w:style>
  <w:style w:type="paragraph" w:styleId="List2">
    <w:name w:val="List 2"/>
    <w:basedOn w:val="Default"/>
    <w:next w:val="Default"/>
    <w:rsid w:val="00B36220"/>
    <w:rPr>
      <w:rFonts w:eastAsia="Times New Roman"/>
      <w:color w:val="auto"/>
    </w:rPr>
  </w:style>
  <w:style w:type="paragraph" w:customStyle="1" w:styleId="Style16">
    <w:name w:val="Style 16"/>
    <w:basedOn w:val="Normal"/>
    <w:rsid w:val="00B36220"/>
    <w:pPr>
      <w:autoSpaceDE w:val="0"/>
      <w:autoSpaceDN w:val="0"/>
      <w:adjustRightInd w:val="0"/>
      <w:spacing w:after="0" w:line="240" w:lineRule="auto"/>
    </w:pPr>
    <w:rPr>
      <w:rFonts w:eastAsia="Times New Roman"/>
      <w:sz w:val="24"/>
    </w:rPr>
  </w:style>
  <w:style w:type="paragraph" w:customStyle="1" w:styleId="smalltext2">
    <w:name w:val="smalltext"/>
    <w:basedOn w:val="Normal"/>
    <w:link w:val="smalltextChar0"/>
    <w:rsid w:val="00B36220"/>
    <w:pPr>
      <w:spacing w:after="0" w:line="240" w:lineRule="auto"/>
    </w:pPr>
    <w:rPr>
      <w:rFonts w:eastAsia="Times New Roman"/>
    </w:rPr>
  </w:style>
  <w:style w:type="character" w:customStyle="1" w:styleId="smalltextChar0">
    <w:name w:val="smalltext Char"/>
    <w:link w:val="smalltext2"/>
    <w:rsid w:val="00B36220"/>
    <w:rPr>
      <w:rFonts w:ascii="Calibri" w:eastAsia="Times New Roman" w:hAnsi="Calibri"/>
    </w:rPr>
  </w:style>
  <w:style w:type="paragraph" w:customStyle="1" w:styleId="StyleJustifiedFirstline1cmAfter6ptLinespacing1">
    <w:name w:val="Style Justified First line:  1 cm After:  6 pt Line spacing:  1...."/>
    <w:basedOn w:val="Default"/>
    <w:next w:val="Default"/>
    <w:rsid w:val="00B36220"/>
    <w:pPr>
      <w:spacing w:after="120"/>
    </w:pPr>
    <w:rPr>
      <w:rFonts w:eastAsia="Times New Roman"/>
      <w:color w:val="auto"/>
    </w:rPr>
  </w:style>
  <w:style w:type="paragraph" w:customStyle="1" w:styleId="headingChar">
    <w:name w:val="heading Char"/>
    <w:basedOn w:val="Normal"/>
    <w:rsid w:val="00B36220"/>
    <w:pPr>
      <w:spacing w:after="0" w:line="240" w:lineRule="auto"/>
      <w:jc w:val="center"/>
    </w:pPr>
    <w:rPr>
      <w:rFonts w:ascii="Arial Black" w:eastAsia="Times New Roman" w:hAnsi="Arial Black"/>
      <w:b/>
      <w:sz w:val="36"/>
      <w:u w:val="single"/>
    </w:rPr>
  </w:style>
  <w:style w:type="character" w:customStyle="1" w:styleId="boldunderlineCharChar0">
    <w:name w:val="boldunderline Char Char"/>
    <w:rsid w:val="00B36220"/>
    <w:rPr>
      <w:b/>
      <w:sz w:val="22"/>
      <w:szCs w:val="24"/>
      <w:u w:val="single"/>
      <w:lang w:val="en-US" w:eastAsia="en-US" w:bidi="ar-SA"/>
    </w:rPr>
  </w:style>
  <w:style w:type="paragraph" w:customStyle="1" w:styleId="Bullets-squares">
    <w:name w:val="Bullets - squares"/>
    <w:basedOn w:val="Normal"/>
    <w:next w:val="Normal"/>
    <w:rsid w:val="00B36220"/>
    <w:pPr>
      <w:numPr>
        <w:numId w:val="15"/>
      </w:numPr>
      <w:overflowPunct w:val="0"/>
      <w:autoSpaceDE w:val="0"/>
      <w:autoSpaceDN w:val="0"/>
      <w:adjustRightInd w:val="0"/>
      <w:spacing w:after="0" w:line="240" w:lineRule="auto"/>
      <w:jc w:val="both"/>
      <w:textAlignment w:val="baseline"/>
    </w:pPr>
    <w:rPr>
      <w:rFonts w:eastAsia="Times New Roman"/>
      <w:lang w:val="en-GB"/>
    </w:rPr>
  </w:style>
  <w:style w:type="paragraph" w:customStyle="1" w:styleId="UnderlineText">
    <w:name w:val="Underline Text"/>
    <w:basedOn w:val="Normal"/>
    <w:link w:val="UnderlineTextChar"/>
    <w:qFormat/>
    <w:rsid w:val="00B36220"/>
    <w:pPr>
      <w:spacing w:after="0" w:line="240" w:lineRule="auto"/>
      <w:ind w:left="288"/>
    </w:pPr>
    <w:rPr>
      <w:rFonts w:asciiTheme="minorHAnsi" w:hAnsiTheme="minorHAnsi"/>
      <w:u w:val="single"/>
    </w:rPr>
  </w:style>
  <w:style w:type="paragraph" w:customStyle="1" w:styleId="Size8">
    <w:name w:val="Size 8"/>
    <w:link w:val="Size8Char"/>
    <w:rsid w:val="00B36220"/>
    <w:pPr>
      <w:spacing w:after="0" w:line="240" w:lineRule="auto"/>
    </w:pPr>
    <w:rPr>
      <w:rFonts w:ascii="Times New Roman" w:eastAsia="Times New Roman" w:hAnsi="Times New Roman" w:cs="Times New Roman"/>
      <w:sz w:val="16"/>
    </w:rPr>
  </w:style>
  <w:style w:type="character" w:customStyle="1" w:styleId="Size8Char">
    <w:name w:val="Size 8 Char"/>
    <w:link w:val="Size8"/>
    <w:rsid w:val="00B36220"/>
    <w:rPr>
      <w:rFonts w:ascii="Times New Roman" w:eastAsia="Times New Roman" w:hAnsi="Times New Roman" w:cs="Times New Roman"/>
      <w:sz w:val="16"/>
    </w:rPr>
  </w:style>
  <w:style w:type="paragraph" w:customStyle="1" w:styleId="RegularCite">
    <w:name w:val="Regular Cite"/>
    <w:qFormat/>
    <w:rsid w:val="00B36220"/>
    <w:pPr>
      <w:spacing w:after="0" w:line="240" w:lineRule="auto"/>
    </w:pPr>
    <w:rPr>
      <w:rFonts w:ascii="Times New Roman" w:eastAsia="Times New Roman" w:hAnsi="Times New Roman" w:cs="Times New Roman"/>
      <w:sz w:val="20"/>
    </w:rPr>
  </w:style>
  <w:style w:type="character" w:customStyle="1" w:styleId="eudoraheader">
    <w:name w:val="eudoraheader"/>
    <w:rsid w:val="00B36220"/>
  </w:style>
  <w:style w:type="character" w:customStyle="1" w:styleId="emailstyle26">
    <w:name w:val="emailstyle26"/>
    <w:rsid w:val="00B36220"/>
  </w:style>
  <w:style w:type="paragraph" w:customStyle="1" w:styleId="context">
    <w:name w:val="context"/>
    <w:basedOn w:val="Normal"/>
    <w:rsid w:val="00B36220"/>
    <w:pPr>
      <w:spacing w:before="100" w:beforeAutospacing="1" w:after="100" w:afterAutospacing="1" w:line="240" w:lineRule="auto"/>
    </w:pPr>
    <w:rPr>
      <w:rFonts w:eastAsia="Times New Roman"/>
      <w:sz w:val="24"/>
    </w:rPr>
  </w:style>
  <w:style w:type="character" w:customStyle="1" w:styleId="newstitle1">
    <w:name w:val="newstitle1"/>
    <w:rsid w:val="00B36220"/>
  </w:style>
  <w:style w:type="character" w:customStyle="1" w:styleId="dateline">
    <w:name w:val="dateline"/>
    <w:rsid w:val="00B36220"/>
  </w:style>
  <w:style w:type="character" w:customStyle="1" w:styleId="sendtofriend">
    <w:name w:val="sendtofriend"/>
    <w:rsid w:val="00B36220"/>
  </w:style>
  <w:style w:type="character" w:customStyle="1" w:styleId="pagetype">
    <w:name w:val="pagetype"/>
    <w:rsid w:val="00B36220"/>
  </w:style>
  <w:style w:type="character" w:customStyle="1" w:styleId="byl">
    <w:name w:val="byl"/>
    <w:rsid w:val="00B36220"/>
  </w:style>
  <w:style w:type="character" w:customStyle="1" w:styleId="byd">
    <w:name w:val="byd"/>
    <w:rsid w:val="00B36220"/>
  </w:style>
  <w:style w:type="paragraph" w:customStyle="1" w:styleId="Size6">
    <w:name w:val="Size 6"/>
    <w:link w:val="Size6Char"/>
    <w:qFormat/>
    <w:rsid w:val="00B36220"/>
    <w:pPr>
      <w:spacing w:after="0" w:line="240" w:lineRule="auto"/>
    </w:pPr>
    <w:rPr>
      <w:rFonts w:ascii="Times New Roman" w:eastAsia="Times New Roman" w:hAnsi="Times New Roman" w:cs="Times New Roman"/>
      <w:sz w:val="16"/>
    </w:rPr>
  </w:style>
  <w:style w:type="character" w:customStyle="1" w:styleId="Size6Char">
    <w:name w:val="Size 6 Char"/>
    <w:link w:val="Size6"/>
    <w:rsid w:val="00B36220"/>
    <w:rPr>
      <w:rFonts w:ascii="Times New Roman" w:eastAsia="Times New Roman" w:hAnsi="Times New Roman" w:cs="Times New Roman"/>
      <w:sz w:val="16"/>
    </w:rPr>
  </w:style>
  <w:style w:type="character" w:customStyle="1" w:styleId="underliningchar0">
    <w:name w:val="underliningchar"/>
    <w:rsid w:val="00B36220"/>
  </w:style>
  <w:style w:type="paragraph" w:customStyle="1" w:styleId="TxBrp11">
    <w:name w:val="TxBr_p11"/>
    <w:basedOn w:val="Normal"/>
    <w:rsid w:val="00B36220"/>
    <w:pPr>
      <w:tabs>
        <w:tab w:val="left" w:pos="204"/>
      </w:tabs>
      <w:autoSpaceDE w:val="0"/>
      <w:autoSpaceDN w:val="0"/>
      <w:adjustRightInd w:val="0"/>
      <w:spacing w:after="0" w:line="240" w:lineRule="atLeast"/>
      <w:jc w:val="both"/>
    </w:pPr>
    <w:rPr>
      <w:rFonts w:eastAsia="Times New Roman"/>
      <w:sz w:val="24"/>
    </w:rPr>
  </w:style>
  <w:style w:type="paragraph" w:customStyle="1" w:styleId="TxBrp15">
    <w:name w:val="TxBr_p15"/>
    <w:basedOn w:val="Normal"/>
    <w:rsid w:val="00B36220"/>
    <w:pPr>
      <w:tabs>
        <w:tab w:val="left" w:pos="1661"/>
      </w:tabs>
      <w:autoSpaceDE w:val="0"/>
      <w:autoSpaceDN w:val="0"/>
      <w:adjustRightInd w:val="0"/>
      <w:spacing w:after="0" w:line="300" w:lineRule="atLeast"/>
      <w:ind w:left="1282"/>
      <w:jc w:val="both"/>
    </w:pPr>
    <w:rPr>
      <w:rFonts w:eastAsia="Times New Roman"/>
      <w:sz w:val="24"/>
    </w:rPr>
  </w:style>
  <w:style w:type="paragraph" w:customStyle="1" w:styleId="TxBrp16">
    <w:name w:val="TxBr_p16"/>
    <w:basedOn w:val="Normal"/>
    <w:rsid w:val="00B36220"/>
    <w:pPr>
      <w:tabs>
        <w:tab w:val="left" w:pos="1882"/>
      </w:tabs>
      <w:autoSpaceDE w:val="0"/>
      <w:autoSpaceDN w:val="0"/>
      <w:adjustRightInd w:val="0"/>
      <w:spacing w:after="0" w:line="300" w:lineRule="atLeast"/>
      <w:ind w:left="1661" w:firstLine="222"/>
      <w:jc w:val="both"/>
    </w:pPr>
    <w:rPr>
      <w:rFonts w:eastAsia="Times New Roman"/>
      <w:sz w:val="24"/>
    </w:rPr>
  </w:style>
  <w:style w:type="paragraph" w:customStyle="1" w:styleId="TxBrp7">
    <w:name w:val="TxBr_p7"/>
    <w:basedOn w:val="Normal"/>
    <w:rsid w:val="00B36220"/>
    <w:pPr>
      <w:tabs>
        <w:tab w:val="left" w:pos="204"/>
      </w:tabs>
      <w:autoSpaceDE w:val="0"/>
      <w:autoSpaceDN w:val="0"/>
      <w:adjustRightInd w:val="0"/>
      <w:spacing w:after="0" w:line="300" w:lineRule="atLeast"/>
      <w:jc w:val="both"/>
    </w:pPr>
    <w:rPr>
      <w:rFonts w:eastAsia="Times New Roman"/>
      <w:sz w:val="24"/>
    </w:rPr>
  </w:style>
  <w:style w:type="paragraph" w:customStyle="1" w:styleId="TxBrp3">
    <w:name w:val="TxBr_p3"/>
    <w:basedOn w:val="Normal"/>
    <w:rsid w:val="00B36220"/>
    <w:pPr>
      <w:tabs>
        <w:tab w:val="left" w:pos="1581"/>
      </w:tabs>
      <w:autoSpaceDE w:val="0"/>
      <w:autoSpaceDN w:val="0"/>
      <w:adjustRightInd w:val="0"/>
      <w:spacing w:after="0" w:line="300" w:lineRule="atLeast"/>
      <w:ind w:left="1203"/>
      <w:jc w:val="both"/>
    </w:pPr>
    <w:rPr>
      <w:rFonts w:eastAsia="Times New Roman"/>
      <w:sz w:val="24"/>
    </w:rPr>
  </w:style>
  <w:style w:type="paragraph" w:customStyle="1" w:styleId="TxBrp4">
    <w:name w:val="TxBr_p4"/>
    <w:basedOn w:val="Normal"/>
    <w:rsid w:val="00B36220"/>
    <w:pPr>
      <w:tabs>
        <w:tab w:val="left" w:pos="1371"/>
      </w:tabs>
      <w:autoSpaceDE w:val="0"/>
      <w:autoSpaceDN w:val="0"/>
      <w:adjustRightInd w:val="0"/>
      <w:spacing w:after="0" w:line="240" w:lineRule="atLeast"/>
      <w:ind w:left="993"/>
      <w:jc w:val="both"/>
    </w:pPr>
    <w:rPr>
      <w:rFonts w:eastAsia="Times New Roman"/>
      <w:sz w:val="24"/>
    </w:rPr>
  </w:style>
  <w:style w:type="paragraph" w:customStyle="1" w:styleId="TxBrp6">
    <w:name w:val="TxBr_p6"/>
    <w:basedOn w:val="Normal"/>
    <w:rsid w:val="00B36220"/>
    <w:pPr>
      <w:tabs>
        <w:tab w:val="left" w:pos="204"/>
      </w:tabs>
      <w:autoSpaceDE w:val="0"/>
      <w:autoSpaceDN w:val="0"/>
      <w:adjustRightInd w:val="0"/>
      <w:spacing w:after="0" w:line="300" w:lineRule="atLeast"/>
    </w:pPr>
    <w:rPr>
      <w:rFonts w:eastAsia="Times New Roman"/>
      <w:sz w:val="24"/>
    </w:rPr>
  </w:style>
  <w:style w:type="paragraph" w:customStyle="1" w:styleId="TxBrp5">
    <w:name w:val="TxBr_p5"/>
    <w:basedOn w:val="Normal"/>
    <w:rsid w:val="00B36220"/>
    <w:pPr>
      <w:tabs>
        <w:tab w:val="left" w:pos="255"/>
      </w:tabs>
      <w:autoSpaceDE w:val="0"/>
      <w:autoSpaceDN w:val="0"/>
      <w:adjustRightInd w:val="0"/>
      <w:spacing w:after="0" w:line="300" w:lineRule="atLeast"/>
      <w:ind w:firstLine="255"/>
      <w:jc w:val="both"/>
    </w:pPr>
    <w:rPr>
      <w:rFonts w:eastAsia="Times New Roman"/>
      <w:sz w:val="24"/>
    </w:rPr>
  </w:style>
  <w:style w:type="paragraph" w:customStyle="1" w:styleId="TxBrp27">
    <w:name w:val="TxBr_p27"/>
    <w:basedOn w:val="Normal"/>
    <w:rsid w:val="00B36220"/>
    <w:pPr>
      <w:tabs>
        <w:tab w:val="left" w:pos="204"/>
      </w:tabs>
      <w:autoSpaceDE w:val="0"/>
      <w:autoSpaceDN w:val="0"/>
      <w:adjustRightInd w:val="0"/>
      <w:spacing w:after="0" w:line="300" w:lineRule="atLeast"/>
    </w:pPr>
    <w:rPr>
      <w:rFonts w:eastAsia="Times New Roman"/>
      <w:sz w:val="24"/>
    </w:rPr>
  </w:style>
  <w:style w:type="paragraph" w:customStyle="1" w:styleId="TxBrp10">
    <w:name w:val="TxBr_p10"/>
    <w:basedOn w:val="Normal"/>
    <w:rsid w:val="00B36220"/>
    <w:pPr>
      <w:tabs>
        <w:tab w:val="left" w:pos="204"/>
      </w:tabs>
      <w:autoSpaceDE w:val="0"/>
      <w:autoSpaceDN w:val="0"/>
      <w:adjustRightInd w:val="0"/>
      <w:spacing w:after="0" w:line="300" w:lineRule="atLeast"/>
      <w:jc w:val="both"/>
    </w:pPr>
    <w:rPr>
      <w:rFonts w:eastAsia="Times New Roman"/>
      <w:sz w:val="24"/>
    </w:rPr>
  </w:style>
  <w:style w:type="paragraph" w:customStyle="1" w:styleId="TxBrp25">
    <w:name w:val="TxBr_p25"/>
    <w:basedOn w:val="Normal"/>
    <w:rsid w:val="00B36220"/>
    <w:pPr>
      <w:tabs>
        <w:tab w:val="left" w:pos="204"/>
      </w:tabs>
      <w:autoSpaceDE w:val="0"/>
      <w:autoSpaceDN w:val="0"/>
      <w:adjustRightInd w:val="0"/>
      <w:spacing w:after="0" w:line="300" w:lineRule="atLeast"/>
      <w:jc w:val="both"/>
    </w:pPr>
    <w:rPr>
      <w:rFonts w:eastAsia="Times New Roman"/>
      <w:sz w:val="24"/>
    </w:rPr>
  </w:style>
  <w:style w:type="paragraph" w:customStyle="1" w:styleId="TxBrp8">
    <w:name w:val="TxBr_p8"/>
    <w:basedOn w:val="Normal"/>
    <w:rsid w:val="00B36220"/>
    <w:pPr>
      <w:tabs>
        <w:tab w:val="left" w:pos="340"/>
      </w:tabs>
      <w:autoSpaceDE w:val="0"/>
      <w:autoSpaceDN w:val="0"/>
      <w:adjustRightInd w:val="0"/>
      <w:spacing w:after="0" w:line="300" w:lineRule="atLeast"/>
      <w:ind w:firstLine="340"/>
      <w:jc w:val="both"/>
    </w:pPr>
    <w:rPr>
      <w:rFonts w:eastAsia="Times New Roman"/>
      <w:sz w:val="24"/>
    </w:rPr>
  </w:style>
  <w:style w:type="paragraph" w:customStyle="1" w:styleId="TxBrp12">
    <w:name w:val="TxBr_p12"/>
    <w:basedOn w:val="Normal"/>
    <w:rsid w:val="00B36220"/>
    <w:pPr>
      <w:tabs>
        <w:tab w:val="left" w:pos="317"/>
      </w:tabs>
      <w:autoSpaceDE w:val="0"/>
      <w:autoSpaceDN w:val="0"/>
      <w:adjustRightInd w:val="0"/>
      <w:spacing w:after="0" w:line="300" w:lineRule="atLeast"/>
      <w:ind w:firstLine="318"/>
      <w:jc w:val="both"/>
    </w:pPr>
    <w:rPr>
      <w:rFonts w:eastAsia="Times New Roman"/>
      <w:sz w:val="24"/>
    </w:rPr>
  </w:style>
  <w:style w:type="paragraph" w:customStyle="1" w:styleId="TxBrp9">
    <w:name w:val="TxBr_p9"/>
    <w:basedOn w:val="Normal"/>
    <w:rsid w:val="00B36220"/>
    <w:pPr>
      <w:tabs>
        <w:tab w:val="left" w:pos="2931"/>
      </w:tabs>
      <w:autoSpaceDE w:val="0"/>
      <w:autoSpaceDN w:val="0"/>
      <w:adjustRightInd w:val="0"/>
      <w:spacing w:after="0" w:line="300" w:lineRule="atLeast"/>
      <w:ind w:left="2552"/>
      <w:jc w:val="both"/>
    </w:pPr>
    <w:rPr>
      <w:rFonts w:eastAsia="Times New Roman"/>
      <w:sz w:val="24"/>
    </w:rPr>
  </w:style>
  <w:style w:type="character" w:customStyle="1" w:styleId="adtext124">
    <w:name w:val="adtext124"/>
    <w:rsid w:val="00B36220"/>
    <w:rPr>
      <w:vanish w:val="0"/>
      <w:webHidden w:val="0"/>
      <w:color w:val="999999"/>
      <w:sz w:val="12"/>
      <w:szCs w:val="12"/>
      <w:specVanish/>
    </w:rPr>
  </w:style>
  <w:style w:type="paragraph" w:customStyle="1" w:styleId="CardsFont8pt">
    <w:name w:val="Cards + Font: 8 pt"/>
    <w:basedOn w:val="Normal"/>
    <w:rsid w:val="00B36220"/>
    <w:pPr>
      <w:autoSpaceDE w:val="0"/>
      <w:autoSpaceDN w:val="0"/>
      <w:adjustRightInd w:val="0"/>
      <w:spacing w:after="0" w:line="240" w:lineRule="auto"/>
      <w:ind w:left="432" w:right="432"/>
      <w:jc w:val="both"/>
    </w:pPr>
    <w:rPr>
      <w:rFonts w:eastAsia="Times New Roman"/>
      <w:szCs w:val="20"/>
    </w:rPr>
  </w:style>
  <w:style w:type="character" w:customStyle="1" w:styleId="CardsFont8ptChar">
    <w:name w:val="Cards + Font: 8 pt Char"/>
    <w:rsid w:val="00B36220"/>
    <w:rPr>
      <w:sz w:val="16"/>
    </w:rPr>
  </w:style>
  <w:style w:type="character" w:customStyle="1" w:styleId="TagLineCharChar">
    <w:name w:val="Tag Line Char Char"/>
    <w:rsid w:val="00B36220"/>
    <w:rPr>
      <w:rFonts w:cs="Arial"/>
      <w:b/>
      <w:bCs/>
      <w:iCs/>
      <w:sz w:val="24"/>
      <w:szCs w:val="28"/>
      <w:lang w:val="en-US" w:eastAsia="en-US" w:bidi="ar-SA"/>
    </w:rPr>
  </w:style>
  <w:style w:type="paragraph" w:customStyle="1" w:styleId="published">
    <w:name w:val="published"/>
    <w:basedOn w:val="Normal"/>
    <w:rsid w:val="00B36220"/>
    <w:pPr>
      <w:spacing w:before="100" w:beforeAutospacing="1" w:after="100" w:afterAutospacing="1" w:line="240" w:lineRule="auto"/>
    </w:pPr>
    <w:rPr>
      <w:rFonts w:eastAsia="Times New Roman"/>
      <w:sz w:val="24"/>
    </w:rPr>
  </w:style>
  <w:style w:type="paragraph" w:customStyle="1" w:styleId="updated">
    <w:name w:val="updated"/>
    <w:basedOn w:val="Normal"/>
    <w:rsid w:val="00B36220"/>
    <w:pPr>
      <w:spacing w:before="100" w:beforeAutospacing="1" w:after="100" w:afterAutospacing="1" w:line="240" w:lineRule="auto"/>
    </w:pPr>
    <w:rPr>
      <w:rFonts w:eastAsia="Times New Roman"/>
      <w:sz w:val="24"/>
    </w:rPr>
  </w:style>
  <w:style w:type="character" w:customStyle="1" w:styleId="articlecommentcount">
    <w:name w:val="article_comment_count"/>
    <w:rsid w:val="00B36220"/>
  </w:style>
  <w:style w:type="character" w:customStyle="1" w:styleId="articlerecommendcount">
    <w:name w:val="article_recommend_count"/>
    <w:rsid w:val="00B36220"/>
  </w:style>
  <w:style w:type="character" w:customStyle="1" w:styleId="normaltext1">
    <w:name w:val="normal_text"/>
    <w:rsid w:val="00B36220"/>
  </w:style>
  <w:style w:type="paragraph" w:customStyle="1" w:styleId="storytimestamp">
    <w:name w:val="storytimestamp"/>
    <w:basedOn w:val="Normal"/>
    <w:rsid w:val="00B36220"/>
    <w:pPr>
      <w:spacing w:before="100" w:beforeAutospacing="1" w:after="100" w:afterAutospacing="1" w:line="240" w:lineRule="auto"/>
    </w:pPr>
    <w:rPr>
      <w:rFonts w:eastAsia="Times New Roman"/>
      <w:sz w:val="24"/>
    </w:rPr>
  </w:style>
  <w:style w:type="character" w:customStyle="1" w:styleId="story-byline">
    <w:name w:val="story-byline"/>
    <w:rsid w:val="00B36220"/>
  </w:style>
  <w:style w:type="character" w:customStyle="1" w:styleId="story-titleline">
    <w:name w:val="story-titleline"/>
    <w:rsid w:val="00B36220"/>
  </w:style>
  <w:style w:type="paragraph" w:styleId="ListBullet2">
    <w:name w:val="List Bullet 2"/>
    <w:basedOn w:val="Normal"/>
    <w:rsid w:val="00B36220"/>
    <w:pPr>
      <w:tabs>
        <w:tab w:val="num" w:pos="1440"/>
      </w:tabs>
      <w:spacing w:after="0" w:line="240" w:lineRule="auto"/>
      <w:ind w:left="1440" w:hanging="360"/>
    </w:pPr>
    <w:rPr>
      <w:rFonts w:eastAsia="Times New Roman"/>
      <w:b/>
      <w:sz w:val="24"/>
      <w:szCs w:val="44"/>
    </w:rPr>
  </w:style>
  <w:style w:type="paragraph" w:customStyle="1" w:styleId="Cardnotunderlined0">
    <w:name w:val="Card not underlined"/>
    <w:basedOn w:val="Normal"/>
    <w:rsid w:val="00B36220"/>
    <w:pPr>
      <w:spacing w:after="0" w:line="240" w:lineRule="auto"/>
    </w:pPr>
    <w:rPr>
      <w:rFonts w:eastAsia="Times New Roman"/>
      <w:color w:val="000000"/>
      <w:sz w:val="10"/>
    </w:rPr>
  </w:style>
  <w:style w:type="character" w:customStyle="1" w:styleId="UnderlineCardChar1">
    <w:name w:val="Underline Card Char"/>
    <w:rsid w:val="00B36220"/>
    <w:rPr>
      <w:sz w:val="22"/>
      <w:szCs w:val="24"/>
      <w:u w:val="single"/>
      <w:lang w:val="en-US" w:eastAsia="en-US" w:bidi="ar-SA"/>
    </w:rPr>
  </w:style>
  <w:style w:type="character" w:customStyle="1" w:styleId="SourcesCharChar1">
    <w:name w:val="Sources Char Char1"/>
    <w:rsid w:val="00B36220"/>
    <w:rPr>
      <w:rFonts w:cs="Arial"/>
      <w:b/>
      <w:bCs/>
      <w:iCs/>
      <w:sz w:val="24"/>
      <w:szCs w:val="28"/>
      <w:lang w:val="en-US" w:eastAsia="en-US" w:bidi="ar-SA"/>
    </w:rPr>
  </w:style>
  <w:style w:type="character" w:customStyle="1" w:styleId="UnderlinesCharChar">
    <w:name w:val="Underlines Char Char"/>
    <w:rsid w:val="00B36220"/>
    <w:rPr>
      <w:rFonts w:cs="Arial"/>
      <w:b/>
      <w:bCs/>
      <w:sz w:val="22"/>
      <w:szCs w:val="26"/>
      <w:u w:val="single"/>
      <w:lang w:val="en-US" w:eastAsia="en-US" w:bidi="ar-SA"/>
    </w:rPr>
  </w:style>
  <w:style w:type="paragraph" w:customStyle="1" w:styleId="OmniPage3">
    <w:name w:val="OmniPage #3"/>
    <w:basedOn w:val="Normal"/>
    <w:rsid w:val="00B36220"/>
    <w:pPr>
      <w:spacing w:after="0" w:line="240" w:lineRule="auto"/>
    </w:pPr>
    <w:rPr>
      <w:rFonts w:eastAsia="Times New Roman"/>
      <w:color w:val="000000"/>
      <w:sz w:val="20"/>
      <w:szCs w:val="20"/>
    </w:rPr>
  </w:style>
  <w:style w:type="paragraph" w:customStyle="1" w:styleId="OmniPage16">
    <w:name w:val="OmniPage #16"/>
    <w:basedOn w:val="Normal"/>
    <w:rsid w:val="00B36220"/>
    <w:pPr>
      <w:spacing w:after="0" w:line="240" w:lineRule="auto"/>
    </w:pPr>
    <w:rPr>
      <w:rFonts w:eastAsia="Times New Roman"/>
      <w:color w:val="000000"/>
      <w:sz w:val="20"/>
      <w:szCs w:val="20"/>
    </w:rPr>
  </w:style>
  <w:style w:type="paragraph" w:customStyle="1" w:styleId="OmniPage23">
    <w:name w:val="OmniPage #23"/>
    <w:basedOn w:val="Normal"/>
    <w:rsid w:val="00B36220"/>
    <w:pPr>
      <w:spacing w:after="0" w:line="240" w:lineRule="auto"/>
    </w:pPr>
    <w:rPr>
      <w:rFonts w:eastAsia="Times New Roman"/>
      <w:color w:val="000000"/>
      <w:sz w:val="20"/>
      <w:szCs w:val="20"/>
    </w:rPr>
  </w:style>
  <w:style w:type="paragraph" w:customStyle="1" w:styleId="OmniPage24">
    <w:name w:val="OmniPage #24"/>
    <w:basedOn w:val="Normal"/>
    <w:rsid w:val="00B36220"/>
    <w:pPr>
      <w:spacing w:after="0" w:line="240" w:lineRule="auto"/>
    </w:pPr>
    <w:rPr>
      <w:rFonts w:eastAsia="Times New Roman"/>
      <w:color w:val="000000"/>
      <w:sz w:val="20"/>
      <w:szCs w:val="20"/>
    </w:rPr>
  </w:style>
  <w:style w:type="paragraph" w:customStyle="1" w:styleId="OmniPage27">
    <w:name w:val="OmniPage #27"/>
    <w:basedOn w:val="Normal"/>
    <w:rsid w:val="00B36220"/>
    <w:pPr>
      <w:spacing w:after="0" w:line="240" w:lineRule="auto"/>
    </w:pPr>
    <w:rPr>
      <w:rFonts w:eastAsia="Times New Roman"/>
      <w:color w:val="000000"/>
      <w:sz w:val="20"/>
      <w:szCs w:val="20"/>
    </w:rPr>
  </w:style>
  <w:style w:type="paragraph" w:customStyle="1" w:styleId="OmniPage28">
    <w:name w:val="OmniPage #28"/>
    <w:basedOn w:val="Normal"/>
    <w:rsid w:val="00B36220"/>
    <w:pPr>
      <w:spacing w:after="0" w:line="240" w:lineRule="auto"/>
    </w:pPr>
    <w:rPr>
      <w:rFonts w:eastAsia="Times New Roman"/>
      <w:color w:val="000000"/>
      <w:sz w:val="20"/>
      <w:szCs w:val="20"/>
    </w:rPr>
  </w:style>
  <w:style w:type="paragraph" w:customStyle="1" w:styleId="OmniPage29">
    <w:name w:val="OmniPage #29"/>
    <w:basedOn w:val="Normal"/>
    <w:rsid w:val="00B36220"/>
    <w:pPr>
      <w:spacing w:after="0" w:line="240" w:lineRule="auto"/>
    </w:pPr>
    <w:rPr>
      <w:rFonts w:eastAsia="Times New Roman"/>
      <w:color w:val="000000"/>
      <w:sz w:val="20"/>
      <w:szCs w:val="20"/>
    </w:rPr>
  </w:style>
  <w:style w:type="paragraph" w:customStyle="1" w:styleId="OmniPage30">
    <w:name w:val="OmniPage #30"/>
    <w:basedOn w:val="Normal"/>
    <w:rsid w:val="00B36220"/>
    <w:pPr>
      <w:spacing w:after="0" w:line="240" w:lineRule="auto"/>
    </w:pPr>
    <w:rPr>
      <w:rFonts w:eastAsia="Times New Roman"/>
      <w:color w:val="000000"/>
      <w:sz w:val="20"/>
      <w:szCs w:val="20"/>
    </w:rPr>
  </w:style>
  <w:style w:type="paragraph" w:customStyle="1" w:styleId="OmniPage31">
    <w:name w:val="OmniPage #31"/>
    <w:basedOn w:val="Normal"/>
    <w:rsid w:val="00B36220"/>
    <w:pPr>
      <w:spacing w:after="0" w:line="240" w:lineRule="auto"/>
    </w:pPr>
    <w:rPr>
      <w:rFonts w:eastAsia="Times New Roman"/>
      <w:color w:val="000000"/>
      <w:sz w:val="20"/>
      <w:szCs w:val="20"/>
    </w:rPr>
  </w:style>
  <w:style w:type="paragraph" w:customStyle="1" w:styleId="OmniPage32">
    <w:name w:val="OmniPage #32"/>
    <w:basedOn w:val="Normal"/>
    <w:rsid w:val="00B36220"/>
    <w:pPr>
      <w:spacing w:after="0" w:line="240" w:lineRule="auto"/>
    </w:pPr>
    <w:rPr>
      <w:rFonts w:eastAsia="Times New Roman"/>
      <w:color w:val="000000"/>
      <w:sz w:val="20"/>
      <w:szCs w:val="20"/>
    </w:rPr>
  </w:style>
  <w:style w:type="paragraph" w:customStyle="1" w:styleId="OmniPage33">
    <w:name w:val="OmniPage #33"/>
    <w:basedOn w:val="Normal"/>
    <w:rsid w:val="00B36220"/>
    <w:pPr>
      <w:spacing w:after="0" w:line="240" w:lineRule="auto"/>
    </w:pPr>
    <w:rPr>
      <w:rFonts w:eastAsia="Times New Roman"/>
      <w:color w:val="000000"/>
      <w:sz w:val="20"/>
      <w:szCs w:val="20"/>
    </w:rPr>
  </w:style>
  <w:style w:type="paragraph" w:customStyle="1" w:styleId="OmniPage34">
    <w:name w:val="OmniPage #34"/>
    <w:basedOn w:val="Normal"/>
    <w:rsid w:val="00B36220"/>
    <w:pPr>
      <w:spacing w:after="0" w:line="240" w:lineRule="auto"/>
    </w:pPr>
    <w:rPr>
      <w:rFonts w:eastAsia="Times New Roman"/>
      <w:color w:val="000000"/>
      <w:sz w:val="20"/>
      <w:szCs w:val="20"/>
    </w:rPr>
  </w:style>
  <w:style w:type="paragraph" w:customStyle="1" w:styleId="OmniPage35">
    <w:name w:val="OmniPage #35"/>
    <w:basedOn w:val="Normal"/>
    <w:rsid w:val="00B36220"/>
    <w:pPr>
      <w:spacing w:after="0" w:line="240" w:lineRule="auto"/>
    </w:pPr>
    <w:rPr>
      <w:rFonts w:eastAsia="Times New Roman"/>
      <w:color w:val="000000"/>
      <w:sz w:val="20"/>
      <w:szCs w:val="20"/>
    </w:rPr>
  </w:style>
  <w:style w:type="paragraph" w:customStyle="1" w:styleId="OmniPage36">
    <w:name w:val="OmniPage #36"/>
    <w:basedOn w:val="Normal"/>
    <w:rsid w:val="00B36220"/>
    <w:pPr>
      <w:spacing w:after="0" w:line="240" w:lineRule="auto"/>
    </w:pPr>
    <w:rPr>
      <w:rFonts w:eastAsia="Times New Roman"/>
      <w:color w:val="000000"/>
      <w:sz w:val="20"/>
      <w:szCs w:val="20"/>
    </w:rPr>
  </w:style>
  <w:style w:type="paragraph" w:customStyle="1" w:styleId="OmniPage37">
    <w:name w:val="OmniPage #37"/>
    <w:basedOn w:val="Normal"/>
    <w:rsid w:val="00B36220"/>
    <w:pPr>
      <w:spacing w:after="0" w:line="240" w:lineRule="auto"/>
    </w:pPr>
    <w:rPr>
      <w:rFonts w:eastAsia="Times New Roman"/>
      <w:color w:val="000000"/>
      <w:sz w:val="20"/>
      <w:szCs w:val="20"/>
    </w:rPr>
  </w:style>
  <w:style w:type="paragraph" w:customStyle="1" w:styleId="OmniPage38">
    <w:name w:val="OmniPage #38"/>
    <w:basedOn w:val="Normal"/>
    <w:rsid w:val="00B36220"/>
    <w:pPr>
      <w:spacing w:after="0" w:line="240" w:lineRule="auto"/>
    </w:pPr>
    <w:rPr>
      <w:rFonts w:eastAsia="Times New Roman"/>
      <w:color w:val="000000"/>
      <w:sz w:val="20"/>
      <w:szCs w:val="20"/>
    </w:rPr>
  </w:style>
  <w:style w:type="paragraph" w:customStyle="1" w:styleId="OmniPage39">
    <w:name w:val="OmniPage #39"/>
    <w:basedOn w:val="Normal"/>
    <w:rsid w:val="00B36220"/>
    <w:pPr>
      <w:spacing w:after="0" w:line="240" w:lineRule="auto"/>
    </w:pPr>
    <w:rPr>
      <w:rFonts w:eastAsia="Times New Roman"/>
      <w:color w:val="000000"/>
      <w:sz w:val="20"/>
      <w:szCs w:val="20"/>
    </w:rPr>
  </w:style>
  <w:style w:type="paragraph" w:customStyle="1" w:styleId="OmniPage40">
    <w:name w:val="OmniPage #40"/>
    <w:basedOn w:val="Normal"/>
    <w:rsid w:val="00B36220"/>
    <w:pPr>
      <w:spacing w:after="0" w:line="240" w:lineRule="auto"/>
    </w:pPr>
    <w:rPr>
      <w:rFonts w:eastAsia="Times New Roman"/>
      <w:color w:val="000000"/>
      <w:sz w:val="20"/>
      <w:szCs w:val="20"/>
    </w:rPr>
  </w:style>
  <w:style w:type="paragraph" w:customStyle="1" w:styleId="OmniPage41">
    <w:name w:val="OmniPage #41"/>
    <w:basedOn w:val="Normal"/>
    <w:rsid w:val="00B36220"/>
    <w:pPr>
      <w:spacing w:after="0" w:line="240" w:lineRule="auto"/>
    </w:pPr>
    <w:rPr>
      <w:rFonts w:eastAsia="Times New Roman"/>
      <w:color w:val="000000"/>
      <w:sz w:val="20"/>
      <w:szCs w:val="20"/>
    </w:rPr>
  </w:style>
  <w:style w:type="paragraph" w:customStyle="1" w:styleId="OmniPage42">
    <w:name w:val="OmniPage #42"/>
    <w:basedOn w:val="Normal"/>
    <w:rsid w:val="00B36220"/>
    <w:pPr>
      <w:spacing w:after="0" w:line="240" w:lineRule="auto"/>
    </w:pPr>
    <w:rPr>
      <w:rFonts w:eastAsia="Times New Roman"/>
      <w:color w:val="000000"/>
      <w:sz w:val="20"/>
      <w:szCs w:val="20"/>
    </w:rPr>
  </w:style>
  <w:style w:type="paragraph" w:customStyle="1" w:styleId="OmniPage43">
    <w:name w:val="OmniPage #43"/>
    <w:basedOn w:val="Normal"/>
    <w:rsid w:val="00B36220"/>
    <w:pPr>
      <w:spacing w:after="0" w:line="240" w:lineRule="auto"/>
    </w:pPr>
    <w:rPr>
      <w:rFonts w:eastAsia="Times New Roman"/>
      <w:color w:val="000000"/>
      <w:sz w:val="20"/>
      <w:szCs w:val="20"/>
    </w:rPr>
  </w:style>
  <w:style w:type="paragraph" w:customStyle="1" w:styleId="OmniPage44">
    <w:name w:val="OmniPage #44"/>
    <w:basedOn w:val="Normal"/>
    <w:rsid w:val="00B36220"/>
    <w:pPr>
      <w:spacing w:after="0" w:line="240" w:lineRule="auto"/>
    </w:pPr>
    <w:rPr>
      <w:rFonts w:eastAsia="Times New Roman"/>
      <w:color w:val="000000"/>
      <w:sz w:val="20"/>
      <w:szCs w:val="20"/>
    </w:rPr>
  </w:style>
  <w:style w:type="paragraph" w:customStyle="1" w:styleId="OmniPage45">
    <w:name w:val="OmniPage #45"/>
    <w:basedOn w:val="Normal"/>
    <w:rsid w:val="00B36220"/>
    <w:pPr>
      <w:spacing w:after="0" w:line="240" w:lineRule="auto"/>
    </w:pPr>
    <w:rPr>
      <w:rFonts w:eastAsia="Times New Roman"/>
      <w:color w:val="000000"/>
      <w:sz w:val="20"/>
      <w:szCs w:val="20"/>
    </w:rPr>
  </w:style>
  <w:style w:type="paragraph" w:customStyle="1" w:styleId="OmniPage46">
    <w:name w:val="OmniPage #46"/>
    <w:basedOn w:val="Normal"/>
    <w:rsid w:val="00B36220"/>
    <w:pPr>
      <w:spacing w:after="0" w:line="240" w:lineRule="auto"/>
    </w:pPr>
    <w:rPr>
      <w:rFonts w:eastAsia="Times New Roman"/>
      <w:color w:val="000000"/>
      <w:sz w:val="20"/>
      <w:szCs w:val="20"/>
    </w:rPr>
  </w:style>
  <w:style w:type="paragraph" w:customStyle="1" w:styleId="OmniPage47">
    <w:name w:val="OmniPage #47"/>
    <w:basedOn w:val="Normal"/>
    <w:rsid w:val="00B36220"/>
    <w:pPr>
      <w:spacing w:after="0" w:line="240" w:lineRule="auto"/>
    </w:pPr>
    <w:rPr>
      <w:rFonts w:eastAsia="Times New Roman"/>
      <w:color w:val="000000"/>
      <w:sz w:val="20"/>
      <w:szCs w:val="20"/>
    </w:rPr>
  </w:style>
  <w:style w:type="paragraph" w:customStyle="1" w:styleId="OmniPage48">
    <w:name w:val="OmniPage #48"/>
    <w:basedOn w:val="Normal"/>
    <w:rsid w:val="00B36220"/>
    <w:pPr>
      <w:spacing w:after="0" w:line="240" w:lineRule="auto"/>
    </w:pPr>
    <w:rPr>
      <w:rFonts w:eastAsia="Times New Roman"/>
      <w:color w:val="000000"/>
      <w:sz w:val="20"/>
      <w:szCs w:val="20"/>
    </w:rPr>
  </w:style>
  <w:style w:type="paragraph" w:customStyle="1" w:styleId="OmniPage49">
    <w:name w:val="OmniPage #49"/>
    <w:basedOn w:val="Normal"/>
    <w:rsid w:val="00B36220"/>
    <w:pPr>
      <w:spacing w:after="0" w:line="240" w:lineRule="auto"/>
    </w:pPr>
    <w:rPr>
      <w:rFonts w:eastAsia="Times New Roman"/>
      <w:color w:val="000000"/>
      <w:sz w:val="20"/>
      <w:szCs w:val="20"/>
    </w:rPr>
  </w:style>
  <w:style w:type="paragraph" w:customStyle="1" w:styleId="OmniPage50">
    <w:name w:val="OmniPage #50"/>
    <w:basedOn w:val="Normal"/>
    <w:rsid w:val="00B36220"/>
    <w:pPr>
      <w:spacing w:after="0" w:line="240" w:lineRule="auto"/>
    </w:pPr>
    <w:rPr>
      <w:rFonts w:eastAsia="Times New Roman"/>
      <w:color w:val="000000"/>
      <w:sz w:val="20"/>
      <w:szCs w:val="20"/>
    </w:rPr>
  </w:style>
  <w:style w:type="paragraph" w:customStyle="1" w:styleId="OmniPage51">
    <w:name w:val="OmniPage #51"/>
    <w:basedOn w:val="Normal"/>
    <w:rsid w:val="00B36220"/>
    <w:pPr>
      <w:spacing w:after="0" w:line="240" w:lineRule="auto"/>
    </w:pPr>
    <w:rPr>
      <w:rFonts w:eastAsia="Times New Roman"/>
      <w:color w:val="000000"/>
      <w:sz w:val="20"/>
      <w:szCs w:val="20"/>
    </w:rPr>
  </w:style>
  <w:style w:type="paragraph" w:customStyle="1" w:styleId="OmniPage52">
    <w:name w:val="OmniPage #52"/>
    <w:basedOn w:val="Normal"/>
    <w:rsid w:val="00B36220"/>
    <w:pPr>
      <w:spacing w:after="0" w:line="240" w:lineRule="auto"/>
    </w:pPr>
    <w:rPr>
      <w:rFonts w:eastAsia="Times New Roman"/>
      <w:color w:val="000000"/>
      <w:sz w:val="20"/>
      <w:szCs w:val="20"/>
    </w:rPr>
  </w:style>
  <w:style w:type="paragraph" w:customStyle="1" w:styleId="OmniPage53">
    <w:name w:val="OmniPage #53"/>
    <w:basedOn w:val="Normal"/>
    <w:rsid w:val="00B36220"/>
    <w:pPr>
      <w:spacing w:after="0" w:line="240" w:lineRule="auto"/>
    </w:pPr>
    <w:rPr>
      <w:rFonts w:eastAsia="Times New Roman"/>
      <w:color w:val="000000"/>
      <w:sz w:val="20"/>
      <w:szCs w:val="20"/>
    </w:rPr>
  </w:style>
  <w:style w:type="paragraph" w:customStyle="1" w:styleId="OmniPage54">
    <w:name w:val="OmniPage #54"/>
    <w:basedOn w:val="Normal"/>
    <w:rsid w:val="00B36220"/>
    <w:pPr>
      <w:spacing w:after="0" w:line="240" w:lineRule="auto"/>
    </w:pPr>
    <w:rPr>
      <w:rFonts w:eastAsia="Times New Roman"/>
      <w:color w:val="000000"/>
      <w:sz w:val="20"/>
      <w:szCs w:val="20"/>
    </w:rPr>
  </w:style>
  <w:style w:type="paragraph" w:customStyle="1" w:styleId="OmniPage55">
    <w:name w:val="OmniPage #55"/>
    <w:basedOn w:val="Normal"/>
    <w:rsid w:val="00B36220"/>
    <w:pPr>
      <w:spacing w:after="0" w:line="240" w:lineRule="auto"/>
    </w:pPr>
    <w:rPr>
      <w:rFonts w:eastAsia="Times New Roman"/>
      <w:color w:val="000000"/>
      <w:sz w:val="20"/>
      <w:szCs w:val="20"/>
    </w:rPr>
  </w:style>
  <w:style w:type="paragraph" w:customStyle="1" w:styleId="OmniPage56">
    <w:name w:val="OmniPage #56"/>
    <w:basedOn w:val="Normal"/>
    <w:rsid w:val="00B36220"/>
    <w:pPr>
      <w:spacing w:after="0" w:line="240" w:lineRule="auto"/>
    </w:pPr>
    <w:rPr>
      <w:rFonts w:eastAsia="Times New Roman"/>
      <w:color w:val="000000"/>
      <w:sz w:val="20"/>
      <w:szCs w:val="20"/>
    </w:rPr>
  </w:style>
  <w:style w:type="paragraph" w:customStyle="1" w:styleId="OmniPage57">
    <w:name w:val="OmniPage #57"/>
    <w:basedOn w:val="Normal"/>
    <w:rsid w:val="00B36220"/>
    <w:pPr>
      <w:spacing w:after="0" w:line="240" w:lineRule="auto"/>
    </w:pPr>
    <w:rPr>
      <w:rFonts w:eastAsia="Times New Roman"/>
      <w:color w:val="000000"/>
      <w:sz w:val="20"/>
      <w:szCs w:val="20"/>
    </w:rPr>
  </w:style>
  <w:style w:type="paragraph" w:customStyle="1" w:styleId="OmniPage58">
    <w:name w:val="OmniPage #58"/>
    <w:basedOn w:val="Normal"/>
    <w:rsid w:val="00B36220"/>
    <w:pPr>
      <w:spacing w:after="0" w:line="240" w:lineRule="auto"/>
    </w:pPr>
    <w:rPr>
      <w:rFonts w:eastAsia="Times New Roman"/>
      <w:color w:val="000000"/>
      <w:sz w:val="20"/>
      <w:szCs w:val="20"/>
    </w:rPr>
  </w:style>
  <w:style w:type="paragraph" w:customStyle="1" w:styleId="OmniPage59">
    <w:name w:val="OmniPage #59"/>
    <w:basedOn w:val="Normal"/>
    <w:rsid w:val="00B36220"/>
    <w:pPr>
      <w:spacing w:after="0" w:line="240" w:lineRule="auto"/>
    </w:pPr>
    <w:rPr>
      <w:rFonts w:eastAsia="Times New Roman"/>
      <w:color w:val="000000"/>
      <w:sz w:val="20"/>
      <w:szCs w:val="20"/>
    </w:rPr>
  </w:style>
  <w:style w:type="paragraph" w:customStyle="1" w:styleId="OmniPage60">
    <w:name w:val="OmniPage #60"/>
    <w:basedOn w:val="Normal"/>
    <w:rsid w:val="00B36220"/>
    <w:pPr>
      <w:spacing w:after="0" w:line="240" w:lineRule="auto"/>
    </w:pPr>
    <w:rPr>
      <w:rFonts w:eastAsia="Times New Roman"/>
      <w:color w:val="000000"/>
      <w:sz w:val="20"/>
      <w:szCs w:val="20"/>
    </w:rPr>
  </w:style>
  <w:style w:type="paragraph" w:customStyle="1" w:styleId="OmniPage61">
    <w:name w:val="OmniPage #61"/>
    <w:basedOn w:val="Normal"/>
    <w:rsid w:val="00B36220"/>
    <w:pPr>
      <w:spacing w:after="0" w:line="240" w:lineRule="auto"/>
    </w:pPr>
    <w:rPr>
      <w:rFonts w:eastAsia="Times New Roman"/>
      <w:color w:val="000000"/>
      <w:sz w:val="20"/>
      <w:szCs w:val="20"/>
    </w:rPr>
  </w:style>
  <w:style w:type="paragraph" w:customStyle="1" w:styleId="OmniPage62">
    <w:name w:val="OmniPage #62"/>
    <w:basedOn w:val="Normal"/>
    <w:rsid w:val="00B36220"/>
    <w:pPr>
      <w:spacing w:after="0" w:line="240" w:lineRule="auto"/>
    </w:pPr>
    <w:rPr>
      <w:rFonts w:eastAsia="Times New Roman"/>
      <w:color w:val="000000"/>
      <w:sz w:val="20"/>
      <w:szCs w:val="20"/>
    </w:rPr>
  </w:style>
  <w:style w:type="paragraph" w:customStyle="1" w:styleId="OmniPage63">
    <w:name w:val="OmniPage #63"/>
    <w:basedOn w:val="Normal"/>
    <w:rsid w:val="00B36220"/>
    <w:pPr>
      <w:spacing w:after="0" w:line="240" w:lineRule="auto"/>
    </w:pPr>
    <w:rPr>
      <w:rFonts w:eastAsia="Times New Roman"/>
      <w:color w:val="000000"/>
      <w:sz w:val="20"/>
      <w:szCs w:val="20"/>
    </w:rPr>
  </w:style>
  <w:style w:type="paragraph" w:customStyle="1" w:styleId="OmniPage64">
    <w:name w:val="OmniPage #64"/>
    <w:basedOn w:val="Normal"/>
    <w:rsid w:val="00B36220"/>
    <w:pPr>
      <w:spacing w:after="0" w:line="240" w:lineRule="auto"/>
    </w:pPr>
    <w:rPr>
      <w:rFonts w:eastAsia="Times New Roman"/>
      <w:color w:val="000000"/>
      <w:sz w:val="20"/>
      <w:szCs w:val="20"/>
    </w:rPr>
  </w:style>
  <w:style w:type="paragraph" w:customStyle="1" w:styleId="OmniPage65">
    <w:name w:val="OmniPage #65"/>
    <w:basedOn w:val="Normal"/>
    <w:rsid w:val="00B36220"/>
    <w:pPr>
      <w:spacing w:after="0" w:line="240" w:lineRule="auto"/>
    </w:pPr>
    <w:rPr>
      <w:rFonts w:eastAsia="Times New Roman"/>
      <w:color w:val="000000"/>
      <w:sz w:val="20"/>
      <w:szCs w:val="20"/>
    </w:rPr>
  </w:style>
  <w:style w:type="paragraph" w:customStyle="1" w:styleId="OmniPage66">
    <w:name w:val="OmniPage #66"/>
    <w:basedOn w:val="Normal"/>
    <w:rsid w:val="00B36220"/>
    <w:pPr>
      <w:spacing w:after="0" w:line="240" w:lineRule="auto"/>
    </w:pPr>
    <w:rPr>
      <w:rFonts w:eastAsia="Times New Roman"/>
      <w:color w:val="000000"/>
      <w:sz w:val="20"/>
      <w:szCs w:val="20"/>
    </w:rPr>
  </w:style>
  <w:style w:type="paragraph" w:customStyle="1" w:styleId="OmniPage67">
    <w:name w:val="OmniPage #67"/>
    <w:basedOn w:val="Normal"/>
    <w:rsid w:val="00B36220"/>
    <w:pPr>
      <w:spacing w:after="0" w:line="240" w:lineRule="auto"/>
    </w:pPr>
    <w:rPr>
      <w:rFonts w:eastAsia="Times New Roman"/>
      <w:color w:val="000000"/>
      <w:sz w:val="20"/>
      <w:szCs w:val="20"/>
    </w:rPr>
  </w:style>
  <w:style w:type="paragraph" w:customStyle="1" w:styleId="OmniPage68">
    <w:name w:val="OmniPage #68"/>
    <w:basedOn w:val="Normal"/>
    <w:rsid w:val="00B36220"/>
    <w:pPr>
      <w:spacing w:after="0" w:line="240" w:lineRule="auto"/>
    </w:pPr>
    <w:rPr>
      <w:rFonts w:eastAsia="Times New Roman"/>
      <w:color w:val="000000"/>
      <w:sz w:val="20"/>
      <w:szCs w:val="20"/>
    </w:rPr>
  </w:style>
  <w:style w:type="paragraph" w:customStyle="1" w:styleId="OmniPage69">
    <w:name w:val="OmniPage #69"/>
    <w:basedOn w:val="Normal"/>
    <w:rsid w:val="00B36220"/>
    <w:pPr>
      <w:spacing w:after="0" w:line="240" w:lineRule="auto"/>
    </w:pPr>
    <w:rPr>
      <w:rFonts w:eastAsia="Times New Roman"/>
      <w:color w:val="000000"/>
      <w:sz w:val="20"/>
      <w:szCs w:val="20"/>
    </w:rPr>
  </w:style>
  <w:style w:type="paragraph" w:customStyle="1" w:styleId="OmniPage70">
    <w:name w:val="OmniPage #70"/>
    <w:basedOn w:val="Normal"/>
    <w:rsid w:val="00B36220"/>
    <w:pPr>
      <w:spacing w:after="0" w:line="240" w:lineRule="auto"/>
    </w:pPr>
    <w:rPr>
      <w:rFonts w:eastAsia="Times New Roman"/>
      <w:color w:val="000000"/>
      <w:sz w:val="20"/>
      <w:szCs w:val="20"/>
    </w:rPr>
  </w:style>
  <w:style w:type="paragraph" w:customStyle="1" w:styleId="OmniPage71">
    <w:name w:val="OmniPage #71"/>
    <w:basedOn w:val="Normal"/>
    <w:rsid w:val="00B36220"/>
    <w:pPr>
      <w:spacing w:after="0" w:line="240" w:lineRule="auto"/>
    </w:pPr>
    <w:rPr>
      <w:rFonts w:eastAsia="Times New Roman"/>
      <w:color w:val="000000"/>
      <w:sz w:val="20"/>
      <w:szCs w:val="20"/>
    </w:rPr>
  </w:style>
  <w:style w:type="table" w:customStyle="1" w:styleId="MediumGrid22">
    <w:name w:val="Medium Grid 22"/>
    <w:basedOn w:val="TableNormal"/>
    <w:uiPriority w:val="68"/>
    <w:rsid w:val="00B36220"/>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B36220"/>
    <w:rPr>
      <w:rFonts w:ascii="Times New Roman" w:eastAsia="Times New Roman" w:hAnsi="Times New Roman" w:cs="Calibri"/>
      <w:sz w:val="16"/>
      <w:szCs w:val="20"/>
    </w:rPr>
  </w:style>
  <w:style w:type="character" w:customStyle="1" w:styleId="createby">
    <w:name w:val="createby"/>
    <w:rsid w:val="00B36220"/>
  </w:style>
  <w:style w:type="character" w:customStyle="1" w:styleId="quote-right">
    <w:name w:val="quote-right"/>
    <w:rsid w:val="00B36220"/>
  </w:style>
  <w:style w:type="character" w:customStyle="1" w:styleId="smallcase">
    <w:name w:val="smallcase"/>
    <w:rsid w:val="00B36220"/>
  </w:style>
  <w:style w:type="character" w:customStyle="1" w:styleId="ft0">
    <w:name w:val="ft0"/>
    <w:rsid w:val="00B36220"/>
  </w:style>
  <w:style w:type="character" w:customStyle="1" w:styleId="ft2">
    <w:name w:val="ft2"/>
    <w:rsid w:val="00B36220"/>
  </w:style>
  <w:style w:type="character" w:customStyle="1" w:styleId="ft1">
    <w:name w:val="ft1"/>
    <w:rsid w:val="00B36220"/>
  </w:style>
  <w:style w:type="character" w:customStyle="1" w:styleId="ft3">
    <w:name w:val="ft3"/>
    <w:rsid w:val="00B36220"/>
  </w:style>
  <w:style w:type="character" w:customStyle="1" w:styleId="StyleTimesNewRoman12ptBold1">
    <w:name w:val="Style Times New Roman 12 pt Bold1"/>
    <w:rsid w:val="00B36220"/>
    <w:rPr>
      <w:b/>
      <w:bCs/>
      <w:sz w:val="24"/>
    </w:rPr>
  </w:style>
  <w:style w:type="character" w:customStyle="1" w:styleId="UnderlinedChar2">
    <w:name w:val="Underlined Char2"/>
    <w:aliases w:val="Heading 4 Char2,body Char2,Heading 4 Char1,Underlined Char1,Big card Char1,body Char1,small text Char1,Normal Tag Char1,heading 2 Char1,Ch Char1,No Spacing4 Char1,No Spacing21 Char1,CD - Cite Char1,no read Char1,No Spacing211 Char1"/>
    <w:qFormat/>
    <w:rsid w:val="00B36220"/>
    <w:rPr>
      <w:rFonts w:eastAsia="MS Mincho"/>
      <w:szCs w:val="24"/>
      <w:u w:val="single"/>
      <w:lang w:val="en-US" w:eastAsia="ja-JP" w:bidi="ar-SA"/>
    </w:rPr>
  </w:style>
  <w:style w:type="character" w:customStyle="1" w:styleId="CircledChar2">
    <w:name w:val="Circled Char2"/>
    <w:rsid w:val="00B36220"/>
    <w:rPr>
      <w:rFonts w:eastAsia="MS Mincho"/>
      <w:b/>
      <w:szCs w:val="24"/>
      <w:u w:val="single"/>
      <w:lang w:val="en-US" w:eastAsia="ja-JP" w:bidi="ar-SA"/>
    </w:rPr>
  </w:style>
  <w:style w:type="character" w:customStyle="1" w:styleId="SmallTextChar2">
    <w:name w:val="Small Text Char2"/>
    <w:rsid w:val="00B36220"/>
    <w:rPr>
      <w:rFonts w:eastAsia="MS Mincho"/>
      <w:sz w:val="15"/>
      <w:szCs w:val="24"/>
      <w:lang w:val="en-US" w:eastAsia="ja-JP" w:bidi="ar-SA"/>
    </w:rPr>
  </w:style>
  <w:style w:type="character" w:customStyle="1" w:styleId="BoldandUnderlineCharCharCharCharChar1">
    <w:name w:val="Bold and Underline Char Char Char Char Char1"/>
    <w:rsid w:val="00B36220"/>
    <w:rPr>
      <w:b/>
      <w:szCs w:val="24"/>
      <w:u w:val="single"/>
      <w:lang w:val="en-US" w:eastAsia="en-US" w:bidi="ar-SA"/>
    </w:rPr>
  </w:style>
  <w:style w:type="character" w:customStyle="1" w:styleId="SmallCardChar">
    <w:name w:val="Small Card Char"/>
    <w:rsid w:val="00B36220"/>
    <w:rPr>
      <w:rFonts w:ascii="Palatino Linotype" w:eastAsia="Times New Roman" w:hAnsi="Palatino Linotype"/>
      <w:sz w:val="12"/>
      <w:szCs w:val="24"/>
    </w:rPr>
  </w:style>
  <w:style w:type="character" w:customStyle="1" w:styleId="StyleBoldUnderline10ptBold">
    <w:name w:val="Style Bold Underline + 10 pt Bold"/>
    <w:rsid w:val="00B36220"/>
    <w:rPr>
      <w:b/>
      <w:bCs/>
      <w:sz w:val="20"/>
      <w:u w:val="thick"/>
    </w:rPr>
  </w:style>
  <w:style w:type="character" w:customStyle="1" w:styleId="separator">
    <w:name w:val="separator"/>
    <w:rsid w:val="00B36220"/>
  </w:style>
  <w:style w:type="character" w:customStyle="1" w:styleId="PageHeaderChar">
    <w:name w:val="Page Header Char"/>
    <w:link w:val="PageHeader"/>
    <w:rsid w:val="00B36220"/>
    <w:rPr>
      <w:rFonts w:ascii="Calibri" w:hAnsi="Calibri"/>
    </w:rPr>
  </w:style>
  <w:style w:type="paragraph" w:customStyle="1" w:styleId="NormalUnderline0">
    <w:name w:val="Normal + Underline"/>
    <w:basedOn w:val="Normal"/>
    <w:link w:val="NormalUnderlineChar0"/>
    <w:qFormat/>
    <w:rsid w:val="00B36220"/>
    <w:pPr>
      <w:spacing w:after="0" w:line="240" w:lineRule="auto"/>
      <w:ind w:left="720"/>
    </w:pPr>
    <w:rPr>
      <w:rFonts w:eastAsia="Times New Roman"/>
      <w:b/>
      <w:sz w:val="24"/>
      <w:u w:val="single"/>
    </w:rPr>
  </w:style>
  <w:style w:type="paragraph" w:customStyle="1" w:styleId="NormalNoUnderline">
    <w:name w:val="Normal + No Underline"/>
    <w:basedOn w:val="Normal"/>
    <w:link w:val="NormalNoUnderlineChar"/>
    <w:rsid w:val="00B36220"/>
    <w:pPr>
      <w:spacing w:after="0" w:line="240" w:lineRule="auto"/>
      <w:ind w:left="720"/>
    </w:pPr>
    <w:rPr>
      <w:rFonts w:eastAsia="Times New Roman"/>
      <w:sz w:val="12"/>
    </w:rPr>
  </w:style>
  <w:style w:type="character" w:customStyle="1" w:styleId="NormalUnderlineChar0">
    <w:name w:val="Normal + Underline Char"/>
    <w:link w:val="NormalUnderline0"/>
    <w:rsid w:val="00B36220"/>
    <w:rPr>
      <w:rFonts w:ascii="Calibri" w:eastAsia="Times New Roman" w:hAnsi="Calibri"/>
      <w:b/>
      <w:sz w:val="24"/>
      <w:u w:val="single"/>
    </w:rPr>
  </w:style>
  <w:style w:type="character" w:customStyle="1" w:styleId="NormalNoUnderlineChar">
    <w:name w:val="Normal + No Underline Char"/>
    <w:link w:val="NormalNoUnderline"/>
    <w:rsid w:val="00B36220"/>
    <w:rPr>
      <w:rFonts w:ascii="Calibri" w:eastAsia="Times New Roman" w:hAnsi="Calibri"/>
      <w:sz w:val="12"/>
    </w:rPr>
  </w:style>
  <w:style w:type="paragraph" w:customStyle="1" w:styleId="TagCite3">
    <w:name w:val="Tag Cite"/>
    <w:basedOn w:val="PageHeader"/>
    <w:link w:val="TagCiteChar3"/>
    <w:qFormat/>
    <w:rsid w:val="00B36220"/>
    <w:rPr>
      <w:rFonts w:ascii="Arial Narrow" w:eastAsia="SimSun" w:hAnsi="Arial Narrow"/>
      <w:b/>
      <w:sz w:val="24"/>
      <w:lang w:eastAsia="zh-CN"/>
    </w:rPr>
  </w:style>
  <w:style w:type="character" w:customStyle="1" w:styleId="TagCiteChar3">
    <w:name w:val="Tag Cite Char"/>
    <w:link w:val="TagCite3"/>
    <w:rsid w:val="00B36220"/>
    <w:rPr>
      <w:rFonts w:ascii="Arial Narrow" w:eastAsia="SimSun" w:hAnsi="Arial Narrow"/>
      <w:b/>
      <w:sz w:val="24"/>
      <w:lang w:eastAsia="zh-CN"/>
    </w:rPr>
  </w:style>
  <w:style w:type="character" w:customStyle="1" w:styleId="smalllink">
    <w:name w:val="smalllink"/>
    <w:rsid w:val="00B36220"/>
  </w:style>
  <w:style w:type="character" w:customStyle="1" w:styleId="bighead1">
    <w:name w:val="bighead1"/>
    <w:rsid w:val="00B36220"/>
    <w:rPr>
      <w:rFonts w:ascii="Verdana" w:hAnsi="Verdana" w:hint="default"/>
      <w:b/>
      <w:bCs/>
      <w:sz w:val="27"/>
      <w:szCs w:val="27"/>
    </w:rPr>
  </w:style>
  <w:style w:type="character" w:customStyle="1" w:styleId="Underline-WFU">
    <w:name w:val="Underline-WFU"/>
    <w:uiPriority w:val="1"/>
    <w:qFormat/>
    <w:rsid w:val="00B36220"/>
    <w:rPr>
      <w:rFonts w:ascii="Cambria" w:hAnsi="Cambria"/>
      <w:sz w:val="21"/>
      <w:u w:val="single"/>
    </w:rPr>
  </w:style>
  <w:style w:type="paragraph" w:customStyle="1" w:styleId="Tiny-WFU">
    <w:name w:val="Tiny-WFU"/>
    <w:basedOn w:val="Normal"/>
    <w:qFormat/>
    <w:rsid w:val="00B36220"/>
    <w:pPr>
      <w:spacing w:after="0" w:line="240" w:lineRule="auto"/>
    </w:pPr>
    <w:rPr>
      <w:rFonts w:eastAsia="Malgun Gothic"/>
      <w:sz w:val="12"/>
      <w:lang w:eastAsia="ko-KR"/>
    </w:rPr>
  </w:style>
  <w:style w:type="character" w:customStyle="1" w:styleId="b">
    <w:name w:val="b"/>
    <w:rsid w:val="00B36220"/>
  </w:style>
  <w:style w:type="paragraph" w:customStyle="1" w:styleId="Indentation">
    <w:name w:val="Indentation"/>
    <w:basedOn w:val="Normal"/>
    <w:uiPriority w:val="99"/>
    <w:qFormat/>
    <w:rsid w:val="00B36220"/>
    <w:pPr>
      <w:spacing w:after="0" w:line="240" w:lineRule="auto"/>
      <w:ind w:left="288" w:right="288"/>
    </w:pPr>
    <w:rPr>
      <w:rFonts w:eastAsia="Calibri"/>
    </w:rPr>
  </w:style>
  <w:style w:type="paragraph" w:customStyle="1" w:styleId="departments">
    <w:name w:val="departments"/>
    <w:basedOn w:val="Normal"/>
    <w:uiPriority w:val="99"/>
    <w:qFormat/>
    <w:rsid w:val="00B36220"/>
    <w:pPr>
      <w:spacing w:before="100" w:beforeAutospacing="1" w:after="100" w:afterAutospacing="1" w:line="240" w:lineRule="auto"/>
    </w:pPr>
    <w:rPr>
      <w:rFonts w:eastAsia="Times New Roman"/>
      <w:sz w:val="24"/>
    </w:rPr>
  </w:style>
  <w:style w:type="character" w:customStyle="1" w:styleId="left-date1">
    <w:name w:val="left-date1"/>
    <w:rsid w:val="00B36220"/>
    <w:rPr>
      <w:rFonts w:ascii="Verdana" w:hAnsi="Verdana" w:hint="default"/>
      <w:color w:val="666666"/>
      <w:sz w:val="14"/>
      <w:szCs w:val="14"/>
    </w:rPr>
  </w:style>
  <w:style w:type="character" w:customStyle="1" w:styleId="org">
    <w:name w:val="org"/>
    <w:basedOn w:val="DefaultParagraphFont"/>
    <w:rsid w:val="00B36220"/>
  </w:style>
  <w:style w:type="paragraph" w:customStyle="1" w:styleId="seeall">
    <w:name w:val="seeall"/>
    <w:basedOn w:val="Normal"/>
    <w:rsid w:val="00B36220"/>
    <w:pPr>
      <w:spacing w:before="100" w:beforeAutospacing="1" w:after="100" w:afterAutospacing="1" w:line="240" w:lineRule="auto"/>
    </w:pPr>
    <w:rPr>
      <w:rFonts w:eastAsia="Times New Roman"/>
      <w:sz w:val="24"/>
    </w:rPr>
  </w:style>
  <w:style w:type="character" w:customStyle="1" w:styleId="list-comma">
    <w:name w:val="list-comma"/>
    <w:basedOn w:val="DefaultParagraphFont"/>
    <w:rsid w:val="00B36220"/>
  </w:style>
  <w:style w:type="character" w:customStyle="1" w:styleId="livefyre-commentcount">
    <w:name w:val="livefyre-commentcount"/>
    <w:basedOn w:val="DefaultParagraphFont"/>
    <w:rsid w:val="00B36220"/>
  </w:style>
  <w:style w:type="character" w:customStyle="1" w:styleId="rednegchange">
    <w:name w:val="red_neg_change"/>
    <w:basedOn w:val="DefaultParagraphFont"/>
    <w:rsid w:val="00B36220"/>
  </w:style>
  <w:style w:type="character" w:customStyle="1" w:styleId="wsodqchgshow">
    <w:name w:val="wsodq_chgshow"/>
    <w:basedOn w:val="DefaultParagraphFont"/>
    <w:rsid w:val="00B36220"/>
  </w:style>
  <w:style w:type="character" w:customStyle="1" w:styleId="greenposchange">
    <w:name w:val="green_pos_change"/>
    <w:basedOn w:val="DefaultParagraphFont"/>
    <w:rsid w:val="00B36220"/>
  </w:style>
  <w:style w:type="paragraph" w:customStyle="1" w:styleId="image-caption">
    <w:name w:val="image-caption"/>
    <w:basedOn w:val="Normal"/>
    <w:uiPriority w:val="99"/>
    <w:qFormat/>
    <w:rsid w:val="00B36220"/>
    <w:pPr>
      <w:spacing w:before="100" w:beforeAutospacing="1" w:after="100" w:afterAutospacing="1" w:line="240" w:lineRule="auto"/>
    </w:pPr>
    <w:rPr>
      <w:rFonts w:eastAsia="Times New Roman"/>
      <w:sz w:val="24"/>
    </w:rPr>
  </w:style>
  <w:style w:type="character" w:customStyle="1" w:styleId="image-credit">
    <w:name w:val="image-credit"/>
    <w:basedOn w:val="DefaultParagraphFont"/>
    <w:rsid w:val="00B36220"/>
  </w:style>
  <w:style w:type="paragraph" w:customStyle="1" w:styleId="gascontcredit">
    <w:name w:val="gas_cont_credit"/>
    <w:basedOn w:val="Normal"/>
    <w:rsid w:val="00B36220"/>
    <w:pPr>
      <w:spacing w:before="100" w:beforeAutospacing="1" w:after="100" w:afterAutospacing="1" w:line="240" w:lineRule="auto"/>
    </w:pPr>
    <w:rPr>
      <w:rFonts w:eastAsia="Times New Roman"/>
      <w:sz w:val="24"/>
    </w:rPr>
  </w:style>
  <w:style w:type="character" w:customStyle="1" w:styleId="BoldandUnderlineChar6">
    <w:name w:val="Bold and Underline Char6"/>
    <w:basedOn w:val="DefaultParagraphFont"/>
    <w:rsid w:val="00B36220"/>
    <w:rPr>
      <w:b/>
      <w:szCs w:val="24"/>
      <w:u w:val="single"/>
      <w:lang w:val="en-US" w:eastAsia="en-US" w:bidi="ar-SA"/>
    </w:rPr>
  </w:style>
  <w:style w:type="paragraph" w:customStyle="1" w:styleId="endarticle">
    <w:name w:val="endarticle"/>
    <w:basedOn w:val="Normal"/>
    <w:uiPriority w:val="99"/>
    <w:qFormat/>
    <w:rsid w:val="00B36220"/>
    <w:pPr>
      <w:spacing w:before="100" w:beforeAutospacing="1" w:after="100" w:afterAutospacing="1" w:line="240" w:lineRule="auto"/>
    </w:pPr>
    <w:rPr>
      <w:rFonts w:eastAsia="Times New Roman"/>
      <w:sz w:val="24"/>
    </w:rPr>
  </w:style>
  <w:style w:type="paragraph" w:customStyle="1" w:styleId="a-body-text">
    <w:name w:val="a-body-text"/>
    <w:basedOn w:val="Normal"/>
    <w:uiPriority w:val="99"/>
    <w:qFormat/>
    <w:rsid w:val="00B36220"/>
    <w:pPr>
      <w:spacing w:before="100" w:beforeAutospacing="1" w:after="100" w:afterAutospacing="1" w:line="240" w:lineRule="auto"/>
    </w:pPr>
    <w:rPr>
      <w:rFonts w:eastAsia="Times New Roman"/>
      <w:sz w:val="24"/>
    </w:rPr>
  </w:style>
  <w:style w:type="paragraph" w:customStyle="1" w:styleId="obgpara">
    <w:name w:val="obg_para"/>
    <w:basedOn w:val="Normal"/>
    <w:uiPriority w:val="99"/>
    <w:qFormat/>
    <w:rsid w:val="00B36220"/>
    <w:pPr>
      <w:spacing w:before="100" w:beforeAutospacing="1" w:after="100" w:afterAutospacing="1" w:line="240" w:lineRule="auto"/>
    </w:pPr>
    <w:rPr>
      <w:rFonts w:eastAsia="Times New Roman"/>
      <w:sz w:val="24"/>
    </w:rPr>
  </w:style>
  <w:style w:type="character" w:customStyle="1" w:styleId="caption4">
    <w:name w:val="caption4"/>
    <w:basedOn w:val="DefaultParagraphFont"/>
    <w:rsid w:val="00B36220"/>
  </w:style>
  <w:style w:type="character" w:customStyle="1" w:styleId="honorific-prefix">
    <w:name w:val="honorific-prefix"/>
    <w:basedOn w:val="DefaultParagraphFont"/>
    <w:rsid w:val="00B36220"/>
  </w:style>
  <w:style w:type="character" w:customStyle="1" w:styleId="given-name">
    <w:name w:val="given-name"/>
    <w:basedOn w:val="DefaultParagraphFont"/>
    <w:rsid w:val="00B36220"/>
  </w:style>
  <w:style w:type="character" w:customStyle="1" w:styleId="family-name">
    <w:name w:val="family-name"/>
    <w:basedOn w:val="DefaultParagraphFont"/>
    <w:rsid w:val="00B36220"/>
  </w:style>
  <w:style w:type="character" w:customStyle="1" w:styleId="chead">
    <w:name w:val="chead"/>
    <w:basedOn w:val="DefaultParagraphFont"/>
    <w:rsid w:val="00B36220"/>
  </w:style>
  <w:style w:type="character" w:customStyle="1" w:styleId="obgcapsstart">
    <w:name w:val="obg_caps_start"/>
    <w:basedOn w:val="DefaultParagraphFont"/>
    <w:rsid w:val="00B36220"/>
  </w:style>
  <w:style w:type="character" w:customStyle="1" w:styleId="underlinedCharChar0">
    <w:name w:val="underlined Char Char"/>
    <w:basedOn w:val="DefaultParagraphFont"/>
    <w:rsid w:val="00B36220"/>
    <w:rPr>
      <w:rFonts w:ascii="Times New Roman" w:eastAsia="Times New Roman" w:hAnsi="Times New Roman" w:cs="Times New Roman"/>
      <w:sz w:val="20"/>
      <w:szCs w:val="20"/>
      <w:u w:val="single"/>
    </w:rPr>
  </w:style>
  <w:style w:type="paragraph" w:customStyle="1" w:styleId="Language">
    <w:name w:val="Language"/>
    <w:next w:val="Normal"/>
    <w:link w:val="LanguageChar"/>
    <w:qFormat/>
    <w:rsid w:val="00B36220"/>
    <w:pPr>
      <w:spacing w:after="0" w:line="240" w:lineRule="auto"/>
    </w:pPr>
    <w:rPr>
      <w:strike/>
      <w:sz w:val="16"/>
      <w:szCs w:val="16"/>
    </w:rPr>
  </w:style>
  <w:style w:type="paragraph" w:customStyle="1" w:styleId="Pa4">
    <w:name w:val="Pa4"/>
    <w:basedOn w:val="Normal"/>
    <w:next w:val="Normal"/>
    <w:uiPriority w:val="99"/>
    <w:qFormat/>
    <w:rsid w:val="00B36220"/>
    <w:pPr>
      <w:autoSpaceDE w:val="0"/>
      <w:autoSpaceDN w:val="0"/>
      <w:adjustRightInd w:val="0"/>
      <w:spacing w:after="0" w:line="181" w:lineRule="atLeast"/>
    </w:pPr>
    <w:rPr>
      <w:rFonts w:eastAsia="Times New Roman"/>
      <w:sz w:val="24"/>
    </w:rPr>
  </w:style>
  <w:style w:type="character" w:customStyle="1" w:styleId="subheader">
    <w:name w:val="subheader"/>
    <w:basedOn w:val="DefaultParagraphFont"/>
    <w:rsid w:val="00B36220"/>
  </w:style>
  <w:style w:type="paragraph" w:customStyle="1" w:styleId="attribution">
    <w:name w:val="attribution"/>
    <w:basedOn w:val="Normal"/>
    <w:uiPriority w:val="99"/>
    <w:qFormat/>
    <w:rsid w:val="00B36220"/>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uiPriority w:val="99"/>
    <w:qFormat/>
    <w:rsid w:val="00B36220"/>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uiPriority w:val="99"/>
    <w:qFormat/>
    <w:rsid w:val="00B36220"/>
    <w:pPr>
      <w:spacing w:before="100" w:beforeAutospacing="1" w:after="100" w:afterAutospacing="1" w:line="240" w:lineRule="auto"/>
    </w:pPr>
    <w:rPr>
      <w:rFonts w:eastAsia="Times New Roman"/>
      <w:sz w:val="24"/>
    </w:rPr>
  </w:style>
  <w:style w:type="character" w:customStyle="1" w:styleId="text2">
    <w:name w:val="text2"/>
    <w:basedOn w:val="DefaultParagraphFont"/>
    <w:rsid w:val="00B36220"/>
  </w:style>
  <w:style w:type="paragraph" w:customStyle="1" w:styleId="msolistparagraph0">
    <w:name w:val="msolistparagraph"/>
    <w:basedOn w:val="Normal"/>
    <w:uiPriority w:val="99"/>
    <w:qFormat/>
    <w:rsid w:val="00B36220"/>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uiPriority w:val="99"/>
    <w:qFormat/>
    <w:rsid w:val="00B36220"/>
    <w:pPr>
      <w:spacing w:before="100" w:beforeAutospacing="1" w:after="100" w:afterAutospacing="1" w:line="240" w:lineRule="auto"/>
    </w:pPr>
    <w:rPr>
      <w:rFonts w:eastAsia="Times New Roman"/>
      <w:sz w:val="24"/>
    </w:rPr>
  </w:style>
  <w:style w:type="character" w:customStyle="1" w:styleId="pmtermsel">
    <w:name w:val="pmtermsel"/>
    <w:basedOn w:val="DefaultParagraphFont"/>
    <w:rsid w:val="00B36220"/>
  </w:style>
  <w:style w:type="character" w:customStyle="1" w:styleId="StyleUnderlineChar2CharChar11pt">
    <w:name w:val="Style Underline Char2 Char Char + 11 pt"/>
    <w:basedOn w:val="Style11pt"/>
    <w:rsid w:val="00B36220"/>
    <w:rPr>
      <w:rFonts w:ascii="Times New Roman" w:hAnsi="Times New Roman"/>
      <w:sz w:val="20"/>
      <w:u w:val="single"/>
    </w:rPr>
  </w:style>
  <w:style w:type="character" w:customStyle="1" w:styleId="StyleStyleBoldUnderline11pt">
    <w:name w:val="Style Style Bold Underline + 11 pt"/>
    <w:basedOn w:val="DefaultParagraphFont"/>
    <w:rsid w:val="00B36220"/>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B36220"/>
    <w:pPr>
      <w:numPr>
        <w:numId w:val="0"/>
      </w:numPr>
    </w:pPr>
    <w:rPr>
      <w:rFonts w:eastAsia="SimSun"/>
      <w:b/>
      <w:bCs/>
      <w:sz w:val="20"/>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B36220"/>
    <w:rPr>
      <w:rFonts w:ascii="Arial Narrow" w:eastAsia="SimSun" w:hAnsi="Arial Narrow"/>
      <w:b/>
      <w:bCs/>
      <w:sz w:val="20"/>
      <w:szCs w:val="24"/>
      <w:u w:val="single"/>
      <w:lang w:eastAsia="zh-CN"/>
    </w:rPr>
  </w:style>
  <w:style w:type="character" w:customStyle="1" w:styleId="Styleunderline11pt">
    <w:name w:val="Style underline + 11 pt"/>
    <w:basedOn w:val="underline"/>
    <w:rsid w:val="00B36220"/>
    <w:rPr>
      <w:u w:val="single"/>
      <w:lang w:val="en-US" w:eastAsia="en-US" w:bidi="ar-SA"/>
    </w:rPr>
  </w:style>
  <w:style w:type="character" w:customStyle="1" w:styleId="Styleunderline11ptBold">
    <w:name w:val="Style underline + 11 pt Bold"/>
    <w:basedOn w:val="underline"/>
    <w:rsid w:val="00B36220"/>
    <w:rPr>
      <w:u w:val="single"/>
      <w:lang w:val="en-US" w:eastAsia="en-US" w:bidi="ar-SA"/>
    </w:rPr>
  </w:style>
  <w:style w:type="paragraph" w:customStyle="1" w:styleId="StyleStyle49pt10">
    <w:name w:val="Style Style4 + 9 pt10"/>
    <w:basedOn w:val="Style4"/>
    <w:link w:val="StyleStyle49pt10Char"/>
    <w:qFormat/>
    <w:rsid w:val="00B36220"/>
    <w:pPr>
      <w:numPr>
        <w:numId w:val="0"/>
      </w:numPr>
    </w:pPr>
    <w:rPr>
      <w:rFonts w:eastAsia="Times New Roman"/>
      <w:sz w:val="20"/>
      <w:lang w:eastAsia="zh-CN"/>
    </w:rPr>
  </w:style>
  <w:style w:type="character" w:customStyle="1" w:styleId="StyleStyle49pt10Char">
    <w:name w:val="Style Style4 + 9 pt10 Char"/>
    <w:basedOn w:val="Style4Char"/>
    <w:link w:val="StyleStyle49pt10"/>
    <w:rsid w:val="00B36220"/>
    <w:rPr>
      <w:rFonts w:ascii="Arial Narrow" w:eastAsia="Times New Roman" w:hAnsi="Arial Narrow"/>
      <w:sz w:val="20"/>
      <w:szCs w:val="24"/>
      <w:u w:val="single"/>
      <w:lang w:eastAsia="zh-CN"/>
    </w:rPr>
  </w:style>
  <w:style w:type="paragraph" w:customStyle="1" w:styleId="StyleStyle49ptBold7">
    <w:name w:val="Style Style4 + 9 pt Bold7"/>
    <w:basedOn w:val="Style4"/>
    <w:link w:val="StyleStyle49ptBold7Char"/>
    <w:qFormat/>
    <w:rsid w:val="00B36220"/>
    <w:pPr>
      <w:numPr>
        <w:numId w:val="0"/>
      </w:numPr>
    </w:pPr>
    <w:rPr>
      <w:rFonts w:eastAsia="Times New Roman"/>
      <w:b/>
      <w:bCs/>
      <w:sz w:val="20"/>
      <w:lang w:eastAsia="zh-CN"/>
    </w:rPr>
  </w:style>
  <w:style w:type="character" w:customStyle="1" w:styleId="StyleStyle49ptBold7Char">
    <w:name w:val="Style Style4 + 9 pt Bold7 Char"/>
    <w:basedOn w:val="Style4Char"/>
    <w:link w:val="StyleStyle49ptBold7"/>
    <w:rsid w:val="00B36220"/>
    <w:rPr>
      <w:rFonts w:ascii="Arial Narrow" w:eastAsia="Times New Roman" w:hAnsi="Arial Narrow"/>
      <w:b/>
      <w:bCs/>
      <w:sz w:val="20"/>
      <w:szCs w:val="24"/>
      <w:u w:val="single"/>
      <w:lang w:eastAsia="zh-CN"/>
    </w:rPr>
  </w:style>
  <w:style w:type="character" w:customStyle="1" w:styleId="articlehead2">
    <w:name w:val="articlehead2"/>
    <w:basedOn w:val="DefaultParagraphFont"/>
    <w:rsid w:val="00B36220"/>
  </w:style>
  <w:style w:type="character" w:customStyle="1" w:styleId="pronset">
    <w:name w:val="pronset"/>
    <w:basedOn w:val="DefaultParagraphFont"/>
    <w:rsid w:val="00B36220"/>
  </w:style>
  <w:style w:type="character" w:customStyle="1" w:styleId="showipapr">
    <w:name w:val="show_ipapr"/>
    <w:basedOn w:val="DefaultParagraphFont"/>
    <w:rsid w:val="00B36220"/>
  </w:style>
  <w:style w:type="character" w:customStyle="1" w:styleId="prondelim">
    <w:name w:val="prondelim"/>
    <w:basedOn w:val="DefaultParagraphFont"/>
    <w:rsid w:val="00B36220"/>
  </w:style>
  <w:style w:type="character" w:customStyle="1" w:styleId="pron">
    <w:name w:val="pron"/>
    <w:basedOn w:val="DefaultParagraphFont"/>
    <w:rsid w:val="00B36220"/>
  </w:style>
  <w:style w:type="character" w:customStyle="1" w:styleId="prontoggle">
    <w:name w:val="pron_toggle"/>
    <w:basedOn w:val="DefaultParagraphFont"/>
    <w:rsid w:val="00B36220"/>
  </w:style>
  <w:style w:type="character" w:customStyle="1" w:styleId="showspellpr">
    <w:name w:val="show_spellpr"/>
    <w:basedOn w:val="DefaultParagraphFont"/>
    <w:rsid w:val="00B36220"/>
  </w:style>
  <w:style w:type="character" w:customStyle="1" w:styleId="boldface">
    <w:name w:val="boldface"/>
    <w:basedOn w:val="DefaultParagraphFont"/>
    <w:rsid w:val="00B36220"/>
  </w:style>
  <w:style w:type="character" w:customStyle="1" w:styleId="pg">
    <w:name w:val="pg"/>
    <w:basedOn w:val="DefaultParagraphFont"/>
    <w:rsid w:val="00B36220"/>
  </w:style>
  <w:style w:type="character" w:customStyle="1" w:styleId="secondary-bf">
    <w:name w:val="secondary-bf"/>
    <w:basedOn w:val="DefaultParagraphFont"/>
    <w:rsid w:val="00B36220"/>
  </w:style>
  <w:style w:type="character" w:customStyle="1" w:styleId="dnindex">
    <w:name w:val="dnindex"/>
    <w:basedOn w:val="DefaultParagraphFont"/>
    <w:rsid w:val="00B36220"/>
  </w:style>
  <w:style w:type="character" w:customStyle="1" w:styleId="ital-inline">
    <w:name w:val="ital-inline"/>
    <w:basedOn w:val="DefaultParagraphFont"/>
    <w:rsid w:val="00B36220"/>
  </w:style>
  <w:style w:type="character" w:customStyle="1" w:styleId="Styleterm111ptUnderline">
    <w:name w:val="Style term1 + 11 pt Underline"/>
    <w:basedOn w:val="term1"/>
    <w:rsid w:val="00B36220"/>
    <w:rPr>
      <w:b/>
      <w:bCs/>
      <w:sz w:val="20"/>
      <w:u w:val="single"/>
    </w:rPr>
  </w:style>
  <w:style w:type="paragraph" w:customStyle="1" w:styleId="StyleMinimizedTextArialNarrow10pt">
    <w:name w:val="Style Minimized Text + Arial Narrow 10 pt"/>
    <w:basedOn w:val="MinimizedText"/>
    <w:link w:val="StyleMinimizedTextArialNarrow10ptChar"/>
    <w:qFormat/>
    <w:rsid w:val="00B36220"/>
    <w:pPr>
      <w:spacing w:after="0" w:line="240" w:lineRule="auto"/>
    </w:pPr>
    <w:rPr>
      <w:rFonts w:ascii="Georgia" w:eastAsia="Times New Roman" w:hAnsi="Georgia"/>
      <w:sz w:val="20"/>
    </w:rPr>
  </w:style>
  <w:style w:type="character" w:customStyle="1" w:styleId="StyleMinimizedTextArialNarrow10ptChar">
    <w:name w:val="Style Minimized Text + Arial Narrow 10 pt Char"/>
    <w:basedOn w:val="MinimizedTextChar"/>
    <w:link w:val="StyleMinimizedTextArialNarrow10pt"/>
    <w:rsid w:val="00B36220"/>
    <w:rPr>
      <w:rFonts w:ascii="Georgia" w:eastAsia="Times New Roman" w:hAnsi="Georgia"/>
      <w:sz w:val="20"/>
    </w:rPr>
  </w:style>
  <w:style w:type="paragraph" w:customStyle="1" w:styleId="StyleStyle49pt3">
    <w:name w:val="Style Style4 + 9 pt3"/>
    <w:basedOn w:val="Style4"/>
    <w:link w:val="StyleStyle49pt3Char"/>
    <w:qFormat/>
    <w:rsid w:val="00B36220"/>
    <w:pPr>
      <w:numPr>
        <w:numId w:val="0"/>
      </w:numPr>
    </w:pPr>
    <w:rPr>
      <w:rFonts w:eastAsia="Times New Roman"/>
      <w:sz w:val="20"/>
      <w:lang w:eastAsia="zh-CN"/>
    </w:rPr>
  </w:style>
  <w:style w:type="character" w:customStyle="1" w:styleId="StyleStyle49pt3Char">
    <w:name w:val="Style Style4 + 9 pt3 Char"/>
    <w:basedOn w:val="Style4Char"/>
    <w:link w:val="StyleStyle49pt3"/>
    <w:rsid w:val="00B36220"/>
    <w:rPr>
      <w:rFonts w:ascii="Arial Narrow" w:eastAsia="Times New Roman" w:hAnsi="Arial Narrow"/>
      <w:sz w:val="20"/>
      <w:szCs w:val="24"/>
      <w:u w:val="single"/>
      <w:lang w:eastAsia="zh-CN"/>
    </w:rPr>
  </w:style>
  <w:style w:type="character" w:customStyle="1" w:styleId="ct-with-fmlt">
    <w:name w:val="ct-with-fmlt"/>
    <w:basedOn w:val="DefaultParagraphFont"/>
    <w:rsid w:val="00B36220"/>
  </w:style>
  <w:style w:type="character" w:customStyle="1" w:styleId="althead">
    <w:name w:val="althead"/>
    <w:basedOn w:val="DefaultParagraphFont"/>
    <w:rsid w:val="00B36220"/>
  </w:style>
  <w:style w:type="character" w:customStyle="1" w:styleId="arbd1">
    <w:name w:val="arbd1"/>
    <w:basedOn w:val="DefaultParagraphFont"/>
    <w:rsid w:val="00B36220"/>
  </w:style>
  <w:style w:type="character" w:customStyle="1" w:styleId="unx">
    <w:name w:val="unx"/>
    <w:basedOn w:val="DefaultParagraphFont"/>
    <w:rsid w:val="00B36220"/>
  </w:style>
  <w:style w:type="character" w:customStyle="1" w:styleId="lrdctph">
    <w:name w:val="lr_dct_ph"/>
    <w:basedOn w:val="DefaultParagraphFont"/>
    <w:rsid w:val="00B36220"/>
  </w:style>
  <w:style w:type="character" w:customStyle="1" w:styleId="tagciteChar4">
    <w:name w:val="tag/cite Char"/>
    <w:basedOn w:val="DefaultParagraphFont"/>
    <w:rsid w:val="00B36220"/>
    <w:rPr>
      <w:b/>
      <w:sz w:val="24"/>
      <w:lang w:val="en-US" w:eastAsia="en-US" w:bidi="ar-SA"/>
    </w:rPr>
  </w:style>
  <w:style w:type="paragraph" w:customStyle="1" w:styleId="TxBr41p1">
    <w:name w:val="TxBr_41p1"/>
    <w:basedOn w:val="Normal"/>
    <w:qFormat/>
    <w:rsid w:val="00B36220"/>
    <w:pPr>
      <w:tabs>
        <w:tab w:val="left" w:pos="204"/>
      </w:tabs>
      <w:autoSpaceDE w:val="0"/>
      <w:autoSpaceDN w:val="0"/>
      <w:adjustRightInd w:val="0"/>
      <w:spacing w:after="0" w:line="238" w:lineRule="atLeast"/>
      <w:jc w:val="both"/>
    </w:pPr>
    <w:rPr>
      <w:rFonts w:eastAsia="Times New Roman"/>
      <w:sz w:val="24"/>
    </w:rPr>
  </w:style>
  <w:style w:type="character" w:customStyle="1" w:styleId="style3Char0">
    <w:name w:val="style 3 Char"/>
    <w:rsid w:val="00B36220"/>
    <w:rPr>
      <w:sz w:val="18"/>
      <w:szCs w:val="24"/>
      <w:lang w:val="en-US" w:eastAsia="en-US" w:bidi="ar-SA"/>
    </w:rPr>
  </w:style>
  <w:style w:type="paragraph" w:customStyle="1" w:styleId="003Cite">
    <w:name w:val="003Cite"/>
    <w:basedOn w:val="Normal"/>
    <w:qFormat/>
    <w:rsid w:val="00B36220"/>
    <w:pPr>
      <w:spacing w:after="0" w:line="240" w:lineRule="auto"/>
    </w:pPr>
    <w:rPr>
      <w:rFonts w:eastAsia="Calibri"/>
      <w:szCs w:val="16"/>
    </w:rPr>
  </w:style>
  <w:style w:type="paragraph" w:customStyle="1" w:styleId="NormalBold">
    <w:name w:val="Normal + Bold"/>
    <w:aliases w:val="Double Underline"/>
    <w:basedOn w:val="Normal"/>
    <w:link w:val="NormalBoldChar"/>
    <w:qFormat/>
    <w:rsid w:val="00B36220"/>
    <w:pPr>
      <w:spacing w:after="0" w:line="240" w:lineRule="auto"/>
      <w:jc w:val="both"/>
    </w:pPr>
    <w:rPr>
      <w:b/>
      <w:color w:val="000000"/>
      <w:u w:val="single"/>
    </w:rPr>
  </w:style>
  <w:style w:type="character" w:customStyle="1" w:styleId="NormalBoldChar">
    <w:name w:val="Normal + Bold Char"/>
    <w:aliases w:val="Double Underline Char"/>
    <w:basedOn w:val="DefaultParagraphFont"/>
    <w:link w:val="NormalBold"/>
    <w:rsid w:val="00B36220"/>
    <w:rPr>
      <w:rFonts w:ascii="Calibri" w:hAnsi="Calibri"/>
      <w:b/>
      <w:color w:val="000000"/>
      <w:u w:val="single"/>
    </w:rPr>
  </w:style>
  <w:style w:type="character" w:customStyle="1" w:styleId="StyleBold1">
    <w:name w:val="Style Bold1"/>
    <w:rsid w:val="00B36220"/>
    <w:rPr>
      <w:rFonts w:ascii="Georgia" w:hAnsi="Georgia"/>
      <w:b/>
      <w:bCs/>
      <w:sz w:val="22"/>
    </w:rPr>
  </w:style>
  <w:style w:type="character" w:customStyle="1" w:styleId="BlockHeadingsChar1">
    <w:name w:val="Block Headings Char1"/>
    <w:rsid w:val="00B36220"/>
    <w:rPr>
      <w:b/>
      <w:caps/>
    </w:rPr>
  </w:style>
  <w:style w:type="character" w:customStyle="1" w:styleId="CARDChar2">
    <w:name w:val="CARD Char"/>
    <w:link w:val="CARD2"/>
    <w:rsid w:val="00B36220"/>
    <w:rPr>
      <w:rFonts w:ascii="Calibri" w:hAnsi="Calibri"/>
    </w:rPr>
  </w:style>
  <w:style w:type="character" w:customStyle="1" w:styleId="FontStyle170">
    <w:name w:val="Font Style170"/>
    <w:uiPriority w:val="99"/>
    <w:rsid w:val="00B36220"/>
    <w:rPr>
      <w:rFonts w:ascii="Bookman Old Style" w:hAnsi="Bookman Old Style" w:cs="Bookman Old Style"/>
      <w:sz w:val="16"/>
      <w:szCs w:val="16"/>
    </w:rPr>
  </w:style>
  <w:style w:type="character" w:customStyle="1" w:styleId="label">
    <w:name w:val="label"/>
    <w:rsid w:val="00B36220"/>
  </w:style>
  <w:style w:type="character" w:customStyle="1" w:styleId="Styleunderline12pt">
    <w:name w:val="Style underline + 12 pt"/>
    <w:rsid w:val="00B36220"/>
    <w:rPr>
      <w:rFonts w:ascii="Times New Roman" w:hAnsi="Times New Roman"/>
      <w:bCs/>
      <w:sz w:val="20"/>
      <w:u w:val="single"/>
    </w:rPr>
  </w:style>
  <w:style w:type="character" w:customStyle="1" w:styleId="StyleUnderlineChar19pt">
    <w:name w:val="Style Underline Char1 + 9 pt"/>
    <w:basedOn w:val="UnderlineChar1"/>
    <w:rsid w:val="00B36220"/>
    <w:rPr>
      <w:rFonts w:ascii="Times New Roman" w:hAnsi="Times New Roman"/>
      <w:sz w:val="20"/>
      <w:szCs w:val="24"/>
      <w:u w:val="single"/>
      <w:lang w:val="en-US" w:eastAsia="en-US" w:bidi="ar-SA"/>
    </w:rPr>
  </w:style>
  <w:style w:type="character" w:customStyle="1" w:styleId="StyleUnderlineChar1Bold">
    <w:name w:val="Style Underline Char1 + Bold"/>
    <w:rsid w:val="00B36220"/>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B36220"/>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B36220"/>
    <w:rPr>
      <w:rFonts w:ascii="Times New Roman" w:hAnsi="Times New Roman"/>
      <w:sz w:val="20"/>
      <w:szCs w:val="24"/>
      <w:u w:val="single"/>
      <w:lang w:val="en-US" w:eastAsia="en-US" w:bidi="ar-SA"/>
    </w:rPr>
  </w:style>
  <w:style w:type="paragraph" w:customStyle="1" w:styleId="StyleUnderline9pt">
    <w:name w:val="Style Underline + 9 pt"/>
    <w:link w:val="StyleUnderline9ptChar"/>
    <w:qFormat/>
    <w:rsid w:val="00B36220"/>
    <w:pPr>
      <w:spacing w:after="0" w:line="240" w:lineRule="auto"/>
    </w:pPr>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B36220"/>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B36220"/>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B36220"/>
    <w:rPr>
      <w:rFonts w:ascii="Times New Roman" w:hAnsi="Times New Roman"/>
      <w:sz w:val="20"/>
      <w:u w:val="single"/>
      <w:lang w:val="en-US" w:eastAsia="en-US" w:bidi="ar-SA"/>
    </w:rPr>
  </w:style>
  <w:style w:type="paragraph" w:customStyle="1" w:styleId="StyleUnderline9pt1">
    <w:name w:val="Style Underline + 9 pt1"/>
    <w:rsid w:val="00B36220"/>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B36220"/>
    <w:rPr>
      <w:sz w:val="20"/>
      <w:u w:val="single"/>
    </w:rPr>
  </w:style>
  <w:style w:type="character" w:customStyle="1" w:styleId="StyleUnderlineChar19pt2">
    <w:name w:val="Style Underline Char1 + 9 pt2"/>
    <w:basedOn w:val="UnderlineChar1"/>
    <w:rsid w:val="00B36220"/>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B36220"/>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B36220"/>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B36220"/>
    <w:rPr>
      <w:rFonts w:ascii="Times New Roman" w:hAnsi="Times New Roman"/>
      <w:b/>
      <w:bCs/>
      <w:sz w:val="20"/>
      <w:szCs w:val="24"/>
      <w:u w:val="single"/>
      <w:lang w:val="en-US" w:eastAsia="en-US" w:bidi="ar-SA"/>
    </w:rPr>
  </w:style>
  <w:style w:type="character" w:customStyle="1" w:styleId="content">
    <w:name w:val="content"/>
    <w:basedOn w:val="DefaultParagraphFont"/>
    <w:rsid w:val="00B36220"/>
  </w:style>
  <w:style w:type="character" w:customStyle="1" w:styleId="Style9ptBoldUnderline1">
    <w:name w:val="Style 9 pt Bold Underline1"/>
    <w:rsid w:val="00B36220"/>
    <w:rPr>
      <w:b/>
      <w:bCs/>
      <w:sz w:val="20"/>
      <w:u w:val="single"/>
    </w:rPr>
  </w:style>
  <w:style w:type="character" w:customStyle="1" w:styleId="tagCharCharCharChar">
    <w:name w:val="tag Char Char Char Char"/>
    <w:rsid w:val="00B36220"/>
    <w:rPr>
      <w:rFonts w:ascii="Georgia" w:eastAsia="Calibri" w:hAnsi="Georgia" w:cs="Calibri"/>
      <w:b/>
      <w:sz w:val="24"/>
    </w:rPr>
  </w:style>
  <w:style w:type="character" w:customStyle="1" w:styleId="3">
    <w:name w:val="3"/>
    <w:rsid w:val="00B36220"/>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B36220"/>
    <w:rPr>
      <w:rFonts w:cs="Arial"/>
      <w:b/>
      <w:bCs/>
      <w:iCs/>
      <w:szCs w:val="28"/>
      <w:lang w:val="en-US" w:eastAsia="en-US" w:bidi="ar-SA"/>
    </w:rPr>
  </w:style>
  <w:style w:type="paragraph" w:customStyle="1" w:styleId="EmphasisText">
    <w:name w:val="Emphasis Text"/>
    <w:basedOn w:val="UnderlinedText"/>
    <w:link w:val="EmphasisTextChar"/>
    <w:rsid w:val="00B36220"/>
    <w:rPr>
      <w:rFonts w:eastAsia="SimSun"/>
      <w:sz w:val="24"/>
      <w:u w:val="single"/>
    </w:rPr>
  </w:style>
  <w:style w:type="character" w:customStyle="1" w:styleId="EmphasisTextChar">
    <w:name w:val="Emphasis Text Char"/>
    <w:link w:val="EmphasisText"/>
    <w:rsid w:val="00B36220"/>
    <w:rPr>
      <w:rFonts w:ascii="Calibri" w:eastAsia="SimSun" w:hAnsi="Calibri"/>
      <w:b/>
      <w:sz w:val="24"/>
      <w:u w:val="single"/>
    </w:rPr>
  </w:style>
  <w:style w:type="character" w:customStyle="1" w:styleId="featuretitle">
    <w:name w:val="feature_title"/>
    <w:basedOn w:val="DefaultParagraphFont"/>
    <w:rsid w:val="00B36220"/>
  </w:style>
  <w:style w:type="character" w:customStyle="1" w:styleId="6">
    <w:name w:val="6"/>
    <w:rsid w:val="00B36220"/>
    <w:rPr>
      <w:rFonts w:cs="Arial"/>
      <w:bCs/>
      <w:sz w:val="20"/>
      <w:u w:val="single"/>
      <w:lang w:val="en-US" w:eastAsia="en-US" w:bidi="ar-SA"/>
    </w:rPr>
  </w:style>
  <w:style w:type="character" w:customStyle="1" w:styleId="7">
    <w:name w:val="7"/>
    <w:rsid w:val="00B36220"/>
    <w:rPr>
      <w:rFonts w:cs="Arial"/>
      <w:bCs/>
      <w:sz w:val="20"/>
      <w:u w:val="single"/>
      <w:lang w:val="en-US" w:eastAsia="en-US" w:bidi="ar-SA"/>
    </w:rPr>
  </w:style>
  <w:style w:type="character" w:customStyle="1" w:styleId="StyleUnderlineChar19pt4">
    <w:name w:val="Style Underline Char1 + 9 pt4"/>
    <w:basedOn w:val="UnderlineChar1"/>
    <w:rsid w:val="00B36220"/>
    <w:rPr>
      <w:rFonts w:ascii="Times New Roman" w:hAnsi="Times New Roman"/>
      <w:sz w:val="20"/>
      <w:szCs w:val="24"/>
      <w:u w:val="single"/>
      <w:lang w:val="en-US" w:eastAsia="en-US" w:bidi="ar-SA"/>
    </w:rPr>
  </w:style>
  <w:style w:type="character" w:customStyle="1" w:styleId="StyleUnderlineChar19ptBold1">
    <w:name w:val="Style Underline Char1 + 9 pt Bold1"/>
    <w:rsid w:val="00B36220"/>
    <w:rPr>
      <w:rFonts w:ascii="Times New Roman" w:hAnsi="Times New Roman"/>
      <w:b/>
      <w:bCs/>
      <w:sz w:val="20"/>
      <w:szCs w:val="24"/>
      <w:u w:val="single"/>
      <w:lang w:val="en-US" w:eastAsia="en-US" w:bidi="ar-SA"/>
    </w:rPr>
  </w:style>
  <w:style w:type="character" w:customStyle="1" w:styleId="Style9ptUnderline3">
    <w:name w:val="Style 9 pt Underline3"/>
    <w:rsid w:val="00B36220"/>
    <w:rPr>
      <w:sz w:val="20"/>
      <w:u w:val="single"/>
    </w:rPr>
  </w:style>
  <w:style w:type="paragraph" w:customStyle="1" w:styleId="Stylecard9pt">
    <w:name w:val="Style card + 9 pt"/>
    <w:basedOn w:val="Normal"/>
    <w:link w:val="Stylecard9ptChar"/>
    <w:qFormat/>
    <w:rsid w:val="00B36220"/>
    <w:pPr>
      <w:spacing w:after="0" w:line="240" w:lineRule="auto"/>
      <w:ind w:left="288" w:right="288"/>
    </w:pPr>
    <w:rPr>
      <w:rFonts w:eastAsia="Calibri" w:cs="Times New Roman"/>
      <w:sz w:val="20"/>
      <w:szCs w:val="20"/>
      <w:u w:val="single"/>
    </w:rPr>
  </w:style>
  <w:style w:type="character" w:customStyle="1" w:styleId="Stylecard9ptChar">
    <w:name w:val="Style card + 9 pt Char"/>
    <w:basedOn w:val="cardChar"/>
    <w:link w:val="Stylecard9pt"/>
    <w:rsid w:val="00B36220"/>
    <w:rPr>
      <w:rFonts w:ascii="Calibri" w:eastAsia="Calibri" w:hAnsi="Calibri" w:cs="Times New Roman"/>
      <w:sz w:val="20"/>
      <w:szCs w:val="20"/>
      <w:u w:val="single"/>
    </w:rPr>
  </w:style>
  <w:style w:type="character" w:customStyle="1" w:styleId="Styleunderline9pt0">
    <w:name w:val="Style underline + 9 pt"/>
    <w:basedOn w:val="underline"/>
    <w:rsid w:val="00B36220"/>
    <w:rPr>
      <w:u w:val="single"/>
      <w:lang w:val="en-US" w:eastAsia="en-US" w:bidi="ar-SA"/>
    </w:rPr>
  </w:style>
  <w:style w:type="character" w:customStyle="1" w:styleId="Style9ptUnderline4">
    <w:name w:val="Style 9 pt Underline4"/>
    <w:rsid w:val="00B36220"/>
    <w:rPr>
      <w:sz w:val="20"/>
      <w:u w:val="single"/>
    </w:rPr>
  </w:style>
  <w:style w:type="character" w:customStyle="1" w:styleId="55">
    <w:name w:val="55"/>
    <w:rsid w:val="00B36220"/>
    <w:rPr>
      <w:rFonts w:cs="Arial"/>
      <w:bCs/>
      <w:sz w:val="20"/>
      <w:u w:val="single"/>
      <w:lang w:val="en-US" w:eastAsia="en-US" w:bidi="ar-SA"/>
    </w:rPr>
  </w:style>
  <w:style w:type="paragraph" w:customStyle="1" w:styleId="CardBody">
    <w:name w:val="Card Body"/>
    <w:basedOn w:val="Normal"/>
    <w:link w:val="CardBodyChar"/>
    <w:qFormat/>
    <w:rsid w:val="00B36220"/>
    <w:pPr>
      <w:spacing w:after="0" w:line="240" w:lineRule="auto"/>
    </w:pPr>
    <w:rPr>
      <w:rFonts w:eastAsia="Calibri"/>
    </w:rPr>
  </w:style>
  <w:style w:type="character" w:customStyle="1" w:styleId="CardBodyChar">
    <w:name w:val="Card Body Char"/>
    <w:link w:val="CardBody"/>
    <w:rsid w:val="00B36220"/>
    <w:rPr>
      <w:rFonts w:ascii="Calibri" w:eastAsia="Calibri" w:hAnsi="Calibri"/>
    </w:rPr>
  </w:style>
  <w:style w:type="character" w:customStyle="1" w:styleId="Styleunderline9pt10">
    <w:name w:val="Style underline + 9 pt1"/>
    <w:basedOn w:val="underline"/>
    <w:rsid w:val="00B36220"/>
    <w:rPr>
      <w:u w:val="single"/>
      <w:lang w:val="en-US" w:eastAsia="en-US" w:bidi="ar-SA"/>
    </w:rPr>
  </w:style>
  <w:style w:type="character" w:customStyle="1" w:styleId="Styleunderline9ptBold">
    <w:name w:val="Style underline + 9 pt Bold"/>
    <w:rsid w:val="00B36220"/>
    <w:rPr>
      <w:b/>
      <w:bCs/>
      <w:sz w:val="20"/>
      <w:u w:val="single"/>
    </w:rPr>
  </w:style>
  <w:style w:type="character" w:customStyle="1" w:styleId="StyleUnderliningChar9ptBold">
    <w:name w:val="Style Underlining Char + 9 pt Bold"/>
    <w:rsid w:val="00B36220"/>
    <w:rPr>
      <w:rFonts w:ascii="Times New Roman" w:hAnsi="Times New Roman"/>
      <w:b/>
      <w:bCs/>
      <w:sz w:val="20"/>
      <w:szCs w:val="24"/>
      <w:u w:val="single"/>
      <w:lang w:val="en-US" w:eastAsia="en-US" w:bidi="ar-SA"/>
    </w:rPr>
  </w:style>
  <w:style w:type="character" w:customStyle="1" w:styleId="StyleUnderliningChar9pt">
    <w:name w:val="Style Underlining Char + 9 pt"/>
    <w:rsid w:val="00B36220"/>
    <w:rPr>
      <w:rFonts w:ascii="Times New Roman" w:hAnsi="Times New Roman"/>
      <w:sz w:val="20"/>
      <w:szCs w:val="24"/>
      <w:u w:val="single"/>
      <w:lang w:val="en-US" w:eastAsia="en-US" w:bidi="ar-SA"/>
    </w:rPr>
  </w:style>
  <w:style w:type="character" w:customStyle="1" w:styleId="34">
    <w:name w:val="34"/>
    <w:rsid w:val="00B36220"/>
    <w:rPr>
      <w:rFonts w:ascii="Times New Roman" w:hAnsi="Times New Roman" w:cs="Arial"/>
      <w:bCs/>
      <w:sz w:val="20"/>
      <w:u w:val="single"/>
      <w:lang w:val="en-US" w:eastAsia="en-US" w:bidi="ar-SA"/>
    </w:rPr>
  </w:style>
  <w:style w:type="character" w:customStyle="1" w:styleId="45">
    <w:name w:val="45"/>
    <w:rsid w:val="00B36220"/>
    <w:rPr>
      <w:rFonts w:ascii="Times New Roman" w:hAnsi="Times New Roman" w:cs="Arial"/>
      <w:b/>
      <w:bCs/>
      <w:sz w:val="20"/>
      <w:u w:val="single"/>
      <w:lang w:val="en-US" w:eastAsia="en-US" w:bidi="ar-SA"/>
    </w:rPr>
  </w:style>
  <w:style w:type="character" w:customStyle="1" w:styleId="Style9ptUnderline5">
    <w:name w:val="Style 9 pt Underline5"/>
    <w:rsid w:val="00B36220"/>
    <w:rPr>
      <w:rFonts w:ascii="Times New Roman" w:hAnsi="Times New Roman"/>
      <w:sz w:val="20"/>
      <w:u w:val="single"/>
    </w:rPr>
  </w:style>
  <w:style w:type="character" w:customStyle="1" w:styleId="Style9ptBoldUnderline2">
    <w:name w:val="Style 9 pt Bold Underline2"/>
    <w:rsid w:val="00B36220"/>
    <w:rPr>
      <w:rFonts w:ascii="Times New Roman" w:hAnsi="Times New Roman"/>
      <w:b/>
      <w:bCs/>
      <w:sz w:val="20"/>
      <w:u w:val="single"/>
    </w:rPr>
  </w:style>
  <w:style w:type="character" w:customStyle="1" w:styleId="StyleBoldItalicUnderlineBorderSinglesolidlineAuto">
    <w:name w:val="Style Bold Italic Underline Border: : (Single solid line Auto ..."/>
    <w:rsid w:val="00B36220"/>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B36220"/>
    <w:pPr>
      <w:numPr>
        <w:numId w:val="0"/>
      </w:numPr>
    </w:pPr>
    <w:rPr>
      <w:sz w:val="20"/>
      <w:lang w:eastAsia="zh-CN"/>
    </w:rPr>
  </w:style>
  <w:style w:type="character" w:customStyle="1" w:styleId="StyleStyle49pt1Char">
    <w:name w:val="Style Style4 + 9 pt1 Char"/>
    <w:basedOn w:val="Style4Char"/>
    <w:link w:val="StyleStyle49pt1"/>
    <w:rsid w:val="00B36220"/>
    <w:rPr>
      <w:rFonts w:ascii="Arial Narrow" w:hAnsi="Arial Narrow"/>
      <w:sz w:val="20"/>
      <w:szCs w:val="24"/>
      <w:u w:val="single"/>
      <w:lang w:eastAsia="zh-CN"/>
    </w:rPr>
  </w:style>
  <w:style w:type="paragraph" w:customStyle="1" w:styleId="StyleStyle49ptBold1">
    <w:name w:val="Style Style4 + 9 pt Bold1"/>
    <w:basedOn w:val="Style4"/>
    <w:link w:val="StyleStyle49ptBold1Char"/>
    <w:rsid w:val="00B36220"/>
    <w:pPr>
      <w:numPr>
        <w:numId w:val="0"/>
      </w:numPr>
    </w:pPr>
    <w:rPr>
      <w:b/>
      <w:bCs/>
    </w:rPr>
  </w:style>
  <w:style w:type="character" w:customStyle="1" w:styleId="StyleStyle49ptBold1Char">
    <w:name w:val="Style Style4 + 9 pt Bold1 Char"/>
    <w:link w:val="StyleStyle49ptBold1"/>
    <w:rsid w:val="00B36220"/>
    <w:rPr>
      <w:rFonts w:ascii="Arial Narrow" w:hAnsi="Arial Narrow"/>
      <w:b/>
      <w:bCs/>
      <w:szCs w:val="24"/>
      <w:u w:val="single"/>
    </w:rPr>
  </w:style>
  <w:style w:type="paragraph" w:customStyle="1" w:styleId="StyleStyle49pt2">
    <w:name w:val="Style Style4 + 9 pt2"/>
    <w:basedOn w:val="Style4"/>
    <w:link w:val="StyleStyle49pt2Char"/>
    <w:rsid w:val="00B36220"/>
    <w:pPr>
      <w:numPr>
        <w:numId w:val="0"/>
      </w:numPr>
    </w:pPr>
    <w:rPr>
      <w:sz w:val="20"/>
      <w:lang w:eastAsia="zh-CN"/>
    </w:rPr>
  </w:style>
  <w:style w:type="character" w:customStyle="1" w:styleId="StyleStyle49pt2Char">
    <w:name w:val="Style Style4 + 9 pt2 Char"/>
    <w:basedOn w:val="Style4Char"/>
    <w:link w:val="StyleStyle49pt2"/>
    <w:rsid w:val="00B36220"/>
    <w:rPr>
      <w:rFonts w:ascii="Arial Narrow" w:hAnsi="Arial Narrow"/>
      <w:sz w:val="20"/>
      <w:szCs w:val="24"/>
      <w:u w:val="single"/>
      <w:lang w:eastAsia="zh-CN"/>
    </w:rPr>
  </w:style>
  <w:style w:type="paragraph" w:customStyle="1" w:styleId="StyleStyle49ptBold2">
    <w:name w:val="Style Style4 + 9 pt Bold2"/>
    <w:basedOn w:val="Style4"/>
    <w:link w:val="StyleStyle49ptBold2Char"/>
    <w:rsid w:val="00B36220"/>
    <w:pPr>
      <w:numPr>
        <w:numId w:val="0"/>
      </w:numPr>
    </w:pPr>
    <w:rPr>
      <w:b/>
      <w:bCs/>
    </w:rPr>
  </w:style>
  <w:style w:type="character" w:customStyle="1" w:styleId="StyleStyle49ptBold2Char">
    <w:name w:val="Style Style4 + 9 pt Bold2 Char"/>
    <w:link w:val="StyleStyle49ptBold2"/>
    <w:rsid w:val="00B36220"/>
    <w:rPr>
      <w:rFonts w:ascii="Arial Narrow" w:hAnsi="Arial Narrow"/>
      <w:b/>
      <w:bCs/>
      <w:szCs w:val="24"/>
      <w:u w:val="single"/>
    </w:rPr>
  </w:style>
  <w:style w:type="character" w:customStyle="1" w:styleId="23">
    <w:name w:val="23"/>
    <w:rsid w:val="00B36220"/>
    <w:rPr>
      <w:rFonts w:ascii="Times New Roman" w:hAnsi="Times New Roman" w:cs="Arial"/>
      <w:bCs/>
      <w:sz w:val="20"/>
      <w:u w:val="single"/>
      <w:lang w:val="en-US" w:eastAsia="en-US" w:bidi="ar-SA"/>
    </w:rPr>
  </w:style>
  <w:style w:type="character" w:customStyle="1" w:styleId="33">
    <w:name w:val="33"/>
    <w:rsid w:val="00B36220"/>
    <w:rPr>
      <w:rFonts w:ascii="Times New Roman" w:hAnsi="Times New Roman" w:cs="Arial"/>
      <w:b/>
      <w:bCs/>
      <w:sz w:val="20"/>
      <w:u w:val="single"/>
      <w:lang w:val="en-US" w:eastAsia="en-US" w:bidi="ar-SA"/>
    </w:rPr>
  </w:style>
  <w:style w:type="character" w:customStyle="1" w:styleId="27">
    <w:name w:val="27"/>
    <w:rsid w:val="00B36220"/>
    <w:rPr>
      <w:rFonts w:cs="Arial"/>
      <w:bCs/>
      <w:sz w:val="20"/>
      <w:u w:val="single"/>
      <w:lang w:val="en-US" w:eastAsia="en-US" w:bidi="ar-SA"/>
    </w:rPr>
  </w:style>
  <w:style w:type="character" w:customStyle="1" w:styleId="StyleArialNarrow9pt">
    <w:name w:val="Style Arial Narrow 9 pt"/>
    <w:rsid w:val="00B36220"/>
    <w:rPr>
      <w:rFonts w:ascii="Times New Roman" w:hAnsi="Times New Roman"/>
      <w:sz w:val="20"/>
    </w:rPr>
  </w:style>
  <w:style w:type="paragraph" w:customStyle="1" w:styleId="CiteBody">
    <w:name w:val="Cite Body"/>
    <w:basedOn w:val="Normal"/>
    <w:link w:val="CiteBodyChar"/>
    <w:qFormat/>
    <w:rsid w:val="00B36220"/>
    <w:pPr>
      <w:spacing w:after="0" w:line="240" w:lineRule="auto"/>
    </w:pPr>
    <w:rPr>
      <w:rFonts w:eastAsia="Calibri"/>
      <w:szCs w:val="16"/>
    </w:rPr>
  </w:style>
  <w:style w:type="paragraph" w:customStyle="1" w:styleId="CiteBold">
    <w:name w:val="Cite Bold"/>
    <w:basedOn w:val="CiteBody"/>
    <w:link w:val="CiteBoldChar"/>
    <w:qFormat/>
    <w:rsid w:val="00B36220"/>
    <w:rPr>
      <w:b/>
    </w:rPr>
  </w:style>
  <w:style w:type="character" w:customStyle="1" w:styleId="CiteBodyChar">
    <w:name w:val="Cite Body Char"/>
    <w:link w:val="CiteBody"/>
    <w:rsid w:val="00B36220"/>
    <w:rPr>
      <w:rFonts w:ascii="Calibri" w:eastAsia="Calibri" w:hAnsi="Calibri"/>
      <w:szCs w:val="16"/>
    </w:rPr>
  </w:style>
  <w:style w:type="character" w:customStyle="1" w:styleId="CiteBoldChar">
    <w:name w:val="Cite Bold Char"/>
    <w:link w:val="CiteBold"/>
    <w:rsid w:val="00B36220"/>
    <w:rPr>
      <w:rFonts w:ascii="Calibri" w:eastAsia="Calibri" w:hAnsi="Calibri"/>
      <w:b/>
      <w:szCs w:val="16"/>
    </w:rPr>
  </w:style>
  <w:style w:type="paragraph" w:customStyle="1" w:styleId="StyleCardBody11ptUnderline">
    <w:name w:val="Style Card Body + 11 pt Underline"/>
    <w:basedOn w:val="CardBody"/>
    <w:link w:val="StyleCardBody11ptUnderlineChar"/>
    <w:rsid w:val="00B36220"/>
    <w:rPr>
      <w:sz w:val="20"/>
      <w:u w:val="single"/>
    </w:rPr>
  </w:style>
  <w:style w:type="character" w:customStyle="1" w:styleId="StyleCardBody11ptUnderlineChar">
    <w:name w:val="Style Card Body + 11 pt Underline Char"/>
    <w:link w:val="StyleCardBody11ptUnderline"/>
    <w:rsid w:val="00B36220"/>
    <w:rPr>
      <w:rFonts w:ascii="Calibri" w:eastAsia="Calibri" w:hAnsi="Calibri"/>
      <w:sz w:val="20"/>
      <w:u w:val="single"/>
    </w:rPr>
  </w:style>
  <w:style w:type="paragraph" w:customStyle="1" w:styleId="StyleStyle49pt4">
    <w:name w:val="Style Style4 + 9 pt4"/>
    <w:basedOn w:val="Style4"/>
    <w:link w:val="StyleStyle49pt4Char"/>
    <w:rsid w:val="00B36220"/>
    <w:pPr>
      <w:numPr>
        <w:numId w:val="0"/>
      </w:numPr>
    </w:pPr>
    <w:rPr>
      <w:sz w:val="20"/>
      <w:lang w:eastAsia="zh-CN"/>
    </w:rPr>
  </w:style>
  <w:style w:type="character" w:customStyle="1" w:styleId="StyleStyle49pt4Char">
    <w:name w:val="Style Style4 + 9 pt4 Char"/>
    <w:basedOn w:val="Style4Char"/>
    <w:link w:val="StyleStyle49pt4"/>
    <w:rsid w:val="00B36220"/>
    <w:rPr>
      <w:rFonts w:ascii="Arial Narrow" w:hAnsi="Arial Narrow"/>
      <w:sz w:val="20"/>
      <w:szCs w:val="24"/>
      <w:u w:val="single"/>
      <w:lang w:eastAsia="zh-CN"/>
    </w:rPr>
  </w:style>
  <w:style w:type="paragraph" w:customStyle="1" w:styleId="StyleStyle49ptBold4">
    <w:name w:val="Style Style4 + 9 pt Bold4"/>
    <w:basedOn w:val="Style4"/>
    <w:link w:val="StyleStyle49ptBold4Char"/>
    <w:rsid w:val="00B36220"/>
    <w:pPr>
      <w:numPr>
        <w:numId w:val="0"/>
      </w:numPr>
    </w:pPr>
    <w:rPr>
      <w:b/>
      <w:bCs/>
    </w:rPr>
  </w:style>
  <w:style w:type="character" w:customStyle="1" w:styleId="StyleStyle49ptBold4Char">
    <w:name w:val="Style Style4 + 9 pt Bold4 Char"/>
    <w:link w:val="StyleStyle49ptBold4"/>
    <w:rsid w:val="00B36220"/>
    <w:rPr>
      <w:rFonts w:ascii="Arial Narrow" w:hAnsi="Arial Narrow"/>
      <w:b/>
      <w:bCs/>
      <w:szCs w:val="24"/>
      <w:u w:val="single"/>
    </w:rPr>
  </w:style>
  <w:style w:type="character" w:customStyle="1" w:styleId="StyleUnderlineCharChar9pt2">
    <w:name w:val="Style Underline Char Char + 9 pt2"/>
    <w:basedOn w:val="DefaultParagraphFont"/>
    <w:rsid w:val="00B36220"/>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B36220"/>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B36220"/>
    <w:rPr>
      <w:b/>
      <w:bCs/>
      <w:sz w:val="20"/>
      <w:u w:val="single"/>
      <w:bdr w:val="single" w:sz="4" w:space="0" w:color="auto"/>
    </w:rPr>
  </w:style>
  <w:style w:type="character" w:customStyle="1" w:styleId="Style9ptUnderline7">
    <w:name w:val="Style 9 pt Underline7"/>
    <w:rsid w:val="00B36220"/>
    <w:rPr>
      <w:sz w:val="20"/>
      <w:u w:val="single"/>
    </w:rPr>
  </w:style>
  <w:style w:type="character" w:customStyle="1" w:styleId="Style9ptBoldUnderline3">
    <w:name w:val="Style 9 pt Bold Underline3"/>
    <w:rsid w:val="00B36220"/>
    <w:rPr>
      <w:b/>
      <w:bCs/>
      <w:sz w:val="20"/>
      <w:u w:val="single"/>
    </w:rPr>
  </w:style>
  <w:style w:type="character" w:customStyle="1" w:styleId="Style9ptUnderline8">
    <w:name w:val="Style 9 pt Underline8"/>
    <w:rsid w:val="00B36220"/>
    <w:rPr>
      <w:sz w:val="20"/>
      <w:u w:val="single"/>
    </w:rPr>
  </w:style>
  <w:style w:type="paragraph" w:customStyle="1" w:styleId="StyleStyle49pt5">
    <w:name w:val="Style Style4 + 9 pt5"/>
    <w:basedOn w:val="Style4"/>
    <w:link w:val="StyleStyle49pt5Char"/>
    <w:rsid w:val="00B36220"/>
    <w:pPr>
      <w:numPr>
        <w:numId w:val="0"/>
      </w:numPr>
    </w:pPr>
    <w:rPr>
      <w:sz w:val="20"/>
      <w:lang w:eastAsia="zh-CN"/>
    </w:rPr>
  </w:style>
  <w:style w:type="character" w:customStyle="1" w:styleId="StyleStyle49pt5Char">
    <w:name w:val="Style Style4 + 9 pt5 Char"/>
    <w:basedOn w:val="Style4Char"/>
    <w:link w:val="StyleStyle49pt5"/>
    <w:rsid w:val="00B36220"/>
    <w:rPr>
      <w:rFonts w:ascii="Arial Narrow" w:hAnsi="Arial Narrow"/>
      <w:sz w:val="20"/>
      <w:szCs w:val="24"/>
      <w:u w:val="single"/>
      <w:lang w:eastAsia="zh-CN"/>
    </w:rPr>
  </w:style>
  <w:style w:type="paragraph" w:customStyle="1" w:styleId="StyleStyle49pt6">
    <w:name w:val="Style Style4 + 9 pt6"/>
    <w:basedOn w:val="Style4"/>
    <w:link w:val="StyleStyle49pt6Char"/>
    <w:qFormat/>
    <w:rsid w:val="00B36220"/>
    <w:pPr>
      <w:numPr>
        <w:numId w:val="0"/>
      </w:numPr>
    </w:pPr>
    <w:rPr>
      <w:sz w:val="20"/>
      <w:lang w:eastAsia="zh-CN"/>
    </w:rPr>
  </w:style>
  <w:style w:type="character" w:customStyle="1" w:styleId="StyleStyle49pt6Char">
    <w:name w:val="Style Style4 + 9 pt6 Char"/>
    <w:basedOn w:val="Style4Char"/>
    <w:link w:val="StyleStyle49pt6"/>
    <w:rsid w:val="00B36220"/>
    <w:rPr>
      <w:rFonts w:ascii="Arial Narrow" w:hAnsi="Arial Narrow"/>
      <w:sz w:val="20"/>
      <w:szCs w:val="24"/>
      <w:u w:val="single"/>
      <w:lang w:eastAsia="zh-CN"/>
    </w:rPr>
  </w:style>
  <w:style w:type="character" w:customStyle="1" w:styleId="66">
    <w:name w:val="66"/>
    <w:rsid w:val="00B36220"/>
    <w:rPr>
      <w:rFonts w:cs="Arial"/>
      <w:bCs/>
      <w:sz w:val="20"/>
      <w:u w:val="single"/>
      <w:lang w:val="en-US" w:eastAsia="en-US" w:bidi="ar-SA"/>
    </w:rPr>
  </w:style>
  <w:style w:type="character" w:customStyle="1" w:styleId="Style9ptUnderline9">
    <w:name w:val="Style 9 pt Underline9"/>
    <w:rsid w:val="00B36220"/>
    <w:rPr>
      <w:sz w:val="20"/>
      <w:u w:val="single"/>
    </w:rPr>
  </w:style>
  <w:style w:type="paragraph" w:customStyle="1" w:styleId="StyleStyle49ptBold5">
    <w:name w:val="Style Style4 + 9 pt Bold5"/>
    <w:basedOn w:val="Style4"/>
    <w:link w:val="StyleStyle49ptBold5Char"/>
    <w:rsid w:val="00B36220"/>
    <w:pPr>
      <w:numPr>
        <w:numId w:val="0"/>
      </w:numPr>
    </w:pPr>
    <w:rPr>
      <w:b/>
      <w:bCs/>
    </w:rPr>
  </w:style>
  <w:style w:type="character" w:customStyle="1" w:styleId="StyleStyle49ptBold5Char">
    <w:name w:val="Style Style4 + 9 pt Bold5 Char"/>
    <w:link w:val="StyleStyle49ptBold5"/>
    <w:rsid w:val="00B36220"/>
    <w:rPr>
      <w:rFonts w:ascii="Arial Narrow" w:hAnsi="Arial Narrow"/>
      <w:b/>
      <w:bCs/>
      <w:szCs w:val="24"/>
      <w:u w:val="single"/>
    </w:rPr>
  </w:style>
  <w:style w:type="character" w:customStyle="1" w:styleId="Style9ptBoldUnderline4">
    <w:name w:val="Style 9 pt Bold Underline4"/>
    <w:rsid w:val="00B36220"/>
    <w:rPr>
      <w:b/>
      <w:bCs/>
      <w:sz w:val="20"/>
      <w:u w:val="single"/>
    </w:rPr>
  </w:style>
  <w:style w:type="paragraph" w:customStyle="1" w:styleId="StyleStyle49pt7">
    <w:name w:val="Style Style4 + 9 pt7"/>
    <w:basedOn w:val="Style4"/>
    <w:link w:val="StyleStyle49pt7Char"/>
    <w:rsid w:val="00B36220"/>
    <w:pPr>
      <w:numPr>
        <w:numId w:val="0"/>
      </w:numPr>
    </w:pPr>
    <w:rPr>
      <w:sz w:val="20"/>
      <w:lang w:eastAsia="zh-CN"/>
    </w:rPr>
  </w:style>
  <w:style w:type="character" w:customStyle="1" w:styleId="StyleStyle49pt7Char">
    <w:name w:val="Style Style4 + 9 pt7 Char"/>
    <w:basedOn w:val="Style4Char"/>
    <w:link w:val="StyleStyle49pt7"/>
    <w:rsid w:val="00B36220"/>
    <w:rPr>
      <w:rFonts w:ascii="Arial Narrow" w:hAnsi="Arial Narrow"/>
      <w:sz w:val="20"/>
      <w:szCs w:val="24"/>
      <w:u w:val="single"/>
      <w:lang w:eastAsia="zh-CN"/>
    </w:rPr>
  </w:style>
  <w:style w:type="character" w:customStyle="1" w:styleId="titleblue14">
    <w:name w:val="titleblue14"/>
    <w:basedOn w:val="DefaultParagraphFont"/>
    <w:rsid w:val="00B36220"/>
  </w:style>
  <w:style w:type="paragraph" w:customStyle="1" w:styleId="FONT7">
    <w:name w:val="FONT 7"/>
    <w:qFormat/>
    <w:rsid w:val="00B36220"/>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rsid w:val="00B36220"/>
    <w:pPr>
      <w:numPr>
        <w:numId w:val="0"/>
      </w:numPr>
    </w:pPr>
  </w:style>
  <w:style w:type="paragraph" w:customStyle="1" w:styleId="StyleHeading2Underline">
    <w:name w:val="Style Heading 2 + Underline"/>
    <w:basedOn w:val="Heading2"/>
    <w:link w:val="StyleHeading2UnderlineChar"/>
    <w:rsid w:val="00B36220"/>
    <w:pPr>
      <w:tabs>
        <w:tab w:val="right" w:leader="dot" w:pos="9360"/>
      </w:tabs>
      <w:spacing w:before="240" w:after="240" w:line="240" w:lineRule="auto"/>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B36220"/>
    <w:rPr>
      <w:rFonts w:ascii="Calibri" w:eastAsia="Times New Roman" w:hAnsi="Calibri" w:cs="Times New Roman"/>
      <w:b/>
      <w:sz w:val="24"/>
      <w:szCs w:val="26"/>
      <w:u w:val="single"/>
    </w:rPr>
  </w:style>
  <w:style w:type="paragraph" w:customStyle="1" w:styleId="StyleCardText11ptUnderline">
    <w:name w:val="Style Card Text + 11 pt Underline"/>
    <w:link w:val="StyleCardText11ptUnderlineChar"/>
    <w:qFormat/>
    <w:rsid w:val="00B36220"/>
    <w:pPr>
      <w:spacing w:after="200" w:line="276" w:lineRule="auto"/>
    </w:pPr>
    <w:rPr>
      <w:rFonts w:eastAsia="Calibri"/>
      <w:szCs w:val="24"/>
      <w:u w:val="single"/>
    </w:rPr>
  </w:style>
  <w:style w:type="character" w:customStyle="1" w:styleId="StyleCardText11ptUnderlineChar">
    <w:name w:val="Style Card Text + 11 pt Underline Char"/>
    <w:link w:val="StyleCardText11ptUnderline"/>
    <w:rsid w:val="00B36220"/>
    <w:rPr>
      <w:rFonts w:eastAsia="Calibri"/>
      <w:szCs w:val="24"/>
      <w:u w:val="single"/>
    </w:rPr>
  </w:style>
  <w:style w:type="paragraph" w:customStyle="1" w:styleId="StyleCardText11ptBoldUnderline">
    <w:name w:val="Style Card Text + 11 pt Bold Underline"/>
    <w:link w:val="StyleCardText11ptBoldUnderlineChar"/>
    <w:rsid w:val="00B36220"/>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B36220"/>
    <w:rPr>
      <w:rFonts w:eastAsia="Calibri"/>
      <w:b/>
      <w:bCs/>
      <w:szCs w:val="24"/>
      <w:u w:val="single"/>
    </w:rPr>
  </w:style>
  <w:style w:type="paragraph" w:customStyle="1" w:styleId="StyleStyle49ptBold6">
    <w:name w:val="Style Style4 + 9 pt Bold6"/>
    <w:basedOn w:val="Style4"/>
    <w:link w:val="StyleStyle49ptBold6Char"/>
    <w:rsid w:val="00B36220"/>
    <w:pPr>
      <w:numPr>
        <w:numId w:val="0"/>
      </w:numPr>
    </w:pPr>
    <w:rPr>
      <w:b/>
      <w:bCs/>
    </w:rPr>
  </w:style>
  <w:style w:type="character" w:customStyle="1" w:styleId="StyleStyle49ptBold6Char">
    <w:name w:val="Style Style4 + 9 pt Bold6 Char"/>
    <w:link w:val="StyleStyle49ptBold6"/>
    <w:rsid w:val="00B36220"/>
    <w:rPr>
      <w:rFonts w:ascii="Arial Narrow" w:hAnsi="Arial Narrow"/>
      <w:b/>
      <w:bCs/>
      <w:szCs w:val="24"/>
      <w:u w:val="single"/>
    </w:rPr>
  </w:style>
  <w:style w:type="paragraph" w:customStyle="1" w:styleId="StyleUnderlined11pt">
    <w:name w:val="Style Underlined + 11 pt"/>
    <w:link w:val="StyleUnderlined11ptChar"/>
    <w:qFormat/>
    <w:rsid w:val="00B36220"/>
    <w:pPr>
      <w:spacing w:after="200" w:line="276" w:lineRule="auto"/>
    </w:pPr>
    <w:rPr>
      <w:rFonts w:ascii="Georgia" w:eastAsia="Calibri" w:hAnsi="Georgia" w:cs="Calibri"/>
      <w:sz w:val="24"/>
      <w:szCs w:val="20"/>
      <w:u w:val="single"/>
      <w:lang w:eastAsia="ja-JP"/>
    </w:rPr>
  </w:style>
  <w:style w:type="character" w:customStyle="1" w:styleId="StyleUnderlined11ptChar">
    <w:name w:val="Style Underlined + 11 pt Char"/>
    <w:basedOn w:val="DefaultParagraphFont"/>
    <w:link w:val="StyleUnderlined11pt"/>
    <w:rsid w:val="00B36220"/>
    <w:rPr>
      <w:rFonts w:ascii="Georgia" w:eastAsia="Calibri" w:hAnsi="Georgia" w:cs="Calibri"/>
      <w:sz w:val="24"/>
      <w:szCs w:val="20"/>
      <w:u w:val="single"/>
      <w:lang w:eastAsia="ja-JP"/>
    </w:rPr>
  </w:style>
  <w:style w:type="paragraph" w:customStyle="1" w:styleId="StyleCircled11pt">
    <w:name w:val="Style Circled + 11 pt"/>
    <w:basedOn w:val="Circled"/>
    <w:link w:val="StyleCircled11ptChar"/>
    <w:qFormat/>
    <w:rsid w:val="00B36220"/>
    <w:pPr>
      <w:spacing w:after="200" w:line="276" w:lineRule="auto"/>
    </w:pPr>
    <w:rPr>
      <w:rFonts w:asciiTheme="minorHAnsi" w:hAnsiTheme="minorHAnsi"/>
      <w:bCs/>
      <w:szCs w:val="24"/>
      <w:u w:val="single"/>
    </w:rPr>
  </w:style>
  <w:style w:type="character" w:customStyle="1" w:styleId="StyleCircled11ptChar">
    <w:name w:val="Style Circled + 11 pt Char"/>
    <w:link w:val="StyleCircled11pt"/>
    <w:rsid w:val="00B36220"/>
    <w:rPr>
      <w:rFonts w:eastAsia="Calibri"/>
      <w:b/>
      <w:bCs/>
      <w:szCs w:val="24"/>
      <w:u w:val="single"/>
    </w:rPr>
  </w:style>
  <w:style w:type="paragraph" w:customStyle="1" w:styleId="StyleCircled11ptBorderSinglesolidlineAuto05pt">
    <w:name w:val="Style Circled + 11 pt Border: : (Single solid line Auto  0.5 pt ..."/>
    <w:basedOn w:val="Circled"/>
    <w:link w:val="StyleCircled11ptBorderSinglesolidlineAuto05ptChar"/>
    <w:rsid w:val="00B36220"/>
    <w:pPr>
      <w:spacing w:after="200" w:line="276" w:lineRule="auto"/>
    </w:pPr>
    <w:rPr>
      <w:rFonts w:asciiTheme="minorHAnsi" w:hAnsiTheme="minorHAnsi"/>
      <w:bCs/>
      <w:szCs w:val="24"/>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B36220"/>
    <w:rPr>
      <w:rFonts w:eastAsia="Calibri"/>
      <w:b/>
      <w:bCs/>
      <w:szCs w:val="24"/>
      <w:u w:val="single"/>
      <w:bdr w:val="single" w:sz="4" w:space="0" w:color="auto"/>
    </w:rPr>
  </w:style>
  <w:style w:type="paragraph" w:customStyle="1" w:styleId="StyleMinimizedText11pt1">
    <w:name w:val="Style Minimized Text + 11 pt1"/>
    <w:basedOn w:val="MinimizedText"/>
    <w:link w:val="StyleMinimizedText11pt1Char"/>
    <w:qFormat/>
    <w:rsid w:val="00B36220"/>
    <w:pPr>
      <w:spacing w:after="200" w:line="276" w:lineRule="auto"/>
    </w:pPr>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B36220"/>
    <w:rPr>
      <w:rFonts w:ascii="Times New Roman" w:eastAsia="Calibri" w:hAnsi="Times New Roman" w:cs="Times New Roman"/>
      <w:sz w:val="16"/>
    </w:rPr>
  </w:style>
  <w:style w:type="paragraph" w:customStyle="1" w:styleId="Underlinestyle1">
    <w:name w:val="Underline style"/>
    <w:basedOn w:val="Normal"/>
    <w:qFormat/>
    <w:rsid w:val="00B36220"/>
    <w:pPr>
      <w:spacing w:after="0" w:line="240" w:lineRule="auto"/>
    </w:pPr>
    <w:rPr>
      <w:rFonts w:eastAsia="Calibri"/>
      <w:u w:val="single"/>
    </w:rPr>
  </w:style>
  <w:style w:type="character" w:customStyle="1" w:styleId="Style11ptUnderline3">
    <w:name w:val="Style 11 pt Underline3"/>
    <w:rsid w:val="00B36220"/>
    <w:rPr>
      <w:sz w:val="20"/>
      <w:u w:val="single"/>
    </w:rPr>
  </w:style>
  <w:style w:type="character" w:customStyle="1" w:styleId="StyleUnderlineCharChar9pt3">
    <w:name w:val="Style Underline Char Char + 9 pt3"/>
    <w:basedOn w:val="DefaultParagraphFont"/>
    <w:rsid w:val="00B36220"/>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B36220"/>
    <w:rPr>
      <w:sz w:val="20"/>
      <w:u w:val="single"/>
    </w:rPr>
  </w:style>
  <w:style w:type="character" w:customStyle="1" w:styleId="Style9ptUnderline11">
    <w:name w:val="Style 9 pt Underline11"/>
    <w:rsid w:val="00B36220"/>
    <w:rPr>
      <w:sz w:val="20"/>
      <w:u w:val="single"/>
    </w:rPr>
  </w:style>
  <w:style w:type="character" w:customStyle="1" w:styleId="Style9ptBoldUnderline5">
    <w:name w:val="Style 9 pt Bold Underline5"/>
    <w:rsid w:val="00B36220"/>
    <w:rPr>
      <w:b/>
      <w:bCs/>
      <w:sz w:val="20"/>
      <w:u w:val="single"/>
    </w:rPr>
  </w:style>
  <w:style w:type="character" w:customStyle="1" w:styleId="UnderlineChar2CharChar">
    <w:name w:val="Underline Char2 Char Char"/>
    <w:rsid w:val="00B36220"/>
    <w:rPr>
      <w:szCs w:val="24"/>
      <w:u w:val="single"/>
      <w:lang w:val="en-US" w:eastAsia="en-US" w:bidi="ar-SA"/>
    </w:rPr>
  </w:style>
  <w:style w:type="character" w:customStyle="1" w:styleId="BoldandUnderlineChar2CharCharChar">
    <w:name w:val="Bold and Underline Char2 Char Char Char"/>
    <w:link w:val="BoldandUnderlineChar2CharChar"/>
    <w:rsid w:val="00B36220"/>
    <w:rPr>
      <w:b/>
      <w:u w:val="single"/>
    </w:rPr>
  </w:style>
  <w:style w:type="paragraph" w:customStyle="1" w:styleId="textboldChar">
    <w:name w:val="text bold Char"/>
    <w:basedOn w:val="Normal"/>
    <w:link w:val="textboldCharChar"/>
    <w:rsid w:val="00B36220"/>
    <w:pPr>
      <w:spacing w:after="0" w:line="240" w:lineRule="auto"/>
      <w:ind w:left="720"/>
    </w:pPr>
    <w:rPr>
      <w:rFonts w:eastAsia="Calibri"/>
      <w:b/>
      <w:sz w:val="24"/>
      <w:u w:val="thick"/>
    </w:rPr>
  </w:style>
  <w:style w:type="character" w:customStyle="1" w:styleId="textboldCharChar">
    <w:name w:val="text bold Char Char"/>
    <w:link w:val="textboldChar"/>
    <w:rsid w:val="00B36220"/>
    <w:rPr>
      <w:rFonts w:ascii="Calibri" w:eastAsia="Calibri" w:hAnsi="Calibri"/>
      <w:b/>
      <w:sz w:val="24"/>
      <w:u w:val="thick"/>
    </w:rPr>
  </w:style>
  <w:style w:type="character" w:customStyle="1" w:styleId="snapnoshots">
    <w:name w:val="snap_noshots"/>
    <w:basedOn w:val="DefaultParagraphFont"/>
    <w:rsid w:val="00B36220"/>
  </w:style>
  <w:style w:type="character" w:customStyle="1" w:styleId="cnbcsbhdcomp">
    <w:name w:val="cnbc_sbhd_comp"/>
    <w:rsid w:val="00B36220"/>
  </w:style>
  <w:style w:type="character" w:customStyle="1" w:styleId="blox-headline">
    <w:name w:val="blox-headline"/>
    <w:rsid w:val="00B36220"/>
  </w:style>
  <w:style w:type="character" w:customStyle="1" w:styleId="Heading2CharCharCharCharCharChar1CharChar">
    <w:name w:val="Heading 2 Char Char Char Char Char Char1 Char Char"/>
    <w:basedOn w:val="DefaultParagraphFont"/>
    <w:uiPriority w:val="99"/>
    <w:rsid w:val="00B36220"/>
    <w:rPr>
      <w:rFonts w:cs="Arial"/>
      <w:b/>
      <w:bCs/>
      <w:iCs/>
      <w:sz w:val="28"/>
      <w:lang w:val="en-US" w:eastAsia="en-US"/>
    </w:rPr>
  </w:style>
  <w:style w:type="character" w:customStyle="1" w:styleId="postsubtitle">
    <w:name w:val="post_subtitle"/>
    <w:basedOn w:val="DefaultParagraphFont"/>
    <w:rsid w:val="00B36220"/>
  </w:style>
  <w:style w:type="character" w:customStyle="1" w:styleId="NoterefInText">
    <w:name w:val="_NoterefInText"/>
    <w:uiPriority w:val="99"/>
    <w:rsid w:val="00B36220"/>
    <w:rPr>
      <w:rFonts w:cs="New Baskerville"/>
      <w:color w:val="000000"/>
    </w:rPr>
  </w:style>
  <w:style w:type="character" w:customStyle="1" w:styleId="postauthor">
    <w:name w:val="postauthor"/>
    <w:basedOn w:val="DefaultParagraphFont"/>
    <w:rsid w:val="00B36220"/>
  </w:style>
  <w:style w:type="paragraph" w:customStyle="1" w:styleId="notes-source-hasnotes">
    <w:name w:val="notes-source-hasnotes"/>
    <w:basedOn w:val="Normal"/>
    <w:qFormat/>
    <w:rsid w:val="00B36220"/>
    <w:pPr>
      <w:spacing w:before="100" w:beforeAutospacing="1" w:after="100" w:afterAutospacing="1" w:line="240" w:lineRule="auto"/>
    </w:pPr>
    <w:rPr>
      <w:rFonts w:ascii="Times" w:hAnsi="Times"/>
      <w:sz w:val="20"/>
      <w:szCs w:val="20"/>
    </w:rPr>
  </w:style>
  <w:style w:type="character" w:customStyle="1" w:styleId="span">
    <w:name w:val="span"/>
    <w:basedOn w:val="DefaultParagraphFont"/>
    <w:rsid w:val="00B36220"/>
  </w:style>
  <w:style w:type="character" w:customStyle="1" w:styleId="thirdparty-logo">
    <w:name w:val="thirdparty-logo"/>
    <w:basedOn w:val="DefaultParagraphFont"/>
    <w:rsid w:val="00B36220"/>
  </w:style>
  <w:style w:type="paragraph" w:customStyle="1" w:styleId="articlemeta">
    <w:name w:val="articlemeta"/>
    <w:basedOn w:val="Normal"/>
    <w:qFormat/>
    <w:rsid w:val="00B36220"/>
    <w:pPr>
      <w:spacing w:before="100" w:beforeAutospacing="1" w:after="100" w:afterAutospacing="1" w:line="240" w:lineRule="auto"/>
    </w:pPr>
    <w:rPr>
      <w:rFonts w:ascii="Times" w:hAnsi="Times"/>
      <w:sz w:val="20"/>
      <w:szCs w:val="20"/>
    </w:rPr>
  </w:style>
  <w:style w:type="character" w:customStyle="1" w:styleId="vcard">
    <w:name w:val="vcard"/>
    <w:basedOn w:val="DefaultParagraphFont"/>
    <w:rsid w:val="00B36220"/>
  </w:style>
  <w:style w:type="character" w:customStyle="1" w:styleId="print-footnote">
    <w:name w:val="print-footnote"/>
    <w:basedOn w:val="DefaultParagraphFont"/>
    <w:rsid w:val="00B36220"/>
  </w:style>
  <w:style w:type="character" w:customStyle="1" w:styleId="datestring">
    <w:name w:val="datestring"/>
    <w:basedOn w:val="DefaultParagraphFont"/>
    <w:rsid w:val="00B36220"/>
  </w:style>
  <w:style w:type="paragraph" w:customStyle="1" w:styleId="left">
    <w:name w:val="left"/>
    <w:basedOn w:val="Normal"/>
    <w:qFormat/>
    <w:rsid w:val="00B36220"/>
    <w:pPr>
      <w:spacing w:before="100" w:beforeAutospacing="1" w:after="100" w:afterAutospacing="1" w:line="240" w:lineRule="auto"/>
    </w:pPr>
    <w:rPr>
      <w:rFonts w:ascii="Times" w:hAnsi="Times"/>
      <w:sz w:val="20"/>
      <w:szCs w:val="20"/>
    </w:rPr>
  </w:style>
  <w:style w:type="paragraph" w:customStyle="1" w:styleId="right">
    <w:name w:val="right"/>
    <w:basedOn w:val="Normal"/>
    <w:qFormat/>
    <w:rsid w:val="00B36220"/>
    <w:pPr>
      <w:spacing w:before="100" w:beforeAutospacing="1" w:after="100" w:afterAutospacing="1" w:line="240" w:lineRule="auto"/>
    </w:pPr>
    <w:rPr>
      <w:rFonts w:ascii="Times" w:hAnsi="Times"/>
      <w:sz w:val="20"/>
      <w:szCs w:val="20"/>
    </w:rPr>
  </w:style>
  <w:style w:type="character" w:customStyle="1" w:styleId="gptad">
    <w:name w:val="gptad"/>
    <w:basedOn w:val="DefaultParagraphFont"/>
    <w:rsid w:val="00B36220"/>
  </w:style>
  <w:style w:type="paragraph" w:customStyle="1" w:styleId="creditpostedmodified">
    <w:name w:val="credit_posted_modified"/>
    <w:basedOn w:val="Normal"/>
    <w:qFormat/>
    <w:rsid w:val="00B36220"/>
    <w:pPr>
      <w:spacing w:before="100" w:beforeAutospacing="1" w:after="100" w:afterAutospacing="1" w:line="240" w:lineRule="auto"/>
    </w:pPr>
    <w:rPr>
      <w:rFonts w:ascii="Times" w:hAnsi="Times"/>
      <w:sz w:val="20"/>
      <w:szCs w:val="20"/>
    </w:rPr>
  </w:style>
  <w:style w:type="character" w:customStyle="1" w:styleId="creditline">
    <w:name w:val="creditline"/>
    <w:basedOn w:val="DefaultParagraphFont"/>
    <w:rsid w:val="00B36220"/>
  </w:style>
  <w:style w:type="character" w:customStyle="1" w:styleId="grd">
    <w:name w:val="grd"/>
    <w:basedOn w:val="DefaultParagraphFont"/>
    <w:rsid w:val="00B36220"/>
  </w:style>
  <w:style w:type="paragraph" w:customStyle="1" w:styleId="hs-text-container">
    <w:name w:val="hs-text-container"/>
    <w:basedOn w:val="Normal"/>
    <w:qFormat/>
    <w:rsid w:val="00B36220"/>
    <w:pPr>
      <w:spacing w:before="100" w:beforeAutospacing="1" w:after="100" w:afterAutospacing="1" w:line="240" w:lineRule="auto"/>
    </w:pPr>
    <w:rPr>
      <w:rFonts w:ascii="Times" w:hAnsi="Times"/>
      <w:sz w:val="20"/>
      <w:szCs w:val="20"/>
    </w:rPr>
  </w:style>
  <w:style w:type="character" w:customStyle="1" w:styleId="changed">
    <w:name w:val="changed"/>
    <w:basedOn w:val="DefaultParagraphFont"/>
    <w:rsid w:val="00B36220"/>
  </w:style>
  <w:style w:type="character" w:customStyle="1" w:styleId="article-author-name">
    <w:name w:val="article-author-name"/>
    <w:basedOn w:val="DefaultParagraphFont"/>
    <w:rsid w:val="00B36220"/>
  </w:style>
  <w:style w:type="character" w:customStyle="1" w:styleId="bioexcerpt">
    <w:name w:val="bio_excerpt"/>
    <w:basedOn w:val="DefaultParagraphFont"/>
    <w:rsid w:val="00B36220"/>
  </w:style>
  <w:style w:type="character" w:customStyle="1" w:styleId="commentcount">
    <w:name w:val="comment_count"/>
    <w:basedOn w:val="DefaultParagraphFont"/>
    <w:rsid w:val="00B36220"/>
  </w:style>
  <w:style w:type="character" w:customStyle="1" w:styleId="searchtermshighlighted">
    <w:name w:val="searchtermshighlighted"/>
    <w:basedOn w:val="DefaultParagraphFont"/>
    <w:rsid w:val="00B36220"/>
  </w:style>
  <w:style w:type="character" w:customStyle="1" w:styleId="contributornametrigger">
    <w:name w:val="contributornametrigger"/>
    <w:basedOn w:val="DefaultParagraphFont"/>
    <w:rsid w:val="00B36220"/>
  </w:style>
  <w:style w:type="character" w:customStyle="1" w:styleId="bylinepipe">
    <w:name w:val="bylinepipe"/>
    <w:basedOn w:val="DefaultParagraphFont"/>
    <w:rsid w:val="00B36220"/>
  </w:style>
  <w:style w:type="character" w:customStyle="1" w:styleId="lucenesearchresulturlb">
    <w:name w:val="lucene_search_result_url_b"/>
    <w:basedOn w:val="DefaultParagraphFont"/>
    <w:rsid w:val="00B36220"/>
  </w:style>
  <w:style w:type="character" w:customStyle="1" w:styleId="faculty-title">
    <w:name w:val="faculty-title"/>
    <w:basedOn w:val="DefaultParagraphFont"/>
    <w:rsid w:val="00B36220"/>
  </w:style>
  <w:style w:type="character" w:customStyle="1" w:styleId="issue">
    <w:name w:val="issue"/>
    <w:basedOn w:val="DefaultParagraphFont"/>
    <w:rsid w:val="00B36220"/>
  </w:style>
  <w:style w:type="character" w:customStyle="1" w:styleId="pages">
    <w:name w:val="pages"/>
    <w:basedOn w:val="DefaultParagraphFont"/>
    <w:rsid w:val="00B36220"/>
  </w:style>
  <w:style w:type="character" w:customStyle="1" w:styleId="person">
    <w:name w:val="person"/>
    <w:basedOn w:val="DefaultParagraphFont"/>
    <w:rsid w:val="00B36220"/>
  </w:style>
  <w:style w:type="character" w:customStyle="1" w:styleId="corresponding">
    <w:name w:val="corresponding"/>
    <w:basedOn w:val="DefaultParagraphFont"/>
    <w:rsid w:val="00B36220"/>
  </w:style>
  <w:style w:type="paragraph" w:customStyle="1" w:styleId="entry-meta">
    <w:name w:val="entry-meta"/>
    <w:basedOn w:val="Normal"/>
    <w:qFormat/>
    <w:rsid w:val="00B36220"/>
    <w:pPr>
      <w:spacing w:before="100" w:beforeAutospacing="1" w:after="100" w:afterAutospacing="1" w:line="240" w:lineRule="auto"/>
    </w:pPr>
    <w:rPr>
      <w:rFonts w:ascii="Times" w:hAnsi="Times"/>
      <w:sz w:val="20"/>
      <w:szCs w:val="20"/>
    </w:rPr>
  </w:style>
  <w:style w:type="character" w:customStyle="1" w:styleId="post-time">
    <w:name w:val="post-time"/>
    <w:basedOn w:val="DefaultParagraphFont"/>
    <w:rsid w:val="00B36220"/>
  </w:style>
  <w:style w:type="character" w:customStyle="1" w:styleId="post-category">
    <w:name w:val="post-category"/>
    <w:basedOn w:val="DefaultParagraphFont"/>
    <w:rsid w:val="00B36220"/>
  </w:style>
  <w:style w:type="paragraph" w:customStyle="1" w:styleId="articledetails">
    <w:name w:val="articledetails"/>
    <w:basedOn w:val="Normal"/>
    <w:qFormat/>
    <w:rsid w:val="00B36220"/>
    <w:pPr>
      <w:spacing w:before="100" w:beforeAutospacing="1" w:after="100" w:afterAutospacing="1" w:line="240" w:lineRule="auto"/>
    </w:pPr>
    <w:rPr>
      <w:rFonts w:ascii="Times" w:hAnsi="Times"/>
      <w:sz w:val="20"/>
      <w:szCs w:val="20"/>
    </w:rPr>
  </w:style>
  <w:style w:type="character" w:customStyle="1" w:styleId="posted-and-updated">
    <w:name w:val="posted-and-updated"/>
    <w:basedOn w:val="DefaultParagraphFont"/>
    <w:rsid w:val="00B36220"/>
  </w:style>
  <w:style w:type="paragraph" w:customStyle="1" w:styleId="aff">
    <w:name w:val="aff"/>
    <w:basedOn w:val="Normal"/>
    <w:qFormat/>
    <w:rsid w:val="00B36220"/>
    <w:pPr>
      <w:spacing w:before="100" w:beforeAutospacing="1" w:after="100" w:afterAutospacing="1" w:line="240" w:lineRule="auto"/>
    </w:pPr>
    <w:rPr>
      <w:rFonts w:ascii="Times" w:hAnsi="Times"/>
      <w:sz w:val="20"/>
      <w:szCs w:val="20"/>
    </w:rPr>
  </w:style>
  <w:style w:type="character" w:customStyle="1" w:styleId="entry-author">
    <w:name w:val="entry-author"/>
    <w:basedOn w:val="DefaultParagraphFont"/>
    <w:rsid w:val="00B36220"/>
  </w:style>
  <w:style w:type="character" w:customStyle="1" w:styleId="entry-author-name">
    <w:name w:val="entry-author-name"/>
    <w:basedOn w:val="DefaultParagraphFont"/>
    <w:rsid w:val="00B36220"/>
  </w:style>
  <w:style w:type="character" w:customStyle="1" w:styleId="contrib-degrees">
    <w:name w:val="contrib-degrees"/>
    <w:basedOn w:val="DefaultParagraphFont"/>
    <w:rsid w:val="00B36220"/>
  </w:style>
  <w:style w:type="character" w:customStyle="1" w:styleId="contrib-on-behalf-of">
    <w:name w:val="contrib-on-behalf-of"/>
    <w:basedOn w:val="DefaultParagraphFont"/>
    <w:rsid w:val="00B36220"/>
  </w:style>
  <w:style w:type="character" w:customStyle="1" w:styleId="pubtime">
    <w:name w:val="pubtime"/>
    <w:basedOn w:val="DefaultParagraphFont"/>
    <w:rsid w:val="00B36220"/>
  </w:style>
  <w:style w:type="character" w:customStyle="1" w:styleId="fbcommentscount">
    <w:name w:val="fb_comments_count"/>
    <w:basedOn w:val="DefaultParagraphFont"/>
    <w:rsid w:val="00B36220"/>
  </w:style>
  <w:style w:type="character" w:customStyle="1" w:styleId="stsharethiscustom">
    <w:name w:val="st_sharethis_custom"/>
    <w:basedOn w:val="DefaultParagraphFont"/>
    <w:rsid w:val="00B36220"/>
  </w:style>
  <w:style w:type="paragraph" w:customStyle="1" w:styleId="permalinkable">
    <w:name w:val="permalinkable"/>
    <w:basedOn w:val="Normal"/>
    <w:qFormat/>
    <w:rsid w:val="00B36220"/>
    <w:pPr>
      <w:spacing w:before="100" w:beforeAutospacing="1" w:after="100" w:afterAutospacing="1" w:line="240" w:lineRule="auto"/>
    </w:pPr>
    <w:rPr>
      <w:rFonts w:ascii="Times" w:hAnsi="Times"/>
      <w:sz w:val="20"/>
      <w:szCs w:val="20"/>
    </w:rPr>
  </w:style>
  <w:style w:type="character" w:customStyle="1" w:styleId="post-date">
    <w:name w:val="post-date"/>
    <w:basedOn w:val="DefaultParagraphFont"/>
    <w:rsid w:val="00B36220"/>
  </w:style>
  <w:style w:type="character" w:customStyle="1" w:styleId="articleauthor0">
    <w:name w:val="article_author"/>
    <w:basedOn w:val="DefaultParagraphFont"/>
    <w:rsid w:val="00B36220"/>
  </w:style>
  <w:style w:type="character" w:customStyle="1" w:styleId="articleissue">
    <w:name w:val="article_issue"/>
    <w:basedOn w:val="DefaultParagraphFont"/>
    <w:rsid w:val="00B36220"/>
  </w:style>
  <w:style w:type="character" w:customStyle="1" w:styleId="a-size-large">
    <w:name w:val="a-size-large"/>
    <w:basedOn w:val="DefaultParagraphFont"/>
    <w:rsid w:val="00B36220"/>
  </w:style>
  <w:style w:type="character" w:customStyle="1" w:styleId="a-size-medium">
    <w:name w:val="a-size-medium"/>
    <w:basedOn w:val="DefaultParagraphFont"/>
    <w:rsid w:val="00B36220"/>
  </w:style>
  <w:style w:type="character" w:customStyle="1" w:styleId="contribution">
    <w:name w:val="contribution"/>
    <w:basedOn w:val="DefaultParagraphFont"/>
    <w:rsid w:val="00B36220"/>
  </w:style>
  <w:style w:type="character" w:customStyle="1" w:styleId="a-color-secondary">
    <w:name w:val="a-color-secondary"/>
    <w:basedOn w:val="DefaultParagraphFont"/>
    <w:rsid w:val="00B36220"/>
  </w:style>
  <w:style w:type="paragraph" w:customStyle="1" w:styleId="sbyline">
    <w:name w:val="sbyline"/>
    <w:basedOn w:val="Normal"/>
    <w:qFormat/>
    <w:rsid w:val="00B36220"/>
    <w:pPr>
      <w:spacing w:before="100" w:beforeAutospacing="1" w:after="100" w:afterAutospacing="1" w:line="240" w:lineRule="auto"/>
    </w:pPr>
    <w:rPr>
      <w:rFonts w:ascii="Times" w:hAnsi="Times"/>
      <w:sz w:val="20"/>
      <w:szCs w:val="20"/>
    </w:rPr>
  </w:style>
  <w:style w:type="character" w:customStyle="1" w:styleId="ui-author">
    <w:name w:val="ui-author"/>
    <w:basedOn w:val="DefaultParagraphFont"/>
    <w:rsid w:val="00B36220"/>
  </w:style>
  <w:style w:type="character" w:customStyle="1" w:styleId="ui-staffline">
    <w:name w:val="ui-staffline"/>
    <w:basedOn w:val="DefaultParagraphFont"/>
    <w:rsid w:val="00B36220"/>
  </w:style>
  <w:style w:type="paragraph" w:customStyle="1" w:styleId="promotion-tag-p">
    <w:name w:val="promotion-tag-p"/>
    <w:basedOn w:val="Normal"/>
    <w:qFormat/>
    <w:rsid w:val="00B36220"/>
    <w:pPr>
      <w:spacing w:before="100" w:beforeAutospacing="1" w:after="100" w:afterAutospacing="1" w:line="240" w:lineRule="auto"/>
    </w:pPr>
    <w:rPr>
      <w:rFonts w:ascii="Times" w:hAnsi="Times"/>
      <w:sz w:val="20"/>
      <w:szCs w:val="20"/>
    </w:rPr>
  </w:style>
  <w:style w:type="character" w:customStyle="1" w:styleId="value">
    <w:name w:val="value"/>
    <w:basedOn w:val="DefaultParagraphFont"/>
    <w:rsid w:val="00B36220"/>
  </w:style>
  <w:style w:type="character" w:customStyle="1" w:styleId="specialissuelabel">
    <w:name w:val="specialissuelabel"/>
    <w:basedOn w:val="DefaultParagraphFont"/>
    <w:rsid w:val="00B36220"/>
  </w:style>
  <w:style w:type="character" w:customStyle="1" w:styleId="wp-smiley">
    <w:name w:val="wp-smiley"/>
    <w:basedOn w:val="DefaultParagraphFont"/>
    <w:rsid w:val="00B36220"/>
  </w:style>
  <w:style w:type="character" w:customStyle="1" w:styleId="artjournal">
    <w:name w:val="art_journal"/>
    <w:basedOn w:val="DefaultParagraphFont"/>
    <w:rsid w:val="00B36220"/>
  </w:style>
  <w:style w:type="character" w:customStyle="1" w:styleId="artdatevolumeissuepart">
    <w:name w:val="art_datevolumeissuepart"/>
    <w:basedOn w:val="DefaultParagraphFont"/>
    <w:rsid w:val="00B36220"/>
  </w:style>
  <w:style w:type="character" w:customStyle="1" w:styleId="artpages">
    <w:name w:val="art_pages"/>
    <w:basedOn w:val="DefaultParagraphFont"/>
    <w:rsid w:val="00B36220"/>
  </w:style>
  <w:style w:type="paragraph" w:customStyle="1" w:styleId="lede">
    <w:name w:val="lede"/>
    <w:basedOn w:val="Normal"/>
    <w:qFormat/>
    <w:rsid w:val="00B36220"/>
    <w:pPr>
      <w:spacing w:before="100" w:beforeAutospacing="1" w:after="100" w:afterAutospacing="1" w:line="240" w:lineRule="auto"/>
    </w:pPr>
    <w:rPr>
      <w:rFonts w:ascii="Times" w:hAnsi="Times"/>
      <w:sz w:val="20"/>
      <w:szCs w:val="20"/>
    </w:rPr>
  </w:style>
  <w:style w:type="character" w:customStyle="1" w:styleId="singlehighlightclass">
    <w:name w:val="single_highlight_class"/>
    <w:basedOn w:val="DefaultParagraphFont"/>
    <w:rsid w:val="00B36220"/>
  </w:style>
  <w:style w:type="character" w:customStyle="1" w:styleId="degree">
    <w:name w:val="degree"/>
    <w:basedOn w:val="DefaultParagraphFont"/>
    <w:rsid w:val="00B36220"/>
  </w:style>
  <w:style w:type="character" w:customStyle="1" w:styleId="major">
    <w:name w:val="major"/>
    <w:basedOn w:val="DefaultParagraphFont"/>
    <w:rsid w:val="00B36220"/>
  </w:style>
  <w:style w:type="character" w:customStyle="1" w:styleId="views">
    <w:name w:val="views"/>
    <w:basedOn w:val="DefaultParagraphFont"/>
    <w:rsid w:val="00B36220"/>
  </w:style>
  <w:style w:type="character" w:customStyle="1" w:styleId="stmainservices">
    <w:name w:val="stmainservices"/>
    <w:basedOn w:val="DefaultParagraphFont"/>
    <w:rsid w:val="00B36220"/>
  </w:style>
  <w:style w:type="character" w:customStyle="1" w:styleId="stbubblehcount">
    <w:name w:val="stbubble_hcount"/>
    <w:basedOn w:val="DefaultParagraphFont"/>
    <w:rsid w:val="00B36220"/>
  </w:style>
  <w:style w:type="paragraph" w:customStyle="1" w:styleId="Document">
    <w:name w:val="_Document"/>
    <w:basedOn w:val="Default"/>
    <w:next w:val="Default"/>
    <w:uiPriority w:val="99"/>
    <w:qFormat/>
    <w:rsid w:val="00B36220"/>
    <w:rPr>
      <w:rFonts w:ascii="New Baskerville" w:eastAsiaTheme="minorEastAsia" w:hAnsi="New Baskerville"/>
      <w:color w:val="auto"/>
    </w:rPr>
  </w:style>
  <w:style w:type="paragraph" w:customStyle="1" w:styleId="SubHead1">
    <w:name w:val="_SubHead1"/>
    <w:basedOn w:val="Default"/>
    <w:next w:val="Default"/>
    <w:uiPriority w:val="99"/>
    <w:qFormat/>
    <w:rsid w:val="00B36220"/>
    <w:rPr>
      <w:rFonts w:ascii="New Baskerville" w:eastAsiaTheme="minorEastAsia" w:hAnsi="New Baskerville"/>
      <w:color w:val="auto"/>
    </w:rPr>
  </w:style>
  <w:style w:type="paragraph" w:customStyle="1" w:styleId="SubHead2">
    <w:name w:val="_SubHead2"/>
    <w:basedOn w:val="Default"/>
    <w:next w:val="Default"/>
    <w:uiPriority w:val="99"/>
    <w:qFormat/>
    <w:rsid w:val="00B36220"/>
    <w:rPr>
      <w:rFonts w:ascii="New Baskerville" w:eastAsiaTheme="minorEastAsia" w:hAnsi="New Baskerville"/>
      <w:color w:val="auto"/>
    </w:rPr>
  </w:style>
  <w:style w:type="paragraph" w:customStyle="1" w:styleId="collapsed-hide">
    <w:name w:val="collapsed-hide"/>
    <w:basedOn w:val="Normal"/>
    <w:qFormat/>
    <w:rsid w:val="00B36220"/>
    <w:pPr>
      <w:spacing w:before="100" w:beforeAutospacing="1" w:after="100" w:afterAutospacing="1" w:line="240" w:lineRule="auto"/>
    </w:pPr>
    <w:rPr>
      <w:rFonts w:ascii="Times" w:hAnsi="Times"/>
      <w:sz w:val="20"/>
      <w:szCs w:val="20"/>
    </w:rPr>
  </w:style>
  <w:style w:type="paragraph" w:customStyle="1" w:styleId="odd">
    <w:name w:val="odd"/>
    <w:basedOn w:val="Normal"/>
    <w:qFormat/>
    <w:rsid w:val="00B36220"/>
    <w:pPr>
      <w:spacing w:before="100" w:beforeAutospacing="1" w:after="100" w:afterAutospacing="1" w:line="240" w:lineRule="auto"/>
    </w:pPr>
    <w:rPr>
      <w:rFonts w:ascii="Times" w:hAnsi="Times"/>
      <w:sz w:val="20"/>
      <w:szCs w:val="20"/>
    </w:rPr>
  </w:style>
  <w:style w:type="character" w:customStyle="1" w:styleId="article-author">
    <w:name w:val="article-author"/>
    <w:basedOn w:val="DefaultParagraphFont"/>
    <w:rsid w:val="00B36220"/>
  </w:style>
  <w:style w:type="character" w:customStyle="1" w:styleId="tolocaltime">
    <w:name w:val="tolocaltime"/>
    <w:basedOn w:val="DefaultParagraphFont"/>
    <w:rsid w:val="00B36220"/>
  </w:style>
  <w:style w:type="character" w:customStyle="1" w:styleId="pb-byline">
    <w:name w:val="pb-byline"/>
    <w:basedOn w:val="DefaultParagraphFont"/>
    <w:rsid w:val="00B36220"/>
  </w:style>
  <w:style w:type="character" w:customStyle="1" w:styleId="pb-timestamp">
    <w:name w:val="pb-timestamp"/>
    <w:basedOn w:val="DefaultParagraphFont"/>
    <w:rsid w:val="00B36220"/>
  </w:style>
  <w:style w:type="character" w:customStyle="1" w:styleId="posted-on">
    <w:name w:val="posted-on"/>
    <w:basedOn w:val="DefaultParagraphFont"/>
    <w:rsid w:val="00B36220"/>
  </w:style>
  <w:style w:type="character" w:customStyle="1" w:styleId="even">
    <w:name w:val="even"/>
    <w:basedOn w:val="DefaultParagraphFont"/>
    <w:rsid w:val="00B36220"/>
  </w:style>
  <w:style w:type="character" w:customStyle="1" w:styleId="foreground">
    <w:name w:val="foreground"/>
    <w:basedOn w:val="DefaultParagraphFont"/>
    <w:rsid w:val="00B36220"/>
  </w:style>
  <w:style w:type="paragraph" w:customStyle="1" w:styleId="volissue">
    <w:name w:val="volissue"/>
    <w:basedOn w:val="Normal"/>
    <w:qFormat/>
    <w:rsid w:val="00B36220"/>
    <w:pPr>
      <w:spacing w:before="100" w:beforeAutospacing="1" w:after="100" w:afterAutospacing="1" w:line="240" w:lineRule="auto"/>
    </w:pPr>
    <w:rPr>
      <w:rFonts w:ascii="Times" w:hAnsi="Times"/>
      <w:sz w:val="20"/>
      <w:szCs w:val="20"/>
    </w:rPr>
  </w:style>
  <w:style w:type="character" w:customStyle="1" w:styleId="cat-date-line4">
    <w:name w:val="cat-date-line4"/>
    <w:basedOn w:val="DefaultParagraphFont"/>
    <w:rsid w:val="00B36220"/>
  </w:style>
  <w:style w:type="character" w:customStyle="1" w:styleId="articledate">
    <w:name w:val="articledate"/>
    <w:basedOn w:val="DefaultParagraphFont"/>
    <w:rsid w:val="00B36220"/>
  </w:style>
  <w:style w:type="character" w:customStyle="1" w:styleId="post-byline">
    <w:name w:val="post-byline"/>
    <w:basedOn w:val="DefaultParagraphFont"/>
    <w:rsid w:val="00B36220"/>
  </w:style>
  <w:style w:type="character" w:customStyle="1" w:styleId="upper">
    <w:name w:val="upper"/>
    <w:basedOn w:val="DefaultParagraphFont"/>
    <w:rsid w:val="00B36220"/>
  </w:style>
  <w:style w:type="character" w:customStyle="1" w:styleId="metadate">
    <w:name w:val="meta_date"/>
    <w:basedOn w:val="DefaultParagraphFont"/>
    <w:rsid w:val="00B36220"/>
  </w:style>
  <w:style w:type="character" w:customStyle="1" w:styleId="fa">
    <w:name w:val="fa"/>
    <w:basedOn w:val="DefaultParagraphFont"/>
    <w:rsid w:val="00B36220"/>
  </w:style>
  <w:style w:type="character" w:customStyle="1" w:styleId="longname">
    <w:name w:val="longname"/>
    <w:basedOn w:val="DefaultParagraphFont"/>
    <w:rsid w:val="00B36220"/>
  </w:style>
  <w:style w:type="character" w:customStyle="1" w:styleId="echocontainer">
    <w:name w:val="echo_container"/>
    <w:basedOn w:val="DefaultParagraphFont"/>
    <w:rsid w:val="00B36220"/>
  </w:style>
  <w:style w:type="character" w:customStyle="1" w:styleId="comment-display">
    <w:name w:val="comment-display"/>
    <w:basedOn w:val="DefaultParagraphFont"/>
    <w:rsid w:val="00B36220"/>
  </w:style>
  <w:style w:type="paragraph" w:customStyle="1" w:styleId="comment-count-label">
    <w:name w:val="comment-count-label"/>
    <w:basedOn w:val="Normal"/>
    <w:rsid w:val="00B36220"/>
    <w:pPr>
      <w:spacing w:before="100" w:beforeAutospacing="1" w:after="100" w:afterAutospacing="1" w:line="240" w:lineRule="auto"/>
    </w:pPr>
    <w:rPr>
      <w:rFonts w:ascii="Times" w:hAnsi="Times"/>
      <w:sz w:val="20"/>
      <w:szCs w:val="20"/>
    </w:rPr>
  </w:style>
  <w:style w:type="character" w:customStyle="1" w:styleId="echo-counter">
    <w:name w:val="echo-counter"/>
    <w:basedOn w:val="DefaultParagraphFont"/>
    <w:rsid w:val="00B36220"/>
  </w:style>
  <w:style w:type="character" w:customStyle="1" w:styleId="discussion-policy">
    <w:name w:val="discussion-policy"/>
    <w:basedOn w:val="DefaultParagraphFont"/>
    <w:rsid w:val="00B36220"/>
  </w:style>
  <w:style w:type="character" w:customStyle="1" w:styleId="echo-apps-conversations-streamcaption">
    <w:name w:val="echo-apps-conversations-streamcaption"/>
    <w:basedOn w:val="DefaultParagraphFont"/>
    <w:rsid w:val="00B36220"/>
  </w:style>
  <w:style w:type="character" w:customStyle="1" w:styleId="echo-streamserver-controls-stream-item-text">
    <w:name w:val="echo-streamserver-controls-stream-item-text"/>
    <w:basedOn w:val="DefaultParagraphFont"/>
    <w:rsid w:val="00B36220"/>
  </w:style>
  <w:style w:type="character" w:customStyle="1" w:styleId="echo-streamserver-controls-facepile-more">
    <w:name w:val="echo-streamserver-controls-facepile-more"/>
    <w:basedOn w:val="DefaultParagraphFont"/>
    <w:rsid w:val="00B36220"/>
  </w:style>
  <w:style w:type="character" w:customStyle="1" w:styleId="echo-primaryfont">
    <w:name w:val="echo-primaryfont"/>
    <w:basedOn w:val="DefaultParagraphFont"/>
    <w:rsid w:val="00B36220"/>
  </w:style>
  <w:style w:type="character" w:customStyle="1" w:styleId="section">
    <w:name w:val="section"/>
    <w:basedOn w:val="DefaultParagraphFont"/>
    <w:rsid w:val="00B36220"/>
  </w:style>
  <w:style w:type="character" w:customStyle="1" w:styleId="wpsr-txt-headline">
    <w:name w:val="wpsr-txt-headline"/>
    <w:basedOn w:val="DefaultParagraphFont"/>
    <w:rsid w:val="00B36220"/>
  </w:style>
  <w:style w:type="character" w:customStyle="1" w:styleId="asset-metabar-author">
    <w:name w:val="asset-metabar-author"/>
    <w:basedOn w:val="DefaultParagraphFont"/>
    <w:rsid w:val="00B36220"/>
  </w:style>
  <w:style w:type="character" w:customStyle="1" w:styleId="asset-metabar-time">
    <w:name w:val="asset-metabar-time"/>
    <w:basedOn w:val="DefaultParagraphFont"/>
    <w:rsid w:val="00B36220"/>
  </w:style>
  <w:style w:type="character" w:customStyle="1" w:styleId="eza-dateline">
    <w:name w:val="eza-dateline"/>
    <w:basedOn w:val="DefaultParagraphFont"/>
    <w:rsid w:val="00B36220"/>
  </w:style>
  <w:style w:type="character" w:customStyle="1" w:styleId="eza-authors">
    <w:name w:val="eza-authors"/>
    <w:basedOn w:val="DefaultParagraphFont"/>
    <w:rsid w:val="00B36220"/>
  </w:style>
  <w:style w:type="character" w:customStyle="1" w:styleId="csmstaff">
    <w:name w:val="csm_staff"/>
    <w:basedOn w:val="DefaultParagraphFont"/>
    <w:rsid w:val="00B36220"/>
  </w:style>
  <w:style w:type="paragraph" w:customStyle="1" w:styleId="mol-para-with-font">
    <w:name w:val="mol-para-with-font"/>
    <w:basedOn w:val="Normal"/>
    <w:rsid w:val="00B36220"/>
    <w:pPr>
      <w:spacing w:before="100" w:beforeAutospacing="1" w:after="100" w:afterAutospacing="1" w:line="240" w:lineRule="auto"/>
    </w:pPr>
    <w:rPr>
      <w:rFonts w:ascii="Times" w:hAnsi="Times"/>
      <w:sz w:val="20"/>
      <w:szCs w:val="20"/>
    </w:rPr>
  </w:style>
  <w:style w:type="character" w:customStyle="1" w:styleId="article-timestamp">
    <w:name w:val="article-timestamp"/>
    <w:basedOn w:val="DefaultParagraphFont"/>
    <w:rsid w:val="00B36220"/>
  </w:style>
  <w:style w:type="character" w:customStyle="1" w:styleId="byline-text">
    <w:name w:val="byline-text"/>
    <w:basedOn w:val="DefaultParagraphFont"/>
    <w:rsid w:val="00B36220"/>
  </w:style>
  <w:style w:type="character" w:customStyle="1" w:styleId="itemauthor">
    <w:name w:val="itemauthor"/>
    <w:basedOn w:val="DefaultParagraphFont"/>
    <w:rsid w:val="00B36220"/>
  </w:style>
  <w:style w:type="character" w:customStyle="1" w:styleId="itemdatecreated">
    <w:name w:val="itemdatecreated"/>
    <w:basedOn w:val="DefaultParagraphFont"/>
    <w:rsid w:val="00B36220"/>
  </w:style>
  <w:style w:type="character" w:customStyle="1" w:styleId="slug-metadata-note">
    <w:name w:val="slug-metadata-note"/>
    <w:basedOn w:val="DefaultParagraphFont"/>
    <w:rsid w:val="00B36220"/>
  </w:style>
  <w:style w:type="character" w:customStyle="1" w:styleId="drop-capped">
    <w:name w:val="drop-capped"/>
    <w:basedOn w:val="DefaultParagraphFont"/>
    <w:rsid w:val="00B36220"/>
  </w:style>
  <w:style w:type="paragraph" w:customStyle="1" w:styleId="articleopinion-standfirst">
    <w:name w:val="articleopinion-standfirst"/>
    <w:basedOn w:val="Normal"/>
    <w:rsid w:val="00B36220"/>
    <w:pPr>
      <w:spacing w:before="100" w:beforeAutospacing="1" w:after="100" w:afterAutospacing="1" w:line="240" w:lineRule="auto"/>
    </w:pPr>
    <w:rPr>
      <w:rFonts w:ascii="Times" w:hAnsi="Times"/>
      <w:sz w:val="20"/>
      <w:szCs w:val="20"/>
    </w:rPr>
  </w:style>
  <w:style w:type="paragraph" w:customStyle="1" w:styleId="snippet">
    <w:name w:val="snippet"/>
    <w:basedOn w:val="Normal"/>
    <w:rsid w:val="00B36220"/>
    <w:pPr>
      <w:spacing w:before="100" w:beforeAutospacing="1" w:after="100" w:afterAutospacing="1" w:line="240" w:lineRule="auto"/>
    </w:pPr>
    <w:rPr>
      <w:rFonts w:ascii="Times" w:hAnsi="Times"/>
      <w:sz w:val="20"/>
      <w:szCs w:val="20"/>
    </w:rPr>
  </w:style>
  <w:style w:type="character" w:customStyle="1" w:styleId="thetitle">
    <w:name w:val="the_title"/>
    <w:basedOn w:val="DefaultParagraphFont"/>
    <w:rsid w:val="00B36220"/>
  </w:style>
  <w:style w:type="character" w:customStyle="1" w:styleId="view-count">
    <w:name w:val="view-count"/>
    <w:basedOn w:val="DefaultParagraphFont"/>
    <w:rsid w:val="00B36220"/>
  </w:style>
  <w:style w:type="character" w:customStyle="1" w:styleId="rupee">
    <w:name w:val="rupee"/>
    <w:basedOn w:val="DefaultParagraphFont"/>
    <w:rsid w:val="00B36220"/>
  </w:style>
  <w:style w:type="character" w:customStyle="1" w:styleId="grey1">
    <w:name w:val="grey1"/>
    <w:basedOn w:val="DefaultParagraphFont"/>
    <w:rsid w:val="00B36220"/>
  </w:style>
  <w:style w:type="paragraph" w:customStyle="1" w:styleId="Pa13">
    <w:name w:val="Pa13"/>
    <w:basedOn w:val="Default"/>
    <w:next w:val="Default"/>
    <w:uiPriority w:val="99"/>
    <w:rsid w:val="00B36220"/>
    <w:pPr>
      <w:spacing w:line="201" w:lineRule="atLeast"/>
    </w:pPr>
    <w:rPr>
      <w:rFonts w:eastAsiaTheme="minorEastAsia"/>
      <w:color w:val="auto"/>
    </w:rPr>
  </w:style>
  <w:style w:type="paragraph" w:customStyle="1" w:styleId="Pa14">
    <w:name w:val="Pa14"/>
    <w:basedOn w:val="Default"/>
    <w:next w:val="Default"/>
    <w:uiPriority w:val="99"/>
    <w:qFormat/>
    <w:rsid w:val="00B36220"/>
    <w:pPr>
      <w:spacing w:line="241" w:lineRule="atLeast"/>
    </w:pPr>
    <w:rPr>
      <w:rFonts w:eastAsiaTheme="minorEastAsia"/>
      <w:color w:val="auto"/>
    </w:rPr>
  </w:style>
  <w:style w:type="paragraph" w:customStyle="1" w:styleId="Pa9">
    <w:name w:val="Pa9"/>
    <w:basedOn w:val="Default"/>
    <w:next w:val="Default"/>
    <w:uiPriority w:val="99"/>
    <w:rsid w:val="00B36220"/>
    <w:pPr>
      <w:spacing w:line="241" w:lineRule="atLeast"/>
    </w:pPr>
    <w:rPr>
      <w:rFonts w:ascii="Gill Sans" w:eastAsiaTheme="minorEastAsia" w:hAnsi="Gill Sans"/>
      <w:color w:val="auto"/>
    </w:rPr>
  </w:style>
  <w:style w:type="character" w:customStyle="1" w:styleId="bureau">
    <w:name w:val="bureau"/>
    <w:basedOn w:val="DefaultParagraphFont"/>
    <w:rsid w:val="00B36220"/>
  </w:style>
  <w:style w:type="character" w:customStyle="1" w:styleId="reporttitle">
    <w:name w:val="report_title"/>
    <w:basedOn w:val="DefaultParagraphFont"/>
    <w:rsid w:val="00B36220"/>
  </w:style>
  <w:style w:type="character" w:customStyle="1" w:styleId="documenttype-longreleases">
    <w:name w:val="document_type_-_long_releases"/>
    <w:basedOn w:val="DefaultParagraphFont"/>
    <w:rsid w:val="00B36220"/>
  </w:style>
  <w:style w:type="character" w:customStyle="1" w:styleId="alt-date">
    <w:name w:val="alt-date"/>
    <w:basedOn w:val="DefaultParagraphFont"/>
    <w:rsid w:val="00B36220"/>
  </w:style>
  <w:style w:type="character" w:customStyle="1" w:styleId="entry-byline">
    <w:name w:val="entry-byline"/>
    <w:basedOn w:val="DefaultParagraphFont"/>
    <w:rsid w:val="00B36220"/>
  </w:style>
  <w:style w:type="character" w:customStyle="1" w:styleId="taglinecontrib">
    <w:name w:val="tagline_contrib"/>
    <w:basedOn w:val="DefaultParagraphFont"/>
    <w:rsid w:val="00B36220"/>
  </w:style>
  <w:style w:type="character" w:customStyle="1" w:styleId="articledate0">
    <w:name w:val="article_date"/>
    <w:basedOn w:val="DefaultParagraphFont"/>
    <w:rsid w:val="00B36220"/>
  </w:style>
  <w:style w:type="paragraph" w:customStyle="1" w:styleId="hg-daily">
    <w:name w:val="hg-daily"/>
    <w:basedOn w:val="Normal"/>
    <w:rsid w:val="00B36220"/>
    <w:pPr>
      <w:spacing w:before="100" w:beforeAutospacing="1" w:after="100" w:afterAutospacing="1" w:line="240" w:lineRule="auto"/>
    </w:pPr>
    <w:rPr>
      <w:rFonts w:ascii="Times" w:hAnsi="Times"/>
      <w:sz w:val="20"/>
      <w:szCs w:val="20"/>
    </w:rPr>
  </w:style>
  <w:style w:type="paragraph" w:customStyle="1" w:styleId="buttonheading">
    <w:name w:val="buttonheading"/>
    <w:basedOn w:val="Normal"/>
    <w:rsid w:val="00B36220"/>
    <w:pPr>
      <w:spacing w:before="100" w:beforeAutospacing="1" w:after="100" w:afterAutospacing="1" w:line="240" w:lineRule="auto"/>
    </w:pPr>
    <w:rPr>
      <w:rFonts w:ascii="Times" w:hAnsi="Times"/>
      <w:sz w:val="20"/>
      <w:szCs w:val="20"/>
    </w:rPr>
  </w:style>
  <w:style w:type="character" w:customStyle="1" w:styleId="createdate">
    <w:name w:val="createdate"/>
    <w:basedOn w:val="DefaultParagraphFont"/>
    <w:rsid w:val="00B36220"/>
  </w:style>
  <w:style w:type="character" w:customStyle="1" w:styleId="text-label">
    <w:name w:val="text-label"/>
    <w:basedOn w:val="DefaultParagraphFont"/>
    <w:rsid w:val="00B36220"/>
  </w:style>
  <w:style w:type="character" w:customStyle="1" w:styleId="metad">
    <w:name w:val="metad"/>
    <w:rsid w:val="00B36220"/>
  </w:style>
  <w:style w:type="character" w:customStyle="1" w:styleId="justify1">
    <w:name w:val="justify1"/>
    <w:rsid w:val="00B36220"/>
  </w:style>
  <w:style w:type="paragraph" w:customStyle="1" w:styleId="TOC3Char">
    <w:name w:val="TOC 3 Char"/>
    <w:basedOn w:val="Normal"/>
    <w:next w:val="Normal"/>
    <w:rsid w:val="00B36220"/>
    <w:pPr>
      <w:spacing w:after="0" w:line="240" w:lineRule="auto"/>
    </w:pPr>
    <w:rPr>
      <w:rFonts w:eastAsia="Times New Roman"/>
      <w:sz w:val="24"/>
      <w:szCs w:val="20"/>
    </w:rPr>
  </w:style>
  <w:style w:type="paragraph" w:customStyle="1" w:styleId="TOC1Char">
    <w:name w:val="TOC 1 Char"/>
    <w:basedOn w:val="Normal"/>
    <w:next w:val="Normal"/>
    <w:rsid w:val="00B36220"/>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B36220"/>
    <w:pPr>
      <w:spacing w:after="0" w:line="240" w:lineRule="auto"/>
      <w:jc w:val="both"/>
    </w:pPr>
    <w:rPr>
      <w:rFonts w:eastAsia="Times New Roman"/>
      <w:i/>
      <w:iCs/>
      <w:color w:val="000000"/>
    </w:rPr>
  </w:style>
  <w:style w:type="character" w:customStyle="1" w:styleId="MediumGrid11">
    <w:name w:val="Medium Grid 11"/>
    <w:uiPriority w:val="99"/>
    <w:rsid w:val="00B36220"/>
    <w:rPr>
      <w:color w:val="808080"/>
    </w:rPr>
  </w:style>
  <w:style w:type="paragraph" w:customStyle="1" w:styleId="PlaceholderText2">
    <w:name w:val="Placeholder Text2"/>
    <w:basedOn w:val="Normal"/>
    <w:uiPriority w:val="99"/>
    <w:rsid w:val="00B36220"/>
    <w:pPr>
      <w:keepNext/>
      <w:tabs>
        <w:tab w:val="num" w:pos="360"/>
      </w:tabs>
      <w:spacing w:after="0" w:line="240" w:lineRule="auto"/>
      <w:ind w:left="360" w:hanging="360"/>
      <w:contextualSpacing/>
      <w:outlineLvl w:val="0"/>
    </w:pPr>
    <w:rPr>
      <w:rFonts w:ascii="Verdana" w:eastAsia="MS Gothic" w:hAnsi="Verdana"/>
      <w:sz w:val="20"/>
    </w:rPr>
  </w:style>
  <w:style w:type="paragraph" w:customStyle="1" w:styleId="LightShading1">
    <w:name w:val="Light Shading1"/>
    <w:basedOn w:val="Normal"/>
    <w:rsid w:val="00B36220"/>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rsid w:val="00B36220"/>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rsid w:val="00B36220"/>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rsid w:val="00B36220"/>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rsid w:val="00B36220"/>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rsid w:val="00B36220"/>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rsid w:val="00B36220"/>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rsid w:val="00B36220"/>
    <w:pPr>
      <w:spacing w:before="100" w:beforeAutospacing="1" w:after="100" w:afterAutospacing="1" w:line="240" w:lineRule="auto"/>
    </w:pPr>
    <w:rPr>
      <w:rFonts w:ascii="Times" w:hAnsi="Times"/>
      <w:sz w:val="20"/>
      <w:szCs w:val="20"/>
    </w:rPr>
  </w:style>
  <w:style w:type="paragraph" w:customStyle="1" w:styleId="bylineaffiliation">
    <w:name w:val="bylineaffiliation"/>
    <w:basedOn w:val="Normal"/>
    <w:rsid w:val="00B36220"/>
    <w:pPr>
      <w:spacing w:before="100" w:beforeAutospacing="1" w:after="100" w:afterAutospacing="1" w:line="240" w:lineRule="auto"/>
    </w:pPr>
    <w:rPr>
      <w:rFonts w:ascii="Times" w:hAnsi="Times"/>
      <w:sz w:val="20"/>
      <w:szCs w:val="20"/>
    </w:rPr>
  </w:style>
  <w:style w:type="character" w:customStyle="1" w:styleId="apple-tab-span">
    <w:name w:val="apple-tab-span"/>
    <w:basedOn w:val="DefaultParagraphFont"/>
    <w:rsid w:val="00B36220"/>
  </w:style>
  <w:style w:type="character" w:customStyle="1" w:styleId="s2">
    <w:name w:val="s2"/>
    <w:basedOn w:val="DefaultParagraphFont"/>
    <w:rsid w:val="00B36220"/>
  </w:style>
  <w:style w:type="character" w:customStyle="1" w:styleId="s1">
    <w:name w:val="s1"/>
    <w:basedOn w:val="DefaultParagraphFont"/>
    <w:rsid w:val="00B36220"/>
  </w:style>
  <w:style w:type="paragraph" w:customStyle="1" w:styleId="LanguageEditing">
    <w:name w:val="Language Editing"/>
    <w:basedOn w:val="Normal"/>
    <w:link w:val="LanguageEditingChar"/>
    <w:qFormat/>
    <w:rsid w:val="00B36220"/>
    <w:pPr>
      <w:spacing w:after="0" w:line="240" w:lineRule="auto"/>
    </w:pPr>
    <w:rPr>
      <w:rFonts w:eastAsia="Times New Roman"/>
      <w:strike/>
    </w:rPr>
  </w:style>
  <w:style w:type="character" w:customStyle="1" w:styleId="LanguageEditingChar">
    <w:name w:val="Language Editing Char"/>
    <w:basedOn w:val="DefaultParagraphFont"/>
    <w:link w:val="LanguageEditing"/>
    <w:locked/>
    <w:rsid w:val="00B36220"/>
    <w:rPr>
      <w:rFonts w:ascii="Calibri" w:eastAsia="Times New Roman" w:hAnsi="Calibri"/>
      <w:strike/>
    </w:rPr>
  </w:style>
  <w:style w:type="character" w:customStyle="1" w:styleId="action-menu-toggled-item">
    <w:name w:val="action-menu-toggled-item"/>
    <w:basedOn w:val="DefaultParagraphFont"/>
    <w:rsid w:val="00B36220"/>
    <w:rPr>
      <w:rFonts w:ascii="Times New Roman" w:hAnsi="Times New Roman"/>
    </w:rPr>
  </w:style>
  <w:style w:type="character" w:customStyle="1" w:styleId="1Tag">
    <w:name w:val="1) Tag"/>
    <w:rsid w:val="00B36220"/>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B36220"/>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B36220"/>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B36220"/>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B36220"/>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B36220"/>
    <w:pPr>
      <w:pBdr>
        <w:bottom w:val="single" w:sz="12" w:space="1" w:color="auto"/>
      </w:pBdr>
      <w:spacing w:after="0" w:line="240" w:lineRule="auto"/>
      <w:jc w:val="center"/>
      <w:outlineLvl w:val="0"/>
    </w:pPr>
    <w:rPr>
      <w:rFonts w:eastAsia="Times New Roman"/>
      <w:b/>
      <w:caps/>
      <w:sz w:val="40"/>
      <w:szCs w:val="40"/>
    </w:rPr>
  </w:style>
  <w:style w:type="character" w:customStyle="1" w:styleId="HeaderInitialChar">
    <w:name w:val="Header Initial Char"/>
    <w:link w:val="HeaderInitial"/>
    <w:rsid w:val="00B36220"/>
    <w:rPr>
      <w:rFonts w:ascii="Calibri" w:eastAsia="Times New Roman" w:hAnsi="Calibri"/>
      <w:b/>
      <w:caps/>
      <w:sz w:val="40"/>
      <w:szCs w:val="40"/>
    </w:rPr>
  </w:style>
  <w:style w:type="paragraph" w:customStyle="1" w:styleId="Strikethrough0">
    <w:name w:val="Strikethrough"/>
    <w:basedOn w:val="Normal"/>
    <w:link w:val="StrikethroughChar"/>
    <w:qFormat/>
    <w:rsid w:val="00B36220"/>
    <w:pPr>
      <w:spacing w:after="0" w:line="240" w:lineRule="auto"/>
    </w:pPr>
    <w:rPr>
      <w:strike/>
    </w:rPr>
  </w:style>
  <w:style w:type="character" w:customStyle="1" w:styleId="StrikethroughChar">
    <w:name w:val="Strikethrough Char"/>
    <w:basedOn w:val="DefaultParagraphFont"/>
    <w:link w:val="Strikethrough0"/>
    <w:rsid w:val="00B36220"/>
    <w:rPr>
      <w:rFonts w:ascii="Calibri" w:hAnsi="Calibri"/>
      <w:strike/>
    </w:rPr>
  </w:style>
  <w:style w:type="character" w:styleId="SubtleReference">
    <w:name w:val="Subtle Reference"/>
    <w:basedOn w:val="DefaultParagraphFont"/>
    <w:uiPriority w:val="31"/>
    <w:rsid w:val="00B36220"/>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B36220"/>
    <w:pPr>
      <w:spacing w:after="0" w:line="240" w:lineRule="auto"/>
    </w:pPr>
    <w:rPr>
      <w:rFonts w:asciiTheme="minorHAnsi" w:hAnsiTheme="minorHAnsi"/>
      <w:bCs/>
    </w:rPr>
  </w:style>
  <w:style w:type="character" w:customStyle="1" w:styleId="BoxBoldUnderline">
    <w:name w:val="Box Bold Underline"/>
    <w:rsid w:val="00B36220"/>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B36220"/>
    <w:pPr>
      <w:spacing w:after="0" w:line="240" w:lineRule="auto"/>
    </w:pPr>
    <w:rPr>
      <w:rFonts w:eastAsia="Times New Roman"/>
      <w:sz w:val="24"/>
    </w:rPr>
  </w:style>
  <w:style w:type="character" w:customStyle="1" w:styleId="NormalF6Char">
    <w:name w:val="Normal F6 Char"/>
    <w:link w:val="NormalF6"/>
    <w:rsid w:val="00B36220"/>
    <w:rPr>
      <w:rFonts w:ascii="Calibri" w:eastAsia="Times New Roman" w:hAnsi="Calibri"/>
      <w:sz w:val="24"/>
    </w:rPr>
  </w:style>
  <w:style w:type="paragraph" w:customStyle="1" w:styleId="TagNew">
    <w:name w:val="Tag New"/>
    <w:qFormat/>
    <w:rsid w:val="00B36220"/>
    <w:pPr>
      <w:spacing w:after="0" w:line="240" w:lineRule="auto"/>
    </w:pPr>
    <w:rPr>
      <w:rFonts w:ascii="Times New Roman" w:eastAsiaTheme="minorEastAsia" w:hAnsi="Times New Roman" w:cs="Times New Roman"/>
      <w:b/>
      <w:sz w:val="24"/>
      <w:szCs w:val="20"/>
    </w:rPr>
  </w:style>
  <w:style w:type="character" w:customStyle="1" w:styleId="Styleunderline11ptBoldBorderSinglesolidlineAuto">
    <w:name w:val="Style underline + 11 pt Bold Border: : (Single solid line Auto ..."/>
    <w:rsid w:val="00B36220"/>
    <w:rPr>
      <w:b/>
      <w:bCs/>
      <w:sz w:val="20"/>
      <w:u w:val="single"/>
      <w:bdr w:val="single" w:sz="4" w:space="0" w:color="auto"/>
    </w:rPr>
  </w:style>
  <w:style w:type="character" w:customStyle="1" w:styleId="postby">
    <w:name w:val="post_by"/>
    <w:rsid w:val="00B36220"/>
  </w:style>
  <w:style w:type="character" w:customStyle="1" w:styleId="postdate">
    <w:name w:val="post_date"/>
    <w:rsid w:val="00B36220"/>
  </w:style>
  <w:style w:type="character" w:customStyle="1" w:styleId="moretop">
    <w:name w:val="more_top"/>
    <w:rsid w:val="00B36220"/>
  </w:style>
  <w:style w:type="paragraph" w:customStyle="1" w:styleId="TagNew0">
    <w:name w:val="Tag_New"/>
    <w:qFormat/>
    <w:rsid w:val="00B36220"/>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B36220"/>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rsid w:val="00B36220"/>
    <w:pPr>
      <w:spacing w:before="100" w:beforeAutospacing="1" w:after="100" w:afterAutospacing="1" w:line="240" w:lineRule="auto"/>
    </w:pPr>
    <w:rPr>
      <w:rFonts w:eastAsia="Times New Roman"/>
      <w:sz w:val="24"/>
    </w:rPr>
  </w:style>
  <w:style w:type="character" w:customStyle="1" w:styleId="Boxing-New">
    <w:name w:val="Boxing - New"/>
    <w:basedOn w:val="DefaultParagraphFont"/>
    <w:rsid w:val="00B36220"/>
    <w:rPr>
      <w:rFonts w:ascii="Arial Narrow" w:hAnsi="Arial Narrow"/>
      <w:sz w:val="16"/>
      <w:u w:val="none"/>
      <w:bdr w:val="single" w:sz="4" w:space="0" w:color="auto"/>
    </w:rPr>
  </w:style>
  <w:style w:type="character" w:customStyle="1" w:styleId="StyleDebateUnderline10pt">
    <w:name w:val="Style Debate Underline + 10 pt"/>
    <w:basedOn w:val="DefaultParagraphFont"/>
    <w:rsid w:val="00B36220"/>
    <w:rPr>
      <w:rFonts w:ascii="Times New Roman" w:hAnsi="Times New Roman"/>
      <w:sz w:val="20"/>
      <w:szCs w:val="20"/>
      <w:u w:val="single"/>
    </w:rPr>
  </w:style>
  <w:style w:type="character" w:customStyle="1" w:styleId="allocatoragentsleft">
    <w:name w:val="al_locatoragentsleft"/>
    <w:basedOn w:val="DefaultParagraphFont"/>
    <w:rsid w:val="00B36220"/>
  </w:style>
  <w:style w:type="character" w:customStyle="1" w:styleId="Style12ptBoldUnderline1">
    <w:name w:val="Style 12 pt Bold Underline1"/>
    <w:rsid w:val="00B36220"/>
    <w:rPr>
      <w:b/>
      <w:bCs/>
      <w:sz w:val="24"/>
      <w:u w:val="single"/>
    </w:rPr>
  </w:style>
  <w:style w:type="paragraph" w:customStyle="1" w:styleId="Carding">
    <w:name w:val="Carding"/>
    <w:basedOn w:val="Normal"/>
    <w:uiPriority w:val="99"/>
    <w:qFormat/>
    <w:rsid w:val="00B36220"/>
    <w:pPr>
      <w:spacing w:after="0" w:line="240" w:lineRule="auto"/>
    </w:pPr>
    <w:rPr>
      <w:rFonts w:eastAsia="Times New Roman"/>
      <w:sz w:val="18"/>
    </w:rPr>
  </w:style>
  <w:style w:type="character" w:customStyle="1" w:styleId="aunderline1">
    <w:name w:val="aunderline"/>
    <w:qFormat/>
    <w:rsid w:val="00B36220"/>
    <w:rPr>
      <w:rFonts w:ascii="Times New Roman" w:hAnsi="Times New Roman"/>
      <w:sz w:val="20"/>
      <w:szCs w:val="24"/>
      <w:u w:val="thick"/>
    </w:rPr>
  </w:style>
  <w:style w:type="character" w:customStyle="1" w:styleId="StyleStyle4CharTimesNewRoman11ptBold">
    <w:name w:val="Style Style4 Char + Times New Roman 11 pt Bold"/>
    <w:rsid w:val="00B36220"/>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B36220"/>
  </w:style>
  <w:style w:type="character" w:customStyle="1" w:styleId="sensecontent">
    <w:name w:val="sense_content"/>
    <w:basedOn w:val="DefaultParagraphFont"/>
    <w:rsid w:val="00B36220"/>
  </w:style>
  <w:style w:type="character" w:customStyle="1" w:styleId="vi">
    <w:name w:val="vi"/>
    <w:basedOn w:val="DefaultParagraphFont"/>
    <w:rsid w:val="00B36220"/>
  </w:style>
  <w:style w:type="character" w:customStyle="1" w:styleId="pagetitle0">
    <w:name w:val="pagetitle"/>
    <w:basedOn w:val="DefaultParagraphFont"/>
    <w:rsid w:val="00B36220"/>
  </w:style>
  <w:style w:type="paragraph" w:customStyle="1" w:styleId="NormalWeb8">
    <w:name w:val="Normal (Web)8"/>
    <w:basedOn w:val="Normal"/>
    <w:uiPriority w:val="99"/>
    <w:qFormat/>
    <w:rsid w:val="00B36220"/>
    <w:pPr>
      <w:spacing w:before="100" w:beforeAutospacing="1" w:after="100" w:afterAutospacing="1" w:line="240" w:lineRule="auto"/>
    </w:pPr>
    <w:rPr>
      <w:rFonts w:eastAsia="Times New Roman"/>
      <w:sz w:val="18"/>
      <w:szCs w:val="18"/>
    </w:rPr>
  </w:style>
  <w:style w:type="character" w:customStyle="1" w:styleId="Heading2Char1CharCharCharCharCharC">
    <w:name w:val="Heading 2 Char1 Char Char Char Char Char C"/>
    <w:rsid w:val="00B36220"/>
    <w:rPr>
      <w:rFonts w:cs="Arial"/>
      <w:b/>
      <w:bCs/>
      <w:iCs/>
      <w:sz w:val="24"/>
      <w:szCs w:val="28"/>
      <w:lang w:val="en-US" w:eastAsia="en-US" w:bidi="ar-SA"/>
    </w:rPr>
  </w:style>
  <w:style w:type="character" w:customStyle="1" w:styleId="StyleUnderlineCharTimesBold">
    <w:name w:val="Style Underline Char + Times Bold"/>
    <w:rsid w:val="00B36220"/>
    <w:rPr>
      <w:rFonts w:ascii="Times" w:hAnsi="Times"/>
      <w:b w:val="0"/>
      <w:bCs/>
      <w:sz w:val="20"/>
      <w:u w:val="single"/>
    </w:rPr>
  </w:style>
  <w:style w:type="character" w:customStyle="1" w:styleId="blubigktbiz">
    <w:name w:val="blubigktbiz"/>
    <w:rsid w:val="00B36220"/>
  </w:style>
  <w:style w:type="character" w:customStyle="1" w:styleId="Style4CharChar">
    <w:name w:val="Style4 Char Char"/>
    <w:rsid w:val="00B36220"/>
    <w:rPr>
      <w:rFonts w:ascii="Arial Narrow" w:hAnsi="Arial Narrow"/>
      <w:noProof w:val="0"/>
      <w:szCs w:val="24"/>
      <w:u w:val="single"/>
      <w:lang w:val="en-US" w:eastAsia="en-US" w:bidi="ar-SA"/>
    </w:rPr>
  </w:style>
  <w:style w:type="character" w:customStyle="1" w:styleId="StyleEmphasisArial12ptBold">
    <w:name w:val="Style Emphasis + Arial 12 pt Bold"/>
    <w:rsid w:val="00B36220"/>
    <w:rPr>
      <w:rFonts w:ascii="Arial" w:hAnsi="Arial"/>
      <w:b/>
      <w:bCs/>
      <w:i/>
      <w:iCs/>
      <w:sz w:val="24"/>
    </w:rPr>
  </w:style>
  <w:style w:type="character" w:customStyle="1" w:styleId="super">
    <w:name w:val="super"/>
    <w:rsid w:val="00B36220"/>
  </w:style>
  <w:style w:type="character" w:customStyle="1" w:styleId="text30">
    <w:name w:val="text30"/>
    <w:rsid w:val="00B36220"/>
  </w:style>
  <w:style w:type="character" w:customStyle="1" w:styleId="uppercase">
    <w:name w:val="uppercase"/>
    <w:rsid w:val="00B36220"/>
  </w:style>
  <w:style w:type="character" w:customStyle="1" w:styleId="mainbody1">
    <w:name w:val="mainbody1"/>
    <w:rsid w:val="00B36220"/>
    <w:rPr>
      <w:rFonts w:ascii="Verdana" w:hAnsi="Verdana" w:hint="default"/>
      <w:color w:val="000000"/>
      <w:sz w:val="22"/>
      <w:szCs w:val="22"/>
    </w:rPr>
  </w:style>
  <w:style w:type="paragraph" w:customStyle="1" w:styleId="author-credentials">
    <w:name w:val="author-credentials"/>
    <w:basedOn w:val="Normal"/>
    <w:qFormat/>
    <w:rsid w:val="00B36220"/>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B36220"/>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B36220"/>
    <w:rPr>
      <w:b/>
      <w:bCs/>
      <w:u w:val="single"/>
    </w:rPr>
  </w:style>
  <w:style w:type="paragraph" w:customStyle="1" w:styleId="StyleUnderlined11ptBold">
    <w:name w:val="Style Underlined + 11 pt Bold"/>
    <w:basedOn w:val="underlined"/>
    <w:link w:val="StyleUnderlined11ptBoldChar"/>
    <w:qFormat/>
    <w:rsid w:val="00B36220"/>
    <w:pPr>
      <w:contextualSpacing w:val="0"/>
    </w:pPr>
    <w:rPr>
      <w:rFonts w:asciiTheme="minorHAnsi" w:eastAsiaTheme="minorHAnsi" w:hAnsiTheme="minorHAnsi" w:cstheme="minorBidi"/>
      <w:b/>
      <w:bCs/>
    </w:rPr>
  </w:style>
  <w:style w:type="character" w:customStyle="1" w:styleId="StyleStyle11ptBoldUnderlineBorderSinglesolidlineAuto">
    <w:name w:val="Style Style 11 pt Bold Underline Border: : (Single solid line Auto ..."/>
    <w:basedOn w:val="DefaultParagraphFont"/>
    <w:rsid w:val="00B36220"/>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B36220"/>
    <w:rPr>
      <w:rFonts w:cs="Arial"/>
      <w:bCs/>
      <w:szCs w:val="26"/>
      <w:u w:val="single"/>
      <w:lang w:val="en-US" w:eastAsia="en-US" w:bidi="ar-SA"/>
    </w:rPr>
  </w:style>
  <w:style w:type="character" w:customStyle="1" w:styleId="StyleUnderlinePatternClearYellow">
    <w:name w:val="Style Underline Pattern: Clear (Yellow)"/>
    <w:basedOn w:val="DefaultParagraphFont"/>
    <w:rsid w:val="00B36220"/>
    <w:rPr>
      <w:u w:val="single"/>
      <w:shd w:val="clear" w:color="auto" w:fill="00FF00"/>
    </w:rPr>
  </w:style>
  <w:style w:type="paragraph" w:customStyle="1" w:styleId="StyleCardTextTimesNewRoman11ptUnderline">
    <w:name w:val="Style Card Text + Times New Roman 11 pt Underline"/>
    <w:link w:val="StyleCardTextTimesNewRoman11ptUnderlineChar"/>
    <w:qFormat/>
    <w:rsid w:val="00B36220"/>
    <w:pPr>
      <w:spacing w:after="200" w:line="276" w:lineRule="auto"/>
      <w:contextualSpacing/>
    </w:pPr>
    <w:rPr>
      <w:rFonts w:eastAsia="Calibri"/>
      <w:u w:val="single"/>
    </w:rPr>
  </w:style>
  <w:style w:type="character" w:customStyle="1" w:styleId="StyleCardTextTimesNewRoman11ptUnderlineChar">
    <w:name w:val="Style Card Text + Times New Roman 11 pt Underline Char"/>
    <w:link w:val="StyleCardTextTimesNewRoman11ptUnderline"/>
    <w:rsid w:val="00B36220"/>
    <w:rPr>
      <w:rFonts w:eastAsia="Calibri"/>
      <w:u w:val="single"/>
    </w:rPr>
  </w:style>
  <w:style w:type="paragraph" w:customStyle="1" w:styleId="StyleStyleStyleCNA9ptBefore1pt8ptPatternClear">
    <w:name w:val="Style Style Style CN A + 9 pt Before:  1 pt + 8 pt + Pattern: Clear..."/>
    <w:basedOn w:val="Normal"/>
    <w:autoRedefine/>
    <w:rsid w:val="00B36220"/>
    <w:pPr>
      <w:keepLines/>
      <w:shd w:val="clear" w:color="auto" w:fill="FFFFFF"/>
      <w:tabs>
        <w:tab w:val="left" w:pos="3870"/>
      </w:tabs>
      <w:spacing w:before="60" w:after="0" w:line="170" w:lineRule="exact"/>
      <w:ind w:left="504" w:hanging="288"/>
    </w:pPr>
    <w:rPr>
      <w:rFonts w:eastAsia="Times New Roman"/>
      <w:snapToGrid w:val="0"/>
      <w:szCs w:val="20"/>
    </w:rPr>
  </w:style>
  <w:style w:type="character" w:customStyle="1" w:styleId="StyleBoldUnderline1">
    <w:name w:val="Style Bold Underline1"/>
    <w:basedOn w:val="DefaultParagraphFont"/>
    <w:rsid w:val="00B36220"/>
    <w:rPr>
      <w:b w:val="0"/>
      <w:bCs/>
      <w:u w:val="single"/>
    </w:rPr>
  </w:style>
  <w:style w:type="character" w:customStyle="1" w:styleId="formatp">
    <w:name w:val="formatp"/>
    <w:rsid w:val="00B36220"/>
  </w:style>
  <w:style w:type="character" w:customStyle="1" w:styleId="yshortcutscs4-ndcor">
    <w:name w:val="yshortcuts cs4-ndcor"/>
    <w:rsid w:val="00B36220"/>
  </w:style>
  <w:style w:type="character" w:customStyle="1" w:styleId="price">
    <w:name w:val="price"/>
    <w:rsid w:val="00B36220"/>
  </w:style>
  <w:style w:type="character" w:customStyle="1" w:styleId="price-change">
    <w:name w:val="price-change"/>
    <w:rsid w:val="00B36220"/>
  </w:style>
  <w:style w:type="character" w:customStyle="1" w:styleId="percent-change">
    <w:name w:val="percent-change"/>
    <w:rsid w:val="00B36220"/>
  </w:style>
  <w:style w:type="character" w:customStyle="1" w:styleId="bibfont">
    <w:name w:val="bibfont"/>
    <w:rsid w:val="00B36220"/>
    <w:rPr>
      <w:rFonts w:cs="Times New Roman"/>
    </w:rPr>
  </w:style>
  <w:style w:type="paragraph" w:customStyle="1" w:styleId="underlined1">
    <w:name w:val="underlined1"/>
    <w:next w:val="Normal"/>
    <w:autoRedefine/>
    <w:rsid w:val="00B36220"/>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rsid w:val="00B36220"/>
    <w:rPr>
      <w:rFonts w:eastAsia="Times New Roman"/>
      <w:b/>
      <w:sz w:val="24"/>
      <w:lang w:val="x-none" w:eastAsia="x-none"/>
    </w:rPr>
  </w:style>
  <w:style w:type="character" w:customStyle="1" w:styleId="SourceBoldedChar">
    <w:name w:val="Source Bolded Char"/>
    <w:link w:val="SourceBolded"/>
    <w:rsid w:val="00B36220"/>
    <w:rPr>
      <w:rFonts w:ascii="Calibri" w:eastAsia="Times New Roman" w:hAnsi="Calibri"/>
      <w:b/>
      <w:sz w:val="24"/>
      <w:lang w:val="x-none" w:eastAsia="x-none"/>
    </w:rPr>
  </w:style>
  <w:style w:type="paragraph" w:customStyle="1" w:styleId="CardDownSize">
    <w:name w:val="CardDownSize"/>
    <w:basedOn w:val="Normal"/>
    <w:link w:val="CardDownSizeChar"/>
    <w:rsid w:val="00B36220"/>
    <w:pPr>
      <w:spacing w:after="0" w:line="240" w:lineRule="auto"/>
    </w:pPr>
    <w:rPr>
      <w:rFonts w:eastAsia="Calibri"/>
      <w:szCs w:val="20"/>
      <w:lang w:val="x-none" w:eastAsia="x-none"/>
    </w:rPr>
  </w:style>
  <w:style w:type="character" w:customStyle="1" w:styleId="CardDownSizeChar">
    <w:name w:val="CardDownSize Char"/>
    <w:link w:val="CardDownSize"/>
    <w:rsid w:val="00B36220"/>
    <w:rPr>
      <w:rFonts w:ascii="Calibri" w:eastAsia="Calibri" w:hAnsi="Calibri"/>
      <w:szCs w:val="20"/>
      <w:lang w:val="x-none" w:eastAsia="x-none"/>
    </w:rPr>
  </w:style>
  <w:style w:type="paragraph" w:customStyle="1" w:styleId="Citation10">
    <w:name w:val="Citation1"/>
    <w:basedOn w:val="Normal"/>
    <w:link w:val="Citation1Char"/>
    <w:qFormat/>
    <w:rsid w:val="00B36220"/>
    <w:pPr>
      <w:spacing w:after="0" w:line="240" w:lineRule="auto"/>
    </w:pPr>
    <w:rPr>
      <w:rFonts w:eastAsia="Calibri"/>
      <w:b/>
      <w:sz w:val="24"/>
      <w:u w:val="single"/>
      <w:lang w:val="x-none" w:eastAsia="x-none"/>
    </w:rPr>
  </w:style>
  <w:style w:type="character" w:customStyle="1" w:styleId="Citation1Char">
    <w:name w:val="Citation1 Char"/>
    <w:link w:val="Citation10"/>
    <w:rsid w:val="00B36220"/>
    <w:rPr>
      <w:rFonts w:ascii="Calibri" w:eastAsia="Calibri" w:hAnsi="Calibri"/>
      <w:b/>
      <w:sz w:val="24"/>
      <w:u w:val="single"/>
      <w:lang w:val="x-none" w:eastAsia="x-none"/>
    </w:rPr>
  </w:style>
  <w:style w:type="character" w:customStyle="1" w:styleId="TaglineChar">
    <w:name w:val="Tagline Char"/>
    <w:link w:val="Tagline0"/>
    <w:rsid w:val="00B36220"/>
    <w:rPr>
      <w:rFonts w:ascii="Calibri" w:hAnsi="Calibri"/>
      <w:b/>
    </w:rPr>
  </w:style>
  <w:style w:type="character" w:customStyle="1" w:styleId="boldciteChar1">
    <w:name w:val="bold cite Char1"/>
    <w:rsid w:val="00B36220"/>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B36220"/>
  </w:style>
  <w:style w:type="character" w:customStyle="1" w:styleId="leveluptitle">
    <w:name w:val="leveluptitle"/>
    <w:basedOn w:val="DefaultParagraphFont"/>
    <w:rsid w:val="00B36220"/>
  </w:style>
  <w:style w:type="character" w:customStyle="1" w:styleId="Irrelevant6fontChar">
    <w:name w:val="Irrelevant (6 font) Char"/>
    <w:basedOn w:val="DefaultParagraphFont"/>
    <w:link w:val="Irrelevant6font"/>
    <w:rsid w:val="00B36220"/>
    <w:rPr>
      <w:rFonts w:ascii="Calibri" w:eastAsia="Calibri" w:hAnsi="Calibri"/>
      <w:sz w:val="12"/>
      <w:szCs w:val="12"/>
    </w:rPr>
  </w:style>
  <w:style w:type="numbering" w:customStyle="1" w:styleId="NoList11111">
    <w:name w:val="No List11111"/>
    <w:next w:val="NoList"/>
    <w:uiPriority w:val="99"/>
    <w:semiHidden/>
    <w:unhideWhenUsed/>
    <w:rsid w:val="00B36220"/>
  </w:style>
  <w:style w:type="paragraph" w:customStyle="1" w:styleId="Non-NavPanelTag">
    <w:name w:val="Non-Nav Panel Tag"/>
    <w:basedOn w:val="Normal"/>
    <w:qFormat/>
    <w:rsid w:val="00B36220"/>
    <w:pPr>
      <w:spacing w:after="0" w:line="240" w:lineRule="auto"/>
    </w:pPr>
    <w:rPr>
      <w:b/>
    </w:rPr>
  </w:style>
  <w:style w:type="character" w:customStyle="1" w:styleId="Hyperlink3">
    <w:name w:val="Hyperlink.3"/>
    <w:basedOn w:val="DefaultParagraphFont"/>
    <w:rsid w:val="00B36220"/>
    <w:rPr>
      <w:sz w:val="18"/>
      <w:szCs w:val="18"/>
    </w:rPr>
  </w:style>
  <w:style w:type="character" w:customStyle="1" w:styleId="Hyperlink40">
    <w:name w:val="Hyperlink.4"/>
    <w:basedOn w:val="DefaultParagraphFont"/>
    <w:rsid w:val="00B36220"/>
    <w:rPr>
      <w:sz w:val="18"/>
      <w:szCs w:val="18"/>
    </w:rPr>
  </w:style>
  <w:style w:type="character" w:customStyle="1" w:styleId="SmallCharChar">
    <w:name w:val="Small Char Char"/>
    <w:basedOn w:val="DefaultParagraphFont"/>
    <w:rsid w:val="00B36220"/>
    <w:rPr>
      <w:sz w:val="17"/>
      <w:szCs w:val="24"/>
      <w:lang w:val="en-US" w:eastAsia="en-US" w:bidi="ar-SA"/>
    </w:rPr>
  </w:style>
  <w:style w:type="paragraph" w:customStyle="1" w:styleId="TagsFutura">
    <w:name w:val="TagsFutura"/>
    <w:basedOn w:val="Normal"/>
    <w:next w:val="Cites"/>
    <w:rsid w:val="00B36220"/>
    <w:pPr>
      <w:spacing w:after="0" w:line="240" w:lineRule="auto"/>
    </w:pPr>
    <w:rPr>
      <w:rFonts w:ascii="Futura" w:eastAsia="Times" w:hAnsi="Futura"/>
      <w:b/>
      <w:caps/>
      <w:sz w:val="18"/>
      <w:szCs w:val="20"/>
    </w:rPr>
  </w:style>
  <w:style w:type="paragraph" w:customStyle="1" w:styleId="DebateTag0">
    <w:name w:val="DebateTag"/>
    <w:basedOn w:val="Normal"/>
    <w:qFormat/>
    <w:rsid w:val="00B36220"/>
    <w:pPr>
      <w:spacing w:after="0" w:line="240" w:lineRule="auto"/>
    </w:pPr>
    <w:rPr>
      <w:rFonts w:eastAsia="Calibri"/>
      <w:b/>
    </w:rPr>
  </w:style>
  <w:style w:type="character" w:customStyle="1" w:styleId="Intemphasis">
    <w:name w:val="Intemphasis"/>
    <w:uiPriority w:val="1"/>
    <w:qFormat/>
    <w:rsid w:val="00B36220"/>
    <w:rPr>
      <w:rFonts w:ascii="Cambria" w:hAnsi="Cambria"/>
      <w:b/>
      <w:sz w:val="20"/>
      <w:u w:val="single"/>
      <w:bdr w:val="single" w:sz="4" w:space="0" w:color="auto"/>
      <w:shd w:val="pct25" w:color="auto" w:fill="auto"/>
    </w:rPr>
  </w:style>
  <w:style w:type="paragraph" w:customStyle="1" w:styleId="Heading42">
    <w:name w:val="Heading 42"/>
    <w:basedOn w:val="Normal"/>
    <w:qFormat/>
    <w:rsid w:val="00B36220"/>
    <w:pPr>
      <w:spacing w:after="0" w:line="240" w:lineRule="auto"/>
    </w:pPr>
    <w:rPr>
      <w:rFonts w:eastAsia="Times New Roman"/>
    </w:rPr>
  </w:style>
  <w:style w:type="paragraph" w:customStyle="1" w:styleId="DebateNormal">
    <w:name w:val="DebateNormal"/>
    <w:basedOn w:val="Normal"/>
    <w:link w:val="DebateNormalChar"/>
    <w:qFormat/>
    <w:rsid w:val="00B36220"/>
    <w:pPr>
      <w:spacing w:after="0" w:line="276" w:lineRule="auto"/>
    </w:pPr>
    <w:rPr>
      <w:rFonts w:eastAsia="Calibri"/>
      <w:szCs w:val="20"/>
    </w:rPr>
  </w:style>
  <w:style w:type="character" w:customStyle="1" w:styleId="DebateNormalChar">
    <w:name w:val="DebateNormal Char"/>
    <w:basedOn w:val="DefaultParagraphFont"/>
    <w:link w:val="DebateNormal"/>
    <w:rsid w:val="00B36220"/>
    <w:rPr>
      <w:rFonts w:ascii="Calibri" w:eastAsia="Calibri" w:hAnsi="Calibri"/>
      <w:szCs w:val="20"/>
    </w:rPr>
  </w:style>
  <w:style w:type="paragraph" w:customStyle="1" w:styleId="DebateEmphasis">
    <w:name w:val="DebateEmphasis"/>
    <w:basedOn w:val="Normal"/>
    <w:link w:val="DebateEmphasisChar"/>
    <w:qFormat/>
    <w:rsid w:val="00B36220"/>
    <w:pPr>
      <w:spacing w:after="0" w:line="276" w:lineRule="auto"/>
    </w:pPr>
    <w:rPr>
      <w:rFonts w:eastAsia="Calibri"/>
      <w:b/>
      <w:szCs w:val="20"/>
      <w:u w:val="single"/>
    </w:rPr>
  </w:style>
  <w:style w:type="character" w:customStyle="1" w:styleId="DebateEmphasisChar">
    <w:name w:val="DebateEmphasis Char"/>
    <w:basedOn w:val="DefaultParagraphFont"/>
    <w:link w:val="DebateEmphasis"/>
    <w:rsid w:val="00B36220"/>
    <w:rPr>
      <w:rFonts w:ascii="Calibri" w:eastAsia="Calibri" w:hAnsi="Calibri"/>
      <w:b/>
      <w:szCs w:val="20"/>
      <w:u w:val="single"/>
    </w:rPr>
  </w:style>
  <w:style w:type="paragraph" w:customStyle="1" w:styleId="NormalCite">
    <w:name w:val="NormalCite"/>
    <w:link w:val="NormalCiteChar"/>
    <w:qFormat/>
    <w:rsid w:val="00B36220"/>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B36220"/>
    <w:rPr>
      <w:rFonts w:ascii="Times New Roman" w:hAnsi="Times New Roman" w:cs="Times New Roman"/>
      <w:sz w:val="18"/>
    </w:rPr>
  </w:style>
  <w:style w:type="paragraph" w:customStyle="1" w:styleId="StyleUnderlineChar11pt2">
    <w:name w:val="Style Underline Char + 11 pt2"/>
    <w:link w:val="StyleUnderlineChar11pt2Char"/>
    <w:qFormat/>
    <w:rsid w:val="00B36220"/>
    <w:pPr>
      <w:spacing w:line="240" w:lineRule="auto"/>
    </w:pPr>
    <w:rPr>
      <w:rFonts w:eastAsia="Times New Roman" w:cs="Calibri"/>
      <w:szCs w:val="24"/>
      <w:u w:val="single"/>
    </w:rPr>
  </w:style>
  <w:style w:type="character" w:customStyle="1" w:styleId="StyleUnderlineChar11pt2Char">
    <w:name w:val="Style Underline Char + 11 pt2 Char"/>
    <w:basedOn w:val="DefaultParagraphFont"/>
    <w:link w:val="StyleUnderlineChar11pt2"/>
    <w:rsid w:val="00B36220"/>
    <w:rPr>
      <w:rFonts w:eastAsia="Times New Roman" w:cs="Calibri"/>
      <w:szCs w:val="24"/>
      <w:u w:val="single"/>
    </w:rPr>
  </w:style>
  <w:style w:type="paragraph" w:customStyle="1" w:styleId="StyleUnderlineChar11ptBorderSinglesolidlineAuto">
    <w:name w:val="Style Underline Char + 11 pt Border: : (Single solid line Auto  ..."/>
    <w:link w:val="StyleUnderlineChar11ptBorderSinglesolidlineAutoChar"/>
    <w:qFormat/>
    <w:rsid w:val="00B36220"/>
    <w:pPr>
      <w:spacing w:line="240" w:lineRule="auto"/>
    </w:pPr>
    <w:rPr>
      <w:rFonts w:eastAsia="Times New Roman" w:cs="Calibri"/>
      <w:szCs w:val="24"/>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B36220"/>
    <w:rPr>
      <w:rFonts w:eastAsia="Times New Roman" w:cs="Calibri"/>
      <w:szCs w:val="24"/>
      <w:u w:val="single"/>
      <w:bdr w:val="single" w:sz="4" w:space="0" w:color="auto"/>
    </w:rPr>
  </w:style>
  <w:style w:type="character" w:customStyle="1" w:styleId="Style9pt">
    <w:name w:val="Style 9 pt"/>
    <w:basedOn w:val="DefaultParagraphFont"/>
    <w:rsid w:val="00B36220"/>
    <w:rPr>
      <w:rFonts w:ascii="Times New Roman" w:hAnsi="Times New Roman"/>
      <w:sz w:val="20"/>
    </w:rPr>
  </w:style>
  <w:style w:type="character" w:customStyle="1" w:styleId="StyleunderlineArialNarrow9ptBold">
    <w:name w:val="Style underline + Arial Narrow 9 pt Bold"/>
    <w:basedOn w:val="underline"/>
    <w:rsid w:val="00B36220"/>
    <w:rPr>
      <w:u w:val="single"/>
      <w:lang w:val="en-US" w:eastAsia="en-US" w:bidi="ar-SA"/>
    </w:rPr>
  </w:style>
  <w:style w:type="paragraph" w:customStyle="1" w:styleId="StylecardCharCharArialNarrow9pt">
    <w:name w:val="Style card Char Char + Arial Narrow 9 pt"/>
    <w:link w:val="StylecardCharCharArialNarrow9ptChar"/>
    <w:qFormat/>
    <w:rsid w:val="00B36220"/>
    <w:pPr>
      <w:ind w:left="288" w:right="288"/>
    </w:pPr>
    <w:rPr>
      <w:rFonts w:eastAsia="Times New Roman"/>
      <w:szCs w:val="20"/>
    </w:rPr>
  </w:style>
  <w:style w:type="character" w:customStyle="1" w:styleId="StylecardCharCharArialNarrow9ptChar">
    <w:name w:val="Style card Char Char + Arial Narrow 9 pt Char"/>
    <w:link w:val="StylecardCharCharArialNarrow9pt"/>
    <w:rsid w:val="00B36220"/>
    <w:rPr>
      <w:rFonts w:eastAsia="Times New Roman"/>
      <w:szCs w:val="20"/>
    </w:rPr>
  </w:style>
  <w:style w:type="paragraph" w:customStyle="1" w:styleId="StyleCardTextArialNarrow9pt">
    <w:name w:val="Style Card Text + Arial Narrow 9 pt"/>
    <w:link w:val="StyleCardTextArialNarrow9ptChar"/>
    <w:qFormat/>
    <w:rsid w:val="00B36220"/>
    <w:pPr>
      <w:spacing w:after="200" w:line="276" w:lineRule="auto"/>
    </w:pPr>
    <w:rPr>
      <w:rFonts w:eastAsia="Times New Roman"/>
      <w:szCs w:val="24"/>
    </w:rPr>
  </w:style>
  <w:style w:type="character" w:customStyle="1" w:styleId="StyleCardTextArialNarrow9ptChar">
    <w:name w:val="Style Card Text + Arial Narrow 9 pt Char"/>
    <w:basedOn w:val="DefaultParagraphFont"/>
    <w:link w:val="StyleCardTextArialNarrow9pt"/>
    <w:rsid w:val="00B36220"/>
    <w:rPr>
      <w:rFonts w:eastAsia="Times New Roman"/>
      <w:szCs w:val="24"/>
    </w:rPr>
  </w:style>
  <w:style w:type="character" w:customStyle="1" w:styleId="StyleBoldandUnderlineCharCharCharChar9pt">
    <w:name w:val="Style Bold and Underline Char Char Char Char + 9 pt"/>
    <w:basedOn w:val="DefaultParagraphFont"/>
    <w:rsid w:val="00B36220"/>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B36220"/>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B36220"/>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B36220"/>
    <w:pPr>
      <w:spacing w:after="200" w:line="276" w:lineRule="auto"/>
    </w:pPr>
    <w:rPr>
      <w:rFonts w:eastAsia="Times New Roman"/>
      <w:szCs w:val="24"/>
    </w:rPr>
  </w:style>
  <w:style w:type="character" w:customStyle="1" w:styleId="StyleCardTextArialNarrow8ptChar">
    <w:name w:val="Style Card Text + Arial Narrow 8 pt Char"/>
    <w:basedOn w:val="DefaultParagraphFont"/>
    <w:link w:val="StyleCardTextArialNarrow8pt"/>
    <w:rsid w:val="00B36220"/>
    <w:rPr>
      <w:rFonts w:eastAsia="Times New Roman"/>
      <w:szCs w:val="24"/>
    </w:rPr>
  </w:style>
  <w:style w:type="paragraph" w:customStyle="1" w:styleId="StyleMinimizedTextArialNarrow9pt">
    <w:name w:val="Style Minimized Text + Arial Narrow 9 pt"/>
    <w:basedOn w:val="Normal"/>
    <w:link w:val="StyleMinimizedTextArialNarrow9ptChar"/>
    <w:qFormat/>
    <w:rsid w:val="00B36220"/>
    <w:pPr>
      <w:spacing w:after="0" w:line="240" w:lineRule="auto"/>
    </w:pPr>
    <w:rPr>
      <w:rFonts w:eastAsia="Times New Roman"/>
    </w:rPr>
  </w:style>
  <w:style w:type="character" w:customStyle="1" w:styleId="StyleMinimizedTextArialNarrow9ptChar">
    <w:name w:val="Style Minimized Text + Arial Narrow 9 pt Char"/>
    <w:basedOn w:val="DefaultParagraphFont"/>
    <w:link w:val="StyleMinimizedTextArialNarrow9pt"/>
    <w:rsid w:val="00B36220"/>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B36220"/>
    <w:pPr>
      <w:spacing w:after="200" w:line="276" w:lineRule="auto"/>
    </w:pPr>
    <w:rPr>
      <w:rFonts w:eastAsia="Times New Roman"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B36220"/>
    <w:rPr>
      <w:rFonts w:eastAsia="Times New Roman" w:cs="Times New Roman"/>
      <w:szCs w:val="20"/>
      <w:u w:val="single"/>
    </w:rPr>
  </w:style>
  <w:style w:type="character" w:customStyle="1" w:styleId="StyleUnderlineCharChar111ptBorderSinglesolidlineA">
    <w:name w:val="Style Underline Char Char1 + 11 pt Border: : (Single solid line A..."/>
    <w:basedOn w:val="UnderlineCharChar1"/>
    <w:rsid w:val="00B36220"/>
    <w:rPr>
      <w:rFonts w:ascii="Times New Roman" w:hAnsi="Times New Roman"/>
      <w:sz w:val="20"/>
      <w:u w:val="single"/>
      <w:bdr w:val="single" w:sz="4" w:space="0" w:color="auto"/>
      <w:lang w:val="en-US" w:eastAsia="en-US" w:bidi="ar-SA"/>
    </w:rPr>
  </w:style>
  <w:style w:type="paragraph" w:customStyle="1" w:styleId="StyleStyle112pt">
    <w:name w:val="Style Style1 + 12 pt"/>
    <w:basedOn w:val="Normal"/>
    <w:link w:val="StyleStyle112ptChar"/>
    <w:qFormat/>
    <w:rsid w:val="00B36220"/>
    <w:pPr>
      <w:spacing w:after="0" w:line="240" w:lineRule="auto"/>
    </w:pPr>
    <w:rPr>
      <w:rFonts w:eastAsia="SimSun"/>
      <w:u w:val="single"/>
      <w:lang w:eastAsia="zh-CN"/>
    </w:rPr>
  </w:style>
  <w:style w:type="character" w:customStyle="1" w:styleId="StyleStyle112ptChar">
    <w:name w:val="Style Style1 + 12 pt Char"/>
    <w:basedOn w:val="DefaultParagraphFont"/>
    <w:link w:val="StyleStyle112pt"/>
    <w:rsid w:val="00B36220"/>
    <w:rPr>
      <w:rFonts w:ascii="Calibri" w:eastAsia="SimSun" w:hAnsi="Calibri"/>
      <w:u w:val="single"/>
      <w:lang w:eastAsia="zh-CN"/>
    </w:rPr>
  </w:style>
  <w:style w:type="paragraph" w:customStyle="1" w:styleId="StyleStyle111ptBorderSinglesolidlineAuto05ptL">
    <w:name w:val="Style Style1 + 11 pt Border: : (Single solid line Auto  0.5 pt L..."/>
    <w:link w:val="StyleStyle111ptBorderSinglesolidlineAuto05ptLChar"/>
    <w:qFormat/>
    <w:rsid w:val="00B36220"/>
    <w:pPr>
      <w:spacing w:line="240" w:lineRule="auto"/>
    </w:pPr>
    <w:rPr>
      <w:rFonts w:ascii="Times New Roman" w:eastAsia="SimSun" w:hAnsi="Times New Roman" w:cs="Calibri"/>
      <w:color w:val="000000"/>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B36220"/>
    <w:rPr>
      <w:rFonts w:ascii="Times New Roman" w:eastAsia="SimSun" w:hAnsi="Times New Roman" w:cs="Calibri"/>
      <w:color w:val="000000"/>
      <w:sz w:val="20"/>
      <w:szCs w:val="24"/>
      <w:u w:val="single"/>
      <w:bdr w:val="single" w:sz="4" w:space="0" w:color="auto"/>
      <w:lang w:eastAsia="zh-CN"/>
    </w:rPr>
  </w:style>
  <w:style w:type="character" w:customStyle="1" w:styleId="CharChar111">
    <w:name w:val="Char Char111"/>
    <w:basedOn w:val="DefaultParagraphFont"/>
    <w:rsid w:val="00B36220"/>
    <w:rPr>
      <w:rFonts w:cs="Arial"/>
      <w:bCs/>
      <w:szCs w:val="26"/>
      <w:u w:val="single"/>
      <w:lang w:val="en-US" w:eastAsia="en-US" w:bidi="ar-SA"/>
    </w:rPr>
  </w:style>
  <w:style w:type="character" w:customStyle="1" w:styleId="AUnterdline">
    <w:name w:val="AUnterdline"/>
    <w:qFormat/>
    <w:rsid w:val="00B36220"/>
    <w:rPr>
      <w:rFonts w:ascii="Times New Roman" w:hAnsi="Times New Roman"/>
      <w:sz w:val="20"/>
      <w:u w:val="single"/>
    </w:rPr>
  </w:style>
  <w:style w:type="character" w:customStyle="1" w:styleId="DontRead">
    <w:name w:val="Don't Read"/>
    <w:qFormat/>
    <w:rsid w:val="00B36220"/>
    <w:rPr>
      <w:rFonts w:ascii="Times New Roman" w:hAnsi="Times New Roman"/>
      <w:sz w:val="16"/>
    </w:rPr>
  </w:style>
  <w:style w:type="character" w:customStyle="1" w:styleId="CharChar113">
    <w:name w:val="Char Char113"/>
    <w:basedOn w:val="DefaultParagraphFont"/>
    <w:rsid w:val="00B36220"/>
    <w:rPr>
      <w:rFonts w:cs="Arial"/>
      <w:bCs/>
      <w:szCs w:val="26"/>
      <w:u w:val="single"/>
      <w:lang w:val="en-US" w:eastAsia="en-US" w:bidi="ar-SA"/>
    </w:rPr>
  </w:style>
  <w:style w:type="character" w:customStyle="1" w:styleId="StyleunderlineBold0">
    <w:name w:val="Style underline + Bold"/>
    <w:basedOn w:val="underline"/>
    <w:rsid w:val="00B36220"/>
    <w:rPr>
      <w:u w:val="single"/>
      <w:lang w:val="en-US" w:eastAsia="en-US" w:bidi="ar-SA"/>
    </w:rPr>
  </w:style>
  <w:style w:type="character" w:customStyle="1" w:styleId="StyleunderlineCharNotBold">
    <w:name w:val="Style underline Char + Not Bold"/>
    <w:basedOn w:val="underlineChar0"/>
    <w:rsid w:val="00B36220"/>
    <w:rPr>
      <w:rFonts w:ascii="Times New Roman" w:eastAsia="Times New Roman" w:hAnsi="Times New Roman" w:cs="Arial"/>
      <w:b/>
      <w:bCs w:val="0"/>
      <w:sz w:val="20"/>
      <w:szCs w:val="24"/>
      <w:u w:val="single"/>
      <w:lang w:val="en-US" w:eastAsia="en-US" w:bidi="ar-SA"/>
    </w:rPr>
  </w:style>
  <w:style w:type="paragraph" w:customStyle="1" w:styleId="BoldandUnderline">
    <w:name w:val="Bold and Underline"/>
    <w:basedOn w:val="Normal"/>
    <w:qFormat/>
    <w:rsid w:val="00B36220"/>
    <w:pPr>
      <w:spacing w:after="0" w:line="240" w:lineRule="auto"/>
    </w:pPr>
    <w:rPr>
      <w:rFonts w:eastAsia="Times New Roman"/>
      <w:b/>
      <w:u w:val="single"/>
    </w:rPr>
  </w:style>
  <w:style w:type="character" w:customStyle="1" w:styleId="UnderlineChar5Char">
    <w:name w:val="Underline Char5 Char"/>
    <w:basedOn w:val="DefaultParagraphFont"/>
    <w:rsid w:val="00B36220"/>
    <w:rPr>
      <w:szCs w:val="24"/>
      <w:u w:val="single"/>
      <w:lang w:val="en-US" w:eastAsia="en-US" w:bidi="ar-SA"/>
    </w:rPr>
  </w:style>
  <w:style w:type="paragraph" w:customStyle="1" w:styleId="UnderlineChar4">
    <w:name w:val="Underline Char4"/>
    <w:basedOn w:val="Normal"/>
    <w:link w:val="UnderlineChar4Char"/>
    <w:qFormat/>
    <w:rsid w:val="00B36220"/>
    <w:pPr>
      <w:spacing w:after="0" w:line="240" w:lineRule="auto"/>
    </w:pPr>
    <w:rPr>
      <w:rFonts w:asciiTheme="minorHAnsi" w:hAnsiTheme="minorHAnsi"/>
      <w:u w:val="single"/>
    </w:rPr>
  </w:style>
  <w:style w:type="paragraph" w:customStyle="1" w:styleId="BoldandUnderlineChar3">
    <w:name w:val="Bold and Underline Char3"/>
    <w:basedOn w:val="Normal"/>
    <w:link w:val="BoldandUnderlineChar3Char2"/>
    <w:qFormat/>
    <w:rsid w:val="00B36220"/>
    <w:pPr>
      <w:spacing w:after="0" w:line="240" w:lineRule="auto"/>
    </w:pPr>
    <w:rPr>
      <w:rFonts w:asciiTheme="minorHAnsi" w:hAnsiTheme="minorHAnsi"/>
      <w:b/>
      <w:u w:val="single"/>
    </w:rPr>
  </w:style>
  <w:style w:type="paragraph" w:customStyle="1" w:styleId="UnderlineChar30">
    <w:name w:val="Underline Char3"/>
    <w:basedOn w:val="Normal"/>
    <w:link w:val="UnderlineChar3Char"/>
    <w:qFormat/>
    <w:rsid w:val="00B36220"/>
    <w:pPr>
      <w:spacing w:after="0" w:line="240" w:lineRule="auto"/>
    </w:pPr>
    <w:rPr>
      <w:rFonts w:eastAsia="Times New Roman"/>
      <w:u w:val="single"/>
    </w:rPr>
  </w:style>
  <w:style w:type="character" w:customStyle="1" w:styleId="UnderlineChar3Char">
    <w:name w:val="Underline Char3 Char"/>
    <w:basedOn w:val="DefaultParagraphFont"/>
    <w:link w:val="UnderlineChar30"/>
    <w:rsid w:val="00B36220"/>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B36220"/>
    <w:pPr>
      <w:spacing w:after="0" w:line="240" w:lineRule="auto"/>
    </w:pPr>
    <w:rPr>
      <w:rFonts w:eastAsia="Times New Roman"/>
      <w:b/>
      <w:u w:val="single"/>
    </w:rPr>
  </w:style>
  <w:style w:type="character" w:customStyle="1" w:styleId="BoldandUnderlineChar3CharChar">
    <w:name w:val="Bold and Underline Char3 Char Char"/>
    <w:basedOn w:val="DefaultParagraphFont"/>
    <w:link w:val="BoldandUnderlineChar3Char"/>
    <w:rsid w:val="00B36220"/>
    <w:rPr>
      <w:rFonts w:ascii="Calibri" w:eastAsia="Times New Roman" w:hAnsi="Calibri"/>
      <w:b/>
      <w:u w:val="single"/>
    </w:rPr>
  </w:style>
  <w:style w:type="character" w:customStyle="1" w:styleId="base">
    <w:name w:val="base"/>
    <w:basedOn w:val="DefaultParagraphFont"/>
    <w:rsid w:val="00B36220"/>
  </w:style>
  <w:style w:type="character" w:customStyle="1" w:styleId="part-of-speech">
    <w:name w:val="part-of-speech"/>
    <w:basedOn w:val="DefaultParagraphFont"/>
    <w:rsid w:val="00B36220"/>
  </w:style>
  <w:style w:type="paragraph" w:customStyle="1" w:styleId="UnderlineBoldIndent">
    <w:name w:val="Underline + Bold Indent"/>
    <w:basedOn w:val="Normal"/>
    <w:link w:val="UnderlineBoldIndentCharChar"/>
    <w:qFormat/>
    <w:rsid w:val="00B36220"/>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B36220"/>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B36220"/>
    <w:rPr>
      <w:u w:val="single"/>
    </w:rPr>
  </w:style>
  <w:style w:type="character" w:customStyle="1" w:styleId="StyleUnderlineBoldIndent11ptChar">
    <w:name w:val="Style Underline + Bold Indent + 11 pt Char"/>
    <w:link w:val="StyleUnderlineBoldIndent11pt"/>
    <w:rsid w:val="00B36220"/>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B36220"/>
    <w:rPr>
      <w:b/>
      <w:bCs/>
      <w:u w:val="single"/>
    </w:rPr>
  </w:style>
  <w:style w:type="character" w:customStyle="1" w:styleId="StyleUnderlineBoldIndent11ptBoldChar">
    <w:name w:val="Style Underline + Bold Indent + 11 pt Bold Char"/>
    <w:link w:val="StyleUnderlineBoldIndent11ptBold"/>
    <w:rsid w:val="00B36220"/>
    <w:rPr>
      <w:rFonts w:ascii="Calibri" w:eastAsia="Times New Roman" w:hAnsi="Calibri"/>
      <w:b/>
      <w:bCs/>
      <w:szCs w:val="20"/>
      <w:u w:val="single"/>
    </w:rPr>
  </w:style>
  <w:style w:type="character" w:customStyle="1" w:styleId="FontStyle177">
    <w:name w:val="Font Style177"/>
    <w:basedOn w:val="DefaultParagraphFont"/>
    <w:uiPriority w:val="99"/>
    <w:rsid w:val="00B36220"/>
    <w:rPr>
      <w:rFonts w:ascii="Times New Roman" w:hAnsi="Times New Roman" w:cs="Times New Roman"/>
      <w:sz w:val="20"/>
      <w:szCs w:val="20"/>
    </w:rPr>
  </w:style>
  <w:style w:type="character" w:customStyle="1" w:styleId="FontStyle173">
    <w:name w:val="Font Style173"/>
    <w:basedOn w:val="DefaultParagraphFont"/>
    <w:uiPriority w:val="99"/>
    <w:rsid w:val="00B36220"/>
    <w:rPr>
      <w:rFonts w:ascii="Times New Roman" w:hAnsi="Times New Roman" w:cs="Times New Roman"/>
      <w:sz w:val="14"/>
      <w:szCs w:val="14"/>
    </w:rPr>
  </w:style>
  <w:style w:type="character" w:customStyle="1" w:styleId="FontStyle151">
    <w:name w:val="Font Style151"/>
    <w:basedOn w:val="DefaultParagraphFont"/>
    <w:uiPriority w:val="99"/>
    <w:rsid w:val="00B36220"/>
    <w:rPr>
      <w:rFonts w:ascii="Arial Narrow" w:hAnsi="Arial Narrow" w:cs="Arial Narrow"/>
      <w:b/>
      <w:bCs/>
      <w:sz w:val="12"/>
      <w:szCs w:val="12"/>
    </w:rPr>
  </w:style>
  <w:style w:type="character" w:customStyle="1" w:styleId="FontStyle156">
    <w:name w:val="Font Style156"/>
    <w:basedOn w:val="DefaultParagraphFont"/>
    <w:uiPriority w:val="99"/>
    <w:rsid w:val="00B36220"/>
    <w:rPr>
      <w:rFonts w:ascii="Arial Narrow" w:hAnsi="Arial Narrow" w:cs="Arial Narrow"/>
      <w:sz w:val="8"/>
      <w:szCs w:val="8"/>
    </w:rPr>
  </w:style>
  <w:style w:type="character" w:customStyle="1" w:styleId="FontStyle160">
    <w:name w:val="Font Style160"/>
    <w:basedOn w:val="DefaultParagraphFont"/>
    <w:uiPriority w:val="99"/>
    <w:rsid w:val="00B36220"/>
    <w:rPr>
      <w:rFonts w:ascii="Times New Roman" w:hAnsi="Times New Roman" w:cs="Times New Roman"/>
      <w:b/>
      <w:bCs/>
      <w:sz w:val="20"/>
      <w:szCs w:val="20"/>
    </w:rPr>
  </w:style>
  <w:style w:type="character" w:customStyle="1" w:styleId="FontStyle178">
    <w:name w:val="Font Style178"/>
    <w:basedOn w:val="DefaultParagraphFont"/>
    <w:uiPriority w:val="99"/>
    <w:rsid w:val="00B36220"/>
    <w:rPr>
      <w:rFonts w:ascii="Times New Roman" w:hAnsi="Times New Roman" w:cs="Times New Roman"/>
      <w:sz w:val="18"/>
      <w:szCs w:val="18"/>
    </w:rPr>
  </w:style>
  <w:style w:type="paragraph" w:customStyle="1" w:styleId="Style140">
    <w:name w:val="Style14"/>
    <w:basedOn w:val="Normal"/>
    <w:uiPriority w:val="99"/>
    <w:qFormat/>
    <w:rsid w:val="00B36220"/>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B36220"/>
    <w:pPr>
      <w:autoSpaceDE w:val="0"/>
      <w:autoSpaceDN w:val="0"/>
      <w:adjustRightInd w:val="0"/>
      <w:spacing w:after="0" w:line="163" w:lineRule="exact"/>
    </w:pPr>
    <w:rPr>
      <w:rFonts w:eastAsia="Times New Roman"/>
      <w:sz w:val="24"/>
    </w:rPr>
  </w:style>
  <w:style w:type="character" w:customStyle="1" w:styleId="FontStyle168">
    <w:name w:val="Font Style168"/>
    <w:basedOn w:val="DefaultParagraphFont"/>
    <w:uiPriority w:val="99"/>
    <w:rsid w:val="00B36220"/>
    <w:rPr>
      <w:rFonts w:ascii="Times New Roman" w:hAnsi="Times New Roman" w:cs="Times New Roman"/>
      <w:sz w:val="12"/>
      <w:szCs w:val="12"/>
    </w:rPr>
  </w:style>
  <w:style w:type="paragraph" w:customStyle="1" w:styleId="Style90">
    <w:name w:val="Style9"/>
    <w:basedOn w:val="Normal"/>
    <w:uiPriority w:val="99"/>
    <w:qFormat/>
    <w:rsid w:val="00B36220"/>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B36220"/>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B36220"/>
    <w:pPr>
      <w:autoSpaceDE w:val="0"/>
      <w:autoSpaceDN w:val="0"/>
      <w:adjustRightInd w:val="0"/>
      <w:spacing w:after="0" w:line="206" w:lineRule="exact"/>
    </w:pPr>
    <w:rPr>
      <w:rFonts w:eastAsia="Times New Roman"/>
      <w:sz w:val="24"/>
    </w:rPr>
  </w:style>
  <w:style w:type="character" w:customStyle="1" w:styleId="FontStyle176">
    <w:name w:val="Font Style176"/>
    <w:basedOn w:val="DefaultParagraphFont"/>
    <w:uiPriority w:val="99"/>
    <w:rsid w:val="00B36220"/>
    <w:rPr>
      <w:rFonts w:ascii="Times New Roman" w:hAnsi="Times New Roman" w:cs="Times New Roman"/>
      <w:sz w:val="16"/>
      <w:szCs w:val="16"/>
    </w:rPr>
  </w:style>
  <w:style w:type="paragraph" w:customStyle="1" w:styleId="Stylecard11pt">
    <w:name w:val="Style card + 11 pt"/>
    <w:basedOn w:val="Normal"/>
    <w:link w:val="Stylecard11ptChar"/>
    <w:qFormat/>
    <w:rsid w:val="00B36220"/>
    <w:pPr>
      <w:spacing w:after="0" w:line="240" w:lineRule="auto"/>
      <w:ind w:left="288" w:right="288"/>
    </w:pPr>
    <w:rPr>
      <w:rFonts w:eastAsia="SimSun"/>
      <w:sz w:val="20"/>
      <w:lang w:eastAsia="zh-CN"/>
    </w:rPr>
  </w:style>
  <w:style w:type="character" w:customStyle="1" w:styleId="Stylecard11ptChar">
    <w:name w:val="Style card + 11 pt Char"/>
    <w:link w:val="Stylecard11pt"/>
    <w:rsid w:val="00B36220"/>
    <w:rPr>
      <w:rFonts w:ascii="Calibri" w:eastAsia="SimSun" w:hAnsi="Calibri"/>
      <w:sz w:val="20"/>
      <w:lang w:eastAsia="zh-CN"/>
    </w:rPr>
  </w:style>
  <w:style w:type="character" w:customStyle="1" w:styleId="globalcontentbody">
    <w:name w:val="globalcontentbody"/>
    <w:basedOn w:val="DefaultParagraphFont"/>
    <w:rsid w:val="00B36220"/>
  </w:style>
  <w:style w:type="character" w:customStyle="1" w:styleId="authorbio">
    <w:name w:val="authorbio"/>
    <w:basedOn w:val="DefaultParagraphFont"/>
    <w:rsid w:val="00B36220"/>
  </w:style>
  <w:style w:type="character" w:customStyle="1" w:styleId="StyleBoldandUnderlineCharChar11pt">
    <w:name w:val="Style Bold and Underline Char Char + 11 pt"/>
    <w:basedOn w:val="DefaultParagraphFont"/>
    <w:rsid w:val="00B36220"/>
    <w:rPr>
      <w:b/>
      <w:bCs/>
      <w:noProof w:val="0"/>
      <w:sz w:val="20"/>
      <w:u w:val="single"/>
      <w:lang w:val="en-US" w:eastAsia="en-US" w:bidi="ar-SA"/>
    </w:rPr>
  </w:style>
  <w:style w:type="character" w:customStyle="1" w:styleId="Hyperlink23">
    <w:name w:val="Hyperlink23"/>
    <w:basedOn w:val="DefaultParagraphFont"/>
    <w:rsid w:val="00B36220"/>
    <w:rPr>
      <w:color w:val="3300CC"/>
      <w:u w:val="single"/>
    </w:rPr>
  </w:style>
  <w:style w:type="character" w:customStyle="1" w:styleId="CharChar114">
    <w:name w:val="Char Char114"/>
    <w:basedOn w:val="DefaultParagraphFont"/>
    <w:rsid w:val="00B36220"/>
    <w:rPr>
      <w:rFonts w:cs="Arial"/>
      <w:bCs/>
      <w:szCs w:val="26"/>
      <w:u w:val="single"/>
      <w:lang w:val="en-US" w:eastAsia="en-US" w:bidi="ar-SA"/>
    </w:rPr>
  </w:style>
  <w:style w:type="character" w:customStyle="1" w:styleId="CharChar112">
    <w:name w:val="Char Char112"/>
    <w:basedOn w:val="DefaultParagraphFont"/>
    <w:rsid w:val="00B36220"/>
    <w:rPr>
      <w:rFonts w:cs="Arial"/>
      <w:bCs/>
      <w:szCs w:val="26"/>
      <w:u w:val="single"/>
      <w:lang w:val="en-US" w:eastAsia="en-US" w:bidi="ar-SA"/>
    </w:rPr>
  </w:style>
  <w:style w:type="paragraph" w:customStyle="1" w:styleId="WW-Default1">
    <w:name w:val="WW-Default1"/>
    <w:basedOn w:val="Normal"/>
    <w:qFormat/>
    <w:rsid w:val="00B36220"/>
    <w:pPr>
      <w:suppressAutoHyphens/>
      <w:spacing w:after="0" w:line="240" w:lineRule="auto"/>
    </w:pPr>
    <w:rPr>
      <w:rFonts w:eastAsia="Times New Roman"/>
      <w:b/>
      <w:bCs/>
      <w:szCs w:val="20"/>
      <w:lang w:eastAsia="ar-SA"/>
    </w:rPr>
  </w:style>
  <w:style w:type="character" w:customStyle="1" w:styleId="zoomme">
    <w:name w:val="zoomme"/>
    <w:basedOn w:val="DefaultParagraphFont"/>
    <w:rsid w:val="00B36220"/>
  </w:style>
  <w:style w:type="character" w:customStyle="1" w:styleId="classauthor">
    <w:name w:val="class=&quot;author&quot;"/>
    <w:basedOn w:val="DefaultParagraphFont"/>
    <w:rsid w:val="00B36220"/>
  </w:style>
  <w:style w:type="paragraph" w:customStyle="1" w:styleId="Stylecard11ptUnderline">
    <w:name w:val="Style card + 11 pt Underline"/>
    <w:basedOn w:val="Normal"/>
    <w:link w:val="Stylecard11ptUnderlineChar"/>
    <w:qFormat/>
    <w:rsid w:val="00B36220"/>
    <w:pPr>
      <w:spacing w:after="0" w:line="240" w:lineRule="auto"/>
      <w:ind w:left="288" w:right="288"/>
    </w:pPr>
    <w:rPr>
      <w:rFonts w:eastAsia="SimSun"/>
      <w:sz w:val="20"/>
      <w:u w:val="single"/>
      <w:lang w:eastAsia="zh-CN"/>
    </w:rPr>
  </w:style>
  <w:style w:type="character" w:customStyle="1" w:styleId="Stylecard11ptUnderlineChar">
    <w:name w:val="Style card + 11 pt Underline Char"/>
    <w:link w:val="Stylecard11ptUnderline"/>
    <w:rsid w:val="00B36220"/>
    <w:rPr>
      <w:rFonts w:ascii="Calibri" w:eastAsia="SimSun" w:hAnsi="Calibri"/>
      <w:sz w:val="20"/>
      <w:u w:val="single"/>
      <w:lang w:eastAsia="zh-CN"/>
    </w:rPr>
  </w:style>
  <w:style w:type="character" w:customStyle="1" w:styleId="officialstitle-">
    <w:name w:val="official_s_title-"/>
    <w:basedOn w:val="DefaultParagraphFont"/>
    <w:rsid w:val="00B36220"/>
  </w:style>
  <w:style w:type="character" w:customStyle="1" w:styleId="officialsbureau">
    <w:name w:val="official_s_bureau"/>
    <w:basedOn w:val="DefaultParagraphFont"/>
    <w:rsid w:val="00B36220"/>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B36220"/>
    <w:pPr>
      <w:keepLines w:val="0"/>
      <w:pageBreakBefore w:val="0"/>
      <w:spacing w:before="240" w:after="60" w:line="240" w:lineRule="auto"/>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B36220"/>
    <w:rPr>
      <w:rFonts w:ascii="Calibri" w:eastAsia="Times New Roman" w:hAnsi="Calibri" w:cs="Arial"/>
      <w:b/>
      <w:bCs/>
      <w:sz w:val="24"/>
      <w:szCs w:val="28"/>
    </w:rPr>
  </w:style>
  <w:style w:type="character" w:customStyle="1" w:styleId="gray">
    <w:name w:val="gray"/>
    <w:basedOn w:val="DefaultParagraphFont"/>
    <w:rsid w:val="00B36220"/>
  </w:style>
  <w:style w:type="character" w:customStyle="1" w:styleId="Styleunderline11ptBorderSinglesolidlineAuto05p">
    <w:name w:val="Style underline + 11 pt Border: : (Single solid line Auto  0.5 p..."/>
    <w:rsid w:val="00B36220"/>
    <w:rPr>
      <w:sz w:val="20"/>
      <w:u w:val="single"/>
      <w:bdr w:val="single" w:sz="4" w:space="0" w:color="auto"/>
    </w:rPr>
  </w:style>
  <w:style w:type="character" w:customStyle="1" w:styleId="Citation-CompleteChar">
    <w:name w:val="Citation - Complete Char"/>
    <w:basedOn w:val="DefaultParagraphFont"/>
    <w:link w:val="Citation-Complete"/>
    <w:locked/>
    <w:rsid w:val="00B36220"/>
    <w:rPr>
      <w:rFonts w:ascii="Calibri" w:hAnsi="Calibri"/>
    </w:rPr>
  </w:style>
  <w:style w:type="paragraph" w:customStyle="1" w:styleId="StyleStyle49ptBoldItalic">
    <w:name w:val="Style Style4 + 9 pt Bold Italic"/>
    <w:basedOn w:val="Normal"/>
    <w:link w:val="StyleStyle49ptBoldItalicChar"/>
    <w:qFormat/>
    <w:rsid w:val="00B36220"/>
    <w:pPr>
      <w:spacing w:after="0" w:line="240" w:lineRule="auto"/>
    </w:pPr>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B36220"/>
    <w:rPr>
      <w:rFonts w:ascii="Calibri" w:eastAsia="Times New Roman" w:hAnsi="Calibri"/>
      <w:b/>
      <w:bCs/>
      <w:i/>
      <w:iCs/>
      <w:u w:val="single"/>
    </w:rPr>
  </w:style>
  <w:style w:type="character" w:customStyle="1" w:styleId="newscontent">
    <w:name w:val="newscontent"/>
    <w:rsid w:val="00B36220"/>
  </w:style>
  <w:style w:type="character" w:customStyle="1" w:styleId="FontStyle172">
    <w:name w:val="Font Style172"/>
    <w:basedOn w:val="DefaultParagraphFont"/>
    <w:uiPriority w:val="99"/>
    <w:rsid w:val="00B36220"/>
    <w:rPr>
      <w:rFonts w:ascii="Times New Roman" w:hAnsi="Times New Roman" w:cs="Times New Roman"/>
      <w:b/>
      <w:bCs/>
      <w:sz w:val="16"/>
      <w:szCs w:val="16"/>
    </w:rPr>
  </w:style>
  <w:style w:type="paragraph" w:customStyle="1" w:styleId="Style180">
    <w:name w:val="Style18"/>
    <w:basedOn w:val="Normal"/>
    <w:uiPriority w:val="99"/>
    <w:qFormat/>
    <w:rsid w:val="00B36220"/>
    <w:pPr>
      <w:autoSpaceDE w:val="0"/>
      <w:autoSpaceDN w:val="0"/>
      <w:adjustRightInd w:val="0"/>
      <w:spacing w:after="0" w:line="269" w:lineRule="exact"/>
    </w:pPr>
    <w:rPr>
      <w:rFonts w:eastAsia="Times New Roman"/>
      <w:sz w:val="24"/>
    </w:rPr>
  </w:style>
  <w:style w:type="character" w:customStyle="1" w:styleId="FontStyle171">
    <w:name w:val="Font Style171"/>
    <w:basedOn w:val="DefaultParagraphFont"/>
    <w:uiPriority w:val="99"/>
    <w:rsid w:val="00B36220"/>
    <w:rPr>
      <w:rFonts w:ascii="Times New Roman" w:hAnsi="Times New Roman" w:cs="Times New Roman"/>
      <w:i/>
      <w:iCs/>
      <w:sz w:val="16"/>
      <w:szCs w:val="16"/>
    </w:rPr>
  </w:style>
  <w:style w:type="character" w:customStyle="1" w:styleId="FontStyle162">
    <w:name w:val="Font Style162"/>
    <w:basedOn w:val="DefaultParagraphFont"/>
    <w:uiPriority w:val="99"/>
    <w:rsid w:val="00B36220"/>
    <w:rPr>
      <w:rFonts w:ascii="Times New Roman" w:hAnsi="Times New Roman" w:cs="Times New Roman"/>
      <w:b/>
      <w:bCs/>
      <w:sz w:val="18"/>
      <w:szCs w:val="18"/>
    </w:rPr>
  </w:style>
  <w:style w:type="character" w:customStyle="1" w:styleId="FontStyle167">
    <w:name w:val="Font Style167"/>
    <w:basedOn w:val="DefaultParagraphFont"/>
    <w:uiPriority w:val="99"/>
    <w:rsid w:val="00B36220"/>
    <w:rPr>
      <w:rFonts w:ascii="Times New Roman" w:hAnsi="Times New Roman" w:cs="Times New Roman"/>
      <w:sz w:val="10"/>
      <w:szCs w:val="10"/>
    </w:rPr>
  </w:style>
  <w:style w:type="character" w:customStyle="1" w:styleId="FontStyle174">
    <w:name w:val="Font Style174"/>
    <w:basedOn w:val="DefaultParagraphFont"/>
    <w:uiPriority w:val="99"/>
    <w:rsid w:val="00B36220"/>
    <w:rPr>
      <w:rFonts w:ascii="Arial Narrow" w:hAnsi="Arial Narrow" w:cs="Arial Narrow"/>
      <w:b/>
      <w:bCs/>
      <w:sz w:val="18"/>
      <w:szCs w:val="18"/>
    </w:rPr>
  </w:style>
  <w:style w:type="paragraph" w:customStyle="1" w:styleId="Style47">
    <w:name w:val="Style47"/>
    <w:basedOn w:val="Normal"/>
    <w:uiPriority w:val="99"/>
    <w:qFormat/>
    <w:rsid w:val="00B36220"/>
    <w:pPr>
      <w:autoSpaceDE w:val="0"/>
      <w:autoSpaceDN w:val="0"/>
      <w:adjustRightInd w:val="0"/>
      <w:spacing w:after="0" w:line="490" w:lineRule="exact"/>
    </w:pPr>
    <w:rPr>
      <w:rFonts w:eastAsia="Times New Roman"/>
      <w:sz w:val="24"/>
    </w:rPr>
  </w:style>
  <w:style w:type="character" w:customStyle="1" w:styleId="FontStyle169">
    <w:name w:val="Font Style169"/>
    <w:basedOn w:val="DefaultParagraphFont"/>
    <w:uiPriority w:val="99"/>
    <w:rsid w:val="00B36220"/>
    <w:rPr>
      <w:rFonts w:ascii="Times New Roman" w:hAnsi="Times New Roman" w:cs="Times New Roman"/>
      <w:sz w:val="12"/>
      <w:szCs w:val="12"/>
    </w:rPr>
  </w:style>
  <w:style w:type="paragraph" w:customStyle="1" w:styleId="Style24">
    <w:name w:val="Style24"/>
    <w:basedOn w:val="Normal"/>
    <w:uiPriority w:val="99"/>
    <w:qFormat/>
    <w:rsid w:val="00B36220"/>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B36220"/>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B36220"/>
    <w:pPr>
      <w:autoSpaceDE w:val="0"/>
      <w:autoSpaceDN w:val="0"/>
      <w:adjustRightInd w:val="0"/>
      <w:spacing w:after="0" w:line="278" w:lineRule="exact"/>
      <w:jc w:val="both"/>
    </w:pPr>
    <w:rPr>
      <w:rFonts w:eastAsia="Times New Roman"/>
      <w:sz w:val="24"/>
    </w:rPr>
  </w:style>
  <w:style w:type="character" w:customStyle="1" w:styleId="FontStyle139">
    <w:name w:val="Font Style139"/>
    <w:basedOn w:val="DefaultParagraphFont"/>
    <w:uiPriority w:val="99"/>
    <w:rsid w:val="00B36220"/>
    <w:rPr>
      <w:rFonts w:ascii="Times New Roman" w:hAnsi="Times New Roman" w:cs="Times New Roman"/>
      <w:b/>
      <w:bCs/>
      <w:sz w:val="18"/>
      <w:szCs w:val="18"/>
    </w:rPr>
  </w:style>
  <w:style w:type="paragraph" w:customStyle="1" w:styleId="Style210">
    <w:name w:val="Style21"/>
    <w:basedOn w:val="Normal"/>
    <w:uiPriority w:val="99"/>
    <w:qFormat/>
    <w:rsid w:val="00B36220"/>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B36220"/>
    <w:pPr>
      <w:autoSpaceDE w:val="0"/>
      <w:autoSpaceDN w:val="0"/>
      <w:adjustRightInd w:val="0"/>
      <w:spacing w:after="0" w:line="198" w:lineRule="exact"/>
    </w:pPr>
    <w:rPr>
      <w:rFonts w:eastAsia="Times New Roman"/>
      <w:sz w:val="24"/>
    </w:rPr>
  </w:style>
  <w:style w:type="paragraph" w:customStyle="1" w:styleId="StyleHeading4TagNotBold">
    <w:name w:val="Style Heading 4Tag + Not Bold"/>
    <w:basedOn w:val="Heading4"/>
    <w:rsid w:val="00B36220"/>
    <w:pPr>
      <w:spacing w:before="200" w:line="240" w:lineRule="auto"/>
    </w:pPr>
    <w:rPr>
      <w:bCs/>
      <w:sz w:val="22"/>
    </w:rPr>
  </w:style>
  <w:style w:type="paragraph" w:customStyle="1" w:styleId="Aa">
    <w:name w:val="A"/>
    <w:basedOn w:val="Default"/>
    <w:next w:val="Default"/>
    <w:rsid w:val="00B36220"/>
    <w:rPr>
      <w:rFonts w:eastAsia="Times New Roman"/>
      <w:color w:val="auto"/>
      <w:lang w:bidi="en-US"/>
    </w:rPr>
  </w:style>
  <w:style w:type="character" w:customStyle="1" w:styleId="ac">
    <w:name w:val="••••"/>
    <w:rsid w:val="00B36220"/>
    <w:rPr>
      <w:color w:val="000000"/>
    </w:rPr>
  </w:style>
  <w:style w:type="character" w:customStyle="1" w:styleId="UL-Bold">
    <w:name w:val="UL-Bold"/>
    <w:basedOn w:val="DefaultParagraphFont"/>
    <w:rsid w:val="00B36220"/>
    <w:rPr>
      <w:u w:val="thick"/>
    </w:rPr>
  </w:style>
  <w:style w:type="character" w:customStyle="1" w:styleId="UL-None">
    <w:name w:val="UL-None"/>
    <w:basedOn w:val="DefaultParagraphFont"/>
    <w:rsid w:val="00B36220"/>
    <w:rPr>
      <w:u w:val="none"/>
    </w:rPr>
  </w:style>
  <w:style w:type="character" w:customStyle="1" w:styleId="styletimesnewroman12ptbold0">
    <w:name w:val="styletimesnewroman12ptbold"/>
    <w:basedOn w:val="DefaultParagraphFont"/>
    <w:rsid w:val="00B36220"/>
  </w:style>
  <w:style w:type="character" w:customStyle="1" w:styleId="FontStyle19">
    <w:name w:val="Font Style19"/>
    <w:basedOn w:val="DefaultParagraphFont"/>
    <w:uiPriority w:val="99"/>
    <w:rsid w:val="00B36220"/>
    <w:rPr>
      <w:rFonts w:ascii="Times New Roman" w:hAnsi="Times New Roman" w:cs="Times New Roman"/>
      <w:sz w:val="18"/>
      <w:szCs w:val="18"/>
    </w:rPr>
  </w:style>
  <w:style w:type="character" w:customStyle="1" w:styleId="UnderlineBox">
    <w:name w:val="Underline + Box"/>
    <w:uiPriority w:val="1"/>
    <w:qFormat/>
    <w:rsid w:val="00B36220"/>
    <w:rPr>
      <w:rFonts w:ascii="Georgia" w:hAnsi="Georgia"/>
      <w:b w:val="0"/>
      <w:sz w:val="22"/>
      <w:u w:val="single"/>
      <w:bdr w:val="single" w:sz="4" w:space="0" w:color="auto"/>
    </w:rPr>
  </w:style>
  <w:style w:type="character" w:customStyle="1" w:styleId="10ptnotbold">
    <w:name w:val="10ptnotbold"/>
    <w:basedOn w:val="DefaultParagraphFont"/>
    <w:rsid w:val="00B36220"/>
    <w:rPr>
      <w:sz w:val="20"/>
    </w:rPr>
  </w:style>
  <w:style w:type="paragraph" w:customStyle="1" w:styleId="ALLCAPS">
    <w:name w:val="ALL CAPS"/>
    <w:basedOn w:val="Normal"/>
    <w:link w:val="ALLCAPSChar"/>
    <w:qFormat/>
    <w:rsid w:val="00B36220"/>
    <w:pPr>
      <w:spacing w:after="0" w:line="240" w:lineRule="auto"/>
    </w:pPr>
    <w:rPr>
      <w:rFonts w:eastAsia="Times New Roman"/>
      <w:b/>
      <w:caps/>
      <w:szCs w:val="20"/>
    </w:rPr>
  </w:style>
  <w:style w:type="character" w:customStyle="1" w:styleId="kn">
    <w:name w:val="kn"/>
    <w:basedOn w:val="DefaultParagraphFont"/>
    <w:rsid w:val="00B36220"/>
  </w:style>
  <w:style w:type="paragraph" w:customStyle="1" w:styleId="StyleCardworksLinespacingsingle">
    <w:name w:val="Style Card works + Line spacing:  single"/>
    <w:basedOn w:val="Normal"/>
    <w:link w:val="StyleCardworksLinespacingsingleChar"/>
    <w:qFormat/>
    <w:rsid w:val="00B36220"/>
    <w:pPr>
      <w:suppressAutoHyphens/>
      <w:spacing w:after="0" w:line="240" w:lineRule="auto"/>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B36220"/>
    <w:rPr>
      <w:rFonts w:ascii="Calibri" w:eastAsia="Times New Roman" w:hAnsi="Calibri"/>
      <w:spacing w:val="-3"/>
      <w:szCs w:val="20"/>
    </w:rPr>
  </w:style>
  <w:style w:type="paragraph" w:customStyle="1" w:styleId="BriefTitleWorks">
    <w:name w:val="Brief Title Works"/>
    <w:basedOn w:val="Heading1"/>
    <w:link w:val="BriefTitleWorksChar"/>
    <w:qFormat/>
    <w:rsid w:val="00B36220"/>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4"/>
      <w:u w:val="single"/>
    </w:rPr>
  </w:style>
  <w:style w:type="character" w:customStyle="1" w:styleId="BriefTitleWorksChar">
    <w:name w:val="Brief Title Works Char"/>
    <w:basedOn w:val="DefaultParagraphFont"/>
    <w:link w:val="BriefTitleWorks"/>
    <w:rsid w:val="00B36220"/>
    <w:rPr>
      <w:rFonts w:ascii="Calibri" w:eastAsia="Times New Roman" w:hAnsi="Calibri" w:cs="Arial"/>
      <w:b/>
      <w:kern w:val="32"/>
      <w:sz w:val="24"/>
      <w:szCs w:val="32"/>
      <w:u w:val="single"/>
    </w:rPr>
  </w:style>
  <w:style w:type="character" w:customStyle="1" w:styleId="twelptblackblack1">
    <w:name w:val="twelptblackblack1"/>
    <w:basedOn w:val="DefaultParagraphFont"/>
    <w:rsid w:val="00B36220"/>
    <w:rPr>
      <w:rFonts w:ascii="Verdana" w:hAnsi="Verdana" w:hint="default"/>
      <w:color w:val="000000"/>
      <w:sz w:val="16"/>
      <w:szCs w:val="16"/>
    </w:rPr>
  </w:style>
  <w:style w:type="character" w:customStyle="1" w:styleId="TagCharCharCharChar0">
    <w:name w:val="Tag Char Char Char Char"/>
    <w:basedOn w:val="DefaultParagraphFont"/>
    <w:rsid w:val="00B36220"/>
    <w:rPr>
      <w:rFonts w:ascii="Times New Roman" w:eastAsia="Times New Roman" w:hAnsi="Times New Roman" w:cs="Times New Roman"/>
      <w:b/>
      <w:sz w:val="24"/>
      <w:szCs w:val="20"/>
    </w:rPr>
  </w:style>
  <w:style w:type="paragraph" w:customStyle="1" w:styleId="CITE1">
    <w:name w:val="CITE"/>
    <w:basedOn w:val="Heading2"/>
    <w:link w:val="CITEChar1"/>
    <w:autoRedefine/>
    <w:qFormat/>
    <w:rsid w:val="00B36220"/>
    <w:pPr>
      <w:keepLines w:val="0"/>
      <w:pageBreakBefore w:val="0"/>
      <w:spacing w:before="480" w:after="160" w:line="240" w:lineRule="auto"/>
      <w:contextualSpacing/>
      <w:jc w:val="left"/>
    </w:pPr>
    <w:rPr>
      <w:rFonts w:eastAsia="Times New Roman" w:cs="Arial"/>
      <w:b w:val="0"/>
      <w:bCs/>
      <w:iCs/>
      <w:sz w:val="20"/>
      <w:szCs w:val="20"/>
      <w:u w:val="none"/>
    </w:rPr>
  </w:style>
  <w:style w:type="character" w:customStyle="1" w:styleId="CharacterStyle14">
    <w:name w:val="Character Style 14"/>
    <w:rsid w:val="00B36220"/>
    <w:rPr>
      <w:sz w:val="30"/>
      <w:szCs w:val="30"/>
    </w:rPr>
  </w:style>
  <w:style w:type="character" w:customStyle="1" w:styleId="CharacterStyle13">
    <w:name w:val="Character Style 13"/>
    <w:rsid w:val="00B36220"/>
    <w:rPr>
      <w:i/>
      <w:iCs/>
      <w:sz w:val="17"/>
      <w:szCs w:val="17"/>
    </w:rPr>
  </w:style>
  <w:style w:type="character" w:customStyle="1" w:styleId="CardsNotUnderlined">
    <w:name w:val="Cards Not Underlined"/>
    <w:rsid w:val="00B36220"/>
    <w:rPr>
      <w:rFonts w:ascii="Times New Roman" w:hAnsi="Times New Roman"/>
      <w:sz w:val="16"/>
    </w:rPr>
  </w:style>
  <w:style w:type="character" w:customStyle="1" w:styleId="a13">
    <w:name w:val="a1"/>
    <w:rsid w:val="00B36220"/>
    <w:rPr>
      <w:color w:val="008000"/>
    </w:rPr>
  </w:style>
  <w:style w:type="paragraph" w:customStyle="1" w:styleId="Fifth">
    <w:name w:val="Fifth"/>
    <w:basedOn w:val="Normal"/>
    <w:link w:val="FifthChar"/>
    <w:qFormat/>
    <w:rsid w:val="00B36220"/>
    <w:pPr>
      <w:spacing w:after="0" w:line="240" w:lineRule="auto"/>
    </w:pPr>
    <w:rPr>
      <w:rFonts w:eastAsia="Times New Roman"/>
      <w:sz w:val="20"/>
      <w:lang w:val="x-none" w:eastAsia="x-none"/>
    </w:rPr>
  </w:style>
  <w:style w:type="character" w:customStyle="1" w:styleId="FifthChar">
    <w:name w:val="Fifth Char"/>
    <w:link w:val="Fifth"/>
    <w:rsid w:val="00B36220"/>
    <w:rPr>
      <w:rFonts w:ascii="Calibri" w:eastAsia="Times New Roman" w:hAnsi="Calibri"/>
      <w:sz w:val="20"/>
      <w:lang w:val="x-none" w:eastAsia="x-none"/>
    </w:rPr>
  </w:style>
  <w:style w:type="paragraph" w:customStyle="1" w:styleId="Repeatblockheading0">
    <w:name w:val="Repeat block heading"/>
    <w:basedOn w:val="Normal"/>
    <w:rsid w:val="00B36220"/>
    <w:pPr>
      <w:pBdr>
        <w:bottom w:val="single" w:sz="12" w:space="1" w:color="auto"/>
      </w:pBdr>
      <w:spacing w:after="0" w:line="240" w:lineRule="auto"/>
      <w:jc w:val="center"/>
      <w:outlineLvl w:val="1"/>
    </w:pPr>
    <w:rPr>
      <w:rFonts w:ascii="Estrangelo Edessa" w:eastAsia="Times New Roman" w:hAnsi="Estrangelo Edessa"/>
      <w:b/>
      <w:sz w:val="48"/>
      <w:szCs w:val="48"/>
    </w:rPr>
  </w:style>
  <w:style w:type="character" w:customStyle="1" w:styleId="mandelbrotrefrag">
    <w:name w:val="mandelbrot_refrag"/>
    <w:rsid w:val="00B36220"/>
  </w:style>
  <w:style w:type="character" w:customStyle="1" w:styleId="imgcreditcaption">
    <w:name w:val="imgcreditcaption"/>
    <w:rsid w:val="00B36220"/>
  </w:style>
  <w:style w:type="character" w:customStyle="1" w:styleId="current-article">
    <w:name w:val="current-article"/>
    <w:rsid w:val="00B36220"/>
  </w:style>
  <w:style w:type="character" w:customStyle="1" w:styleId="hps">
    <w:name w:val="hps"/>
    <w:rsid w:val="00B36220"/>
  </w:style>
  <w:style w:type="paragraph" w:customStyle="1" w:styleId="introduction">
    <w:name w:val="introduction"/>
    <w:basedOn w:val="Normal"/>
    <w:uiPriority w:val="99"/>
    <w:qFormat/>
    <w:rsid w:val="00B36220"/>
    <w:pPr>
      <w:spacing w:before="100" w:beforeAutospacing="1" w:after="100" w:afterAutospacing="1" w:line="240" w:lineRule="auto"/>
    </w:pPr>
    <w:rPr>
      <w:rFonts w:eastAsia="Times New Roman"/>
      <w:sz w:val="24"/>
    </w:rPr>
  </w:style>
  <w:style w:type="paragraph" w:customStyle="1" w:styleId="TashmaHeader2">
    <w:name w:val="Tashma_Header2"/>
    <w:basedOn w:val="Heading2"/>
    <w:uiPriority w:val="99"/>
    <w:qFormat/>
    <w:rsid w:val="00B36220"/>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B36220"/>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B36220"/>
    <w:rPr>
      <w:rFonts w:cs="Calibri"/>
    </w:rPr>
  </w:style>
  <w:style w:type="paragraph" w:customStyle="1" w:styleId="CitationCharCharCharCharCharCharChar">
    <w:name w:val="Citation Char Char Char Char Char Char Char"/>
    <w:basedOn w:val="Normal"/>
    <w:link w:val="CitationCharCharCharCharCharCharCharChar"/>
    <w:rsid w:val="00B36220"/>
    <w:pPr>
      <w:spacing w:after="0" w:line="240" w:lineRule="auto"/>
      <w:ind w:left="1440" w:right="1440"/>
    </w:pPr>
    <w:rPr>
      <w:rFonts w:asciiTheme="minorHAnsi" w:hAnsiTheme="minorHAnsi" w:cs="Calibri"/>
    </w:rPr>
  </w:style>
  <w:style w:type="paragraph" w:customStyle="1" w:styleId="pagpag1">
    <w:name w:val="pagpag1"/>
    <w:basedOn w:val="Normal"/>
    <w:uiPriority w:val="99"/>
    <w:qFormat/>
    <w:rsid w:val="00B36220"/>
    <w:pPr>
      <w:spacing w:before="100" w:beforeAutospacing="1" w:after="100" w:afterAutospacing="1" w:line="240" w:lineRule="auto"/>
    </w:pPr>
    <w:rPr>
      <w:rFonts w:eastAsia="Times New Roman"/>
      <w:sz w:val="24"/>
    </w:rPr>
  </w:style>
  <w:style w:type="paragraph" w:customStyle="1" w:styleId="pagpag2">
    <w:name w:val="pagpag2"/>
    <w:basedOn w:val="Normal"/>
    <w:uiPriority w:val="99"/>
    <w:qFormat/>
    <w:rsid w:val="00B36220"/>
    <w:pPr>
      <w:spacing w:before="100" w:beforeAutospacing="1" w:after="100" w:afterAutospacing="1" w:line="240" w:lineRule="auto"/>
    </w:pPr>
    <w:rPr>
      <w:rFonts w:eastAsia="Times New Roman"/>
      <w:sz w:val="24"/>
    </w:rPr>
  </w:style>
  <w:style w:type="character" w:customStyle="1" w:styleId="source-org">
    <w:name w:val="source-org"/>
    <w:rsid w:val="00B36220"/>
  </w:style>
  <w:style w:type="paragraph" w:customStyle="1" w:styleId="BodyText311">
    <w:name w:val="Body Text 31"/>
    <w:basedOn w:val="Normal"/>
    <w:next w:val="BodyText3"/>
    <w:unhideWhenUsed/>
    <w:rsid w:val="00B36220"/>
    <w:pPr>
      <w:spacing w:after="120" w:line="240" w:lineRule="auto"/>
    </w:pPr>
    <w:rPr>
      <w:bCs/>
      <w:color w:val="000000"/>
    </w:rPr>
  </w:style>
  <w:style w:type="paragraph" w:customStyle="1" w:styleId="BodyText210">
    <w:name w:val="Body Text 21"/>
    <w:basedOn w:val="Normal"/>
    <w:next w:val="BodyText2"/>
    <w:unhideWhenUsed/>
    <w:rsid w:val="00B36220"/>
    <w:pPr>
      <w:spacing w:after="120" w:line="480" w:lineRule="auto"/>
    </w:pPr>
    <w:rPr>
      <w:sz w:val="12"/>
    </w:rPr>
  </w:style>
  <w:style w:type="paragraph" w:customStyle="1" w:styleId="BodyTextIndent1">
    <w:name w:val="Body Text Indent1"/>
    <w:basedOn w:val="Normal"/>
    <w:next w:val="BodyTextIndent"/>
    <w:unhideWhenUsed/>
    <w:rsid w:val="00B36220"/>
    <w:pPr>
      <w:spacing w:after="120" w:line="240" w:lineRule="auto"/>
      <w:ind w:left="360"/>
    </w:pPr>
  </w:style>
  <w:style w:type="paragraph" w:customStyle="1" w:styleId="BodyTextIndent31">
    <w:name w:val="Body Text Indent 31"/>
    <w:basedOn w:val="Normal"/>
    <w:next w:val="BodyTextIndent3"/>
    <w:semiHidden/>
    <w:unhideWhenUsed/>
    <w:rsid w:val="00B36220"/>
    <w:pPr>
      <w:spacing w:after="120" w:line="240" w:lineRule="auto"/>
      <w:ind w:left="360"/>
    </w:pPr>
    <w:rPr>
      <w:sz w:val="14"/>
    </w:rPr>
  </w:style>
  <w:style w:type="paragraph" w:customStyle="1" w:styleId="BodyTextIndent21">
    <w:name w:val="Body Text Indent 21"/>
    <w:basedOn w:val="Normal"/>
    <w:next w:val="BodyTextIndent2"/>
    <w:unhideWhenUsed/>
    <w:rsid w:val="00B36220"/>
    <w:pPr>
      <w:spacing w:after="120" w:line="480" w:lineRule="auto"/>
      <w:ind w:left="360"/>
    </w:pPr>
  </w:style>
  <w:style w:type="character" w:customStyle="1" w:styleId="Caption11">
    <w:name w:val="Caption11"/>
    <w:rsid w:val="00B36220"/>
  </w:style>
  <w:style w:type="paragraph" w:customStyle="1" w:styleId="z-BottomofForm1">
    <w:name w:val="z-Bottom of Form1"/>
    <w:basedOn w:val="Normal"/>
    <w:next w:val="Normal"/>
    <w:hidden/>
    <w:unhideWhenUsed/>
    <w:rsid w:val="00B36220"/>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rsid w:val="00B36220"/>
    <w:pPr>
      <w:spacing w:before="100" w:beforeAutospacing="1" w:after="100" w:afterAutospacing="1" w:line="240" w:lineRule="auto"/>
    </w:pPr>
    <w:rPr>
      <w:rFonts w:eastAsia="Times New Roman"/>
      <w:sz w:val="24"/>
    </w:rPr>
  </w:style>
  <w:style w:type="paragraph" w:customStyle="1" w:styleId="cptchblock">
    <w:name w:val="cptch_block"/>
    <w:basedOn w:val="Normal"/>
    <w:rsid w:val="00B36220"/>
    <w:pPr>
      <w:spacing w:before="100" w:beforeAutospacing="1" w:after="100" w:afterAutospacing="1" w:line="240" w:lineRule="auto"/>
    </w:pPr>
    <w:rPr>
      <w:rFonts w:eastAsia="Times New Roman"/>
      <w:sz w:val="24"/>
    </w:rPr>
  </w:style>
  <w:style w:type="paragraph" w:customStyle="1" w:styleId="publisheddate">
    <w:name w:val="published_date"/>
    <w:basedOn w:val="Normal"/>
    <w:rsid w:val="00B36220"/>
    <w:pPr>
      <w:spacing w:before="100" w:beforeAutospacing="1" w:after="100" w:afterAutospacing="1" w:line="240" w:lineRule="auto"/>
    </w:pPr>
    <w:rPr>
      <w:rFonts w:eastAsia="Times New Roman"/>
      <w:sz w:val="24"/>
    </w:rPr>
  </w:style>
  <w:style w:type="paragraph" w:customStyle="1" w:styleId="headline-title">
    <w:name w:val="headline-title"/>
    <w:basedOn w:val="Normal"/>
    <w:qFormat/>
    <w:rsid w:val="00B36220"/>
    <w:pPr>
      <w:spacing w:before="100" w:beforeAutospacing="1" w:after="100" w:afterAutospacing="1" w:line="240" w:lineRule="auto"/>
    </w:pPr>
    <w:rPr>
      <w:rFonts w:eastAsia="Times New Roman"/>
      <w:sz w:val="24"/>
    </w:rPr>
  </w:style>
  <w:style w:type="character" w:customStyle="1" w:styleId="mainheading">
    <w:name w:val="mainheading"/>
    <w:rsid w:val="00B36220"/>
  </w:style>
  <w:style w:type="character" w:customStyle="1" w:styleId="StyleStyleunderlineBold11pt">
    <w:name w:val="Style Style underline + Bold + 11 pt"/>
    <w:rsid w:val="00B36220"/>
    <w:rPr>
      <w:bCs/>
      <w:sz w:val="20"/>
      <w:u w:val="single"/>
    </w:rPr>
  </w:style>
  <w:style w:type="character" w:customStyle="1" w:styleId="StyleunderlineAsianTimesNewRomanBold">
    <w:name w:val="Style underline + (Asian) Times New Roman Bold"/>
    <w:rsid w:val="00B36220"/>
    <w:rPr>
      <w:rFonts w:ascii="Times New Roman" w:eastAsia="Times New Roman" w:hAnsi="Times New Roman" w:cs="Times New Roman"/>
      <w:bCs/>
      <w:sz w:val="24"/>
      <w:u w:val="single"/>
    </w:rPr>
  </w:style>
  <w:style w:type="character" w:customStyle="1" w:styleId="Style13ptBoldUnderlineBorderSinglesolidlineAuto">
    <w:name w:val="Style 13 pt Bold Underline Border: : (Single solid line Auto  ..."/>
    <w:rsid w:val="00B36220"/>
    <w:rPr>
      <w:b/>
      <w:bCs/>
      <w:sz w:val="20"/>
      <w:u w:val="single"/>
      <w:bdr w:val="single" w:sz="4" w:space="0" w:color="auto"/>
    </w:rPr>
  </w:style>
  <w:style w:type="paragraph" w:customStyle="1" w:styleId="BoldandUnderlineCharCharCharCharChar">
    <w:name w:val="Bold and Underline Char Char Char Char Char"/>
    <w:basedOn w:val="Normal"/>
    <w:link w:val="BoldandUnderlineCharCharCharCharCharChar"/>
    <w:qFormat/>
    <w:rsid w:val="00B36220"/>
    <w:pPr>
      <w:spacing w:after="0" w:line="240" w:lineRule="auto"/>
    </w:pPr>
    <w:rPr>
      <w:rFonts w:eastAsia="Times New Roman"/>
      <w:b/>
      <w:sz w:val="20"/>
      <w:u w:val="single"/>
      <w:lang w:val="x-none" w:eastAsia="x-none"/>
    </w:rPr>
  </w:style>
  <w:style w:type="character" w:customStyle="1" w:styleId="BoldandUnderlineCharCharCharCharCharChar">
    <w:name w:val="Bold and Underline Char Char Char Char Char Char"/>
    <w:link w:val="BoldandUnderlineCharCharCharCharChar"/>
    <w:rsid w:val="00B36220"/>
    <w:rPr>
      <w:rFonts w:ascii="Calibri" w:eastAsia="Times New Roman" w:hAnsi="Calibri"/>
      <w:b/>
      <w:sz w:val="20"/>
      <w:u w:val="single"/>
      <w:lang w:val="x-none" w:eastAsia="x-none"/>
    </w:rPr>
  </w:style>
  <w:style w:type="character" w:customStyle="1" w:styleId="Style11ptBoldUnderlineBorderSinglesolidlineAuto1">
    <w:name w:val="Style 11 pt Bold Underline Border: : (Single solid line Auto  ...1"/>
    <w:rsid w:val="00B36220"/>
    <w:rPr>
      <w:b/>
      <w:bCs/>
      <w:sz w:val="20"/>
      <w:u w:val="single"/>
      <w:bdr w:val="single" w:sz="4" w:space="0" w:color="auto"/>
    </w:rPr>
  </w:style>
  <w:style w:type="paragraph" w:customStyle="1" w:styleId="emactive">
    <w:name w:val="emactive"/>
    <w:basedOn w:val="Normal"/>
    <w:uiPriority w:val="99"/>
    <w:qFormat/>
    <w:rsid w:val="00B36220"/>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B36220"/>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B36220"/>
    <w:rPr>
      <w:rFonts w:cs="Calibri"/>
      <w:u w:val="single"/>
      <w:shd w:val="clear" w:color="auto" w:fill="66FFFF"/>
    </w:rPr>
  </w:style>
  <w:style w:type="paragraph" w:customStyle="1" w:styleId="CardHighlight">
    <w:name w:val="Card Highlight"/>
    <w:basedOn w:val="Normal"/>
    <w:link w:val="CardHighlightChar"/>
    <w:qFormat/>
    <w:rsid w:val="00B36220"/>
    <w:pPr>
      <w:shd w:val="clear" w:color="auto" w:fill="66FFFF"/>
      <w:spacing w:after="0" w:line="240" w:lineRule="auto"/>
    </w:pPr>
    <w:rPr>
      <w:rFonts w:asciiTheme="minorHAnsi" w:hAnsiTheme="minorHAnsi" w:cs="Calibri"/>
      <w:u w:val="single"/>
    </w:rPr>
  </w:style>
  <w:style w:type="paragraph" w:customStyle="1" w:styleId="norma">
    <w:name w:val="norma"/>
    <w:basedOn w:val="Heading3"/>
    <w:uiPriority w:val="99"/>
    <w:qFormat/>
    <w:rsid w:val="00B36220"/>
    <w:pPr>
      <w:spacing w:before="200" w:line="240" w:lineRule="auto"/>
    </w:pPr>
    <w:rPr>
      <w:rFonts w:eastAsia="MS Gothic" w:cs="Arial"/>
      <w:bCs/>
      <w:sz w:val="24"/>
      <w:lang w:eastAsia="zh-CN"/>
    </w:rPr>
  </w:style>
  <w:style w:type="character" w:customStyle="1" w:styleId="metaorigin">
    <w:name w:val="meta_origin"/>
    <w:rsid w:val="00B36220"/>
  </w:style>
  <w:style w:type="character" w:customStyle="1" w:styleId="eminfo">
    <w:name w:val="eminfo"/>
    <w:rsid w:val="00B36220"/>
  </w:style>
  <w:style w:type="character" w:customStyle="1" w:styleId="emhighlight">
    <w:name w:val="emhighlight"/>
    <w:rsid w:val="00B36220"/>
  </w:style>
  <w:style w:type="character" w:customStyle="1" w:styleId="last">
    <w:name w:val="last"/>
    <w:rsid w:val="00B36220"/>
  </w:style>
  <w:style w:type="character" w:customStyle="1" w:styleId="institution">
    <w:name w:val="institution"/>
    <w:rsid w:val="00B36220"/>
  </w:style>
  <w:style w:type="character" w:customStyle="1" w:styleId="NormalCard">
    <w:name w:val="Normal Card"/>
    <w:uiPriority w:val="1"/>
    <w:qFormat/>
    <w:rsid w:val="00B36220"/>
    <w:rPr>
      <w:rFonts w:ascii="Times New Roman" w:hAnsi="Times New Roman" w:cs="Times New Roman" w:hint="default"/>
      <w:sz w:val="24"/>
    </w:rPr>
  </w:style>
  <w:style w:type="character" w:customStyle="1" w:styleId="timebox">
    <w:name w:val="timebox"/>
    <w:rsid w:val="00B36220"/>
  </w:style>
  <w:style w:type="character" w:customStyle="1" w:styleId="Heading2Subtext">
    <w:name w:val="Heading 2 Subtext"/>
    <w:rsid w:val="00B36220"/>
    <w:rPr>
      <w:rFonts w:ascii="Times New Roman" w:hAnsi="Times New Roman" w:cs="Times New Roman" w:hint="default"/>
      <w:sz w:val="16"/>
    </w:rPr>
  </w:style>
  <w:style w:type="table" w:styleId="MediumGrid1">
    <w:name w:val="Medium Grid 1"/>
    <w:basedOn w:val="TableNormal"/>
    <w:uiPriority w:val="67"/>
    <w:rsid w:val="00B36220"/>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qFormat/>
    <w:rsid w:val="00B36220"/>
    <w:pPr>
      <w:keepNext/>
      <w:keepLines/>
      <w:spacing w:before="200" w:after="0" w:line="240" w:lineRule="auto"/>
      <w:outlineLvl w:val="3"/>
    </w:pPr>
    <w:rPr>
      <w:rFonts w:eastAsia="Times New Roman" w:cs="Cambria"/>
      <w:b/>
      <w:bCs/>
      <w:iCs/>
    </w:rPr>
  </w:style>
  <w:style w:type="paragraph" w:customStyle="1" w:styleId="natural">
    <w:name w:val="natural"/>
    <w:basedOn w:val="Normal"/>
    <w:uiPriority w:val="99"/>
    <w:qFormat/>
    <w:rsid w:val="00B36220"/>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B36220"/>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B36220"/>
    <w:pPr>
      <w:keepNext/>
      <w:keepLines/>
      <w:spacing w:before="200" w:after="0" w:line="240" w:lineRule="auto"/>
      <w:outlineLvl w:val="3"/>
    </w:pPr>
    <w:rPr>
      <w:rFonts w:eastAsia="Times New Roman"/>
      <w:b/>
      <w:bCs/>
      <w:iCs/>
      <w:sz w:val="24"/>
    </w:rPr>
  </w:style>
  <w:style w:type="character" w:customStyle="1" w:styleId="PageHeaderLine2Char">
    <w:name w:val="PageHeaderLine2 Char"/>
    <w:link w:val="PageHeaderLine2"/>
    <w:rsid w:val="00B36220"/>
    <w:rPr>
      <w:rFonts w:ascii="Calibri" w:hAnsi="Calibri"/>
      <w:b/>
    </w:rPr>
  </w:style>
  <w:style w:type="character" w:customStyle="1" w:styleId="caps-label">
    <w:name w:val="caps-label"/>
    <w:rsid w:val="00B36220"/>
  </w:style>
  <w:style w:type="paragraph" w:customStyle="1" w:styleId="firstletter">
    <w:name w:val="firstletter"/>
    <w:basedOn w:val="Normal"/>
    <w:uiPriority w:val="99"/>
    <w:qFormat/>
    <w:rsid w:val="00B36220"/>
    <w:pPr>
      <w:spacing w:before="100" w:beforeAutospacing="1" w:after="100" w:afterAutospacing="1" w:line="240" w:lineRule="auto"/>
    </w:pPr>
    <w:rPr>
      <w:rFonts w:eastAsia="Times New Roman"/>
      <w:sz w:val="24"/>
    </w:rPr>
  </w:style>
  <w:style w:type="paragraph" w:customStyle="1" w:styleId="more">
    <w:name w:val="more"/>
    <w:basedOn w:val="Normal"/>
    <w:uiPriority w:val="99"/>
    <w:qFormat/>
    <w:rsid w:val="00B36220"/>
    <w:pPr>
      <w:spacing w:before="100" w:beforeAutospacing="1" w:after="100" w:afterAutospacing="1" w:line="240" w:lineRule="auto"/>
    </w:pPr>
    <w:rPr>
      <w:rFonts w:eastAsia="Times New Roman"/>
      <w:sz w:val="24"/>
    </w:rPr>
  </w:style>
  <w:style w:type="character" w:customStyle="1" w:styleId="cardshighlight0">
    <w:name w:val="cardshighlight"/>
    <w:rsid w:val="00B36220"/>
  </w:style>
  <w:style w:type="character" w:customStyle="1" w:styleId="cardsfont12pt1">
    <w:name w:val="cardsfont12pt"/>
    <w:rsid w:val="00B36220"/>
  </w:style>
  <w:style w:type="paragraph" w:customStyle="1" w:styleId="H1numbered">
    <w:name w:val="H1 numbered"/>
    <w:basedOn w:val="Normal"/>
    <w:uiPriority w:val="99"/>
    <w:qFormat/>
    <w:rsid w:val="00B36220"/>
    <w:pPr>
      <w:pageBreakBefore/>
      <w:numPr>
        <w:numId w:val="16"/>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B36220"/>
    <w:pPr>
      <w:numPr>
        <w:ilvl w:val="1"/>
        <w:numId w:val="16"/>
      </w:numPr>
      <w:tabs>
        <w:tab w:val="clear" w:pos="792"/>
        <w:tab w:val="left" w:pos="567"/>
      </w:tabs>
      <w:suppressAutoHyphens/>
      <w:autoSpaceDE w:val="0"/>
      <w:autoSpaceDN w:val="0"/>
      <w:adjustRightInd w:val="0"/>
      <w:spacing w:before="170" w:after="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B36220"/>
  </w:style>
  <w:style w:type="character" w:customStyle="1" w:styleId="backcontent">
    <w:name w:val="backcontent"/>
    <w:rsid w:val="00B36220"/>
  </w:style>
  <w:style w:type="character" w:customStyle="1" w:styleId="daystmp">
    <w:name w:val="daystmp"/>
    <w:rsid w:val="00B36220"/>
  </w:style>
  <w:style w:type="paragraph" w:customStyle="1" w:styleId="in">
    <w:name w:val="in"/>
    <w:basedOn w:val="Normal"/>
    <w:uiPriority w:val="99"/>
    <w:qFormat/>
    <w:rsid w:val="00B36220"/>
    <w:pPr>
      <w:spacing w:before="100" w:beforeAutospacing="1" w:after="100" w:afterAutospacing="1" w:line="240" w:lineRule="auto"/>
    </w:pPr>
    <w:rPr>
      <w:rFonts w:eastAsia="Times New Roman"/>
      <w:sz w:val="24"/>
    </w:rPr>
  </w:style>
  <w:style w:type="character" w:customStyle="1" w:styleId="cardsfont12ptchar">
    <w:name w:val="cardsfont12ptchar"/>
    <w:rsid w:val="00B36220"/>
  </w:style>
  <w:style w:type="character" w:customStyle="1" w:styleId="gal">
    <w:name w:val="gal"/>
    <w:rsid w:val="00B36220"/>
  </w:style>
  <w:style w:type="paragraph" w:customStyle="1" w:styleId="imagecontain">
    <w:name w:val="imagecontain"/>
    <w:basedOn w:val="Normal"/>
    <w:uiPriority w:val="99"/>
    <w:qFormat/>
    <w:rsid w:val="00B36220"/>
    <w:pPr>
      <w:spacing w:before="100" w:beforeAutospacing="1" w:after="100" w:afterAutospacing="1" w:line="240" w:lineRule="auto"/>
    </w:pPr>
    <w:rPr>
      <w:rFonts w:eastAsia="Times New Roman"/>
      <w:sz w:val="24"/>
    </w:rPr>
  </w:style>
  <w:style w:type="character" w:customStyle="1" w:styleId="imagedateline">
    <w:name w:val="image_dateline"/>
    <w:rsid w:val="00B36220"/>
  </w:style>
  <w:style w:type="character" w:customStyle="1" w:styleId="authordatecharchar">
    <w:name w:val="authordatecharchar"/>
    <w:rsid w:val="00B36220"/>
  </w:style>
  <w:style w:type="character" w:customStyle="1" w:styleId="style1char0">
    <w:name w:val="style1char"/>
    <w:rsid w:val="00B36220"/>
  </w:style>
  <w:style w:type="character" w:customStyle="1" w:styleId="tagcharchar0">
    <w:name w:val="tagcharchar"/>
    <w:rsid w:val="00B36220"/>
  </w:style>
  <w:style w:type="character" w:customStyle="1" w:styleId="underlinedcharchar2">
    <w:name w:val="underlinedcharchar"/>
    <w:rsid w:val="00B36220"/>
  </w:style>
  <w:style w:type="paragraph" w:customStyle="1" w:styleId="CM62">
    <w:name w:val="CM62"/>
    <w:basedOn w:val="Normal"/>
    <w:next w:val="Normal"/>
    <w:uiPriority w:val="99"/>
    <w:qFormat/>
    <w:rsid w:val="00B36220"/>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uiPriority w:val="99"/>
    <w:qFormat/>
    <w:rsid w:val="00B36220"/>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uiPriority w:val="99"/>
    <w:qFormat/>
    <w:rsid w:val="00B36220"/>
    <w:pPr>
      <w:spacing w:after="63"/>
    </w:pPr>
    <w:rPr>
      <w:rFonts w:ascii="Arial" w:eastAsia="Times New Roman" w:hAnsi="Arial"/>
      <w:color w:val="auto"/>
      <w:lang w:eastAsia="zh-CN"/>
    </w:rPr>
  </w:style>
  <w:style w:type="paragraph" w:customStyle="1" w:styleId="CM35">
    <w:name w:val="CM35"/>
    <w:basedOn w:val="Default"/>
    <w:next w:val="Default"/>
    <w:uiPriority w:val="99"/>
    <w:qFormat/>
    <w:rsid w:val="00B36220"/>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uiPriority w:val="99"/>
    <w:qFormat/>
    <w:rsid w:val="00B36220"/>
    <w:pPr>
      <w:spacing w:line="228" w:lineRule="atLeast"/>
    </w:pPr>
    <w:rPr>
      <w:rFonts w:ascii="Showcard Gothic" w:eastAsia="Times New Roman" w:hAnsi="Showcard Gothic"/>
      <w:color w:val="auto"/>
      <w:lang w:eastAsia="zh-CN"/>
    </w:rPr>
  </w:style>
  <w:style w:type="character" w:customStyle="1" w:styleId="BoxedChar">
    <w:name w:val="Boxed Char"/>
    <w:rsid w:val="00B36220"/>
    <w:rPr>
      <w:rFonts w:ascii="Arial Narrow" w:hAnsi="Arial Narrow"/>
      <w:b/>
      <w:sz w:val="18"/>
      <w:bdr w:val="single" w:sz="6" w:space="0" w:color="auto"/>
    </w:rPr>
  </w:style>
  <w:style w:type="paragraph" w:customStyle="1" w:styleId="StylecardCharCharChar11pt">
    <w:name w:val="Style card Char Char Char + 11 pt"/>
    <w:link w:val="StylecardCharCharChar11ptChar"/>
    <w:qFormat/>
    <w:rsid w:val="00B36220"/>
    <w:pPr>
      <w:spacing w:after="200" w:line="276" w:lineRule="auto"/>
      <w:ind w:left="288" w:right="288"/>
    </w:pPr>
    <w:rPr>
      <w:rFonts w:ascii="Calibri" w:eastAsia="Times New Roman" w:hAnsi="Calibri" w:cs="Times New Roman"/>
    </w:rPr>
  </w:style>
  <w:style w:type="character" w:customStyle="1" w:styleId="StylecardCharCharChar11ptChar">
    <w:name w:val="Style card Char Char Char + 11 pt Char"/>
    <w:link w:val="StylecardCharCharChar11pt"/>
    <w:rsid w:val="00B36220"/>
    <w:rPr>
      <w:rFonts w:ascii="Calibri" w:eastAsia="Times New Roman" w:hAnsi="Calibri" w:cs="Times New Roman"/>
    </w:rPr>
  </w:style>
  <w:style w:type="paragraph" w:customStyle="1" w:styleId="StyleCards11pt">
    <w:name w:val="Style Cards + 11 pt"/>
    <w:basedOn w:val="Cards"/>
    <w:link w:val="StyleCards11ptChar"/>
    <w:qFormat/>
    <w:rsid w:val="00B36220"/>
    <w:pPr>
      <w:widowControl/>
      <w:autoSpaceDE w:val="0"/>
      <w:autoSpaceDN w:val="0"/>
      <w:adjustRightInd w:val="0"/>
      <w:jc w:val="both"/>
    </w:pPr>
    <w:rPr>
      <w:rFonts w:ascii="Georgia" w:hAnsi="Georgia" w:cstheme="minorBidi"/>
      <w:sz w:val="22"/>
      <w:lang w:val="x-none" w:eastAsia="x-none"/>
    </w:rPr>
  </w:style>
  <w:style w:type="character" w:customStyle="1" w:styleId="StyleCards11ptChar">
    <w:name w:val="Style Cards + 11 pt Char"/>
    <w:link w:val="StyleCards11pt"/>
    <w:rsid w:val="00B36220"/>
    <w:rPr>
      <w:rFonts w:ascii="Georgia" w:eastAsia="Times New Roman" w:hAnsi="Georgia"/>
      <w:szCs w:val="24"/>
      <w:lang w:val="x-none" w:eastAsia="x-none"/>
    </w:rPr>
  </w:style>
  <w:style w:type="paragraph" w:customStyle="1" w:styleId="StyleCards11ptUnderline">
    <w:name w:val="Style Cards + 11 pt Underline"/>
    <w:basedOn w:val="Cards"/>
    <w:link w:val="StyleCards11ptUnderlineChar"/>
    <w:qFormat/>
    <w:rsid w:val="00B36220"/>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UnderlineChar">
    <w:name w:val="Style Cards + 11 pt Underline Char"/>
    <w:link w:val="StyleCards11ptUnderline"/>
    <w:rsid w:val="00B36220"/>
    <w:rPr>
      <w:rFonts w:ascii="Georgia" w:eastAsia="Times New Roman" w:hAnsi="Georgia"/>
      <w:szCs w:val="20"/>
      <w:u w:val="single"/>
      <w:lang w:val="x-none" w:eastAsia="x-none"/>
    </w:rPr>
  </w:style>
  <w:style w:type="paragraph" w:customStyle="1" w:styleId="StyleCards11ptBoldUnderline">
    <w:name w:val="Style Cards + 11 pt Bold Underline"/>
    <w:basedOn w:val="Cards"/>
    <w:link w:val="StyleCards11ptBoldUnderlineChar"/>
    <w:qFormat/>
    <w:rsid w:val="00B36220"/>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Char">
    <w:name w:val="Style Cards + 11 pt Bold Underline Char"/>
    <w:link w:val="StyleCards11ptBoldUnderline"/>
    <w:rsid w:val="00B36220"/>
    <w:rPr>
      <w:rFonts w:ascii="Georgia" w:eastAsia="Times New Roman" w:hAnsi="Georgia"/>
      <w:b/>
      <w:bCs/>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B36220"/>
    <w:pPr>
      <w:widowControl/>
      <w:autoSpaceDE w:val="0"/>
      <w:autoSpaceDN w:val="0"/>
      <w:adjustRightInd w:val="0"/>
      <w:jc w:val="both"/>
    </w:pPr>
    <w:rPr>
      <w:rFonts w:ascii="Georgia" w:hAnsi="Georgia" w:cstheme="minorBidi"/>
      <w:b/>
      <w:bCs/>
      <w:sz w:val="22"/>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B36220"/>
    <w:rPr>
      <w:rFonts w:ascii="Georgia" w:eastAsia="Times New Roman" w:hAnsi="Georgia"/>
      <w:b/>
      <w:bCs/>
      <w:szCs w:val="20"/>
      <w:u w:val="single"/>
      <w:bdr w:val="single" w:sz="4" w:space="0" w:color="auto"/>
      <w:lang w:val="x-none" w:eastAsia="x-none"/>
    </w:rPr>
  </w:style>
  <w:style w:type="paragraph" w:customStyle="1" w:styleId="StylecardCharChar11pt">
    <w:name w:val="Style card Char Char + 11 pt"/>
    <w:link w:val="StylecardCharChar11ptChar"/>
    <w:qFormat/>
    <w:rsid w:val="00B36220"/>
    <w:pPr>
      <w:ind w:left="288" w:right="288"/>
    </w:pPr>
    <w:rPr>
      <w:rFonts w:eastAsia="Times New Roman"/>
      <w:sz w:val="20"/>
      <w:szCs w:val="20"/>
      <w:lang w:val="x-none" w:eastAsia="x-none"/>
    </w:rPr>
  </w:style>
  <w:style w:type="character" w:customStyle="1" w:styleId="cardCharCharChar1">
    <w:name w:val="card Char Char Char1"/>
    <w:rsid w:val="00B36220"/>
    <w:rPr>
      <w:lang w:val="en-US" w:eastAsia="en-US" w:bidi="ar-SA"/>
    </w:rPr>
  </w:style>
  <w:style w:type="character" w:customStyle="1" w:styleId="StylecardCharChar11ptChar">
    <w:name w:val="Style card Char Char + 11 pt Char"/>
    <w:link w:val="StylecardCharChar11pt"/>
    <w:rsid w:val="00B36220"/>
    <w:rPr>
      <w:rFonts w:eastAsia="Times New Roman"/>
      <w:sz w:val="20"/>
      <w:szCs w:val="20"/>
      <w:lang w:val="x-none" w:eastAsia="x-none"/>
    </w:rPr>
  </w:style>
  <w:style w:type="paragraph" w:customStyle="1" w:styleId="NormalFont">
    <w:name w:val="Normal Font"/>
    <w:link w:val="NormalFontChar"/>
    <w:qFormat/>
    <w:rsid w:val="00B36220"/>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B36220"/>
    <w:pPr>
      <w:spacing w:after="200" w:line="276" w:lineRule="auto"/>
    </w:pPr>
    <w:rPr>
      <w:rFonts w:ascii="Times" w:eastAsia="Times New Roman" w:hAnsi="Times" w:cs="Times New Roman"/>
      <w:sz w:val="20"/>
    </w:rPr>
  </w:style>
  <w:style w:type="character" w:customStyle="1" w:styleId="Style11ptThickunderline">
    <w:name w:val="Style 11 pt Thick underline"/>
    <w:rsid w:val="00B36220"/>
    <w:rPr>
      <w:sz w:val="20"/>
      <w:u w:val="thick"/>
    </w:rPr>
  </w:style>
  <w:style w:type="character" w:customStyle="1" w:styleId="Style11ptBoldThickunderline">
    <w:name w:val="Style 11 pt Bold Thick underline"/>
    <w:rsid w:val="00B36220"/>
    <w:rPr>
      <w:b/>
      <w:bCs/>
      <w:sz w:val="20"/>
      <w:u w:val="thick"/>
    </w:rPr>
  </w:style>
  <w:style w:type="paragraph" w:customStyle="1" w:styleId="StyleNormalFont11ptUnderline">
    <w:name w:val="Style Normal Font + 11 pt Underline"/>
    <w:basedOn w:val="NormalFont"/>
    <w:link w:val="StyleNormalFont11ptUnderlineChar"/>
    <w:qFormat/>
    <w:rsid w:val="00B36220"/>
    <w:rPr>
      <w:u w:val="single"/>
      <w:lang w:val="x-none" w:eastAsia="x-none"/>
    </w:rPr>
  </w:style>
  <w:style w:type="character" w:customStyle="1" w:styleId="NormalFontChar">
    <w:name w:val="Normal Font Char"/>
    <w:link w:val="NormalFont"/>
    <w:rsid w:val="00B36220"/>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B36220"/>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B36220"/>
    <w:rPr>
      <w:b/>
      <w:bCs/>
      <w:u w:val="single"/>
      <w:lang w:val="x-none" w:eastAsia="x-none"/>
    </w:rPr>
  </w:style>
  <w:style w:type="character" w:customStyle="1" w:styleId="StyleNormalFont11ptBoldUnderlineChar">
    <w:name w:val="Style Normal Font + 11 pt Bold Underline Char"/>
    <w:link w:val="StyleNormalFont11ptBoldUnderline"/>
    <w:rsid w:val="00B36220"/>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uiPriority w:val="99"/>
    <w:qFormat/>
    <w:rsid w:val="00B36220"/>
    <w:pPr>
      <w:keepLines w:val="0"/>
      <w:pageBreakBefore w:val="0"/>
      <w:spacing w:before="480" w:after="160" w:line="240" w:lineRule="auto"/>
      <w:jc w:val="left"/>
    </w:pPr>
    <w:rPr>
      <w:rFonts w:eastAsiaTheme="minorHAnsi" w:cstheme="minorBidi"/>
      <w:b w:val="0"/>
      <w:bCs/>
      <w:sz w:val="24"/>
      <w:u w:val="none"/>
      <w:lang w:eastAsia="zh-CN"/>
    </w:rPr>
  </w:style>
  <w:style w:type="paragraph" w:customStyle="1" w:styleId="Smallfont0">
    <w:name w:val="Smallfont"/>
    <w:basedOn w:val="Normal"/>
    <w:uiPriority w:val="99"/>
    <w:qFormat/>
    <w:rsid w:val="00B36220"/>
    <w:pPr>
      <w:spacing w:after="0" w:line="240" w:lineRule="auto"/>
    </w:pPr>
    <w:rPr>
      <w:rFonts w:eastAsia="Times New Roman"/>
      <w:sz w:val="15"/>
    </w:rPr>
  </w:style>
  <w:style w:type="character" w:customStyle="1" w:styleId="authors1">
    <w:name w:val="authors1"/>
    <w:rsid w:val="00B36220"/>
    <w:rPr>
      <w:rFonts w:ascii="Verdana" w:hAnsi="Verdana" w:hint="default"/>
      <w:b/>
      <w:bCs/>
      <w:color w:val="006699"/>
      <w:sz w:val="20"/>
      <w:szCs w:val="20"/>
    </w:rPr>
  </w:style>
  <w:style w:type="character" w:customStyle="1" w:styleId="headlinesectionlarge">
    <w:name w:val="headline_section_large"/>
    <w:rsid w:val="00B36220"/>
  </w:style>
  <w:style w:type="paragraph" w:customStyle="1" w:styleId="formatvorlage2">
    <w:name w:val="formatvorlage2"/>
    <w:basedOn w:val="Normal"/>
    <w:uiPriority w:val="99"/>
    <w:qFormat/>
    <w:rsid w:val="00B36220"/>
    <w:pPr>
      <w:spacing w:before="100" w:beforeAutospacing="1" w:after="100" w:afterAutospacing="1" w:line="240" w:lineRule="auto"/>
    </w:pPr>
    <w:rPr>
      <w:sz w:val="24"/>
    </w:rPr>
  </w:style>
  <w:style w:type="character" w:customStyle="1" w:styleId="Styleunderline11ptBlack">
    <w:name w:val="Style underline + 11 pt Black"/>
    <w:rsid w:val="00B36220"/>
    <w:rPr>
      <w:color w:val="000000"/>
      <w:sz w:val="20"/>
      <w:u w:val="single"/>
    </w:rPr>
  </w:style>
  <w:style w:type="character" w:customStyle="1" w:styleId="Styleunderline11ptBoldBlack">
    <w:name w:val="Style underline + 11 pt Bold Black"/>
    <w:rsid w:val="00B36220"/>
    <w:rPr>
      <w:b/>
      <w:bCs/>
      <w:color w:val="000000"/>
      <w:sz w:val="20"/>
      <w:u w:val="single"/>
    </w:rPr>
  </w:style>
  <w:style w:type="paragraph" w:customStyle="1" w:styleId="StyleTitle11ptNotBold">
    <w:name w:val="Style Title + 11 pt Not Bold"/>
    <w:basedOn w:val="Title"/>
    <w:link w:val="StyleTitle11ptNotBoldChar"/>
    <w:qFormat/>
    <w:rsid w:val="00B36220"/>
    <w:pPr>
      <w:pBdr>
        <w:bottom w:val="none" w:sz="0" w:space="0" w:color="auto"/>
      </w:pBdr>
      <w:spacing w:after="160"/>
      <w:contextualSpacing w:val="0"/>
      <w:jc w:val="center"/>
    </w:pPr>
    <w:rPr>
      <w:rFonts w:ascii="Georgia" w:eastAsia="Times New Roman" w:hAnsi="Georgia"/>
      <w:b/>
      <w:bCs w:val="0"/>
      <w:lang w:val="x-none" w:eastAsia="x-none"/>
    </w:rPr>
  </w:style>
  <w:style w:type="character" w:customStyle="1" w:styleId="StyleTitle11ptNotBoldChar">
    <w:name w:val="Style Title + 11 pt Not Bold Char"/>
    <w:link w:val="StyleTitle11ptNotBold"/>
    <w:rsid w:val="00B36220"/>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B36220"/>
    <w:pPr>
      <w:pBdr>
        <w:bottom w:val="none" w:sz="0" w:space="0" w:color="auto"/>
      </w:pBdr>
      <w:spacing w:after="160"/>
      <w:contextualSpacing w:val="0"/>
      <w:jc w:val="center"/>
    </w:pPr>
    <w:rPr>
      <w:rFonts w:ascii="Georgia" w:eastAsia="Times New Roman" w:hAnsi="Georgia"/>
      <w:bCs w:val="0"/>
      <w:lang w:val="x-none" w:eastAsia="x-none"/>
    </w:rPr>
  </w:style>
  <w:style w:type="character" w:customStyle="1" w:styleId="StyleTitle11ptNotBoldNounderlineChar">
    <w:name w:val="Style Title + 11 pt Not Bold No underline Char"/>
    <w:link w:val="StyleTitle11ptNotBoldNounderline"/>
    <w:rsid w:val="00B36220"/>
    <w:rPr>
      <w:rFonts w:ascii="Georgia" w:eastAsia="Times New Roman" w:hAnsi="Georgia"/>
      <w:u w:val="single"/>
      <w:lang w:val="x-none" w:eastAsia="x-none"/>
    </w:rPr>
  </w:style>
  <w:style w:type="character" w:customStyle="1" w:styleId="Style11ptBoldBlackUnderline">
    <w:name w:val="Style 11 pt Bold Black Underline"/>
    <w:rsid w:val="00B36220"/>
    <w:rPr>
      <w:b/>
      <w:bCs/>
      <w:color w:val="000000"/>
      <w:sz w:val="20"/>
      <w:u w:val="single"/>
    </w:rPr>
  </w:style>
  <w:style w:type="character" w:customStyle="1" w:styleId="Style11ptBoldBlackUnderlineBorderSinglesolidline">
    <w:name w:val="Style 11 pt Bold Black Underline Border: : (Single solid line ..."/>
    <w:rsid w:val="00B36220"/>
    <w:rPr>
      <w:b/>
      <w:bCs/>
      <w:color w:val="000000"/>
      <w:sz w:val="20"/>
      <w:u w:val="single"/>
      <w:bdr w:val="single" w:sz="4" w:space="0" w:color="auto"/>
    </w:rPr>
  </w:style>
  <w:style w:type="character" w:customStyle="1" w:styleId="StyleLatinMeridien-Italic11ptItalicUnderline">
    <w:name w:val="Style (Latin) Meridien-Italic 11 pt Italic Underline"/>
    <w:rsid w:val="00B36220"/>
    <w:rPr>
      <w:rFonts w:ascii="Meridien-Italic" w:hAnsi="Meridien-Italic"/>
      <w:i/>
      <w:iCs/>
      <w:sz w:val="20"/>
      <w:u w:val="single"/>
    </w:rPr>
  </w:style>
  <w:style w:type="character" w:customStyle="1" w:styleId="underlinestylechar0">
    <w:name w:val="underlinestylechar"/>
    <w:rsid w:val="00B36220"/>
  </w:style>
  <w:style w:type="character" w:customStyle="1" w:styleId="StyleCards12ptThickunderlineChar1">
    <w:name w:val="Style Cards + 12 pt Thick underline Char1"/>
    <w:rsid w:val="00B36220"/>
    <w:rPr>
      <w:sz w:val="24"/>
      <w:szCs w:val="24"/>
      <w:u w:val="thick"/>
    </w:rPr>
  </w:style>
  <w:style w:type="character" w:customStyle="1" w:styleId="BodyTextIndentChar2">
    <w:name w:val="Body Text Indent Char2"/>
    <w:basedOn w:val="DefaultParagraphFont"/>
    <w:uiPriority w:val="99"/>
    <w:semiHidden/>
    <w:rsid w:val="00B36220"/>
    <w:rPr>
      <w:rFonts w:ascii="Georgia" w:hAnsi="Georgia"/>
      <w:sz w:val="22"/>
      <w:szCs w:val="22"/>
    </w:rPr>
  </w:style>
  <w:style w:type="character" w:customStyle="1" w:styleId="BodyText2Char2">
    <w:name w:val="Body Text 2 Char2"/>
    <w:basedOn w:val="DefaultParagraphFont"/>
    <w:uiPriority w:val="99"/>
    <w:semiHidden/>
    <w:rsid w:val="00B36220"/>
    <w:rPr>
      <w:rFonts w:ascii="Georgia" w:hAnsi="Georgia"/>
      <w:sz w:val="22"/>
      <w:szCs w:val="22"/>
    </w:rPr>
  </w:style>
  <w:style w:type="character" w:customStyle="1" w:styleId="BodyText3Char2">
    <w:name w:val="Body Text 3 Char2"/>
    <w:basedOn w:val="DefaultParagraphFont"/>
    <w:uiPriority w:val="99"/>
    <w:semiHidden/>
    <w:rsid w:val="00B36220"/>
    <w:rPr>
      <w:rFonts w:ascii="Georgia" w:hAnsi="Georgia"/>
      <w:sz w:val="16"/>
      <w:szCs w:val="16"/>
    </w:rPr>
  </w:style>
  <w:style w:type="character" w:customStyle="1" w:styleId="BodyTextIndent2Char2">
    <w:name w:val="Body Text Indent 2 Char2"/>
    <w:basedOn w:val="DefaultParagraphFont"/>
    <w:uiPriority w:val="99"/>
    <w:semiHidden/>
    <w:rsid w:val="00B36220"/>
    <w:rPr>
      <w:rFonts w:ascii="Georgia" w:hAnsi="Georgia"/>
      <w:sz w:val="22"/>
      <w:szCs w:val="22"/>
    </w:rPr>
  </w:style>
  <w:style w:type="character" w:customStyle="1" w:styleId="BodyTextIndent3Char2">
    <w:name w:val="Body Text Indent 3 Char2"/>
    <w:basedOn w:val="DefaultParagraphFont"/>
    <w:uiPriority w:val="99"/>
    <w:semiHidden/>
    <w:rsid w:val="00B36220"/>
    <w:rPr>
      <w:rFonts w:ascii="Georgia" w:hAnsi="Georgia"/>
      <w:sz w:val="16"/>
      <w:szCs w:val="16"/>
    </w:rPr>
  </w:style>
  <w:style w:type="character" w:customStyle="1" w:styleId="z-BottomofFormChar2">
    <w:name w:val="z-Bottom of Form Char2"/>
    <w:basedOn w:val="DefaultParagraphFont"/>
    <w:uiPriority w:val="99"/>
    <w:semiHidden/>
    <w:rsid w:val="00B36220"/>
    <w:rPr>
      <w:rFonts w:ascii="Arial" w:hAnsi="Arial" w:cs="Arial"/>
      <w:vanish/>
      <w:sz w:val="16"/>
      <w:szCs w:val="16"/>
    </w:rPr>
  </w:style>
  <w:style w:type="paragraph" w:customStyle="1" w:styleId="BodyA">
    <w:name w:val="Body A"/>
    <w:autoRedefine/>
    <w:uiPriority w:val="99"/>
    <w:qFormat/>
    <w:rsid w:val="00B36220"/>
    <w:pPr>
      <w:spacing w:after="0" w:line="240" w:lineRule="auto"/>
    </w:pPr>
    <w:rPr>
      <w:rFonts w:ascii="Helvetica" w:eastAsia="ヒラギノ角ゴ Pro W3" w:hAnsi="Helvetica" w:cs="Times New Roman"/>
      <w:color w:val="000000"/>
      <w:sz w:val="24"/>
      <w:szCs w:val="20"/>
    </w:rPr>
  </w:style>
  <w:style w:type="paragraph" w:customStyle="1" w:styleId="StyleHotRouteLatinGaramond10pt">
    <w:name w:val="Style Hot Route + (Latin) Garamond 10 pt"/>
    <w:basedOn w:val="HotRoute0"/>
    <w:link w:val="StyleHotRouteLatinGaramond10ptChar"/>
    <w:rsid w:val="00B36220"/>
    <w:pPr>
      <w:ind w:left="0"/>
    </w:pPr>
    <w:rPr>
      <w:rFonts w:ascii="Garamond" w:eastAsia="Cambria" w:hAnsi="Garamond"/>
      <w:color w:val="auto"/>
      <w:sz w:val="20"/>
    </w:rPr>
  </w:style>
  <w:style w:type="character" w:customStyle="1" w:styleId="StyleHotRouteLatinGaramond10ptChar">
    <w:name w:val="Style Hot Route + (Latin) Garamond 10 pt Char"/>
    <w:basedOn w:val="DefaultParagraphFont"/>
    <w:link w:val="StyleHotRouteLatinGaramond10pt"/>
    <w:rsid w:val="00B36220"/>
    <w:rPr>
      <w:rFonts w:ascii="Garamond" w:eastAsia="Cambria" w:hAnsi="Garamond"/>
      <w:sz w:val="20"/>
    </w:rPr>
  </w:style>
  <w:style w:type="paragraph" w:customStyle="1" w:styleId="StyleHotRouteLatinGaramond10ptUnderline">
    <w:name w:val="Style Hot Route + (Latin) Garamond 10 pt Underline"/>
    <w:basedOn w:val="HotRoute0"/>
    <w:link w:val="StyleHotRouteLatinGaramond10ptUnderlineChar"/>
    <w:rsid w:val="00B36220"/>
    <w:pPr>
      <w:ind w:left="0"/>
    </w:pPr>
    <w:rPr>
      <w:rFonts w:ascii="Garamond" w:eastAsia="Cambria" w:hAnsi="Garamond"/>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B36220"/>
    <w:rPr>
      <w:rFonts w:ascii="Garamond" w:eastAsia="Cambria" w:hAnsi="Garamond"/>
      <w:sz w:val="20"/>
      <w:u w:val="single"/>
    </w:rPr>
  </w:style>
  <w:style w:type="character" w:customStyle="1" w:styleId="m5686307894942199640gmail-style13ptbold">
    <w:name w:val="m_5686307894942199640gmail-style13ptbold"/>
    <w:basedOn w:val="DefaultParagraphFont"/>
    <w:rsid w:val="00B36220"/>
  </w:style>
  <w:style w:type="character" w:customStyle="1" w:styleId="m5686307894942199640gmail-styleunderline">
    <w:name w:val="m_5686307894942199640gmail-styleunderline"/>
    <w:basedOn w:val="DefaultParagraphFont"/>
    <w:rsid w:val="00B36220"/>
  </w:style>
  <w:style w:type="character" w:customStyle="1" w:styleId="UnderlineCharCharChar">
    <w:name w:val="Underline Char Char Char"/>
    <w:rsid w:val="00B36220"/>
    <w:rPr>
      <w:noProof w:val="0"/>
      <w:u w:val="single"/>
      <w:lang w:val="en-US" w:eastAsia="en-US" w:bidi="ar-SA"/>
    </w:rPr>
  </w:style>
  <w:style w:type="paragraph" w:customStyle="1" w:styleId="PageHeading">
    <w:name w:val="Page Heading"/>
    <w:basedOn w:val="Heading2"/>
    <w:uiPriority w:val="99"/>
    <w:qFormat/>
    <w:rsid w:val="00B36220"/>
    <w:pPr>
      <w:keepLines w:val="0"/>
      <w:pageBreakBefore w:val="0"/>
      <w:spacing w:before="0" w:line="240" w:lineRule="auto"/>
      <w:jc w:val="left"/>
    </w:pPr>
    <w:rPr>
      <w:rFonts w:eastAsia="Times New Roman" w:cs="Arial"/>
      <w:caps/>
      <w:sz w:val="32"/>
      <w:szCs w:val="16"/>
      <w:u w:val="none"/>
    </w:rPr>
  </w:style>
  <w:style w:type="paragraph" w:customStyle="1" w:styleId="BriefTitle">
    <w:name w:val="Brief Title"/>
    <w:basedOn w:val="Heading1"/>
    <w:qFormat/>
    <w:rsid w:val="00B36220"/>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eastAsia="Helvetica" w:cs="Times New Roman"/>
      <w:kern w:val="32"/>
      <w:sz w:val="32"/>
      <w:u w:val="single"/>
    </w:rPr>
  </w:style>
  <w:style w:type="paragraph" w:customStyle="1" w:styleId="Hyperlink2">
    <w:name w:val="Hyperlink2"/>
    <w:basedOn w:val="Normal"/>
    <w:qFormat/>
    <w:rsid w:val="00B36220"/>
    <w:pPr>
      <w:spacing w:after="0" w:line="240" w:lineRule="auto"/>
    </w:pPr>
    <w:rPr>
      <w:rFonts w:ascii="Arial" w:eastAsia="Calibri" w:hAnsi="Arial" w:cs="Arial"/>
      <w:color w:val="00B0F0"/>
      <w:sz w:val="20"/>
      <w:u w:val="single" w:color="00B0F0"/>
    </w:rPr>
  </w:style>
  <w:style w:type="character" w:customStyle="1" w:styleId="messagecontent">
    <w:name w:val="message_content"/>
    <w:rsid w:val="00B36220"/>
  </w:style>
  <w:style w:type="paragraph" w:customStyle="1" w:styleId="UnderlineCharCharCharCharCharCharCharCharChar">
    <w:name w:val="Underline Char Char Char Char Char Char Char Char Char"/>
    <w:link w:val="UnderlineCharCharCharCharCharCharCharCharCharChar"/>
    <w:rsid w:val="00B36220"/>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rsid w:val="00B36220"/>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B36220"/>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B36220"/>
    <w:rPr>
      <w:rFonts w:ascii="Times New Roman" w:eastAsia="Times New Roman" w:hAnsi="Times New Roman" w:cs="Times New Roman"/>
      <w:b/>
      <w:sz w:val="24"/>
      <w:szCs w:val="24"/>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B36220"/>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qFormat/>
    <w:rsid w:val="00B36220"/>
    <w:pPr>
      <w:spacing w:line="240" w:lineRule="auto"/>
    </w:pPr>
    <w:rPr>
      <w:rFonts w:eastAsia="Times New Roman"/>
      <w:sz w:val="20"/>
      <w:u w:val="single"/>
    </w:rPr>
  </w:style>
  <w:style w:type="character" w:customStyle="1" w:styleId="m4385445901877740177gmail-styleunderline">
    <w:name w:val="m_4385445901877740177gmail-styleunderline"/>
    <w:basedOn w:val="DefaultParagraphFont"/>
    <w:rsid w:val="00B36220"/>
  </w:style>
  <w:style w:type="character" w:customStyle="1" w:styleId="CitationChar">
    <w:name w:val="Citation Char"/>
    <w:rsid w:val="00B36220"/>
    <w:rPr>
      <w:bCs/>
      <w:u w:val="single"/>
    </w:rPr>
  </w:style>
  <w:style w:type="paragraph" w:customStyle="1" w:styleId="Style31">
    <w:name w:val="Style31"/>
    <w:basedOn w:val="Normal"/>
    <w:uiPriority w:val="99"/>
    <w:qFormat/>
    <w:rsid w:val="00B36220"/>
    <w:pPr>
      <w:spacing w:after="0" w:line="197" w:lineRule="exact"/>
      <w:jc w:val="both"/>
    </w:pPr>
    <w:rPr>
      <w:rFonts w:ascii="Arial" w:hAnsi="Arial" w:cs="Arial"/>
    </w:rPr>
  </w:style>
  <w:style w:type="paragraph" w:customStyle="1" w:styleId="Style42">
    <w:name w:val="Style42"/>
    <w:basedOn w:val="Normal"/>
    <w:uiPriority w:val="99"/>
    <w:qFormat/>
    <w:rsid w:val="00B36220"/>
    <w:pPr>
      <w:spacing w:after="0" w:line="202" w:lineRule="exact"/>
      <w:jc w:val="both"/>
    </w:pPr>
    <w:rPr>
      <w:rFonts w:ascii="Arial" w:hAnsi="Arial" w:cs="Arial"/>
    </w:rPr>
  </w:style>
  <w:style w:type="paragraph" w:customStyle="1" w:styleId="Style51">
    <w:name w:val="Style51"/>
    <w:basedOn w:val="Normal"/>
    <w:uiPriority w:val="99"/>
    <w:qFormat/>
    <w:rsid w:val="00B36220"/>
    <w:pPr>
      <w:spacing w:after="0" w:line="200" w:lineRule="exact"/>
      <w:jc w:val="both"/>
    </w:pPr>
    <w:rPr>
      <w:rFonts w:ascii="Arial" w:hAnsi="Arial" w:cs="Arial"/>
    </w:rPr>
  </w:style>
  <w:style w:type="character" w:customStyle="1" w:styleId="FontStyle72">
    <w:name w:val="Font Style72"/>
    <w:uiPriority w:val="99"/>
    <w:rsid w:val="00B36220"/>
    <w:rPr>
      <w:rFonts w:ascii="Times New Roman" w:hAnsi="Times New Roman" w:cs="Times New Roman" w:hint="default"/>
      <w:sz w:val="16"/>
      <w:szCs w:val="16"/>
    </w:rPr>
  </w:style>
  <w:style w:type="character" w:customStyle="1" w:styleId="FontStyle73">
    <w:name w:val="Font Style73"/>
    <w:uiPriority w:val="99"/>
    <w:rsid w:val="00B36220"/>
    <w:rPr>
      <w:rFonts w:ascii="Times New Roman" w:hAnsi="Times New Roman" w:cs="Times New Roman" w:hint="default"/>
      <w:i/>
      <w:iCs/>
      <w:sz w:val="16"/>
      <w:szCs w:val="16"/>
    </w:rPr>
  </w:style>
  <w:style w:type="character" w:customStyle="1" w:styleId="UnderlinestyleChar20">
    <w:name w:val="Underline style Char2"/>
    <w:rsid w:val="00B36220"/>
    <w:rPr>
      <w:sz w:val="22"/>
      <w:szCs w:val="24"/>
      <w:u w:val="single"/>
      <w:lang w:val="en-US" w:eastAsia="en-US" w:bidi="ar-SA"/>
    </w:rPr>
  </w:style>
  <w:style w:type="character" w:customStyle="1" w:styleId="FontStyle49">
    <w:name w:val="Font Style49"/>
    <w:uiPriority w:val="99"/>
    <w:rsid w:val="00B36220"/>
    <w:rPr>
      <w:rFonts w:ascii="Times New Roman" w:hAnsi="Times New Roman" w:cs="Times New Roman"/>
      <w:sz w:val="20"/>
      <w:szCs w:val="20"/>
    </w:rPr>
  </w:style>
  <w:style w:type="character" w:customStyle="1" w:styleId="FontStyle50">
    <w:name w:val="Font Style50"/>
    <w:uiPriority w:val="99"/>
    <w:rsid w:val="00B36220"/>
    <w:rPr>
      <w:rFonts w:ascii="Times New Roman" w:hAnsi="Times New Roman" w:cs="Times New Roman"/>
      <w:b/>
      <w:bCs/>
      <w:sz w:val="20"/>
      <w:szCs w:val="20"/>
    </w:rPr>
  </w:style>
  <w:style w:type="character" w:customStyle="1" w:styleId="ListBulletChar">
    <w:name w:val="List Bullet Char"/>
    <w:link w:val="ListBullet"/>
    <w:uiPriority w:val="99"/>
    <w:locked/>
    <w:rsid w:val="00B36220"/>
    <w:rPr>
      <w:rFonts w:ascii="Calibri" w:hAnsi="Calibri"/>
    </w:rPr>
  </w:style>
  <w:style w:type="character" w:customStyle="1" w:styleId="BoldUnderlineChar2Char">
    <w:name w:val="BoldUnderline Char2 Char"/>
    <w:link w:val="BoldUnderlineChar20"/>
    <w:locked/>
    <w:rsid w:val="00B36220"/>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B36220"/>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qFormat/>
    <w:rsid w:val="00B36220"/>
    <w:pPr>
      <w:spacing w:before="100" w:beforeAutospacing="1" w:after="100" w:afterAutospacing="1" w:line="256" w:lineRule="auto"/>
    </w:pPr>
    <w:rPr>
      <w:rFonts w:eastAsia="Times New Roman"/>
    </w:rPr>
  </w:style>
  <w:style w:type="paragraph" w:customStyle="1" w:styleId="Cardstyle0">
    <w:name w:val="Cardstyle"/>
    <w:basedOn w:val="Normal"/>
    <w:next w:val="Normal"/>
    <w:qFormat/>
    <w:rsid w:val="00B36220"/>
    <w:pPr>
      <w:spacing w:after="0" w:line="256" w:lineRule="auto"/>
    </w:pPr>
    <w:rPr>
      <w:rFonts w:eastAsia="Times New Roman"/>
    </w:rPr>
  </w:style>
  <w:style w:type="character" w:customStyle="1" w:styleId="StyleUnderlining11ptChar">
    <w:name w:val="Style Underlining + 11 pt Char"/>
    <w:basedOn w:val="DefaultParagraphFont"/>
    <w:link w:val="StyleUnderlining11pt"/>
    <w:locked/>
    <w:rsid w:val="00B36220"/>
    <w:rPr>
      <w:rFonts w:eastAsia="Times New Roman"/>
      <w:u w:val="single"/>
      <w:lang w:val="en-GB"/>
    </w:rPr>
  </w:style>
  <w:style w:type="paragraph" w:customStyle="1" w:styleId="StyleUnderlining11pt">
    <w:name w:val="Style Underlining + 11 pt"/>
    <w:basedOn w:val="Normal"/>
    <w:link w:val="StyleUnderlining11ptChar"/>
    <w:qFormat/>
    <w:rsid w:val="00B36220"/>
    <w:pPr>
      <w:spacing w:after="0" w:line="256" w:lineRule="auto"/>
    </w:pPr>
    <w:rPr>
      <w:rFonts w:asciiTheme="minorHAnsi" w:eastAsia="Times New Roman" w:hAnsiTheme="minorHAnsi"/>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B36220"/>
    <w:rPr>
      <w:rFonts w:eastAsia="Times New Roman"/>
    </w:rPr>
  </w:style>
  <w:style w:type="paragraph" w:customStyle="1" w:styleId="StyleStyleMicroText7ptArialNarrow10pt">
    <w:name w:val="Style Style MicroText + 7 pt + Arial Narrow 10 pt"/>
    <w:basedOn w:val="Normal"/>
    <w:link w:val="StyleStyleMicroText7ptArialNarrow10ptChar"/>
    <w:qFormat/>
    <w:rsid w:val="00B36220"/>
    <w:pPr>
      <w:spacing w:after="0" w:line="256" w:lineRule="auto"/>
    </w:pPr>
    <w:rPr>
      <w:rFonts w:asciiTheme="minorHAnsi" w:eastAsia="Times New Roman" w:hAnsiTheme="minorHAnsi"/>
    </w:rPr>
  </w:style>
  <w:style w:type="character" w:customStyle="1" w:styleId="Stylecard11ptBoldUnderlineChar">
    <w:name w:val="Style card + 11 pt Bold Underline Char"/>
    <w:basedOn w:val="cardChar"/>
    <w:link w:val="Stylecard11ptBoldUnderline"/>
    <w:locked/>
    <w:rsid w:val="00B36220"/>
    <w:rPr>
      <w:rFonts w:ascii="Calibri" w:eastAsia="SimSun" w:hAnsi="Calibri" w:cs="Times New Roman"/>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B36220"/>
    <w:pPr>
      <w:spacing w:after="0" w:line="256"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
    <w:link w:val="Stylecard8pt"/>
    <w:locked/>
    <w:rsid w:val="00B36220"/>
    <w:rPr>
      <w:rFonts w:ascii="Calibri" w:eastAsia="Times New Roman" w:hAnsi="Calibri" w:cs="Times New Roman"/>
      <w:color w:val="000000"/>
      <w:kern w:val="32"/>
      <w:sz w:val="20"/>
      <w:u w:val="single"/>
      <w:lang w:eastAsia="ar-SA"/>
    </w:rPr>
  </w:style>
  <w:style w:type="paragraph" w:customStyle="1" w:styleId="Stylecard8pt">
    <w:name w:val="Style card + 8 pt"/>
    <w:basedOn w:val="Normal"/>
    <w:link w:val="Stylecard8ptChar"/>
    <w:qFormat/>
    <w:rsid w:val="00B36220"/>
    <w:pPr>
      <w:spacing w:after="0" w:line="256"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B36220"/>
    <w:pPr>
      <w:spacing w:line="256" w:lineRule="auto"/>
    </w:pPr>
    <w:rPr>
      <w:rFonts w:ascii="Georgia" w:hAnsi="Georgia"/>
      <w:b/>
    </w:rPr>
  </w:style>
  <w:style w:type="paragraph" w:customStyle="1" w:styleId="Normal20pt">
    <w:name w:val="Normal  + 20 pt"/>
    <w:basedOn w:val="Normal"/>
    <w:uiPriority w:val="6"/>
    <w:qFormat/>
    <w:rsid w:val="00B36220"/>
    <w:pPr>
      <w:spacing w:after="0" w:line="256"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B36220"/>
    <w:rPr>
      <w:rFonts w:eastAsia="Calibri"/>
      <w:u w:val="single"/>
    </w:rPr>
  </w:style>
  <w:style w:type="paragraph" w:customStyle="1" w:styleId="StyleNormalWeb11ptUnderline">
    <w:name w:val="Style Normal (Web) + 11 pt Underline"/>
    <w:basedOn w:val="NormalWeb"/>
    <w:link w:val="StyleNormalWeb11ptUnderlineChar"/>
    <w:qFormat/>
    <w:rsid w:val="00B36220"/>
    <w:pPr>
      <w:spacing w:line="256" w:lineRule="auto"/>
    </w:pPr>
    <w:rPr>
      <w:rFonts w:asciiTheme="minorHAnsi" w:eastAsia="Calibri" w:hAnsiTheme="minorHAnsi"/>
      <w:u w:val="single"/>
    </w:rPr>
  </w:style>
  <w:style w:type="paragraph" w:customStyle="1" w:styleId="conintrotext">
    <w:name w:val="conintrotext"/>
    <w:basedOn w:val="Normal"/>
    <w:uiPriority w:val="99"/>
    <w:qFormat/>
    <w:rsid w:val="00B36220"/>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B36220"/>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B36220"/>
    <w:pPr>
      <w:spacing w:after="0" w:line="256" w:lineRule="auto"/>
    </w:pPr>
    <w:rPr>
      <w:rFonts w:ascii="MS Mincho" w:eastAsia="MS Mincho" w:hAnsiTheme="minorHAnsi"/>
      <w:b/>
      <w:u w:val="single"/>
    </w:rPr>
  </w:style>
  <w:style w:type="paragraph" w:customStyle="1" w:styleId="assert">
    <w:name w:val="assert"/>
    <w:basedOn w:val="Normal"/>
    <w:uiPriority w:val="99"/>
    <w:qFormat/>
    <w:rsid w:val="00B36220"/>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B36220"/>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B36220"/>
    <w:pPr>
      <w:spacing w:after="0" w:line="256" w:lineRule="auto"/>
    </w:pPr>
    <w:rPr>
      <w:rFonts w:ascii="MS Mincho"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B36220"/>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B36220"/>
    <w:pPr>
      <w:spacing w:after="0" w:line="256" w:lineRule="auto"/>
    </w:pPr>
    <w:rPr>
      <w:rFonts w:ascii="MS Mincho" w:eastAsia="MS Mincho" w:hAnsiTheme="minorHAnsi"/>
      <w:b/>
      <w:u w:val="single"/>
    </w:rPr>
  </w:style>
  <w:style w:type="character" w:customStyle="1" w:styleId="UnderlineChar2CharCharChar">
    <w:name w:val="Underline Char2 Char Char Char"/>
    <w:locked/>
    <w:rsid w:val="00B36220"/>
    <w:rPr>
      <w:rFonts w:eastAsia="MS Mincho"/>
      <w:szCs w:val="20"/>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B36220"/>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B36220"/>
    <w:pPr>
      <w:spacing w:after="0" w:line="256" w:lineRule="auto"/>
    </w:pPr>
    <w:rPr>
      <w:rFonts w:ascii="MS Mincho" w:eastAsia="MS Mincho" w:hAnsiTheme="minorHAns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B36220"/>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B36220"/>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B36220"/>
    <w:rPr>
      <w:rFonts w:eastAsia="Times New Roman"/>
      <w:u w:val="single"/>
    </w:rPr>
  </w:style>
  <w:style w:type="paragraph" w:customStyle="1" w:styleId="StyleStyle4ArialNarrow9pt">
    <w:name w:val="Style Style4 + Arial Narrow 9 pt"/>
    <w:basedOn w:val="Normal"/>
    <w:link w:val="StyleStyle4ArialNarrow9ptChar"/>
    <w:qFormat/>
    <w:rsid w:val="00B36220"/>
    <w:pPr>
      <w:spacing w:after="0" w:line="256" w:lineRule="auto"/>
    </w:pPr>
    <w:rPr>
      <w:rFonts w:asciiTheme="minorHAnsi" w:eastAsia="Times New Roman" w:hAnsiTheme="minorHAnsi"/>
      <w:u w:val="single"/>
    </w:rPr>
  </w:style>
  <w:style w:type="character" w:customStyle="1" w:styleId="StyleStyle4ArialNarrow9ptBoldChar">
    <w:name w:val="Style Style4 + Arial Narrow 9 pt Bold Char"/>
    <w:link w:val="StyleStyle4ArialNarrow9ptBold"/>
    <w:locked/>
    <w:rsid w:val="00B36220"/>
    <w:rPr>
      <w:rFonts w:eastAsia="Times New Roman"/>
      <w:b/>
      <w:bCs/>
      <w:u w:val="single"/>
    </w:rPr>
  </w:style>
  <w:style w:type="paragraph" w:customStyle="1" w:styleId="StyleStyle4ArialNarrow9ptBold">
    <w:name w:val="Style Style4 + Arial Narrow 9 pt Bold"/>
    <w:basedOn w:val="Normal"/>
    <w:link w:val="StyleStyle4ArialNarrow9ptBoldChar"/>
    <w:qFormat/>
    <w:rsid w:val="00B36220"/>
    <w:pPr>
      <w:spacing w:after="0" w:line="256" w:lineRule="auto"/>
    </w:pPr>
    <w:rPr>
      <w:rFonts w:asciiTheme="minorHAnsi" w:eastAsia="Times New Roman" w:hAnsiTheme="minorHAnsi"/>
      <w:b/>
      <w:bCs/>
      <w:u w:val="single"/>
    </w:rPr>
  </w:style>
  <w:style w:type="character" w:customStyle="1" w:styleId="Citation-AuthorDateChar">
    <w:name w:val="Citation - Author/Date Char"/>
    <w:locked/>
    <w:rsid w:val="00B36220"/>
    <w:rPr>
      <w:rFonts w:eastAsia="Times New Roman"/>
      <w:b/>
      <w:smallCaps/>
      <w:sz w:val="24"/>
      <w:szCs w:val="24"/>
      <w:u w:val="single"/>
    </w:rPr>
  </w:style>
  <w:style w:type="character" w:customStyle="1" w:styleId="HiddenBlockHeaderChar">
    <w:name w:val="Hidden Block Header Char"/>
    <w:link w:val="HiddenBlockHeader"/>
    <w:locked/>
    <w:rsid w:val="00B36220"/>
    <w:rPr>
      <w:rFonts w:ascii="Calibri" w:hAnsi="Calibri"/>
    </w:rPr>
  </w:style>
  <w:style w:type="character" w:customStyle="1" w:styleId="ThirdChar">
    <w:name w:val="Third Char"/>
    <w:link w:val="Third"/>
    <w:locked/>
    <w:rsid w:val="00B36220"/>
    <w:rPr>
      <w:rFonts w:eastAsia="Times New Roman"/>
      <w:b/>
      <w:u w:val="single"/>
      <w:lang w:val="x-none" w:eastAsia="x-none"/>
    </w:rPr>
  </w:style>
  <w:style w:type="paragraph" w:customStyle="1" w:styleId="Third">
    <w:name w:val="Third"/>
    <w:basedOn w:val="Normal"/>
    <w:link w:val="ThirdChar"/>
    <w:qFormat/>
    <w:rsid w:val="00B36220"/>
    <w:pPr>
      <w:spacing w:after="0" w:line="256" w:lineRule="auto"/>
    </w:pPr>
    <w:rPr>
      <w:rFonts w:asciiTheme="minorHAnsi" w:eastAsia="Times New Roman" w:hAnsiTheme="minorHAnsi"/>
      <w:b/>
      <w:u w:val="single"/>
      <w:lang w:val="x-none" w:eastAsia="x-none"/>
    </w:rPr>
  </w:style>
  <w:style w:type="paragraph" w:customStyle="1" w:styleId="Heading2Char2CharChar10">
    <w:name w:val="Heading 2 Char2 Char Char1"/>
    <w:aliases w:val="Char Char Char Char Char Char1 Char Char Char Char Char"/>
    <w:next w:val="Normal"/>
    <w:qFormat/>
    <w:rsid w:val="00B36220"/>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ocked/>
    <w:rsid w:val="00B36220"/>
    <w:rPr>
      <w:rFonts w:eastAsia="Times New Roman"/>
      <w:b/>
      <w:szCs w:val="24"/>
      <w:u w:val="thick"/>
    </w:rPr>
  </w:style>
  <w:style w:type="paragraph" w:customStyle="1" w:styleId="SynergyTag">
    <w:name w:val="SynergyTag"/>
    <w:basedOn w:val="Normal"/>
    <w:uiPriority w:val="99"/>
    <w:qFormat/>
    <w:rsid w:val="00B36220"/>
    <w:pPr>
      <w:spacing w:after="0" w:line="256" w:lineRule="auto"/>
    </w:pPr>
    <w:rPr>
      <w:b/>
    </w:rPr>
  </w:style>
  <w:style w:type="paragraph" w:customStyle="1" w:styleId="CiteSmallText">
    <w:name w:val="Cite Small Text"/>
    <w:basedOn w:val="Normal"/>
    <w:uiPriority w:val="99"/>
    <w:qFormat/>
    <w:rsid w:val="00B36220"/>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B36220"/>
    <w:rPr>
      <w:lang w:val="x-none"/>
    </w:rPr>
  </w:style>
  <w:style w:type="paragraph" w:customStyle="1" w:styleId="Cards1CharChar">
    <w:name w:val="Cards1 Char Char"/>
    <w:basedOn w:val="Normal"/>
    <w:link w:val="Cards1CharCharChar"/>
    <w:qFormat/>
    <w:rsid w:val="00B36220"/>
    <w:pPr>
      <w:autoSpaceDE w:val="0"/>
      <w:autoSpaceDN w:val="0"/>
      <w:adjustRightInd w:val="0"/>
      <w:spacing w:after="0" w:line="256" w:lineRule="auto"/>
      <w:ind w:left="432" w:right="432"/>
      <w:jc w:val="both"/>
    </w:pPr>
    <w:rPr>
      <w:rFonts w:asciiTheme="minorHAnsi" w:hAnsiTheme="minorHAnsi"/>
      <w:lang w:val="x-none"/>
    </w:rPr>
  </w:style>
  <w:style w:type="character" w:customStyle="1" w:styleId="SwagChar">
    <w:name w:val="Swag Char"/>
    <w:link w:val="Swag"/>
    <w:locked/>
    <w:rsid w:val="00B36220"/>
    <w:rPr>
      <w:color w:val="0000FF"/>
      <w:sz w:val="12"/>
      <w:u w:val="single"/>
    </w:rPr>
  </w:style>
  <w:style w:type="paragraph" w:customStyle="1" w:styleId="Swag">
    <w:name w:val="Swag"/>
    <w:basedOn w:val="Normal"/>
    <w:link w:val="SwagChar"/>
    <w:qFormat/>
    <w:rsid w:val="00B36220"/>
    <w:pPr>
      <w:spacing w:after="0" w:line="256" w:lineRule="auto"/>
    </w:pPr>
    <w:rPr>
      <w:rFonts w:asciiTheme="minorHAnsi" w:hAnsiTheme="minorHAnsi"/>
      <w:color w:val="0000FF"/>
      <w:sz w:val="12"/>
      <w:u w:val="single"/>
    </w:rPr>
  </w:style>
  <w:style w:type="character" w:customStyle="1" w:styleId="StyleUnderlineTimesNewRoman1Char">
    <w:name w:val="Style Underline + Times New Roman1 Char"/>
    <w:link w:val="StyleUnderlineTimesNewRoman1"/>
    <w:locked/>
    <w:rsid w:val="00B36220"/>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B36220"/>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B36220"/>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B36220"/>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B36220"/>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B36220"/>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B36220"/>
    <w:rPr>
      <w:rFonts w:eastAsia="Times New Roman"/>
      <w:b/>
      <w:bCs/>
      <w:u w:val="single"/>
    </w:rPr>
  </w:style>
  <w:style w:type="paragraph" w:customStyle="1" w:styleId="StyleUnderlineChar11ptBold2">
    <w:name w:val="Style Underline Char + 11 pt Bold2"/>
    <w:basedOn w:val="Normal"/>
    <w:link w:val="StyleUnderlineChar11ptBold2Char"/>
    <w:qFormat/>
    <w:rsid w:val="00B36220"/>
    <w:pPr>
      <w:spacing w:after="0" w:line="256" w:lineRule="auto"/>
    </w:pPr>
    <w:rPr>
      <w:rFonts w:asciiTheme="minorHAnsi" w:eastAsia="Times New Roman" w:hAnsiTheme="minorHAnsi"/>
      <w:b/>
      <w:bCs/>
      <w:u w:val="single"/>
    </w:rPr>
  </w:style>
  <w:style w:type="character" w:customStyle="1" w:styleId="StyleStyleUnderlineTimesNewRoman11ptChar">
    <w:name w:val="Style Style Underline + Times New Roman + 11 pt Char"/>
    <w:link w:val="StyleStyleUnderlineTimesNewRoman11pt"/>
    <w:locked/>
    <w:rsid w:val="00B36220"/>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B36220"/>
    <w:pPr>
      <w:spacing w:after="0" w:line="256" w:lineRule="auto"/>
    </w:pPr>
    <w:rPr>
      <w:rFonts w:asciiTheme="minorHAnsi" w:eastAsia="Times New Roman" w:hAnsiTheme="minorHAnsi"/>
      <w:u w:val="single"/>
    </w:rPr>
  </w:style>
  <w:style w:type="character" w:customStyle="1" w:styleId="StyleStyleUnderlineTimesNewRomanBold11ptNotBoldChar">
    <w:name w:val="Style Style Underline + Times New Roman Bold + 11 pt Not Bold Char"/>
    <w:link w:val="StyleStyleUnderlineTimesNewRomanBold11ptNotBold"/>
    <w:locked/>
    <w:rsid w:val="00B36220"/>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B36220"/>
    <w:pPr>
      <w:spacing w:after="0" w:line="256" w:lineRule="auto"/>
    </w:pPr>
    <w:rPr>
      <w:rFonts w:asciiTheme="minorHAnsi" w:eastAsia="Times New Roman" w:hAnsiTheme="minorHAnsi"/>
      <w:u w:val="single"/>
    </w:rPr>
  </w:style>
  <w:style w:type="character" w:customStyle="1" w:styleId="TagsCharCharCharChar">
    <w:name w:val="Tags Char Char Char Char"/>
    <w:locked/>
    <w:rsid w:val="00B36220"/>
    <w:rPr>
      <w:rFonts w:ascii="Times New Roman" w:eastAsia="Times New Roman" w:hAnsi="Times New Roman" w:cs="Times New Roman"/>
      <w:b/>
      <w:sz w:val="24"/>
      <w:szCs w:val="24"/>
    </w:rPr>
  </w:style>
  <w:style w:type="character" w:customStyle="1" w:styleId="NothingCharChar">
    <w:name w:val="Nothing Char Char"/>
    <w:link w:val="NothingCharCharChar"/>
    <w:locked/>
    <w:rsid w:val="00B36220"/>
  </w:style>
  <w:style w:type="paragraph" w:customStyle="1" w:styleId="NothingCharCharChar">
    <w:name w:val="Nothing Char Char Char"/>
    <w:link w:val="NothingCharChar"/>
    <w:qFormat/>
    <w:rsid w:val="00B36220"/>
    <w:pPr>
      <w:spacing w:after="0" w:line="240" w:lineRule="auto"/>
      <w:jc w:val="both"/>
    </w:pPr>
  </w:style>
  <w:style w:type="paragraph" w:customStyle="1" w:styleId="StyleLeft021">
    <w:name w:val="Style Left:  0.2&quot;1"/>
    <w:basedOn w:val="Normal"/>
    <w:uiPriority w:val="99"/>
    <w:qFormat/>
    <w:rsid w:val="00B36220"/>
    <w:pPr>
      <w:spacing w:after="0"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B36220"/>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B36220"/>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B36220"/>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B36220"/>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paragraph" w:customStyle="1" w:styleId="BlockTitle20">
    <w:name w:val="Block Title #2"/>
    <w:basedOn w:val="Normal"/>
    <w:uiPriority w:val="99"/>
    <w:qFormat/>
    <w:rsid w:val="00B36220"/>
    <w:pPr>
      <w:keepNext/>
      <w:pBdr>
        <w:top w:val="single" w:sz="18" w:space="1" w:color="000000"/>
        <w:left w:val="single" w:sz="18" w:space="4" w:color="000000"/>
        <w:bottom w:val="single" w:sz="18" w:space="1" w:color="000000"/>
        <w:right w:val="single" w:sz="18" w:space="4" w:color="000000"/>
      </w:pBdr>
      <w:spacing w:after="0"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qFormat/>
    <w:rsid w:val="00B36220"/>
    <w:pPr>
      <w:spacing w:after="0" w:line="256" w:lineRule="auto"/>
    </w:pPr>
    <w:rPr>
      <w:b/>
    </w:rPr>
  </w:style>
  <w:style w:type="paragraph" w:customStyle="1" w:styleId="CM27">
    <w:name w:val="CM27"/>
    <w:basedOn w:val="Normal"/>
    <w:next w:val="Normal"/>
    <w:qFormat/>
    <w:rsid w:val="00B36220"/>
    <w:pPr>
      <w:autoSpaceDE w:val="0"/>
      <w:autoSpaceDN w:val="0"/>
      <w:adjustRightInd w:val="0"/>
      <w:spacing w:after="0" w:line="256"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B36220"/>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UnderlineCharChar4">
    <w:name w:val="Underline Char Char4"/>
    <w:rsid w:val="00B36220"/>
    <w:rPr>
      <w:szCs w:val="24"/>
      <w:u w:val="single"/>
      <w:lang w:val="en-US" w:eastAsia="en-US" w:bidi="ar-SA"/>
    </w:rPr>
  </w:style>
  <w:style w:type="character" w:customStyle="1" w:styleId="BoldUnderlineCharChar3">
    <w:name w:val="BoldUnderline Char Char3"/>
    <w:rsid w:val="00B36220"/>
    <w:rPr>
      <w:b/>
      <w:bCs w:val="0"/>
      <w:szCs w:val="24"/>
      <w:u w:val="single"/>
      <w:lang w:val="en-US" w:eastAsia="en-US" w:bidi="ar-SA"/>
    </w:rPr>
  </w:style>
  <w:style w:type="character" w:customStyle="1" w:styleId="UnderlineCharChar3">
    <w:name w:val="Underline Char Char3"/>
    <w:rsid w:val="00B36220"/>
    <w:rPr>
      <w:szCs w:val="24"/>
      <w:u w:val="single"/>
      <w:lang w:val="en-US" w:eastAsia="en-US" w:bidi="ar-SA"/>
    </w:rPr>
  </w:style>
  <w:style w:type="character" w:customStyle="1" w:styleId="BoldUnderlineCharChar2">
    <w:name w:val="BoldUnderline Char Char2"/>
    <w:rsid w:val="00B36220"/>
    <w:rPr>
      <w:b/>
      <w:bCs w:val="0"/>
      <w:szCs w:val="24"/>
      <w:u w:val="single"/>
      <w:lang w:val="en-US" w:eastAsia="en-US" w:bidi="ar-SA"/>
    </w:rPr>
  </w:style>
  <w:style w:type="character" w:customStyle="1" w:styleId="volume-issue">
    <w:name w:val="volume-issue"/>
    <w:rsid w:val="00B36220"/>
    <w:rPr>
      <w:rFonts w:ascii="Times New Roman" w:hAnsi="Times New Roman" w:cs="Times New Roman" w:hint="default"/>
    </w:rPr>
  </w:style>
  <w:style w:type="character" w:customStyle="1" w:styleId="boldness1">
    <w:name w:val="boldness1"/>
    <w:rsid w:val="00B36220"/>
  </w:style>
  <w:style w:type="character" w:customStyle="1" w:styleId="story-author">
    <w:name w:val="story-author"/>
    <w:basedOn w:val="DefaultParagraphFont"/>
    <w:rsid w:val="00B36220"/>
  </w:style>
  <w:style w:type="character" w:customStyle="1" w:styleId="Heading3CharCharCharChar">
    <w:name w:val="Heading 3 Char Char Char Char"/>
    <w:basedOn w:val="DefaultParagraphFont"/>
    <w:rsid w:val="00B36220"/>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B36220"/>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B36220"/>
  </w:style>
  <w:style w:type="character" w:customStyle="1" w:styleId="StyleStyle4CharTimesNewRoman11ptItalic">
    <w:name w:val="Style Style4 Char + Times New Roman 11 pt Italic"/>
    <w:basedOn w:val="DefaultParagraphFont"/>
    <w:rsid w:val="00B36220"/>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B36220"/>
  </w:style>
  <w:style w:type="character" w:customStyle="1" w:styleId="ad">
    <w:name w:val="_"/>
    <w:basedOn w:val="DefaultParagraphFont"/>
    <w:rsid w:val="00B36220"/>
  </w:style>
  <w:style w:type="character" w:customStyle="1" w:styleId="Heading3CharCharCharChar1">
    <w:name w:val="Heading 3 Char Char Char Char1"/>
    <w:rsid w:val="00B36220"/>
    <w:rPr>
      <w:rFonts w:ascii="Arial" w:hAnsi="Arial" w:cs="Arial" w:hint="default"/>
      <w:bCs/>
      <w:szCs w:val="26"/>
      <w:u w:val="single"/>
      <w:lang w:val="en-US" w:eastAsia="en-US" w:bidi="ar-SA"/>
    </w:rPr>
  </w:style>
  <w:style w:type="character" w:customStyle="1" w:styleId="comment-body">
    <w:name w:val="comment-body"/>
    <w:rsid w:val="00B36220"/>
  </w:style>
  <w:style w:type="character" w:customStyle="1" w:styleId="UnderlineCharCharChar1">
    <w:name w:val="Underline Char Char Char1"/>
    <w:rsid w:val="00B36220"/>
    <w:rPr>
      <w:u w:val="single"/>
      <w:lang w:val="en-US" w:eastAsia="en-US" w:bidi="ar-SA"/>
    </w:rPr>
  </w:style>
  <w:style w:type="character" w:customStyle="1" w:styleId="reality">
    <w:name w:val="reality"/>
    <w:rsid w:val="00B36220"/>
  </w:style>
  <w:style w:type="character" w:customStyle="1" w:styleId="UnderlineChar1Char">
    <w:name w:val="Underline Char1 Char"/>
    <w:rsid w:val="00B36220"/>
    <w:rPr>
      <w:rFonts w:ascii="Calibri" w:eastAsia="MS Mincho" w:hAnsi="Calibri" w:cs="Calibri" w:hint="default"/>
      <w:szCs w:val="20"/>
      <w:u w:val="single"/>
    </w:rPr>
  </w:style>
  <w:style w:type="character" w:customStyle="1" w:styleId="StyleBoldandUnderlineCharChar29pt">
    <w:name w:val="Style Bold and Underline Char Char2 + 9 pt"/>
    <w:rsid w:val="00B36220"/>
    <w:rPr>
      <w:rFonts w:ascii="Times New Roman" w:hAnsi="Times New Roman" w:cs="Times New Roman" w:hint="default"/>
      <w:b/>
      <w:bCs/>
      <w:noProof w:val="0"/>
      <w:sz w:val="20"/>
      <w:u w:val="single"/>
    </w:rPr>
  </w:style>
  <w:style w:type="character" w:customStyle="1" w:styleId="StyleUnderlineCharChar19pt">
    <w:name w:val="Style Underline Char Char1 + 9 pt"/>
    <w:rsid w:val="00B36220"/>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B36220"/>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B36220"/>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B36220"/>
    <w:rPr>
      <w:rFonts w:ascii="Times New Roman" w:hAnsi="Times New Roman" w:cs="Times New Roman" w:hint="default"/>
      <w:sz w:val="20"/>
      <w:u w:val="dottedHeavy"/>
    </w:rPr>
  </w:style>
  <w:style w:type="character" w:customStyle="1" w:styleId="article-record-publication-volume-issue">
    <w:name w:val="article-record-publication-volume-issue"/>
    <w:rsid w:val="00B36220"/>
  </w:style>
  <w:style w:type="character" w:customStyle="1" w:styleId="resultbodyblack">
    <w:name w:val="resultbodyblack"/>
    <w:rsid w:val="00B36220"/>
    <w:rPr>
      <w:rFonts w:ascii="Times New Roman" w:hAnsi="Times New Roman" w:cs="Times New Roman" w:hint="default"/>
    </w:rPr>
  </w:style>
  <w:style w:type="character" w:customStyle="1" w:styleId="quotechar0">
    <w:name w:val="quotechar"/>
    <w:rsid w:val="00B36220"/>
  </w:style>
  <w:style w:type="character" w:customStyle="1" w:styleId="3TagCite">
    <w:name w:val="3 Tag/Cite"/>
    <w:rsid w:val="00B36220"/>
    <w:rPr>
      <w:rFonts w:ascii="Times New Roman" w:hAnsi="Times New Roman" w:cs="Times New Roman" w:hint="default"/>
      <w:b/>
      <w:bCs w:val="0"/>
    </w:rPr>
  </w:style>
  <w:style w:type="character" w:customStyle="1" w:styleId="4Qualifications">
    <w:name w:val="4 Qualifications"/>
    <w:rsid w:val="00B36220"/>
    <w:rPr>
      <w:rFonts w:ascii="Times New Roman" w:hAnsi="Times New Roman" w:cs="Times New Roman" w:hint="default"/>
      <w:sz w:val="19"/>
    </w:rPr>
  </w:style>
  <w:style w:type="character" w:customStyle="1" w:styleId="6Underlined">
    <w:name w:val="6 Underlined"/>
    <w:rsid w:val="00B36220"/>
    <w:rPr>
      <w:rFonts w:ascii="Times New Roman" w:hAnsi="Times New Roman" w:cs="Times New Roman" w:hint="default"/>
      <w:b/>
      <w:bCs w:val="0"/>
      <w:sz w:val="21"/>
      <w:u w:val="single"/>
    </w:rPr>
  </w:style>
  <w:style w:type="character" w:customStyle="1" w:styleId="nohighlighting">
    <w:name w:val="no highlighting"/>
    <w:rsid w:val="00B36220"/>
    <w:rPr>
      <w:rFonts w:ascii="Times New Roman" w:hAnsi="Times New Roman" w:cs="Times New Roman" w:hint="default"/>
      <w:color w:val="auto"/>
      <w:sz w:val="20"/>
      <w:u w:val="thick"/>
      <w:bdr w:val="none" w:sz="0" w:space="0" w:color="auto" w:frame="1"/>
    </w:rPr>
  </w:style>
  <w:style w:type="character" w:customStyle="1" w:styleId="CharChar61">
    <w:name w:val="Char Char61"/>
    <w:rsid w:val="00B36220"/>
    <w:rPr>
      <w:rFonts w:ascii="Arial" w:hAnsi="Arial" w:cs="Arial" w:hint="default"/>
      <w:bCs/>
      <w:sz w:val="16"/>
      <w:szCs w:val="26"/>
      <w:lang w:val="en-US" w:eastAsia="en-US" w:bidi="ar-SA"/>
    </w:rPr>
  </w:style>
  <w:style w:type="character" w:customStyle="1" w:styleId="styledate">
    <w:name w:val="styledate"/>
    <w:rsid w:val="00B36220"/>
  </w:style>
  <w:style w:type="character" w:customStyle="1" w:styleId="StyleUnderlineChar9ptChar">
    <w:name w:val="Style Underline Char + 9 pt Char"/>
    <w:rsid w:val="00B36220"/>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B36220"/>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B36220"/>
    <w:rPr>
      <w:b/>
      <w:bCs w:val="0"/>
      <w:szCs w:val="24"/>
      <w:u w:val="single"/>
      <w:lang w:val="en-US" w:eastAsia="en-US" w:bidi="ar-SA"/>
    </w:rPr>
  </w:style>
  <w:style w:type="character" w:customStyle="1" w:styleId="BoldandUnderlineChar1Char2">
    <w:name w:val="Bold and Underline Char1 Char2"/>
    <w:rsid w:val="00B36220"/>
    <w:rPr>
      <w:b/>
      <w:bCs w:val="0"/>
      <w:szCs w:val="24"/>
      <w:u w:val="single"/>
      <w:lang w:val="en-US" w:eastAsia="en-US" w:bidi="ar-SA"/>
    </w:rPr>
  </w:style>
  <w:style w:type="character" w:customStyle="1" w:styleId="BoldandUnderlineCharChar1">
    <w:name w:val="Bold and Underline Char Char1"/>
    <w:rsid w:val="00B36220"/>
    <w:rPr>
      <w:b/>
      <w:bCs w:val="0"/>
      <w:szCs w:val="24"/>
      <w:u w:val="single"/>
      <w:lang w:val="en-US" w:eastAsia="en-US" w:bidi="ar-SA"/>
    </w:rPr>
  </w:style>
  <w:style w:type="character" w:customStyle="1" w:styleId="authoraffil">
    <w:name w:val="authoraffil"/>
    <w:rsid w:val="00B36220"/>
  </w:style>
  <w:style w:type="character" w:customStyle="1" w:styleId="CharChar8">
    <w:name w:val="Char Char8"/>
    <w:rsid w:val="00B36220"/>
    <w:rPr>
      <w:rFonts w:ascii="Georgia" w:eastAsia="Times New Roman" w:hAnsi="Georgia" w:hint="default"/>
      <w:b/>
      <w:bCs/>
      <w:sz w:val="30"/>
      <w:szCs w:val="28"/>
      <w:u w:val="single"/>
    </w:rPr>
  </w:style>
  <w:style w:type="character" w:customStyle="1" w:styleId="StyleArial6ptBold">
    <w:name w:val="Style Arial 6 pt Bold"/>
    <w:rsid w:val="00B36220"/>
    <w:rPr>
      <w:rFonts w:ascii="Arial" w:hAnsi="Arial" w:cs="Arial" w:hint="default"/>
      <w:bCs/>
      <w:sz w:val="12"/>
    </w:rPr>
  </w:style>
  <w:style w:type="character" w:customStyle="1" w:styleId="Heading2Char5">
    <w:name w:val="Heading 2 Char5"/>
    <w:rsid w:val="00B36220"/>
    <w:rPr>
      <w:rFonts w:ascii="Garamond" w:hAnsi="Garamond" w:cs="Arial" w:hint="default"/>
      <w:b/>
      <w:bCs/>
      <w:iCs/>
      <w:sz w:val="24"/>
      <w:szCs w:val="28"/>
      <w:lang w:val="en-US" w:eastAsia="en-US" w:bidi="ar-SA"/>
    </w:rPr>
  </w:style>
  <w:style w:type="character" w:customStyle="1" w:styleId="boldcitationChar">
    <w:name w:val="bold citation Char"/>
    <w:rsid w:val="00B36220"/>
    <w:rPr>
      <w:rFonts w:ascii="Arial" w:hAnsi="Arial" w:cs="Arial" w:hint="default"/>
      <w:b/>
      <w:bCs w:val="0"/>
      <w:sz w:val="28"/>
      <w:szCs w:val="24"/>
      <w:u w:val="thick"/>
      <w:lang w:val="en-US" w:eastAsia="en-US" w:bidi="ar-SA"/>
    </w:rPr>
  </w:style>
  <w:style w:type="character" w:customStyle="1" w:styleId="BoldunderlineChar4">
    <w:name w:val="Bold/underline Char"/>
    <w:rsid w:val="00B36220"/>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B36220"/>
  </w:style>
  <w:style w:type="character" w:customStyle="1" w:styleId="tagCharCharChar1">
    <w:name w:val="tag Char Char Char1"/>
    <w:rsid w:val="00B36220"/>
    <w:rPr>
      <w:b/>
      <w:bCs w:val="0"/>
      <w:sz w:val="24"/>
      <w:lang w:val="en-US" w:eastAsia="en-US" w:bidi="ar-SA"/>
    </w:rPr>
  </w:style>
  <w:style w:type="character" w:customStyle="1" w:styleId="bylines">
    <w:name w:val="bylines"/>
    <w:basedOn w:val="DefaultParagraphFont"/>
    <w:rsid w:val="00B36220"/>
  </w:style>
  <w:style w:type="character" w:customStyle="1" w:styleId="StyleStyleBoldUnderlineUnderlineIntenseEmphasis1apple-style-2">
    <w:name w:val="Style Style Bold UnderlineUnderlineIntense Emphasis1apple-style-...2"/>
    <w:basedOn w:val="DefaultParagraphFont"/>
    <w:rsid w:val="00B36220"/>
    <w:rPr>
      <w:b w:val="0"/>
      <w:bCs/>
      <w:sz w:val="22"/>
      <w:u w:val="single"/>
    </w:rPr>
  </w:style>
  <w:style w:type="character" w:customStyle="1" w:styleId="FontStyle57">
    <w:name w:val="Font Style57"/>
    <w:rsid w:val="00B36220"/>
    <w:rPr>
      <w:rFonts w:ascii="Georgia" w:hAnsi="Georgia" w:cs="Georgia" w:hint="default"/>
      <w:b/>
      <w:bCs/>
      <w:sz w:val="14"/>
      <w:szCs w:val="14"/>
    </w:rPr>
  </w:style>
  <w:style w:type="character" w:customStyle="1" w:styleId="FontStyle89">
    <w:name w:val="Font Style89"/>
    <w:rsid w:val="00B36220"/>
    <w:rPr>
      <w:rFonts w:ascii="Times New Roman" w:hAnsi="Times New Roman" w:cs="Times New Roman" w:hint="default"/>
      <w:b/>
      <w:bCs/>
      <w:smallCaps/>
      <w:spacing w:val="40"/>
      <w:sz w:val="16"/>
      <w:szCs w:val="16"/>
    </w:rPr>
  </w:style>
  <w:style w:type="character" w:customStyle="1" w:styleId="hvr">
    <w:name w:val="hvr"/>
    <w:basedOn w:val="DefaultParagraphFont"/>
    <w:rsid w:val="00B36220"/>
  </w:style>
  <w:style w:type="paragraph" w:customStyle="1" w:styleId="svarticle">
    <w:name w:val="svarticle"/>
    <w:basedOn w:val="Normal"/>
    <w:uiPriority w:val="99"/>
    <w:qFormat/>
    <w:rsid w:val="00B36220"/>
    <w:pPr>
      <w:spacing w:before="100" w:beforeAutospacing="1" w:after="100" w:afterAutospacing="1" w:line="240" w:lineRule="auto"/>
    </w:pPr>
    <w:rPr>
      <w:rFonts w:eastAsia="Times New Roman"/>
    </w:rPr>
  </w:style>
  <w:style w:type="character" w:customStyle="1" w:styleId="cardChar20">
    <w:name w:val="card Char2"/>
    <w:basedOn w:val="DefaultParagraphFont"/>
    <w:rsid w:val="00B36220"/>
    <w:rPr>
      <w:rFonts w:ascii="Times New Roman" w:hAnsi="Times New Roman" w:cs="Calibri"/>
      <w:szCs w:val="20"/>
    </w:rPr>
  </w:style>
  <w:style w:type="paragraph" w:customStyle="1" w:styleId="Pol">
    <w:name w:val="Pol"/>
    <w:basedOn w:val="Heading2"/>
    <w:uiPriority w:val="99"/>
    <w:qFormat/>
    <w:rsid w:val="00B36220"/>
    <w:pPr>
      <w:spacing w:before="480" w:line="240" w:lineRule="auto"/>
    </w:pPr>
    <w:rPr>
      <w:bCs/>
      <w:caps/>
    </w:rPr>
  </w:style>
  <w:style w:type="paragraph" w:customStyle="1" w:styleId="Style70">
    <w:name w:val="Style7"/>
    <w:basedOn w:val="Normal"/>
    <w:uiPriority w:val="99"/>
    <w:qFormat/>
    <w:rsid w:val="00B36220"/>
    <w:pPr>
      <w:widowControl w:val="0"/>
      <w:autoSpaceDE w:val="0"/>
      <w:autoSpaceDN w:val="0"/>
      <w:adjustRightInd w:val="0"/>
      <w:spacing w:after="0" w:line="229" w:lineRule="exact"/>
    </w:pPr>
    <w:rPr>
      <w:rFonts w:ascii="Arial Narrow" w:hAnsi="Arial Narrow"/>
    </w:rPr>
  </w:style>
  <w:style w:type="character" w:customStyle="1" w:styleId="red">
    <w:name w:val="red"/>
    <w:basedOn w:val="DefaultParagraphFont"/>
    <w:rsid w:val="00B36220"/>
  </w:style>
  <w:style w:type="character" w:customStyle="1" w:styleId="Footnote2Char">
    <w:name w:val="Footnote2 Char"/>
    <w:link w:val="Footnote2"/>
    <w:locked/>
    <w:rsid w:val="00B36220"/>
  </w:style>
  <w:style w:type="paragraph" w:customStyle="1" w:styleId="Footnote2">
    <w:name w:val="Footnote2"/>
    <w:basedOn w:val="Normal"/>
    <w:next w:val="Normal"/>
    <w:link w:val="Footnote2Char"/>
    <w:autoRedefine/>
    <w:qFormat/>
    <w:rsid w:val="00B36220"/>
    <w:pPr>
      <w:spacing w:after="120" w:line="480" w:lineRule="auto"/>
    </w:pPr>
    <w:rPr>
      <w:rFonts w:asciiTheme="minorHAnsi" w:hAnsiTheme="minorHAnsi"/>
    </w:rPr>
  </w:style>
  <w:style w:type="paragraph" w:customStyle="1" w:styleId="xhead">
    <w:name w:val="xhead"/>
    <w:basedOn w:val="Normal"/>
    <w:uiPriority w:val="99"/>
    <w:qFormat/>
    <w:rsid w:val="00B36220"/>
    <w:pPr>
      <w:spacing w:before="100" w:beforeAutospacing="1" w:after="100" w:afterAutospacing="1" w:line="240" w:lineRule="auto"/>
    </w:pPr>
  </w:style>
  <w:style w:type="character" w:customStyle="1" w:styleId="Heading5Char1">
    <w:name w:val="Heading 5 Char1"/>
    <w:aliases w:val="Text Char1"/>
    <w:basedOn w:val="DefaultParagraphFont"/>
    <w:semiHidden/>
    <w:rsid w:val="00B36220"/>
    <w:rPr>
      <w:rFonts w:asciiTheme="majorHAnsi" w:eastAsiaTheme="majorEastAsia" w:hAnsiTheme="majorHAnsi" w:cstheme="majorBidi"/>
      <w:color w:val="1F4D78" w:themeColor="accent1" w:themeShade="7F"/>
      <w:sz w:val="22"/>
      <w:szCs w:val="22"/>
    </w:rPr>
  </w:style>
  <w:style w:type="paragraph" w:customStyle="1" w:styleId="headlinemeta">
    <w:name w:val="headline_meta"/>
    <w:basedOn w:val="Normal"/>
    <w:uiPriority w:val="99"/>
    <w:qFormat/>
    <w:rsid w:val="00B36220"/>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B36220"/>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B36220"/>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B36220"/>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B36220"/>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B36220"/>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B36220"/>
    <w:pPr>
      <w:spacing w:before="100" w:beforeAutospacing="1" w:after="100" w:afterAutospacing="1" w:line="240" w:lineRule="auto"/>
    </w:pPr>
    <w:rPr>
      <w:rFonts w:ascii="Times" w:hAnsi="Times"/>
      <w:szCs w:val="20"/>
    </w:rPr>
  </w:style>
  <w:style w:type="paragraph" w:customStyle="1" w:styleId="UnderlineStyle0">
    <w:name w:val="Underline Style"/>
    <w:basedOn w:val="Normal"/>
    <w:link w:val="UnderlineStyleChar"/>
    <w:qFormat/>
    <w:rsid w:val="00B36220"/>
    <w:pPr>
      <w:spacing w:after="0" w:line="240" w:lineRule="auto"/>
    </w:pPr>
    <w:rPr>
      <w:rFonts w:asciiTheme="minorHAnsi" w:hAnsiTheme="minorHAnsi"/>
    </w:rPr>
  </w:style>
  <w:style w:type="paragraph" w:customStyle="1" w:styleId="ReadCharCh1">
    <w:name w:val="Read Char Ch1"/>
    <w:basedOn w:val="Normal"/>
    <w:next w:val="Normal"/>
    <w:uiPriority w:val="3"/>
    <w:qFormat/>
    <w:rsid w:val="00B36220"/>
    <w:pPr>
      <w:keepNext/>
      <w:keepLines/>
      <w:pageBreakBefore/>
      <w:spacing w:before="200" w:after="0" w:line="240" w:lineRule="auto"/>
      <w:jc w:val="center"/>
      <w:outlineLvl w:val="2"/>
    </w:pPr>
    <w:rPr>
      <w:b/>
      <w:bCs/>
      <w:sz w:val="32"/>
      <w:u w:val="single"/>
    </w:rPr>
  </w:style>
  <w:style w:type="paragraph" w:customStyle="1" w:styleId="DocumentMap1">
    <w:name w:val="Document Map1"/>
    <w:basedOn w:val="Normal"/>
    <w:next w:val="DocumentMap"/>
    <w:uiPriority w:val="99"/>
    <w:semiHidden/>
    <w:qFormat/>
    <w:rsid w:val="00B36220"/>
    <w:pPr>
      <w:spacing w:after="0" w:line="240" w:lineRule="auto"/>
    </w:pPr>
    <w:rPr>
      <w:rFonts w:ascii="Lucida Grande" w:eastAsia="Cambria" w:hAnsi="Lucida Grande"/>
    </w:rPr>
  </w:style>
  <w:style w:type="paragraph" w:customStyle="1" w:styleId="Pa16">
    <w:name w:val="Pa16"/>
    <w:basedOn w:val="Default"/>
    <w:next w:val="Default"/>
    <w:uiPriority w:val="99"/>
    <w:qFormat/>
    <w:rsid w:val="00B36220"/>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B36220"/>
    <w:pPr>
      <w:spacing w:before="100" w:beforeAutospacing="1" w:after="100" w:afterAutospacing="1" w:line="240" w:lineRule="auto"/>
    </w:pPr>
  </w:style>
  <w:style w:type="paragraph" w:customStyle="1" w:styleId="Pa22">
    <w:name w:val="Pa2+2"/>
    <w:basedOn w:val="Default"/>
    <w:next w:val="Default"/>
    <w:uiPriority w:val="99"/>
    <w:qFormat/>
    <w:rsid w:val="00B36220"/>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B36220"/>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B36220"/>
    <w:pPr>
      <w:spacing w:before="100" w:beforeAutospacing="1" w:after="100" w:afterAutospacing="1" w:line="240" w:lineRule="auto"/>
    </w:pPr>
  </w:style>
  <w:style w:type="paragraph" w:customStyle="1" w:styleId="Number">
    <w:name w:val="Number"/>
    <w:basedOn w:val="Heading2"/>
    <w:qFormat/>
    <w:rsid w:val="00B36220"/>
    <w:pPr>
      <w:keepLines w:val="0"/>
      <w:tabs>
        <w:tab w:val="left" w:pos="144"/>
        <w:tab w:val="num" w:pos="360"/>
      </w:tabs>
      <w:spacing w:before="240" w:after="240" w:line="240" w:lineRule="auto"/>
      <w:ind w:left="360" w:hanging="360"/>
      <w:jc w:val="left"/>
    </w:pPr>
    <w:rPr>
      <w:rFonts w:eastAsia="SimSun" w:cs="Arial"/>
      <w:bCs/>
      <w:iCs/>
      <w:sz w:val="24"/>
      <w:szCs w:val="28"/>
      <w:u w:val="none"/>
      <w:lang w:eastAsia="zh-CN"/>
    </w:rPr>
  </w:style>
  <w:style w:type="character" w:customStyle="1" w:styleId="CITEChar1">
    <w:name w:val="CITE Char"/>
    <w:basedOn w:val="DefaultParagraphFont"/>
    <w:link w:val="CITE1"/>
    <w:locked/>
    <w:rsid w:val="00B36220"/>
    <w:rPr>
      <w:rFonts w:ascii="Calibri" w:eastAsia="Times New Roman" w:hAnsi="Calibri" w:cs="Arial"/>
      <w:bCs/>
      <w:iCs/>
      <w:sz w:val="20"/>
      <w:szCs w:val="20"/>
    </w:rPr>
  </w:style>
  <w:style w:type="paragraph" w:customStyle="1" w:styleId="CITEF3">
    <w:name w:val="CITE F3"/>
    <w:uiPriority w:val="99"/>
    <w:qFormat/>
    <w:rsid w:val="00B36220"/>
    <w:pPr>
      <w:spacing w:after="0" w:line="240" w:lineRule="auto"/>
    </w:pPr>
    <w:rPr>
      <w:rFonts w:ascii="Palatino" w:eastAsia="SimSun" w:hAnsi="Palatino" w:cs="Times New Roman"/>
      <w:b/>
      <w:szCs w:val="24"/>
      <w:lang w:eastAsia="zh-CN"/>
    </w:rPr>
  </w:style>
  <w:style w:type="character" w:customStyle="1" w:styleId="viewstorydateline">
    <w:name w:val="viewstorydateline"/>
    <w:basedOn w:val="DefaultParagraphFont"/>
    <w:rsid w:val="00B36220"/>
  </w:style>
  <w:style w:type="character" w:customStyle="1" w:styleId="meta-sep">
    <w:name w:val="meta-sep"/>
    <w:basedOn w:val="DefaultParagraphFont"/>
    <w:rsid w:val="00B36220"/>
  </w:style>
  <w:style w:type="character" w:customStyle="1" w:styleId="A19">
    <w:name w:val="A19"/>
    <w:uiPriority w:val="99"/>
    <w:rsid w:val="00B36220"/>
    <w:rPr>
      <w:rFonts w:ascii="Georgia" w:hAnsi="Georgia" w:cs="Georgia" w:hint="default"/>
      <w:color w:val="000000"/>
      <w:sz w:val="20"/>
      <w:szCs w:val="20"/>
      <w:u w:val="single"/>
    </w:rPr>
  </w:style>
  <w:style w:type="character" w:customStyle="1" w:styleId="A130">
    <w:name w:val="A13"/>
    <w:rsid w:val="00B36220"/>
    <w:rPr>
      <w:rFonts w:ascii="Georgia" w:hAnsi="Georgia" w:cs="Georgia" w:hint="default"/>
      <w:color w:val="000000"/>
      <w:sz w:val="11"/>
      <w:szCs w:val="11"/>
    </w:rPr>
  </w:style>
  <w:style w:type="character" w:customStyle="1" w:styleId="ontext">
    <w:name w:val="ontext"/>
    <w:basedOn w:val="DefaultParagraphFont"/>
    <w:rsid w:val="00B36220"/>
  </w:style>
  <w:style w:type="character" w:customStyle="1" w:styleId="archive-title">
    <w:name w:val="archive-title"/>
    <w:basedOn w:val="DefaultParagraphFont"/>
    <w:rsid w:val="00B36220"/>
  </w:style>
  <w:style w:type="character" w:customStyle="1" w:styleId="imgleft">
    <w:name w:val="imgleft"/>
    <w:basedOn w:val="DefaultParagraphFont"/>
    <w:rsid w:val="00B36220"/>
  </w:style>
  <w:style w:type="character" w:customStyle="1" w:styleId="imgcenter">
    <w:name w:val="imgcenter"/>
    <w:basedOn w:val="DefaultParagraphFont"/>
    <w:rsid w:val="00B36220"/>
  </w:style>
  <w:style w:type="character" w:customStyle="1" w:styleId="A42">
    <w:name w:val="A4+2"/>
    <w:uiPriority w:val="99"/>
    <w:rsid w:val="00B36220"/>
    <w:rPr>
      <w:rFonts w:ascii="Helvetica LT Std" w:hAnsi="Helvetica LT Std" w:cs="Helvetica LT Std" w:hint="default"/>
      <w:color w:val="000000"/>
      <w:sz w:val="11"/>
      <w:szCs w:val="11"/>
    </w:rPr>
  </w:style>
  <w:style w:type="character" w:customStyle="1" w:styleId="fstitle">
    <w:name w:val="fs_title"/>
    <w:basedOn w:val="DefaultParagraphFont"/>
    <w:rsid w:val="00B36220"/>
  </w:style>
  <w:style w:type="character" w:customStyle="1" w:styleId="reportbody1">
    <w:name w:val="reportbody1"/>
    <w:basedOn w:val="DefaultParagraphFont"/>
    <w:rsid w:val="00B36220"/>
    <w:rPr>
      <w:rFonts w:ascii="Tahoma" w:hAnsi="Tahoma" w:cs="Tahoma" w:hint="default"/>
      <w:color w:val="000000"/>
      <w:sz w:val="14"/>
      <w:szCs w:val="14"/>
    </w:rPr>
  </w:style>
  <w:style w:type="character" w:customStyle="1" w:styleId="dateday">
    <w:name w:val="date_day"/>
    <w:basedOn w:val="DefaultParagraphFont"/>
    <w:rsid w:val="00B36220"/>
  </w:style>
  <w:style w:type="character" w:customStyle="1" w:styleId="datemonth">
    <w:name w:val="date_month"/>
    <w:basedOn w:val="DefaultParagraphFont"/>
    <w:rsid w:val="00B36220"/>
  </w:style>
  <w:style w:type="character" w:customStyle="1" w:styleId="dateyear">
    <w:name w:val="date_year"/>
    <w:basedOn w:val="DefaultParagraphFont"/>
    <w:rsid w:val="00B36220"/>
  </w:style>
  <w:style w:type="character" w:customStyle="1" w:styleId="Heading3CharCharCharCharCharChar">
    <w:name w:val="Heading 3 Char Char Char Char Char Char"/>
    <w:basedOn w:val="DefaultParagraphFont"/>
    <w:rsid w:val="00B36220"/>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B36220"/>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B36220"/>
    <w:rPr>
      <w:sz w:val="24"/>
      <w:szCs w:val="24"/>
      <w:lang w:val="en-US" w:eastAsia="en-US" w:bidi="ar-SA"/>
    </w:rPr>
  </w:style>
  <w:style w:type="character" w:customStyle="1" w:styleId="insideitro">
    <w:name w:val="insideitro"/>
    <w:basedOn w:val="DefaultParagraphFont"/>
    <w:rsid w:val="00B36220"/>
  </w:style>
  <w:style w:type="character" w:customStyle="1" w:styleId="wcfont">
    <w:name w:val="wcfont"/>
    <w:basedOn w:val="DefaultParagraphFont"/>
    <w:rsid w:val="00B36220"/>
  </w:style>
  <w:style w:type="character" w:customStyle="1" w:styleId="qftext">
    <w:name w:val="qftext"/>
    <w:basedOn w:val="DefaultParagraphFont"/>
    <w:rsid w:val="00B36220"/>
  </w:style>
  <w:style w:type="character" w:customStyle="1" w:styleId="leftidx">
    <w:name w:val="leftidx"/>
    <w:basedOn w:val="DefaultParagraphFont"/>
    <w:rsid w:val="00B36220"/>
  </w:style>
  <w:style w:type="paragraph" w:customStyle="1" w:styleId="NotUnderlined">
    <w:name w:val="Not Underlined"/>
    <w:basedOn w:val="Normal"/>
    <w:uiPriority w:val="99"/>
    <w:qFormat/>
    <w:rsid w:val="00B36220"/>
    <w:pPr>
      <w:spacing w:after="0" w:line="240" w:lineRule="auto"/>
    </w:pPr>
    <w:rPr>
      <w:rFonts w:ascii="Century Gothic" w:hAnsi="Century Gothic"/>
      <w:szCs w:val="20"/>
    </w:rPr>
  </w:style>
  <w:style w:type="paragraph" w:customStyle="1" w:styleId="width100">
    <w:name w:val="width100"/>
    <w:basedOn w:val="Normal"/>
    <w:uiPriority w:val="99"/>
    <w:qFormat/>
    <w:rsid w:val="00B36220"/>
    <w:pPr>
      <w:spacing w:before="100" w:beforeAutospacing="1" w:after="100" w:afterAutospacing="1" w:line="240" w:lineRule="auto"/>
    </w:pPr>
  </w:style>
  <w:style w:type="character" w:customStyle="1" w:styleId="eventtitle">
    <w:name w:val="eventtitle"/>
    <w:basedOn w:val="DefaultParagraphFont"/>
    <w:rsid w:val="00B36220"/>
  </w:style>
  <w:style w:type="character" w:customStyle="1" w:styleId="eventsubtitle">
    <w:name w:val="eventsubtitle"/>
    <w:basedOn w:val="DefaultParagraphFont"/>
    <w:rsid w:val="00B36220"/>
  </w:style>
  <w:style w:type="character" w:customStyle="1" w:styleId="eventdate">
    <w:name w:val="eventdate"/>
    <w:basedOn w:val="DefaultParagraphFont"/>
    <w:rsid w:val="00B36220"/>
  </w:style>
  <w:style w:type="character" w:customStyle="1" w:styleId="legend">
    <w:name w:val="legend"/>
    <w:basedOn w:val="DefaultParagraphFont"/>
    <w:rsid w:val="00B36220"/>
  </w:style>
  <w:style w:type="character" w:customStyle="1" w:styleId="slug-elocation">
    <w:name w:val="slug-elocation"/>
    <w:basedOn w:val="DefaultParagraphFont"/>
    <w:rsid w:val="00B36220"/>
  </w:style>
  <w:style w:type="character" w:customStyle="1" w:styleId="fu-autorenangabe-fu-beschreibung">
    <w:name w:val="fu-autorenangabe-fu-beschreibung"/>
    <w:rsid w:val="00B36220"/>
  </w:style>
  <w:style w:type="paragraph" w:customStyle="1" w:styleId="introshadow">
    <w:name w:val="intro_shadow"/>
    <w:basedOn w:val="Normal"/>
    <w:uiPriority w:val="99"/>
    <w:qFormat/>
    <w:rsid w:val="00B36220"/>
    <w:pPr>
      <w:spacing w:before="100" w:beforeAutospacing="1" w:after="100" w:afterAutospacing="1" w:line="240" w:lineRule="auto"/>
    </w:pPr>
  </w:style>
  <w:style w:type="paragraph" w:customStyle="1" w:styleId="articleintro">
    <w:name w:val="articleintro"/>
    <w:basedOn w:val="Normal"/>
    <w:uiPriority w:val="99"/>
    <w:qFormat/>
    <w:rsid w:val="00B36220"/>
    <w:pPr>
      <w:spacing w:before="100" w:beforeAutospacing="1" w:after="100" w:afterAutospacing="1" w:line="240" w:lineRule="auto"/>
    </w:pPr>
  </w:style>
  <w:style w:type="character" w:customStyle="1" w:styleId="commentscontainer">
    <w:name w:val="comments_container"/>
    <w:basedOn w:val="DefaultParagraphFont"/>
    <w:rsid w:val="00B36220"/>
  </w:style>
  <w:style w:type="paragraph" w:customStyle="1" w:styleId="Caption40">
    <w:name w:val="Caption4"/>
    <w:basedOn w:val="Normal"/>
    <w:uiPriority w:val="99"/>
    <w:qFormat/>
    <w:rsid w:val="00B36220"/>
    <w:pPr>
      <w:spacing w:before="100" w:beforeAutospacing="1" w:after="100" w:afterAutospacing="1" w:line="240" w:lineRule="auto"/>
    </w:pPr>
  </w:style>
  <w:style w:type="paragraph" w:customStyle="1" w:styleId="publishedon">
    <w:name w:val="published_on"/>
    <w:basedOn w:val="Normal"/>
    <w:uiPriority w:val="99"/>
    <w:qFormat/>
    <w:rsid w:val="00B36220"/>
    <w:pPr>
      <w:spacing w:before="100" w:beforeAutospacing="1" w:after="100" w:afterAutospacing="1" w:line="240" w:lineRule="auto"/>
    </w:pPr>
  </w:style>
  <w:style w:type="character" w:customStyle="1" w:styleId="hparticlefooter">
    <w:name w:val="hparticlefooter"/>
    <w:basedOn w:val="DefaultParagraphFont"/>
    <w:rsid w:val="00B36220"/>
  </w:style>
  <w:style w:type="table" w:customStyle="1" w:styleId="TableGrid2">
    <w:name w:val="Table Grid2"/>
    <w:basedOn w:val="TableNormal"/>
    <w:next w:val="TableGrid"/>
    <w:rsid w:val="00B3622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B36220"/>
  </w:style>
  <w:style w:type="character" w:customStyle="1" w:styleId="BlockCharCharCharCharChar">
    <w:name w:val="Block Char Char Char Char Char"/>
    <w:aliases w:val="Block Char Char Char Char Char Char Char Char,Block Char Char Char Char Char Char Char1"/>
    <w:basedOn w:val="DefaultParagraphFont"/>
    <w:rsid w:val="00B36220"/>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B36220"/>
    <w:pPr>
      <w:spacing w:after="0" w:line="240" w:lineRule="auto"/>
    </w:pPr>
    <w:rPr>
      <w:b/>
      <w:color w:val="000000"/>
      <w:u w:val="single"/>
    </w:rPr>
  </w:style>
  <w:style w:type="character" w:customStyle="1" w:styleId="CiteEmphasisChar">
    <w:name w:val="Cite/Emphasis Char"/>
    <w:basedOn w:val="DefaultParagraphFont"/>
    <w:link w:val="CiteEmphasis"/>
    <w:rsid w:val="00B36220"/>
    <w:rPr>
      <w:rFonts w:ascii="Calibri" w:hAnsi="Calibri"/>
      <w:b/>
      <w:color w:val="000000"/>
      <w:u w:val="single"/>
    </w:rPr>
  </w:style>
  <w:style w:type="character" w:customStyle="1" w:styleId="ReadText">
    <w:name w:val="Read Text"/>
    <w:basedOn w:val="DefaultParagraphFont"/>
    <w:rsid w:val="00B36220"/>
    <w:rPr>
      <w:rFonts w:ascii="Times New Roman" w:hAnsi="Times New Roman"/>
      <w:b/>
      <w:bCs/>
      <w:sz w:val="24"/>
      <w:u w:val="single"/>
    </w:rPr>
  </w:style>
  <w:style w:type="paragraph" w:customStyle="1" w:styleId="Styleunread8pt">
    <w:name w:val="Style unread + 8 pt"/>
    <w:basedOn w:val="Normal"/>
    <w:link w:val="Styleunread8ptChar"/>
    <w:qFormat/>
    <w:rsid w:val="00B36220"/>
    <w:pPr>
      <w:spacing w:after="0" w:line="240" w:lineRule="auto"/>
    </w:pPr>
    <w:rPr>
      <w:color w:val="000000"/>
    </w:rPr>
  </w:style>
  <w:style w:type="character" w:customStyle="1" w:styleId="Styleunread8ptChar">
    <w:name w:val="Style unread + 8 pt Char"/>
    <w:basedOn w:val="DefaultParagraphFont"/>
    <w:link w:val="Styleunread8pt"/>
    <w:rsid w:val="00B36220"/>
    <w:rPr>
      <w:rFonts w:ascii="Calibri" w:hAnsi="Calibri"/>
      <w:color w:val="000000"/>
    </w:rPr>
  </w:style>
  <w:style w:type="character" w:customStyle="1" w:styleId="main">
    <w:name w:val="main"/>
    <w:basedOn w:val="DefaultParagraphFont"/>
    <w:rsid w:val="00B36220"/>
  </w:style>
  <w:style w:type="character" w:customStyle="1" w:styleId="textunderlineCharChar">
    <w:name w:val="text underline Char Char"/>
    <w:basedOn w:val="DefaultParagraphFont"/>
    <w:rsid w:val="00B36220"/>
    <w:rPr>
      <w:rFonts w:ascii="Garamond" w:hAnsi="Garamond"/>
      <w:color w:val="000000"/>
      <w:u w:val="single"/>
    </w:rPr>
  </w:style>
  <w:style w:type="paragraph" w:customStyle="1" w:styleId="ekprop-p">
    <w:name w:val="ekprop-p"/>
    <w:basedOn w:val="Normal"/>
    <w:uiPriority w:val="99"/>
    <w:qFormat/>
    <w:rsid w:val="00B36220"/>
    <w:pPr>
      <w:spacing w:before="100" w:beforeAutospacing="1" w:after="100" w:afterAutospacing="1" w:line="240" w:lineRule="auto"/>
    </w:pPr>
    <w:rPr>
      <w:color w:val="58585B"/>
      <w:szCs w:val="16"/>
    </w:rPr>
  </w:style>
  <w:style w:type="paragraph" w:customStyle="1" w:styleId="ShrinkCharChar">
    <w:name w:val="Shrink Char Char"/>
    <w:link w:val="ShrinkCharCharChar"/>
    <w:qFormat/>
    <w:rsid w:val="00B36220"/>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B36220"/>
    <w:rPr>
      <w:rFonts w:ascii="Times New Roman" w:eastAsia="Times New Roman" w:hAnsi="Times New Roman" w:cs="Times New Roman"/>
      <w:color w:val="000000"/>
      <w:sz w:val="12"/>
      <w:szCs w:val="24"/>
    </w:rPr>
  </w:style>
  <w:style w:type="paragraph" w:customStyle="1" w:styleId="SmalltextChar1">
    <w:name w:val="Smalltext Char"/>
    <w:basedOn w:val="Normal"/>
    <w:link w:val="SmalltextCharChar"/>
    <w:qFormat/>
    <w:rsid w:val="00B36220"/>
    <w:pPr>
      <w:spacing w:after="0" w:line="240" w:lineRule="auto"/>
    </w:pPr>
    <w:rPr>
      <w:color w:val="000000"/>
    </w:rPr>
  </w:style>
  <w:style w:type="character" w:customStyle="1" w:styleId="SmalltextCharChar">
    <w:name w:val="Smalltext Char Char"/>
    <w:basedOn w:val="DefaultParagraphFont"/>
    <w:link w:val="SmalltextChar1"/>
    <w:rsid w:val="00B36220"/>
    <w:rPr>
      <w:rFonts w:ascii="Calibri" w:hAnsi="Calibri"/>
      <w:color w:val="000000"/>
    </w:rPr>
  </w:style>
  <w:style w:type="character" w:customStyle="1" w:styleId="FullCiteCharChar">
    <w:name w:val="Full Cite Char Char"/>
    <w:basedOn w:val="DefaultParagraphFont"/>
    <w:rsid w:val="00B36220"/>
    <w:rPr>
      <w:rFonts w:ascii="Georgia" w:hAnsi="Georgia" w:cs="Calibri"/>
      <w:color w:val="000000"/>
      <w:sz w:val="20"/>
      <w:szCs w:val="24"/>
    </w:rPr>
  </w:style>
  <w:style w:type="character" w:customStyle="1" w:styleId="submitted-wrapper">
    <w:name w:val="submitted-wrapper"/>
    <w:basedOn w:val="DefaultParagraphFont"/>
    <w:rsid w:val="00B36220"/>
  </w:style>
  <w:style w:type="paragraph" w:customStyle="1" w:styleId="Spacer">
    <w:name w:val="Spacer"/>
    <w:basedOn w:val="Heading1"/>
    <w:link w:val="SpacerChar"/>
    <w:autoRedefine/>
    <w:uiPriority w:val="4"/>
    <w:qFormat/>
    <w:rsid w:val="00B36220"/>
    <w:pPr>
      <w:pBdr>
        <w:top w:val="none" w:sz="0" w:space="0" w:color="auto"/>
        <w:left w:val="none" w:sz="0" w:space="0" w:color="auto"/>
        <w:bottom w:val="none" w:sz="0" w:space="0" w:color="auto"/>
        <w:right w:val="none" w:sz="0" w:space="0" w:color="auto"/>
      </w:pBdr>
      <w:spacing w:before="480" w:line="240" w:lineRule="auto"/>
    </w:pPr>
    <w:rPr>
      <w:bCs/>
      <w:caps/>
      <w:sz w:val="24"/>
    </w:rPr>
  </w:style>
  <w:style w:type="character" w:customStyle="1" w:styleId="SpacerChar">
    <w:name w:val="Spacer Char"/>
    <w:basedOn w:val="DefaultParagraphFont"/>
    <w:link w:val="Spacer"/>
    <w:uiPriority w:val="4"/>
    <w:rsid w:val="00B36220"/>
    <w:rPr>
      <w:rFonts w:ascii="Calibri" w:eastAsiaTheme="majorEastAsia" w:hAnsi="Calibri" w:cstheme="majorBidi"/>
      <w:b/>
      <w:bCs/>
      <w:caps/>
      <w:sz w:val="24"/>
      <w:szCs w:val="32"/>
    </w:rPr>
  </w:style>
  <w:style w:type="paragraph" w:customStyle="1" w:styleId="CardFormatCharCharCharCharCharChar">
    <w:name w:val="Card Format Char Char Char Char Char Char"/>
    <w:basedOn w:val="Normal"/>
    <w:uiPriority w:val="99"/>
    <w:qFormat/>
    <w:rsid w:val="00B36220"/>
    <w:pPr>
      <w:widowControl w:val="0"/>
      <w:autoSpaceDE w:val="0"/>
      <w:autoSpaceDN w:val="0"/>
      <w:adjustRightInd w:val="0"/>
      <w:spacing w:after="0" w:line="240" w:lineRule="auto"/>
    </w:pPr>
    <w:rPr>
      <w:rFonts w:eastAsia="Times New Roman"/>
      <w:color w:val="000000"/>
      <w:sz w:val="18"/>
      <w:szCs w:val="18"/>
    </w:rPr>
  </w:style>
  <w:style w:type="character" w:customStyle="1" w:styleId="the-author">
    <w:name w:val="the-author"/>
    <w:basedOn w:val="DefaultParagraphFont"/>
    <w:rsid w:val="00B36220"/>
  </w:style>
  <w:style w:type="character" w:customStyle="1" w:styleId="top-publish">
    <w:name w:val="top-publish"/>
    <w:basedOn w:val="DefaultParagraphFont"/>
    <w:rsid w:val="00B36220"/>
  </w:style>
  <w:style w:type="character" w:customStyle="1" w:styleId="byline-italic">
    <w:name w:val="byline-italic"/>
    <w:basedOn w:val="DefaultParagraphFont"/>
    <w:rsid w:val="00B36220"/>
  </w:style>
  <w:style w:type="paragraph" w:customStyle="1" w:styleId="infuse">
    <w:name w:val="infuse"/>
    <w:basedOn w:val="Normal"/>
    <w:uiPriority w:val="99"/>
    <w:qFormat/>
    <w:rsid w:val="00B36220"/>
    <w:pPr>
      <w:spacing w:before="100" w:beforeAutospacing="1" w:after="100" w:afterAutospacing="1" w:line="240" w:lineRule="auto"/>
    </w:pPr>
    <w:rPr>
      <w:rFonts w:ascii="Times" w:hAnsi="Times"/>
      <w:szCs w:val="20"/>
    </w:rPr>
  </w:style>
  <w:style w:type="character" w:customStyle="1" w:styleId="CardUnderlinedCharChar0">
    <w:name w:val="Card Underlined Char Char"/>
    <w:rsid w:val="00B36220"/>
    <w:rPr>
      <w:rFonts w:ascii="Arial Narrow" w:hAnsi="Arial Narrow"/>
      <w:sz w:val="22"/>
      <w:szCs w:val="24"/>
      <w:u w:val="single"/>
      <w:lang w:val="en-US" w:eastAsia="en-US" w:bidi="ar-SA"/>
    </w:rPr>
  </w:style>
  <w:style w:type="character" w:customStyle="1" w:styleId="gd">
    <w:name w:val="gd"/>
    <w:basedOn w:val="DefaultParagraphFont"/>
    <w:rsid w:val="00B36220"/>
  </w:style>
  <w:style w:type="character" w:customStyle="1" w:styleId="g3">
    <w:name w:val="g3"/>
    <w:basedOn w:val="DefaultParagraphFont"/>
    <w:rsid w:val="00B36220"/>
  </w:style>
  <w:style w:type="character" w:customStyle="1" w:styleId="hb">
    <w:name w:val="hb"/>
    <w:basedOn w:val="DefaultParagraphFont"/>
    <w:rsid w:val="00B36220"/>
  </w:style>
  <w:style w:type="character" w:customStyle="1" w:styleId="g2">
    <w:name w:val="g2"/>
    <w:basedOn w:val="DefaultParagraphFont"/>
    <w:rsid w:val="00B36220"/>
  </w:style>
  <w:style w:type="character" w:customStyle="1" w:styleId="nameplatehead">
    <w:name w:val="nameplatehead"/>
    <w:basedOn w:val="DefaultParagraphFont"/>
    <w:rsid w:val="00B36220"/>
  </w:style>
  <w:style w:type="character" w:customStyle="1" w:styleId="nameplatelink">
    <w:name w:val="nameplatelink"/>
    <w:basedOn w:val="DefaultParagraphFont"/>
    <w:rsid w:val="00B36220"/>
  </w:style>
  <w:style w:type="paragraph" w:customStyle="1" w:styleId="calibre8">
    <w:name w:val="calibre8"/>
    <w:basedOn w:val="Normal"/>
    <w:uiPriority w:val="99"/>
    <w:qFormat/>
    <w:rsid w:val="00B36220"/>
    <w:pPr>
      <w:spacing w:before="30" w:after="30" w:line="240" w:lineRule="auto"/>
      <w:jc w:val="both"/>
    </w:pPr>
    <w:rPr>
      <w:rFonts w:eastAsia="Times New Roman"/>
      <w:sz w:val="17"/>
      <w:szCs w:val="17"/>
    </w:rPr>
  </w:style>
  <w:style w:type="character" w:customStyle="1" w:styleId="m340327140930436083gmail-styleunderline">
    <w:name w:val="m_340327140930436083gmail-styleunderline"/>
    <w:basedOn w:val="DefaultParagraphFont"/>
    <w:rsid w:val="00B36220"/>
  </w:style>
  <w:style w:type="character" w:customStyle="1" w:styleId="djhat-arrow">
    <w:name w:val="djhat-arrow"/>
    <w:basedOn w:val="DefaultParagraphFont"/>
    <w:rsid w:val="00B36220"/>
  </w:style>
  <w:style w:type="character" w:customStyle="1" w:styleId="mname">
    <w:name w:val="mname"/>
    <w:basedOn w:val="DefaultParagraphFont"/>
    <w:rsid w:val="00B36220"/>
  </w:style>
  <w:style w:type="character" w:customStyle="1" w:styleId="mvalue">
    <w:name w:val="mvalue"/>
    <w:basedOn w:val="DefaultParagraphFont"/>
    <w:rsid w:val="00B36220"/>
  </w:style>
  <w:style w:type="character" w:customStyle="1" w:styleId="mchange">
    <w:name w:val="mchange"/>
    <w:basedOn w:val="DefaultParagraphFont"/>
    <w:rsid w:val="00B36220"/>
  </w:style>
  <w:style w:type="character" w:customStyle="1" w:styleId="categoryaside">
    <w:name w:val="category__aside"/>
    <w:basedOn w:val="DefaultParagraphFont"/>
    <w:rsid w:val="00B36220"/>
  </w:style>
  <w:style w:type="character" w:customStyle="1" w:styleId="article-breadcrumb-wrapper">
    <w:name w:val="article-breadcrumb-wrapper"/>
    <w:basedOn w:val="DefaultParagraphFont"/>
    <w:rsid w:val="00B36220"/>
  </w:style>
  <w:style w:type="character" w:customStyle="1" w:styleId="wsj-article-caption-content">
    <w:name w:val="wsj-article-caption-content"/>
    <w:basedOn w:val="DefaultParagraphFont"/>
    <w:rsid w:val="00B36220"/>
  </w:style>
  <w:style w:type="character" w:customStyle="1" w:styleId="wsj-article-credit">
    <w:name w:val="wsj-article-credit"/>
    <w:basedOn w:val="DefaultParagraphFont"/>
    <w:rsid w:val="00B36220"/>
  </w:style>
  <w:style w:type="character" w:customStyle="1" w:styleId="wsj-article-credit-tag">
    <w:name w:val="wsj-article-credit-tag"/>
    <w:basedOn w:val="DefaultParagraphFont"/>
    <w:rsid w:val="00B36220"/>
  </w:style>
  <w:style w:type="character" w:customStyle="1" w:styleId="commentscounticon">
    <w:name w:val="comments_count_icon"/>
    <w:basedOn w:val="DefaultParagraphFont"/>
    <w:rsid w:val="00B36220"/>
  </w:style>
  <w:style w:type="character" w:customStyle="1" w:styleId="comments-count-word">
    <w:name w:val="comments-count-word"/>
    <w:basedOn w:val="DefaultParagraphFont"/>
    <w:rsid w:val="00B36220"/>
  </w:style>
  <w:style w:type="character" w:customStyle="1" w:styleId="company-name-type">
    <w:name w:val="company-name-type"/>
    <w:basedOn w:val="DefaultParagraphFont"/>
    <w:rsid w:val="00B36220"/>
  </w:style>
  <w:style w:type="character" w:customStyle="1" w:styleId="nav-prevnext-lbl">
    <w:name w:val="nav-prevnext-lbl"/>
    <w:basedOn w:val="DefaultParagraphFont"/>
    <w:rsid w:val="00B36220"/>
  </w:style>
  <w:style w:type="character" w:customStyle="1" w:styleId="nav-prevnext-hed">
    <w:name w:val="nav-prevnext-hed"/>
    <w:basedOn w:val="DefaultParagraphFont"/>
    <w:rsid w:val="00B36220"/>
  </w:style>
  <w:style w:type="character" w:customStyle="1" w:styleId="readcomments">
    <w:name w:val="readcomments"/>
    <w:basedOn w:val="DefaultParagraphFont"/>
    <w:rsid w:val="00B36220"/>
  </w:style>
  <w:style w:type="character" w:customStyle="1" w:styleId="selected-edition">
    <w:name w:val="selected-edition"/>
    <w:basedOn w:val="DefaultParagraphFont"/>
    <w:rsid w:val="00B36220"/>
  </w:style>
  <w:style w:type="character" w:customStyle="1" w:styleId="rotate">
    <w:name w:val="rotate"/>
    <w:basedOn w:val="DefaultParagraphFont"/>
    <w:rsid w:val="00B36220"/>
  </w:style>
  <w:style w:type="paragraph" w:customStyle="1" w:styleId="column-name">
    <w:name w:val="column-name"/>
    <w:basedOn w:val="Normal"/>
    <w:rsid w:val="00B36220"/>
    <w:pPr>
      <w:spacing w:before="100" w:beforeAutospacing="1" w:after="100" w:afterAutospacing="1" w:line="240" w:lineRule="auto"/>
    </w:pPr>
    <w:rPr>
      <w:rFonts w:ascii="Times" w:hAnsi="Times"/>
      <w:sz w:val="20"/>
      <w:szCs w:val="20"/>
    </w:rPr>
  </w:style>
  <w:style w:type="character" w:customStyle="1" w:styleId="m-8082899869479211226gmail-styleunderline">
    <w:name w:val="m_-8082899869479211226gmail-styleunderline"/>
    <w:basedOn w:val="DefaultParagraphFont"/>
    <w:rsid w:val="00B36220"/>
  </w:style>
  <w:style w:type="character" w:customStyle="1" w:styleId="tl8wme">
    <w:name w:val="tl8wme"/>
    <w:basedOn w:val="DefaultParagraphFont"/>
    <w:rsid w:val="00B36220"/>
  </w:style>
  <w:style w:type="character" w:customStyle="1" w:styleId="CardStyleChar">
    <w:name w:val="Card Style Char"/>
    <w:link w:val="CardStyle"/>
    <w:locked/>
    <w:rsid w:val="00B36220"/>
    <w:rPr>
      <w:rFonts w:ascii="Calibri" w:eastAsia="Times New Roman" w:hAnsi="Calibri"/>
      <w:sz w:val="20"/>
    </w:rPr>
  </w:style>
  <w:style w:type="character" w:customStyle="1" w:styleId="SmallSizeParagraphChar">
    <w:name w:val="Small Size Paragraph Char"/>
    <w:link w:val="SmallSizeParagraph"/>
    <w:locked/>
    <w:rsid w:val="00B36220"/>
    <w:rPr>
      <w:rFonts w:eastAsia="Calibri"/>
      <w:sz w:val="16"/>
      <w:szCs w:val="16"/>
    </w:rPr>
  </w:style>
  <w:style w:type="paragraph" w:customStyle="1" w:styleId="SmallSizeParagraph">
    <w:name w:val="Small Size Paragraph"/>
    <w:basedOn w:val="Normal"/>
    <w:link w:val="SmallSizeParagraphChar"/>
    <w:qFormat/>
    <w:rsid w:val="00B36220"/>
    <w:pPr>
      <w:spacing w:after="0" w:line="240" w:lineRule="auto"/>
    </w:pPr>
    <w:rPr>
      <w:rFonts w:asciiTheme="minorHAnsi" w:eastAsia="Calibri" w:hAnsiTheme="minorHAnsi"/>
      <w:sz w:val="16"/>
      <w:szCs w:val="16"/>
    </w:rPr>
  </w:style>
  <w:style w:type="character" w:customStyle="1" w:styleId="StylecardLatinVerdana-BoldUnderlineChar">
    <w:name w:val="Style card + (Latin) Verdana-Bold Underline Char"/>
    <w:basedOn w:val="cardChar"/>
    <w:link w:val="StylecardLatinVerdana-BoldUnderline"/>
    <w:locked/>
    <w:rsid w:val="00B36220"/>
    <w:rPr>
      <w:rFonts w:ascii="Calibri" w:eastAsia="SimSun" w:hAnsi="Calibri" w:cs="Calibri"/>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B36220"/>
    <w:pPr>
      <w:spacing w:after="0" w:line="240" w:lineRule="auto"/>
      <w:ind w:left="288" w:right="288"/>
    </w:pPr>
    <w:rPr>
      <w:rFonts w:eastAsia="SimSun" w:cs="Calibri"/>
      <w:kern w:val="32"/>
      <w:sz w:val="24"/>
      <w:szCs w:val="20"/>
      <w:u w:val="single"/>
      <w:lang w:val="x-none" w:eastAsia="zh-CN"/>
    </w:rPr>
  </w:style>
  <w:style w:type="character" w:customStyle="1" w:styleId="StyleCardText9ptChar">
    <w:name w:val="Style Card Text + 9 pt Char"/>
    <w:basedOn w:val="DefaultParagraphFont"/>
    <w:link w:val="StyleCardText9pt"/>
    <w:locked/>
    <w:rsid w:val="00B36220"/>
    <w:rPr>
      <w:rFonts w:eastAsia="Calibri"/>
    </w:rPr>
  </w:style>
  <w:style w:type="paragraph" w:customStyle="1" w:styleId="StyleCardText9pt">
    <w:name w:val="Style Card Text + 9 pt"/>
    <w:basedOn w:val="Normal"/>
    <w:link w:val="StyleCardText9ptChar"/>
    <w:qFormat/>
    <w:rsid w:val="00B36220"/>
    <w:pPr>
      <w:spacing w:after="200" w:line="240" w:lineRule="auto"/>
      <w:contextualSpacing/>
    </w:pPr>
    <w:rPr>
      <w:rFonts w:asciiTheme="minorHAnsi" w:eastAsia="Calibri" w:hAnsiTheme="minorHAnsi"/>
    </w:rPr>
  </w:style>
  <w:style w:type="character" w:customStyle="1" w:styleId="UnderlineSChar">
    <w:name w:val="Underline S Char"/>
    <w:link w:val="UnderlineS"/>
    <w:locked/>
    <w:rsid w:val="00B36220"/>
    <w:rPr>
      <w:rFonts w:eastAsia="Calibri"/>
      <w:u w:val="single"/>
      <w:lang w:val="x-none" w:eastAsia="zh-CN"/>
    </w:rPr>
  </w:style>
  <w:style w:type="paragraph" w:customStyle="1" w:styleId="UnderlineS">
    <w:name w:val="Underline S"/>
    <w:basedOn w:val="Normal"/>
    <w:link w:val="UnderlineSChar"/>
    <w:qFormat/>
    <w:rsid w:val="00B36220"/>
    <w:pPr>
      <w:spacing w:after="200" w:line="240" w:lineRule="auto"/>
    </w:pPr>
    <w:rPr>
      <w:rFonts w:asciiTheme="minorHAnsi" w:eastAsia="Calibri" w:hAnsiTheme="minorHAnsi"/>
      <w:u w:val="single"/>
      <w:lang w:val="x-none" w:eastAsia="zh-CN"/>
    </w:rPr>
  </w:style>
  <w:style w:type="character" w:customStyle="1" w:styleId="TagofCardChar">
    <w:name w:val="Tag of Card Char"/>
    <w:link w:val="TagofCard"/>
    <w:locked/>
    <w:rsid w:val="00B36220"/>
    <w:rPr>
      <w:rFonts w:eastAsia="SimSun"/>
      <w:b/>
      <w:color w:val="000000"/>
      <w:sz w:val="28"/>
      <w:szCs w:val="20"/>
      <w:lang w:val="x-none" w:eastAsia="x-none"/>
    </w:rPr>
  </w:style>
  <w:style w:type="paragraph" w:customStyle="1" w:styleId="TagofCard">
    <w:name w:val="Tag of Card"/>
    <w:basedOn w:val="Normaltext0"/>
    <w:next w:val="Normaltext0"/>
    <w:link w:val="TagofCardChar"/>
    <w:autoRedefine/>
    <w:qFormat/>
    <w:rsid w:val="00B36220"/>
    <w:pPr>
      <w:ind w:left="432"/>
    </w:pPr>
    <w:rPr>
      <w:rFonts w:asciiTheme="minorHAnsi" w:eastAsia="SimSun" w:hAnsiTheme="minorHAnsi"/>
      <w:b/>
      <w:color w:val="000000"/>
      <w:sz w:val="28"/>
      <w:szCs w:val="20"/>
      <w:lang w:val="x-none" w:eastAsia="x-none"/>
    </w:rPr>
  </w:style>
  <w:style w:type="character" w:customStyle="1" w:styleId="DebatenoramlChar">
    <w:name w:val="Debatenoraml Char"/>
    <w:link w:val="Debatenoraml"/>
    <w:locked/>
    <w:rsid w:val="00B36220"/>
    <w:rPr>
      <w:rFonts w:ascii="Times New Roman" w:hAnsi="Times New Roman" w:cs="Times New Roman"/>
    </w:rPr>
  </w:style>
  <w:style w:type="paragraph" w:customStyle="1" w:styleId="Debatenoraml">
    <w:name w:val="Debatenoraml"/>
    <w:basedOn w:val="NoSpacing"/>
    <w:link w:val="DebatenoramlChar"/>
    <w:qFormat/>
    <w:rsid w:val="00B36220"/>
    <w:rPr>
      <w:sz w:val="22"/>
    </w:rPr>
  </w:style>
  <w:style w:type="character" w:customStyle="1" w:styleId="QualsChar">
    <w:name w:val="Quals Char"/>
    <w:link w:val="Quals"/>
    <w:locked/>
    <w:rsid w:val="00B36220"/>
    <w:rPr>
      <w:rFonts w:eastAsia="Calibri"/>
      <w:sz w:val="18"/>
    </w:rPr>
  </w:style>
  <w:style w:type="paragraph" w:customStyle="1" w:styleId="Quals">
    <w:name w:val="Quals"/>
    <w:basedOn w:val="Normal"/>
    <w:link w:val="QualsChar"/>
    <w:qFormat/>
    <w:rsid w:val="00B36220"/>
    <w:pPr>
      <w:spacing w:after="0" w:line="240" w:lineRule="auto"/>
    </w:pPr>
    <w:rPr>
      <w:rFonts w:asciiTheme="minorHAnsi" w:eastAsia="Calibri" w:hAnsiTheme="minorHAnsi"/>
      <w:sz w:val="18"/>
    </w:rPr>
  </w:style>
  <w:style w:type="character" w:customStyle="1" w:styleId="StarredChar">
    <w:name w:val="Starred Char"/>
    <w:link w:val="Starred"/>
    <w:locked/>
    <w:rsid w:val="00B36220"/>
    <w:rPr>
      <w:rFonts w:eastAsia="Times New Roman"/>
      <w:b/>
      <w:caps/>
      <w:szCs w:val="28"/>
      <w:u w:val="single"/>
    </w:rPr>
  </w:style>
  <w:style w:type="paragraph" w:customStyle="1" w:styleId="Starred">
    <w:name w:val="Starred"/>
    <w:basedOn w:val="Normal"/>
    <w:link w:val="StarredChar"/>
    <w:qFormat/>
    <w:rsid w:val="00B36220"/>
    <w:pPr>
      <w:keepNext/>
      <w:keepLines/>
      <w:pageBreakBefore/>
      <w:spacing w:before="240" w:after="60" w:line="240" w:lineRule="auto"/>
      <w:jc w:val="center"/>
      <w:outlineLvl w:val="0"/>
    </w:pPr>
    <w:rPr>
      <w:rFonts w:asciiTheme="minorHAnsi" w:eastAsia="Times New Roman" w:hAnsiTheme="minorHAnsi"/>
      <w:b/>
      <w:caps/>
      <w:szCs w:val="28"/>
      <w:u w:val="single"/>
    </w:rPr>
  </w:style>
  <w:style w:type="character" w:customStyle="1" w:styleId="NotStarredChar">
    <w:name w:val="NotStarred Char"/>
    <w:link w:val="NotStarred"/>
    <w:locked/>
    <w:rsid w:val="00B36220"/>
    <w:rPr>
      <w:rFonts w:eastAsia="Times New Roman"/>
      <w:b/>
      <w:caps/>
      <w:szCs w:val="28"/>
      <w:u w:val="single"/>
    </w:rPr>
  </w:style>
  <w:style w:type="paragraph" w:customStyle="1" w:styleId="NotStarred">
    <w:name w:val="NotStarred"/>
    <w:basedOn w:val="Normal"/>
    <w:link w:val="NotStarredChar"/>
    <w:qFormat/>
    <w:rsid w:val="00B36220"/>
    <w:pPr>
      <w:keepNext/>
      <w:keepLines/>
      <w:pageBreakBefore/>
      <w:spacing w:before="240" w:after="60" w:line="240" w:lineRule="auto"/>
      <w:jc w:val="center"/>
      <w:outlineLvl w:val="1"/>
    </w:pPr>
    <w:rPr>
      <w:rFonts w:asciiTheme="minorHAnsi" w:eastAsia="Times New Roman" w:hAnsiTheme="minorHAnsi"/>
      <w:b/>
      <w:caps/>
      <w:szCs w:val="28"/>
      <w:u w:val="single"/>
    </w:rPr>
  </w:style>
  <w:style w:type="character" w:customStyle="1" w:styleId="NewHeading2Char">
    <w:name w:val="NewHeading2 Char"/>
    <w:link w:val="NewHeading2"/>
    <w:locked/>
    <w:rsid w:val="00B36220"/>
    <w:rPr>
      <w:rFonts w:eastAsia="Times New Roman"/>
      <w:b/>
      <w:szCs w:val="28"/>
      <w:u w:val="single"/>
    </w:rPr>
  </w:style>
  <w:style w:type="paragraph" w:customStyle="1" w:styleId="NewHeading2">
    <w:name w:val="NewHeading2"/>
    <w:basedOn w:val="Normal"/>
    <w:link w:val="NewHeading2Char"/>
    <w:qFormat/>
    <w:rsid w:val="00B36220"/>
    <w:pPr>
      <w:spacing w:before="240" w:after="60" w:line="240" w:lineRule="auto"/>
    </w:pPr>
    <w:rPr>
      <w:rFonts w:asciiTheme="minorHAnsi" w:eastAsia="Times New Roman" w:hAnsiTheme="minorHAnsi"/>
      <w:b/>
      <w:szCs w:val="28"/>
      <w:u w:val="single"/>
    </w:rPr>
  </w:style>
  <w:style w:type="character" w:customStyle="1" w:styleId="StyleCardStyleBlackUnderlineChar">
    <w:name w:val="Style Card Style + Black Underline Char"/>
    <w:link w:val="StyleCardStyleBlackUnderline"/>
    <w:locked/>
    <w:rsid w:val="00B36220"/>
    <w:rPr>
      <w:rFonts w:eastAsia="Times New Roman"/>
      <w:color w:val="000000"/>
      <w:u w:val="single"/>
    </w:rPr>
  </w:style>
  <w:style w:type="paragraph" w:customStyle="1" w:styleId="StyleCardStyleBlackUnderline">
    <w:name w:val="Style Card Style + Black Underline"/>
    <w:basedOn w:val="Normal"/>
    <w:link w:val="StyleCardStyleBlackUnderlineChar"/>
    <w:qFormat/>
    <w:rsid w:val="00B36220"/>
    <w:pPr>
      <w:spacing w:after="0" w:line="240" w:lineRule="auto"/>
    </w:pPr>
    <w:rPr>
      <w:rFonts w:asciiTheme="minorHAnsi" w:eastAsia="Times New Roman" w:hAnsiTheme="minorHAnsi"/>
      <w:color w:val="000000"/>
      <w:u w:val="single"/>
    </w:rPr>
  </w:style>
  <w:style w:type="character" w:customStyle="1" w:styleId="StylecardThickunderlineChar">
    <w:name w:val="Style card + Thick underline Char"/>
    <w:link w:val="StylecardThickunderline"/>
    <w:locked/>
    <w:rsid w:val="00B36220"/>
    <w:rPr>
      <w:rFonts w:eastAsia="SimSun"/>
      <w:u w:val="single"/>
      <w:lang w:eastAsia="zh-CN"/>
    </w:rPr>
  </w:style>
  <w:style w:type="paragraph" w:customStyle="1" w:styleId="StylecardThickunderline">
    <w:name w:val="Style card + Thick underline"/>
    <w:basedOn w:val="Normal"/>
    <w:link w:val="StylecardThickunderlineChar"/>
    <w:qFormat/>
    <w:rsid w:val="00B36220"/>
    <w:pPr>
      <w:spacing w:after="0" w:line="240" w:lineRule="auto"/>
      <w:ind w:left="288" w:right="288"/>
    </w:pPr>
    <w:rPr>
      <w:rFonts w:asciiTheme="minorHAnsi" w:eastAsia="SimSun" w:hAnsiTheme="minorHAnsi"/>
      <w:u w:val="single"/>
      <w:lang w:eastAsia="zh-CN"/>
    </w:rPr>
  </w:style>
  <w:style w:type="character" w:customStyle="1" w:styleId="StylecardBoldThickunderlineChar">
    <w:name w:val="Style card + Bold Thick underline Char"/>
    <w:link w:val="StylecardBoldThickunderline"/>
    <w:locked/>
    <w:rsid w:val="00B36220"/>
    <w:rPr>
      <w:rFonts w:eastAsia="SimSun"/>
      <w:b/>
      <w:bCs/>
      <w:u w:val="single"/>
      <w:lang w:eastAsia="zh-CN"/>
    </w:rPr>
  </w:style>
  <w:style w:type="paragraph" w:customStyle="1" w:styleId="StylecardBoldThickunderline">
    <w:name w:val="Style card + Bold Thick underline"/>
    <w:basedOn w:val="Normal"/>
    <w:link w:val="StylecardBoldThickunderlineChar"/>
    <w:qFormat/>
    <w:rsid w:val="00B36220"/>
    <w:pPr>
      <w:spacing w:after="0" w:line="240" w:lineRule="auto"/>
      <w:ind w:left="288" w:right="288"/>
    </w:pPr>
    <w:rPr>
      <w:rFonts w:asciiTheme="minorHAnsi" w:eastAsia="SimSun" w:hAnsiTheme="minorHAnsi"/>
      <w:b/>
      <w:bCs/>
      <w:u w:val="single"/>
      <w:lang w:eastAsia="zh-CN"/>
    </w:rPr>
  </w:style>
  <w:style w:type="character" w:customStyle="1" w:styleId="MTDisplayEquationChar">
    <w:name w:val="MTDisplayEquation Char"/>
    <w:link w:val="MTDisplayEquation"/>
    <w:locked/>
    <w:rsid w:val="00B36220"/>
    <w:rPr>
      <w:rFonts w:eastAsia="Times New Roman"/>
      <w:bCs/>
      <w:lang w:bidi="he-IL"/>
    </w:rPr>
  </w:style>
  <w:style w:type="paragraph" w:customStyle="1" w:styleId="MTDisplayEquation">
    <w:name w:val="MTDisplayEquation"/>
    <w:basedOn w:val="Normal"/>
    <w:next w:val="Normal"/>
    <w:link w:val="MTDisplayEquationChar"/>
    <w:qFormat/>
    <w:rsid w:val="00B36220"/>
    <w:pPr>
      <w:tabs>
        <w:tab w:val="center" w:pos="5120"/>
        <w:tab w:val="right" w:pos="10220"/>
      </w:tabs>
      <w:spacing w:after="0" w:line="240" w:lineRule="auto"/>
    </w:pPr>
    <w:rPr>
      <w:rFonts w:asciiTheme="minorHAnsi" w:eastAsia="Times New Roman" w:hAnsiTheme="minorHAnsi"/>
      <w:bCs/>
      <w:lang w:bidi="he-IL"/>
    </w:rPr>
  </w:style>
  <w:style w:type="character" w:customStyle="1" w:styleId="StyleBoldUnderlineTimesNewRomanChar">
    <w:name w:val="Style Bold Underline + Times New Roman Char"/>
    <w:link w:val="StyleBoldUnderlineTimesNewRoman"/>
    <w:locked/>
    <w:rsid w:val="00B36220"/>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B36220"/>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B36220"/>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B36220"/>
    <w:pPr>
      <w:spacing w:after="200" w:line="240" w:lineRule="auto"/>
    </w:pPr>
    <w:rPr>
      <w:rFonts w:ascii="Calibri" w:eastAsia="Calibri" w:hAnsi="Calibri" w:cs="Times New Roman"/>
      <w:sz w:val="20"/>
      <w:szCs w:val="20"/>
      <w:u w:val="single"/>
    </w:rPr>
  </w:style>
  <w:style w:type="paragraph" w:customStyle="1" w:styleId="msolistparagraphcxspfirst">
    <w:name w:val="msolistparagraphcxspfirst"/>
    <w:basedOn w:val="Normal"/>
    <w:uiPriority w:val="99"/>
    <w:qFormat/>
    <w:rsid w:val="00B36220"/>
    <w:pPr>
      <w:spacing w:before="100" w:beforeAutospacing="1" w:after="100" w:afterAutospacing="1" w:line="240" w:lineRule="auto"/>
    </w:pPr>
    <w:rPr>
      <w:rFonts w:eastAsia="Times New Roman"/>
      <w:sz w:val="24"/>
    </w:rPr>
  </w:style>
  <w:style w:type="paragraph" w:customStyle="1" w:styleId="BriefTitle2">
    <w:name w:val="Brief Title 2"/>
    <w:basedOn w:val="BriefTitle"/>
    <w:uiPriority w:val="99"/>
    <w:qFormat/>
    <w:rsid w:val="00B36220"/>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B36220"/>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B36220"/>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B36220"/>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B36220"/>
    <w:pPr>
      <w:spacing w:before="100" w:beforeAutospacing="1" w:after="100" w:afterAutospacing="1" w:line="240" w:lineRule="auto"/>
    </w:pPr>
    <w:rPr>
      <w:rFonts w:eastAsia="Times New Roman"/>
      <w:sz w:val="24"/>
    </w:rPr>
  </w:style>
  <w:style w:type="paragraph" w:customStyle="1" w:styleId="Pa12">
    <w:name w:val="Pa12"/>
    <w:basedOn w:val="Default"/>
    <w:next w:val="Default"/>
    <w:uiPriority w:val="99"/>
    <w:qFormat/>
    <w:rsid w:val="00B36220"/>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B36220"/>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B36220"/>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B36220"/>
    <w:pPr>
      <w:spacing w:before="100" w:beforeAutospacing="1" w:after="100" w:afterAutospacing="1" w:line="240" w:lineRule="auto"/>
    </w:pPr>
    <w:rPr>
      <w:rFonts w:eastAsia="Times New Roman"/>
      <w:sz w:val="24"/>
    </w:rPr>
  </w:style>
  <w:style w:type="paragraph" w:customStyle="1" w:styleId="summary">
    <w:name w:val="summary"/>
    <w:basedOn w:val="Normal"/>
    <w:uiPriority w:val="99"/>
    <w:qFormat/>
    <w:rsid w:val="00B36220"/>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B36220"/>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B36220"/>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B36220"/>
    <w:pPr>
      <w:spacing w:before="100" w:beforeAutospacing="1" w:after="100" w:afterAutospacing="1" w:line="240" w:lineRule="auto"/>
    </w:pPr>
    <w:rPr>
      <w:rFonts w:eastAsia="Times New Roman"/>
      <w:sz w:val="24"/>
    </w:rPr>
  </w:style>
  <w:style w:type="paragraph" w:customStyle="1" w:styleId="bodytextfp">
    <w:name w:val="bodytextfp"/>
    <w:basedOn w:val="Normal"/>
    <w:uiPriority w:val="99"/>
    <w:qFormat/>
    <w:rsid w:val="00B36220"/>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B36220"/>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B36220"/>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B36220"/>
    <w:pPr>
      <w:keepNext/>
      <w:spacing w:after="0" w:line="240" w:lineRule="auto"/>
      <w:ind w:left="288" w:right="288"/>
    </w:pPr>
    <w:rPr>
      <w:rFonts w:eastAsia="MS Gothic"/>
      <w:szCs w:val="20"/>
    </w:rPr>
  </w:style>
  <w:style w:type="paragraph" w:customStyle="1" w:styleId="canvas-atom">
    <w:name w:val="canvas-atom"/>
    <w:basedOn w:val="Normal"/>
    <w:uiPriority w:val="99"/>
    <w:qFormat/>
    <w:rsid w:val="00B36220"/>
    <w:pPr>
      <w:spacing w:before="100" w:beforeAutospacing="1" w:after="100" w:afterAutospacing="1" w:line="240" w:lineRule="auto"/>
    </w:pPr>
    <w:rPr>
      <w:sz w:val="24"/>
    </w:rPr>
  </w:style>
  <w:style w:type="paragraph" w:customStyle="1" w:styleId="tweet-text">
    <w:name w:val="tweet-text"/>
    <w:basedOn w:val="Normal"/>
    <w:uiPriority w:val="99"/>
    <w:qFormat/>
    <w:rsid w:val="00B36220"/>
    <w:pPr>
      <w:spacing w:before="100" w:beforeAutospacing="1" w:after="100" w:afterAutospacing="1" w:line="240" w:lineRule="auto"/>
    </w:pPr>
  </w:style>
  <w:style w:type="paragraph" w:customStyle="1" w:styleId="graf">
    <w:name w:val="graf"/>
    <w:basedOn w:val="Normal"/>
    <w:uiPriority w:val="99"/>
    <w:qFormat/>
    <w:rsid w:val="00B36220"/>
    <w:pPr>
      <w:spacing w:before="100" w:beforeAutospacing="1" w:after="100" w:afterAutospacing="1" w:line="240" w:lineRule="auto"/>
    </w:pPr>
  </w:style>
  <w:style w:type="paragraph" w:customStyle="1" w:styleId="column">
    <w:name w:val="column"/>
    <w:basedOn w:val="Normal"/>
    <w:uiPriority w:val="99"/>
    <w:qFormat/>
    <w:rsid w:val="00B36220"/>
    <w:pPr>
      <w:spacing w:before="100" w:beforeAutospacing="1" w:after="100" w:afterAutospacing="1" w:line="240" w:lineRule="auto"/>
    </w:pPr>
  </w:style>
  <w:style w:type="paragraph" w:customStyle="1" w:styleId="recirc-container">
    <w:name w:val="recirc-container"/>
    <w:basedOn w:val="Normal"/>
    <w:uiPriority w:val="99"/>
    <w:qFormat/>
    <w:rsid w:val="00B36220"/>
    <w:pPr>
      <w:spacing w:before="100" w:beforeAutospacing="1" w:after="100" w:afterAutospacing="1" w:line="240" w:lineRule="auto"/>
    </w:pPr>
    <w:rPr>
      <w:sz w:val="24"/>
    </w:rPr>
  </w:style>
  <w:style w:type="paragraph" w:customStyle="1" w:styleId="interstitial-link">
    <w:name w:val="interstitial-link"/>
    <w:basedOn w:val="Normal"/>
    <w:uiPriority w:val="99"/>
    <w:qFormat/>
    <w:rsid w:val="00B36220"/>
    <w:pPr>
      <w:spacing w:before="100" w:beforeAutospacing="1" w:after="100" w:afterAutospacing="1" w:line="240" w:lineRule="auto"/>
    </w:pPr>
    <w:rPr>
      <w:sz w:val="24"/>
    </w:rPr>
  </w:style>
  <w:style w:type="paragraph" w:customStyle="1" w:styleId="see-also">
    <w:name w:val="see-also"/>
    <w:basedOn w:val="Normal"/>
    <w:uiPriority w:val="99"/>
    <w:qFormat/>
    <w:rsid w:val="00B36220"/>
    <w:pPr>
      <w:spacing w:before="100" w:beforeAutospacing="1" w:after="100" w:afterAutospacing="1" w:line="240" w:lineRule="auto"/>
    </w:pPr>
    <w:rPr>
      <w:sz w:val="24"/>
    </w:rPr>
  </w:style>
  <w:style w:type="character" w:customStyle="1" w:styleId="BriefTitleChar">
    <w:name w:val="Brief Title Char"/>
    <w:basedOn w:val="DefaultParagraphFont"/>
    <w:rsid w:val="00B36220"/>
    <w:rPr>
      <w:b/>
      <w:bCs w:val="0"/>
      <w:sz w:val="24"/>
      <w:szCs w:val="24"/>
      <w:u w:val="single"/>
      <w:lang w:val="en-US" w:eastAsia="en-US" w:bidi="ar-SA"/>
    </w:rPr>
  </w:style>
  <w:style w:type="character" w:customStyle="1" w:styleId="BriefTitle2Char">
    <w:name w:val="Brief Title 2 Char"/>
    <w:basedOn w:val="BriefTitleChar"/>
    <w:rsid w:val="00B36220"/>
    <w:rPr>
      <w:b/>
      <w:bCs w:val="0"/>
      <w:sz w:val="24"/>
      <w:szCs w:val="24"/>
      <w:u w:val="single"/>
      <w:lang w:val="en-US" w:eastAsia="en-US" w:bidi="ar-SA"/>
    </w:rPr>
  </w:style>
  <w:style w:type="character" w:customStyle="1" w:styleId="FontStyle477">
    <w:name w:val="Font Style477"/>
    <w:basedOn w:val="DefaultParagraphFont"/>
    <w:uiPriority w:val="99"/>
    <w:rsid w:val="00B36220"/>
    <w:rPr>
      <w:rFonts w:ascii="Times New Roman" w:hAnsi="Times New Roman" w:cs="Times New Roman" w:hint="default"/>
      <w:sz w:val="18"/>
      <w:szCs w:val="18"/>
    </w:rPr>
  </w:style>
  <w:style w:type="character" w:customStyle="1" w:styleId="FontStyle514">
    <w:name w:val="Font Style514"/>
    <w:basedOn w:val="DefaultParagraphFont"/>
    <w:uiPriority w:val="99"/>
    <w:rsid w:val="00B36220"/>
    <w:rPr>
      <w:rFonts w:ascii="Times New Roman" w:hAnsi="Times New Roman" w:cs="Times New Roman" w:hint="default"/>
      <w:sz w:val="14"/>
      <w:szCs w:val="14"/>
    </w:rPr>
  </w:style>
  <w:style w:type="character" w:customStyle="1" w:styleId="FontStyle500">
    <w:name w:val="Font Style500"/>
    <w:basedOn w:val="DefaultParagraphFont"/>
    <w:uiPriority w:val="99"/>
    <w:rsid w:val="00B36220"/>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B36220"/>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B36220"/>
    <w:rPr>
      <w:rFonts w:ascii="Times New Roman" w:hAnsi="Times New Roman" w:cs="Times New Roman" w:hint="default"/>
      <w:b/>
      <w:bCs/>
      <w:sz w:val="22"/>
      <w:szCs w:val="22"/>
    </w:rPr>
  </w:style>
  <w:style w:type="character" w:customStyle="1" w:styleId="UnderlineStyleChar7">
    <w:name w:val="Underline Style Char7"/>
    <w:rsid w:val="00B36220"/>
    <w:rPr>
      <w:rFonts w:ascii="Garamond" w:hAnsi="Garamond" w:hint="default"/>
      <w:sz w:val="22"/>
      <w:szCs w:val="24"/>
      <w:u w:val="single"/>
      <w:lang w:val="en-US" w:eastAsia="en-US" w:bidi="ar-SA"/>
    </w:rPr>
  </w:style>
  <w:style w:type="character" w:customStyle="1" w:styleId="s4">
    <w:name w:val="s4"/>
    <w:rsid w:val="00B36220"/>
  </w:style>
  <w:style w:type="character" w:customStyle="1" w:styleId="s5">
    <w:name w:val="s5"/>
    <w:rsid w:val="00B36220"/>
  </w:style>
  <w:style w:type="character" w:customStyle="1" w:styleId="rightsnotice">
    <w:name w:val="rightsnotice"/>
    <w:rsid w:val="00B36220"/>
  </w:style>
  <w:style w:type="character" w:customStyle="1" w:styleId="related-current-indicator">
    <w:name w:val="related-current-indicator"/>
    <w:rsid w:val="00B36220"/>
  </w:style>
  <w:style w:type="character" w:customStyle="1" w:styleId="bylclear">
    <w:name w:val="bylclear"/>
    <w:rsid w:val="00B36220"/>
  </w:style>
  <w:style w:type="character" w:customStyle="1" w:styleId="essaytext">
    <w:name w:val="essaytext"/>
    <w:rsid w:val="00B36220"/>
  </w:style>
  <w:style w:type="character" w:customStyle="1" w:styleId="username">
    <w:name w:val="username"/>
    <w:rsid w:val="00B36220"/>
  </w:style>
  <w:style w:type="character" w:customStyle="1" w:styleId="toplinks">
    <w:name w:val="toplinks"/>
    <w:rsid w:val="00B36220"/>
  </w:style>
  <w:style w:type="character" w:customStyle="1" w:styleId="titles">
    <w:name w:val="titles"/>
    <w:rsid w:val="00B36220"/>
  </w:style>
  <w:style w:type="character" w:customStyle="1" w:styleId="contentauthor">
    <w:name w:val="contentauthor"/>
    <w:rsid w:val="00B36220"/>
  </w:style>
  <w:style w:type="character" w:customStyle="1" w:styleId="subarticleheader">
    <w:name w:val="subarticleheader"/>
    <w:rsid w:val="00B36220"/>
  </w:style>
  <w:style w:type="character" w:customStyle="1" w:styleId="copy">
    <w:name w:val="copy"/>
    <w:rsid w:val="00B36220"/>
  </w:style>
  <w:style w:type="character" w:customStyle="1" w:styleId="topheadline">
    <w:name w:val="topheadline"/>
    <w:rsid w:val="00B36220"/>
  </w:style>
  <w:style w:type="character" w:customStyle="1" w:styleId="Stylereduce27pt">
    <w:name w:val="Style reduce2 + 7 pt"/>
    <w:rsid w:val="00B36220"/>
    <w:rPr>
      <w:rFonts w:ascii="Times New Roman" w:hAnsi="Times New Roman" w:cs="Arial" w:hint="default"/>
      <w:color w:val="000000"/>
      <w:sz w:val="14"/>
      <w:szCs w:val="22"/>
    </w:rPr>
  </w:style>
  <w:style w:type="character" w:customStyle="1" w:styleId="srtitle">
    <w:name w:val="srtitle"/>
    <w:rsid w:val="00B36220"/>
  </w:style>
  <w:style w:type="character" w:customStyle="1" w:styleId="st1">
    <w:name w:val="st1"/>
    <w:rsid w:val="00B36220"/>
  </w:style>
  <w:style w:type="character" w:customStyle="1" w:styleId="StyleStyleGaramond">
    <w:name w:val="Style Style Garamond +"/>
    <w:rsid w:val="00B36220"/>
    <w:rPr>
      <w:rFonts w:ascii="Garamond" w:hAnsi="Garamond" w:cs="Times New Roman" w:hint="default"/>
      <w:sz w:val="20"/>
    </w:rPr>
  </w:style>
  <w:style w:type="character" w:customStyle="1" w:styleId="boldunderline2">
    <w:name w:val="boldunderline"/>
    <w:rsid w:val="00B36220"/>
  </w:style>
  <w:style w:type="character" w:customStyle="1" w:styleId="Date11">
    <w:name w:val="Date11"/>
    <w:rsid w:val="00B36220"/>
  </w:style>
  <w:style w:type="character" w:customStyle="1" w:styleId="artbody1">
    <w:name w:val="art_body1"/>
    <w:rsid w:val="00B36220"/>
    <w:rPr>
      <w:rFonts w:ascii="Arial" w:hAnsi="Arial" w:cs="Arial" w:hint="default"/>
    </w:rPr>
  </w:style>
  <w:style w:type="character" w:customStyle="1" w:styleId="Boxout0">
    <w:name w:val="Boxout"/>
    <w:uiPriority w:val="1"/>
    <w:qFormat/>
    <w:rsid w:val="00B36220"/>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B36220"/>
  </w:style>
  <w:style w:type="character" w:customStyle="1" w:styleId="preloadwrap">
    <w:name w:val="preloadwrap"/>
    <w:rsid w:val="00B36220"/>
  </w:style>
  <w:style w:type="character" w:customStyle="1" w:styleId="creditwrap">
    <w:name w:val="creditwrap"/>
    <w:rsid w:val="00B36220"/>
  </w:style>
  <w:style w:type="character" w:customStyle="1" w:styleId="DefaultChar1">
    <w:name w:val="Default Char1"/>
    <w:rsid w:val="00B36220"/>
    <w:rPr>
      <w:noProof w:val="0"/>
      <w:color w:val="000000"/>
      <w:lang w:val="en-US" w:eastAsia="en-US" w:bidi="ar-SA"/>
    </w:rPr>
  </w:style>
  <w:style w:type="character" w:customStyle="1" w:styleId="pmterms31">
    <w:name w:val="pmterms31"/>
    <w:rsid w:val="00B36220"/>
    <w:rPr>
      <w:b/>
      <w:bCs/>
      <w:i w:val="0"/>
      <w:iCs w:val="0"/>
      <w:color w:val="000000"/>
    </w:rPr>
  </w:style>
  <w:style w:type="character" w:customStyle="1" w:styleId="copyrightdescription">
    <w:name w:val="copyrightdescription"/>
    <w:rsid w:val="00B36220"/>
  </w:style>
  <w:style w:type="character" w:customStyle="1" w:styleId="ft01">
    <w:name w:val="ft01"/>
    <w:rsid w:val="00B36220"/>
    <w:rPr>
      <w:rFonts w:ascii="Times" w:hAnsi="Times" w:cs="Times" w:hint="default"/>
      <w:color w:val="000000"/>
      <w:sz w:val="14"/>
      <w:szCs w:val="14"/>
    </w:rPr>
  </w:style>
  <w:style w:type="character" w:customStyle="1" w:styleId="ft11">
    <w:name w:val="ft11"/>
    <w:rsid w:val="00B36220"/>
    <w:rPr>
      <w:rFonts w:ascii="Times" w:hAnsi="Times" w:cs="Times" w:hint="default"/>
      <w:color w:val="000000"/>
      <w:sz w:val="17"/>
      <w:szCs w:val="17"/>
    </w:rPr>
  </w:style>
  <w:style w:type="character" w:customStyle="1" w:styleId="ft21">
    <w:name w:val="ft21"/>
    <w:rsid w:val="00B36220"/>
    <w:rPr>
      <w:rFonts w:ascii="Times" w:hAnsi="Times" w:cs="Times" w:hint="default"/>
      <w:color w:val="000000"/>
      <w:sz w:val="15"/>
      <w:szCs w:val="15"/>
    </w:rPr>
  </w:style>
  <w:style w:type="character" w:customStyle="1" w:styleId="ft31">
    <w:name w:val="ft31"/>
    <w:rsid w:val="00B36220"/>
    <w:rPr>
      <w:rFonts w:ascii="Times" w:hAnsi="Times" w:cs="Times" w:hint="default"/>
      <w:color w:val="000000"/>
      <w:sz w:val="15"/>
      <w:szCs w:val="15"/>
    </w:rPr>
  </w:style>
  <w:style w:type="character" w:customStyle="1" w:styleId="dquo">
    <w:name w:val="dquo"/>
    <w:rsid w:val="00B36220"/>
  </w:style>
  <w:style w:type="character" w:customStyle="1" w:styleId="caps2">
    <w:name w:val="caps2"/>
    <w:rsid w:val="00B36220"/>
  </w:style>
  <w:style w:type="character" w:customStyle="1" w:styleId="ccs">
    <w:name w:val="c cs"/>
    <w:rsid w:val="00B36220"/>
  </w:style>
  <w:style w:type="character" w:customStyle="1" w:styleId="dropshadow">
    <w:name w:val="dropshadow"/>
    <w:rsid w:val="00B36220"/>
  </w:style>
  <w:style w:type="character" w:customStyle="1" w:styleId="d05ws">
    <w:name w:val="d05ws"/>
    <w:rsid w:val="00B36220"/>
  </w:style>
  <w:style w:type="character" w:customStyle="1" w:styleId="rzibod">
    <w:name w:val="rzibod"/>
    <w:rsid w:val="00B36220"/>
  </w:style>
  <w:style w:type="character" w:customStyle="1" w:styleId="headertext">
    <w:name w:val="headertext"/>
    <w:rsid w:val="00B36220"/>
  </w:style>
  <w:style w:type="character" w:customStyle="1" w:styleId="endnote-reference">
    <w:name w:val="endnote-reference"/>
    <w:rsid w:val="00B36220"/>
  </w:style>
  <w:style w:type="character" w:customStyle="1" w:styleId="officialsname">
    <w:name w:val="official_s_name"/>
    <w:rsid w:val="00B36220"/>
  </w:style>
  <w:style w:type="character" w:customStyle="1" w:styleId="audience">
    <w:name w:val="audience"/>
    <w:rsid w:val="00B36220"/>
  </w:style>
  <w:style w:type="character" w:customStyle="1" w:styleId="normalchar0">
    <w:name w:val="normal__char"/>
    <w:rsid w:val="00B36220"/>
  </w:style>
  <w:style w:type="character" w:customStyle="1" w:styleId="hyperlink002cheading0020100200028block0020title0029char">
    <w:name w:val="hyperlink_002cheading_00201_0020_0028block_0020title_0029__char"/>
    <w:rsid w:val="00B36220"/>
  </w:style>
  <w:style w:type="character" w:customStyle="1" w:styleId="underline002cstyle0020bold0020underlinechar">
    <w:name w:val="underline_002cstyle_0020bold_0020underline__char"/>
    <w:rsid w:val="00B36220"/>
  </w:style>
  <w:style w:type="character" w:customStyle="1" w:styleId="copyboldblack">
    <w:name w:val="copyboldblack"/>
    <w:rsid w:val="00B36220"/>
  </w:style>
  <w:style w:type="character" w:customStyle="1" w:styleId="copybold">
    <w:name w:val="copybold"/>
    <w:rsid w:val="00B36220"/>
  </w:style>
  <w:style w:type="character" w:customStyle="1" w:styleId="author-date0">
    <w:name w:val="author-date"/>
    <w:rsid w:val="00B36220"/>
  </w:style>
  <w:style w:type="character" w:customStyle="1" w:styleId="articlebegin">
    <w:name w:val="articlebegin"/>
    <w:rsid w:val="00B36220"/>
  </w:style>
  <w:style w:type="character" w:customStyle="1" w:styleId="mediaoverlay">
    <w:name w:val="mediaoverlay"/>
    <w:rsid w:val="00B36220"/>
  </w:style>
  <w:style w:type="character" w:customStyle="1" w:styleId="blogcaption">
    <w:name w:val="blog_caption"/>
    <w:rsid w:val="00B36220"/>
  </w:style>
  <w:style w:type="character" w:customStyle="1" w:styleId="commnet-abuzz">
    <w:name w:val="commnet-abuzz"/>
    <w:rsid w:val="00B36220"/>
  </w:style>
  <w:style w:type="character" w:customStyle="1" w:styleId="stbuttontext">
    <w:name w:val="stbuttontext"/>
    <w:rsid w:val="00B36220"/>
  </w:style>
  <w:style w:type="character" w:customStyle="1" w:styleId="grey">
    <w:name w:val="grey"/>
    <w:rsid w:val="00B36220"/>
  </w:style>
  <w:style w:type="character" w:customStyle="1" w:styleId="bdx">
    <w:name w:val="bdx"/>
    <w:rsid w:val="00B36220"/>
  </w:style>
  <w:style w:type="character" w:customStyle="1" w:styleId="bdl">
    <w:name w:val="bdl"/>
    <w:rsid w:val="00B36220"/>
  </w:style>
  <w:style w:type="character" w:customStyle="1" w:styleId="breadcrumbitemcurrent">
    <w:name w:val="breadcrumbitemcurrent"/>
    <w:rsid w:val="00B36220"/>
  </w:style>
  <w:style w:type="character" w:customStyle="1" w:styleId="bbl">
    <w:name w:val="bbl"/>
    <w:rsid w:val="00B36220"/>
  </w:style>
  <w:style w:type="character" w:customStyle="1" w:styleId="itxtnewhookspan">
    <w:name w:val="itxtnewhookspan"/>
    <w:rsid w:val="00B36220"/>
  </w:style>
  <w:style w:type="character" w:customStyle="1" w:styleId="gstxthlt">
    <w:name w:val="gstxt_hlt"/>
    <w:rsid w:val="00B36220"/>
  </w:style>
  <w:style w:type="character" w:customStyle="1" w:styleId="StyleBoldRed">
    <w:name w:val="Style Bold Red"/>
    <w:rsid w:val="00B36220"/>
    <w:rPr>
      <w:b/>
      <w:bCs/>
      <w:color w:val="auto"/>
    </w:rPr>
  </w:style>
  <w:style w:type="character" w:customStyle="1" w:styleId="StyleTimesNewRoman8pt">
    <w:name w:val="Style Times New Roman 8 pt"/>
    <w:rsid w:val="00B36220"/>
    <w:rPr>
      <w:rFonts w:ascii="Georgia" w:hAnsi="Georgia" w:hint="default"/>
      <w:sz w:val="16"/>
    </w:rPr>
  </w:style>
  <w:style w:type="character" w:customStyle="1" w:styleId="goldbldtext">
    <w:name w:val="goldbldtext"/>
    <w:rsid w:val="00B36220"/>
  </w:style>
  <w:style w:type="character" w:customStyle="1" w:styleId="labeltext">
    <w:name w:val="labeltext"/>
    <w:rsid w:val="00B36220"/>
  </w:style>
  <w:style w:type="character" w:customStyle="1" w:styleId="viewlink">
    <w:name w:val="viewlink"/>
    <w:rsid w:val="00B36220"/>
  </w:style>
  <w:style w:type="character" w:customStyle="1" w:styleId="inlinkchart">
    <w:name w:val="inlink_chart"/>
    <w:rsid w:val="00B36220"/>
  </w:style>
  <w:style w:type="character" w:customStyle="1" w:styleId="fbsharecountwrapper">
    <w:name w:val="fb_share_count_wrapper"/>
    <w:rsid w:val="00B36220"/>
  </w:style>
  <w:style w:type="character" w:customStyle="1" w:styleId="hw">
    <w:name w:val="hw"/>
    <w:rsid w:val="00B36220"/>
  </w:style>
  <w:style w:type="character" w:customStyle="1" w:styleId="linktotop">
    <w:name w:val="linktotop"/>
    <w:rsid w:val="00B36220"/>
  </w:style>
  <w:style w:type="character" w:customStyle="1" w:styleId="descriptionstyle1block">
    <w:name w:val="description style1 block"/>
    <w:rsid w:val="00B36220"/>
  </w:style>
  <w:style w:type="character" w:customStyle="1" w:styleId="gutter-right-1">
    <w:name w:val="gutter-right-1"/>
    <w:basedOn w:val="DefaultParagraphFont"/>
    <w:rsid w:val="00B36220"/>
  </w:style>
  <w:style w:type="character" w:customStyle="1" w:styleId="Header11">
    <w:name w:val="Header11"/>
    <w:rsid w:val="00B36220"/>
  </w:style>
  <w:style w:type="character" w:customStyle="1" w:styleId="posa">
    <w:name w:val="pos(a)"/>
    <w:basedOn w:val="DefaultParagraphFont"/>
    <w:rsid w:val="00B36220"/>
  </w:style>
  <w:style w:type="character" w:customStyle="1" w:styleId="u-hiddeninnarrowenv">
    <w:name w:val="u-hiddeninnarrowenv"/>
    <w:basedOn w:val="DefaultParagraphFont"/>
    <w:rsid w:val="00B36220"/>
  </w:style>
  <w:style w:type="character" w:customStyle="1" w:styleId="followbutton-bird">
    <w:name w:val="followbutton-bird"/>
    <w:basedOn w:val="DefaultParagraphFont"/>
    <w:rsid w:val="00B36220"/>
  </w:style>
  <w:style w:type="character" w:customStyle="1" w:styleId="tweetauthor-name">
    <w:name w:val="tweetauthor-name"/>
    <w:basedOn w:val="DefaultParagraphFont"/>
    <w:rsid w:val="00B36220"/>
  </w:style>
  <w:style w:type="character" w:customStyle="1" w:styleId="tweetauthor-verifiedbadge">
    <w:name w:val="tweetauthor-verifiedbadge"/>
    <w:basedOn w:val="DefaultParagraphFont"/>
    <w:rsid w:val="00B36220"/>
  </w:style>
  <w:style w:type="character" w:customStyle="1" w:styleId="tweetauthor-screenname">
    <w:name w:val="tweetauthor-screenname"/>
    <w:basedOn w:val="DefaultParagraphFont"/>
    <w:rsid w:val="00B36220"/>
  </w:style>
  <w:style w:type="character" w:customStyle="1" w:styleId="u-hiddenvisually">
    <w:name w:val="u-hiddenvisually"/>
    <w:basedOn w:val="DefaultParagraphFont"/>
    <w:rsid w:val="00B36220"/>
  </w:style>
  <w:style w:type="character" w:customStyle="1" w:styleId="tweetaction-stat">
    <w:name w:val="tweetaction-stat"/>
    <w:basedOn w:val="DefaultParagraphFont"/>
    <w:rsid w:val="00B36220"/>
  </w:style>
  <w:style w:type="character" w:customStyle="1" w:styleId="related">
    <w:name w:val="related"/>
    <w:basedOn w:val="DefaultParagraphFont"/>
    <w:rsid w:val="00B36220"/>
  </w:style>
  <w:style w:type="character" w:customStyle="1" w:styleId="related-content">
    <w:name w:val="related-content"/>
    <w:basedOn w:val="DefaultParagraphFont"/>
    <w:rsid w:val="00B36220"/>
  </w:style>
  <w:style w:type="character" w:customStyle="1" w:styleId="name-of-author">
    <w:name w:val="name-of-author"/>
    <w:basedOn w:val="DefaultParagraphFont"/>
    <w:rsid w:val="00B36220"/>
  </w:style>
  <w:style w:type="character" w:customStyle="1" w:styleId="first-name">
    <w:name w:val="first-name"/>
    <w:basedOn w:val="DefaultParagraphFont"/>
    <w:rsid w:val="00B36220"/>
  </w:style>
  <w:style w:type="character" w:customStyle="1" w:styleId="last-name">
    <w:name w:val="last-name"/>
    <w:basedOn w:val="DefaultParagraphFont"/>
    <w:rsid w:val="00B36220"/>
  </w:style>
  <w:style w:type="character" w:customStyle="1" w:styleId="recirc-text">
    <w:name w:val="&quot;recirc-text”"/>
    <w:basedOn w:val="DefaultParagraphFont"/>
    <w:rsid w:val="00B36220"/>
  </w:style>
  <w:style w:type="character" w:customStyle="1" w:styleId="video-icon">
    <w:name w:val="video-icon"/>
    <w:basedOn w:val="DefaultParagraphFont"/>
    <w:rsid w:val="00B36220"/>
  </w:style>
  <w:style w:type="character" w:customStyle="1" w:styleId="powa-shot-play-btn-text">
    <w:name w:val="powa-shot-play-btn-text"/>
    <w:basedOn w:val="DefaultParagraphFont"/>
    <w:rsid w:val="00B36220"/>
  </w:style>
  <w:style w:type="character" w:customStyle="1" w:styleId="powa-shot-click">
    <w:name w:val="powa-shot-click"/>
    <w:basedOn w:val="DefaultParagraphFont"/>
    <w:rsid w:val="00B36220"/>
  </w:style>
  <w:style w:type="character" w:customStyle="1" w:styleId="wpv-blurb">
    <w:name w:val="wpv-blurb"/>
    <w:basedOn w:val="DefaultParagraphFont"/>
    <w:rsid w:val="00B36220"/>
  </w:style>
  <w:style w:type="character" w:customStyle="1" w:styleId="pb-caption">
    <w:name w:val="pb-caption"/>
    <w:basedOn w:val="DefaultParagraphFont"/>
    <w:rsid w:val="00B36220"/>
  </w:style>
  <w:style w:type="paragraph" w:customStyle="1" w:styleId="NoteLevel23">
    <w:name w:val="Note Level 23"/>
    <w:basedOn w:val="Normal"/>
    <w:next w:val="Normal"/>
    <w:uiPriority w:val="99"/>
    <w:qFormat/>
    <w:rsid w:val="00B36220"/>
    <w:pPr>
      <w:keepNext/>
      <w:spacing w:after="0" w:line="240" w:lineRule="auto"/>
      <w:ind w:left="288" w:right="288"/>
    </w:pPr>
    <w:rPr>
      <w:rFonts w:eastAsia="MS Gothic"/>
      <w:szCs w:val="20"/>
    </w:rPr>
  </w:style>
  <w:style w:type="character" w:customStyle="1" w:styleId="m-2745674872889869693gmail-style13ptbold">
    <w:name w:val="m_-2745674872889869693gmail-style13ptbold"/>
    <w:basedOn w:val="DefaultParagraphFont"/>
    <w:rsid w:val="00B36220"/>
  </w:style>
  <w:style w:type="character" w:customStyle="1" w:styleId="m-2745674872889869693gmail-styleunderline">
    <w:name w:val="m_-2745674872889869693gmail-styleunderline"/>
    <w:basedOn w:val="DefaultParagraphFont"/>
    <w:rsid w:val="00B36220"/>
  </w:style>
  <w:style w:type="character" w:customStyle="1" w:styleId="HeaderChar3">
    <w:name w:val="Header Char3"/>
    <w:basedOn w:val="DefaultParagraphFont"/>
    <w:uiPriority w:val="99"/>
    <w:semiHidden/>
    <w:rsid w:val="00B36220"/>
    <w:rPr>
      <w:rFonts w:ascii="Georgia" w:hAnsi="Georgia"/>
    </w:rPr>
  </w:style>
  <w:style w:type="paragraph" w:customStyle="1" w:styleId="NoteLevel24">
    <w:name w:val="Note Level 24"/>
    <w:basedOn w:val="Normal"/>
    <w:next w:val="Normal"/>
    <w:uiPriority w:val="99"/>
    <w:qFormat/>
    <w:rsid w:val="00B36220"/>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B36220"/>
    <w:pPr>
      <w:keepNext/>
      <w:spacing w:after="0" w:line="240" w:lineRule="auto"/>
      <w:ind w:left="288" w:right="288"/>
    </w:pPr>
    <w:rPr>
      <w:rFonts w:eastAsia="MS Gothic"/>
      <w:szCs w:val="20"/>
    </w:rPr>
  </w:style>
  <w:style w:type="character" w:customStyle="1" w:styleId="m-8174075135221778500gmail-styleunderline">
    <w:name w:val="m_-8174075135221778500gmail-styleunderline"/>
    <w:basedOn w:val="DefaultParagraphFont"/>
    <w:rsid w:val="00B36220"/>
  </w:style>
  <w:style w:type="character" w:customStyle="1" w:styleId="UnresolvedMention31">
    <w:name w:val="Unresolved Mention31"/>
    <w:basedOn w:val="DefaultParagraphFont"/>
    <w:uiPriority w:val="99"/>
    <w:semiHidden/>
    <w:unhideWhenUsed/>
    <w:rsid w:val="00B36220"/>
    <w:rPr>
      <w:color w:val="808080"/>
      <w:shd w:val="clear" w:color="auto" w:fill="E6E6E6"/>
    </w:rPr>
  </w:style>
  <w:style w:type="paragraph" w:customStyle="1" w:styleId="po-hr-cndek">
    <w:name w:val="po-hr-cn__dek"/>
    <w:basedOn w:val="Normal"/>
    <w:rsid w:val="00B36220"/>
    <w:pPr>
      <w:spacing w:before="100" w:beforeAutospacing="1" w:after="100" w:afterAutospacing="1"/>
    </w:pPr>
  </w:style>
  <w:style w:type="character" w:customStyle="1" w:styleId="publication-date">
    <w:name w:val="publication-date"/>
    <w:basedOn w:val="DefaultParagraphFont"/>
    <w:rsid w:val="00B36220"/>
  </w:style>
  <w:style w:type="character" w:customStyle="1" w:styleId="m4481627234786388783gmail-style13ptbold">
    <w:name w:val="m_4481627234786388783gmail-style13ptbold"/>
    <w:basedOn w:val="DefaultParagraphFont"/>
    <w:rsid w:val="00B36220"/>
  </w:style>
  <w:style w:type="character" w:customStyle="1" w:styleId="m4481627234786388783gmail-styleunderline">
    <w:name w:val="m_4481627234786388783gmail-styleunderline"/>
    <w:basedOn w:val="DefaultParagraphFont"/>
    <w:rsid w:val="00B36220"/>
  </w:style>
  <w:style w:type="character" w:customStyle="1" w:styleId="m4481627234786388783gmail-apple-converted-space">
    <w:name w:val="m_4481627234786388783gmail-apple-converted-space"/>
    <w:basedOn w:val="DefaultParagraphFont"/>
    <w:rsid w:val="00B36220"/>
  </w:style>
  <w:style w:type="character" w:customStyle="1" w:styleId="m4481627234786388783gmail-grame">
    <w:name w:val="m_4481627234786388783gmail-grame"/>
    <w:basedOn w:val="DefaultParagraphFont"/>
    <w:rsid w:val="00B36220"/>
  </w:style>
  <w:style w:type="character" w:customStyle="1" w:styleId="m4481627234786388783gmail-underline">
    <w:name w:val="m_4481627234786388783gmail-underline"/>
    <w:basedOn w:val="DefaultParagraphFont"/>
    <w:rsid w:val="00B36220"/>
  </w:style>
  <w:style w:type="paragraph" w:customStyle="1" w:styleId="m4481627234786388783gmail-card">
    <w:name w:val="m_4481627234786388783gmail-card"/>
    <w:basedOn w:val="Normal"/>
    <w:rsid w:val="00B36220"/>
    <w:pPr>
      <w:spacing w:before="100" w:beforeAutospacing="1" w:after="100" w:afterAutospacing="1" w:line="240" w:lineRule="auto"/>
    </w:pPr>
    <w:rPr>
      <w:rFonts w:eastAsia="Times New Roman"/>
      <w:sz w:val="24"/>
      <w:lang w:eastAsia="zh-CN"/>
    </w:rPr>
  </w:style>
  <w:style w:type="paragraph" w:customStyle="1" w:styleId="m-2671184907397832551gmail-p1">
    <w:name w:val="m_-2671184907397832551gmail-p1"/>
    <w:basedOn w:val="Normal"/>
    <w:rsid w:val="00B36220"/>
    <w:pPr>
      <w:spacing w:before="100" w:beforeAutospacing="1" w:after="100" w:afterAutospacing="1" w:line="240" w:lineRule="auto"/>
    </w:pPr>
    <w:rPr>
      <w:rFonts w:eastAsia="Times New Roman"/>
      <w:sz w:val="24"/>
    </w:rPr>
  </w:style>
  <w:style w:type="character" w:customStyle="1" w:styleId="m-2671184907397832551gmail-s1">
    <w:name w:val="m_-2671184907397832551gmail-s1"/>
    <w:basedOn w:val="DefaultParagraphFont"/>
    <w:rsid w:val="00B36220"/>
  </w:style>
  <w:style w:type="paragraph" w:customStyle="1" w:styleId="m-2671184907397832551gmail-p2">
    <w:name w:val="m_-2671184907397832551gmail-p2"/>
    <w:basedOn w:val="Normal"/>
    <w:rsid w:val="00B36220"/>
    <w:pPr>
      <w:spacing w:before="100" w:beforeAutospacing="1" w:after="100" w:afterAutospacing="1" w:line="240" w:lineRule="auto"/>
    </w:pPr>
    <w:rPr>
      <w:rFonts w:eastAsia="Times New Roman"/>
      <w:sz w:val="24"/>
    </w:rPr>
  </w:style>
  <w:style w:type="paragraph" w:customStyle="1" w:styleId="m-2671184907397832551gmail-li1">
    <w:name w:val="m_-2671184907397832551gmail-li1"/>
    <w:basedOn w:val="Normal"/>
    <w:rsid w:val="00B36220"/>
    <w:pPr>
      <w:spacing w:before="100" w:beforeAutospacing="1" w:after="100" w:afterAutospacing="1" w:line="240" w:lineRule="auto"/>
    </w:pPr>
    <w:rPr>
      <w:rFonts w:eastAsia="Times New Roman"/>
      <w:sz w:val="24"/>
    </w:rPr>
  </w:style>
  <w:style w:type="character" w:customStyle="1" w:styleId="m535442411518568617gmail-styleunderline">
    <w:name w:val="m_535442411518568617gmail-styleunderline"/>
    <w:basedOn w:val="DefaultParagraphFont"/>
    <w:rsid w:val="00B36220"/>
  </w:style>
  <w:style w:type="character" w:customStyle="1" w:styleId="m-4364835325198423527gmail-m-487226309709519571m8778339509743264076gmail-style13ptbold">
    <w:name w:val="m_-4364835325198423527gmail-m_-487226309709519571m_8778339509743264076gmail-style13ptbold"/>
    <w:basedOn w:val="DefaultParagraphFont"/>
    <w:rsid w:val="00B36220"/>
  </w:style>
  <w:style w:type="character" w:customStyle="1" w:styleId="m-4364835325198423527gmail-m-487226309709519571m8778339509743264076gmail-styleunderline">
    <w:name w:val="m_-4364835325198423527gmail-m_-487226309709519571m_8778339509743264076gmail-styleunderline"/>
    <w:basedOn w:val="DefaultParagraphFont"/>
    <w:rsid w:val="00B36220"/>
  </w:style>
  <w:style w:type="character" w:customStyle="1" w:styleId="m-4886631745483256254gmail-style13ptbold">
    <w:name w:val="m_-4886631745483256254gmail-style13ptbold"/>
    <w:basedOn w:val="DefaultParagraphFont"/>
    <w:rsid w:val="00B36220"/>
  </w:style>
  <w:style w:type="character" w:customStyle="1" w:styleId="m8525170829296705783gmail-style13ptbold">
    <w:name w:val="m_8525170829296705783gmail-style13ptbold"/>
    <w:basedOn w:val="DefaultParagraphFont"/>
    <w:rsid w:val="00B36220"/>
  </w:style>
  <w:style w:type="character" w:customStyle="1" w:styleId="m8525170829296705783gmail-styleunderline">
    <w:name w:val="m_8525170829296705783gmail-styleunderline"/>
    <w:basedOn w:val="DefaultParagraphFont"/>
    <w:rsid w:val="00B36220"/>
  </w:style>
  <w:style w:type="character" w:customStyle="1" w:styleId="m113202149284569794gmail-style13ptbold">
    <w:name w:val="m_113202149284569794gmail-style13ptbold"/>
    <w:basedOn w:val="DefaultParagraphFont"/>
    <w:rsid w:val="00B36220"/>
  </w:style>
  <w:style w:type="character" w:customStyle="1" w:styleId="m113202149284569794gmail-styleunderline">
    <w:name w:val="m_113202149284569794gmail-styleunderline"/>
    <w:basedOn w:val="DefaultParagraphFont"/>
    <w:rsid w:val="00B36220"/>
  </w:style>
  <w:style w:type="character" w:customStyle="1" w:styleId="m-5741597242490756161gmail-field-content">
    <w:name w:val="m_-5741597242490756161gmail-field-content"/>
    <w:basedOn w:val="DefaultParagraphFont"/>
    <w:rsid w:val="00B36220"/>
  </w:style>
  <w:style w:type="paragraph" w:customStyle="1" w:styleId="FUCKTHISFONT">
    <w:name w:val="FUCK THIS FONT"/>
    <w:basedOn w:val="Normal"/>
    <w:rsid w:val="00B36220"/>
    <w:pPr>
      <w:autoSpaceDE w:val="0"/>
      <w:autoSpaceDN w:val="0"/>
      <w:adjustRightInd w:val="0"/>
      <w:jc w:val="both"/>
    </w:pPr>
    <w:rPr>
      <w:u w:val="single"/>
    </w:rPr>
  </w:style>
  <w:style w:type="paragraph" w:customStyle="1" w:styleId="TagChar1CharCharCharChar">
    <w:name w:val="Tag Char1 Char Char Char Char"/>
    <w:basedOn w:val="Normal"/>
    <w:rsid w:val="00B36220"/>
    <w:pPr>
      <w:overflowPunct w:val="0"/>
      <w:autoSpaceDE w:val="0"/>
      <w:autoSpaceDN w:val="0"/>
      <w:adjustRightInd w:val="0"/>
      <w:textAlignment w:val="baseline"/>
    </w:pPr>
    <w:rPr>
      <w:rFonts w:ascii="Palatino Linotype" w:eastAsia="Calibri" w:hAnsi="Palatino Linotype"/>
      <w:b/>
      <w:sz w:val="24"/>
      <w:szCs w:val="20"/>
    </w:rPr>
  </w:style>
  <w:style w:type="character" w:customStyle="1" w:styleId="UnderlineCharChar2">
    <w:name w:val="Underline Char Char"/>
    <w:basedOn w:val="DefaultParagraphFont"/>
    <w:locked/>
    <w:rsid w:val="00B36220"/>
    <w:rPr>
      <w:rFonts w:ascii="Arial Narrow" w:hAnsi="Arial Narrow"/>
      <w:szCs w:val="24"/>
      <w:u w:val="single"/>
    </w:rPr>
  </w:style>
  <w:style w:type="character" w:customStyle="1" w:styleId="hyperlink60">
    <w:name w:val="hyperlink6"/>
    <w:basedOn w:val="DefaultParagraphFont"/>
    <w:rsid w:val="00B36220"/>
  </w:style>
  <w:style w:type="character" w:customStyle="1" w:styleId="heading2char2charchar">
    <w:name w:val="heading2char2charchar"/>
    <w:basedOn w:val="DefaultParagraphFont"/>
    <w:rsid w:val="00B36220"/>
  </w:style>
  <w:style w:type="character" w:customStyle="1" w:styleId="heading2char10">
    <w:name w:val="heading2char1"/>
    <w:basedOn w:val="DefaultParagraphFont"/>
    <w:rsid w:val="00B36220"/>
  </w:style>
  <w:style w:type="character" w:customStyle="1" w:styleId="CiteChar2">
    <w:name w:val="Cite Char"/>
    <w:basedOn w:val="DefaultParagraphFont"/>
    <w:rsid w:val="00B36220"/>
    <w:rPr>
      <w:rFonts w:ascii="Garamond" w:hAnsi="Garamond"/>
      <w:b/>
      <w:sz w:val="20"/>
      <w:szCs w:val="22"/>
      <w:u w:val="none"/>
    </w:rPr>
  </w:style>
  <w:style w:type="character" w:customStyle="1" w:styleId="StyleUnderlineCharTitleCharBold">
    <w:name w:val="Style Underline CharTitle Char + Bold"/>
    <w:basedOn w:val="DefaultParagraphFont"/>
    <w:rsid w:val="00B36220"/>
    <w:rPr>
      <w:rFonts w:ascii="Garamond" w:hAnsi="Garamond"/>
      <w:b/>
      <w:bCs/>
      <w:color w:val="000000"/>
      <w:sz w:val="22"/>
      <w:szCs w:val="22"/>
    </w:rPr>
  </w:style>
  <w:style w:type="character" w:customStyle="1" w:styleId="bnp-articles-title1">
    <w:name w:val="bnp-articles-title1"/>
    <w:basedOn w:val="DefaultParagraphFont"/>
    <w:rsid w:val="00B36220"/>
    <w:rPr>
      <w:rFonts w:ascii="Verdana" w:hAnsi="Verdana" w:hint="default"/>
      <w:b/>
      <w:bCs/>
      <w:color w:val="545454"/>
      <w:sz w:val="12"/>
      <w:szCs w:val="12"/>
    </w:rPr>
  </w:style>
  <w:style w:type="character" w:customStyle="1" w:styleId="featuretext">
    <w:name w:val="featuretext"/>
    <w:basedOn w:val="DefaultParagraphFont"/>
    <w:rsid w:val="00B36220"/>
  </w:style>
  <w:style w:type="character" w:customStyle="1" w:styleId="relatedtext">
    <w:name w:val="related_text"/>
    <w:basedOn w:val="DefaultParagraphFont"/>
    <w:rsid w:val="00B36220"/>
  </w:style>
  <w:style w:type="character" w:customStyle="1" w:styleId="fullpost">
    <w:name w:val="fullpost"/>
    <w:basedOn w:val="DefaultParagraphFont"/>
    <w:rsid w:val="00B36220"/>
  </w:style>
  <w:style w:type="character" w:customStyle="1" w:styleId="bcktital">
    <w:name w:val="bcktital"/>
    <w:basedOn w:val="DefaultParagraphFont"/>
    <w:rsid w:val="00B36220"/>
  </w:style>
  <w:style w:type="character" w:customStyle="1" w:styleId="bcktital0">
    <w:name w:val="bckt_ital"/>
    <w:basedOn w:val="DefaultParagraphFont"/>
    <w:rsid w:val="00B36220"/>
  </w:style>
  <w:style w:type="paragraph" w:styleId="TOAHeading">
    <w:name w:val="toa heading"/>
    <w:basedOn w:val="Normal"/>
    <w:next w:val="Normal"/>
    <w:semiHidden/>
    <w:rsid w:val="00B36220"/>
    <w:pPr>
      <w:spacing w:before="120"/>
    </w:pPr>
    <w:rPr>
      <w:rFonts w:eastAsia="Calibri"/>
    </w:rPr>
  </w:style>
  <w:style w:type="character" w:customStyle="1" w:styleId="fwanimclass">
    <w:name w:val="fwanim_class"/>
    <w:basedOn w:val="DefaultParagraphFont"/>
    <w:rsid w:val="00B36220"/>
  </w:style>
  <w:style w:type="paragraph" w:customStyle="1" w:styleId="DebateUnderline0">
    <w:name w:val="DebateUnderline"/>
    <w:basedOn w:val="DebateNormal"/>
    <w:qFormat/>
    <w:rsid w:val="00B36220"/>
    <w:pPr>
      <w:spacing w:after="160"/>
    </w:pPr>
    <w:rPr>
      <w:sz w:val="24"/>
      <w:szCs w:val="24"/>
      <w:u w:val="single"/>
    </w:rPr>
  </w:style>
  <w:style w:type="character" w:customStyle="1" w:styleId="DebateUnderlineChar">
    <w:name w:val="DebateUnderline Char"/>
    <w:basedOn w:val="DebateNormalChar"/>
    <w:rsid w:val="00B36220"/>
    <w:rPr>
      <w:rFonts w:ascii="Calibri" w:eastAsia="Calibri" w:hAnsi="Calibri"/>
      <w:sz w:val="24"/>
      <w:szCs w:val="24"/>
      <w:u w:val="single"/>
      <w:lang w:val="en-US" w:eastAsia="en-US" w:bidi="ar-SA"/>
    </w:rPr>
  </w:style>
  <w:style w:type="character" w:customStyle="1" w:styleId="DebateTagChar0">
    <w:name w:val="DebateTag Char"/>
    <w:basedOn w:val="DefaultParagraphFont"/>
    <w:rsid w:val="00B36220"/>
    <w:rPr>
      <w:rFonts w:eastAsia="Calibri"/>
      <w:b/>
      <w:sz w:val="24"/>
      <w:szCs w:val="24"/>
      <w:lang w:val="en-US" w:eastAsia="en-US" w:bidi="ar-SA"/>
    </w:rPr>
  </w:style>
  <w:style w:type="paragraph" w:customStyle="1" w:styleId="DebateHeaderFinal">
    <w:name w:val="DebateHeaderFinal"/>
    <w:basedOn w:val="Heading1"/>
    <w:qFormat/>
    <w:rsid w:val="00B36220"/>
    <w:pPr>
      <w:spacing w:line="276" w:lineRule="auto"/>
      <w:jc w:val="left"/>
    </w:pPr>
    <w:rPr>
      <w:rFonts w:eastAsia="Times New Roman" w:cs="Times New Roman"/>
      <w:bCs/>
      <w:caps/>
      <w:sz w:val="36"/>
      <w:szCs w:val="36"/>
    </w:rPr>
  </w:style>
  <w:style w:type="character" w:customStyle="1" w:styleId="DebateHeaderFinalChar">
    <w:name w:val="DebateHeaderFinal Char"/>
    <w:rsid w:val="00B36220"/>
    <w:rPr>
      <w:b/>
      <w:bCs/>
      <w:sz w:val="36"/>
      <w:szCs w:val="36"/>
      <w:u w:val="single"/>
      <w:lang w:val="en-US" w:eastAsia="en-US" w:bidi="ar-SA"/>
    </w:rPr>
  </w:style>
  <w:style w:type="paragraph" w:customStyle="1" w:styleId="HeaderInitial0">
    <w:name w:val="HeaderInitial"/>
    <w:basedOn w:val="Normal"/>
    <w:rsid w:val="00B36220"/>
    <w:pPr>
      <w:jc w:val="center"/>
      <w:outlineLvl w:val="0"/>
    </w:pPr>
    <w:rPr>
      <w:rFonts w:eastAsia="Calibri"/>
      <w:b/>
      <w:caps/>
      <w:sz w:val="28"/>
    </w:rPr>
  </w:style>
  <w:style w:type="character" w:customStyle="1" w:styleId="FooterChar2">
    <w:name w:val="Footer Char2"/>
    <w:basedOn w:val="DefaultParagraphFont"/>
    <w:rsid w:val="00B36220"/>
    <w:rPr>
      <w:rFonts w:eastAsia="MS Mincho"/>
      <w:sz w:val="24"/>
      <w:szCs w:val="24"/>
      <w:lang w:val="en-US" w:eastAsia="ja-JP" w:bidi="ar-SA"/>
    </w:rPr>
  </w:style>
  <w:style w:type="character" w:customStyle="1" w:styleId="BalloonTextChar2">
    <w:name w:val="Balloon Text Char2"/>
    <w:basedOn w:val="DefaultParagraphFont"/>
    <w:rsid w:val="00B36220"/>
    <w:rPr>
      <w:rFonts w:ascii="Tahoma" w:eastAsia="MS Mincho" w:hAnsi="Tahoma" w:cs="Tahoma"/>
      <w:sz w:val="16"/>
      <w:szCs w:val="16"/>
      <w:lang w:val="en-US" w:eastAsia="ja-JP" w:bidi="ar-SA"/>
    </w:rPr>
  </w:style>
  <w:style w:type="paragraph" w:customStyle="1" w:styleId="StyleLinespacingDouble">
    <w:name w:val="Style Line spacing:  Double"/>
    <w:basedOn w:val="Normal"/>
    <w:rsid w:val="00B36220"/>
    <w:pPr>
      <w:spacing w:after="240" w:line="480" w:lineRule="auto"/>
    </w:pPr>
    <w:rPr>
      <w:rFonts w:eastAsia="Calibri"/>
      <w:sz w:val="24"/>
      <w:szCs w:val="20"/>
    </w:rPr>
  </w:style>
  <w:style w:type="character" w:customStyle="1" w:styleId="StyleLinespacingDoubleChar">
    <w:name w:val="Style Line spacing:  Double Char"/>
    <w:basedOn w:val="DefaultParagraphFont"/>
    <w:rsid w:val="00B36220"/>
    <w:rPr>
      <w:rFonts w:ascii="Cambria" w:hAnsi="Cambria"/>
      <w:sz w:val="24"/>
      <w:lang w:val="en-US" w:eastAsia="en-US" w:bidi="ar-SA"/>
    </w:rPr>
  </w:style>
  <w:style w:type="paragraph" w:customStyle="1" w:styleId="Normalspacing">
    <w:name w:val="Normal + spacing"/>
    <w:basedOn w:val="StyleLinespacingDouble"/>
    <w:qFormat/>
    <w:rsid w:val="00B36220"/>
  </w:style>
  <w:style w:type="character" w:customStyle="1" w:styleId="NormalspacingChar">
    <w:name w:val="Normal + spacing Char"/>
    <w:basedOn w:val="StyleLinespacingDoubleChar"/>
    <w:rsid w:val="00B36220"/>
    <w:rPr>
      <w:rFonts w:ascii="Cambria" w:hAnsi="Cambria"/>
      <w:sz w:val="24"/>
      <w:lang w:val="en-US" w:eastAsia="en-US" w:bidi="ar-SA"/>
    </w:rPr>
  </w:style>
  <w:style w:type="character" w:customStyle="1" w:styleId="textbold0">
    <w:name w:val="textbold"/>
    <w:basedOn w:val="DefaultParagraphFont"/>
    <w:rsid w:val="00B36220"/>
  </w:style>
  <w:style w:type="character" w:customStyle="1" w:styleId="textitalics">
    <w:name w:val="textitalics"/>
    <w:basedOn w:val="DefaultParagraphFont"/>
    <w:rsid w:val="00B36220"/>
  </w:style>
  <w:style w:type="paragraph" w:customStyle="1" w:styleId="lastpar">
    <w:name w:val="lastpar"/>
    <w:basedOn w:val="Normal"/>
    <w:rsid w:val="00B36220"/>
    <w:pPr>
      <w:spacing w:before="100" w:beforeAutospacing="1" w:after="100" w:afterAutospacing="1"/>
    </w:pPr>
    <w:rPr>
      <w:rFonts w:eastAsia="Calibri"/>
      <w:sz w:val="24"/>
    </w:rPr>
  </w:style>
  <w:style w:type="table" w:styleId="TableClassic1">
    <w:name w:val="Table Classic 1"/>
    <w:basedOn w:val="TableNormal"/>
    <w:rsid w:val="00B36220"/>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B36220"/>
    <w:pPr>
      <w:spacing w:after="0" w:line="240" w:lineRule="auto"/>
    </w:pPr>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B36220"/>
    <w:pPr>
      <w:spacing w:after="0" w:line="240" w:lineRule="auto"/>
    </w:pPr>
    <w:rPr>
      <w:rFonts w:ascii="Cambria" w:eastAsia="Times New Roman" w:hAnsi="Cambria" w:cs="Times New Roman"/>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links">
    <w:name w:val="links"/>
    <w:basedOn w:val="Normal"/>
    <w:rsid w:val="00B36220"/>
    <w:pPr>
      <w:tabs>
        <w:tab w:val="left" w:pos="9450"/>
      </w:tabs>
      <w:spacing w:before="100" w:beforeAutospacing="1" w:after="100" w:afterAutospacing="1"/>
    </w:pPr>
    <w:rPr>
      <w:rFonts w:eastAsia="Calibri"/>
    </w:rPr>
  </w:style>
  <w:style w:type="character" w:customStyle="1" w:styleId="CharacterStyle8">
    <w:name w:val="Character Style 8"/>
    <w:rsid w:val="00B36220"/>
    <w:rPr>
      <w:sz w:val="22"/>
      <w:szCs w:val="22"/>
    </w:rPr>
  </w:style>
  <w:style w:type="paragraph" w:customStyle="1" w:styleId="Style110">
    <w:name w:val="Style 11"/>
    <w:rsid w:val="00B36220"/>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rsid w:val="00B36220"/>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B36220"/>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B36220"/>
    <w:rPr>
      <w:rFonts w:ascii="Arial Narrow" w:hAnsi="Arial Narrow"/>
      <w:color w:val="000000"/>
      <w:sz w:val="22"/>
      <w:szCs w:val="22"/>
      <w:u w:val="single"/>
      <w:lang w:val="en-US" w:eastAsia="en-US" w:bidi="ar-SA"/>
    </w:rPr>
  </w:style>
  <w:style w:type="paragraph" w:customStyle="1" w:styleId="Style52">
    <w:name w:val="Style 5"/>
    <w:rsid w:val="00B36220"/>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B36220"/>
    <w:rPr>
      <w:rFonts w:ascii="Times New Roman" w:eastAsia="Times New Roman" w:hAnsi="Times New Roman" w:cs="Times New Roman"/>
      <w:b/>
      <w:bCs/>
      <w:sz w:val="24"/>
      <w:szCs w:val="24"/>
      <w:lang w:val="en-US" w:eastAsia="en-US" w:bidi="ar-SA"/>
    </w:rPr>
  </w:style>
  <w:style w:type="paragraph" w:customStyle="1" w:styleId="Boldunderline3">
    <w:name w:val="Bold/underline"/>
    <w:basedOn w:val="Normal"/>
    <w:autoRedefine/>
    <w:rsid w:val="00B36220"/>
    <w:pPr>
      <w:tabs>
        <w:tab w:val="left" w:pos="9450"/>
      </w:tabs>
    </w:pPr>
    <w:rPr>
      <w:rFonts w:eastAsia="SimSun"/>
      <w:b/>
      <w:sz w:val="24"/>
    </w:rPr>
  </w:style>
  <w:style w:type="paragraph" w:customStyle="1" w:styleId="TableContents">
    <w:name w:val="Table Contents"/>
    <w:basedOn w:val="Normal"/>
    <w:rsid w:val="00B36220"/>
    <w:pPr>
      <w:widowControl w:val="0"/>
      <w:suppressLineNumbers/>
      <w:tabs>
        <w:tab w:val="left" w:pos="9450"/>
      </w:tabs>
      <w:suppressAutoHyphens/>
    </w:pPr>
    <w:rPr>
      <w:rFonts w:eastAsia="Arial Unicode MS"/>
      <w:kern w:val="1"/>
      <w:sz w:val="24"/>
    </w:rPr>
  </w:style>
  <w:style w:type="paragraph" w:customStyle="1" w:styleId="faketag">
    <w:name w:val="fake tag"/>
    <w:basedOn w:val="Heading1"/>
    <w:rsid w:val="00B36220"/>
    <w:pPr>
      <w:tabs>
        <w:tab w:val="left" w:pos="9450"/>
      </w:tabs>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rsid w:val="00B36220"/>
    <w:pPr>
      <w:tabs>
        <w:tab w:val="left" w:pos="9450"/>
      </w:tabs>
      <w:jc w:val="center"/>
    </w:pPr>
    <w:rPr>
      <w:rFonts w:ascii="Verdana" w:eastAsia="Calibri" w:hAnsi="Verdana"/>
      <w:sz w:val="24"/>
    </w:rPr>
  </w:style>
  <w:style w:type="paragraph" w:customStyle="1" w:styleId="heading1fake0">
    <w:name w:val="heading 1 fake"/>
    <w:basedOn w:val="Heading1"/>
    <w:autoRedefine/>
    <w:rsid w:val="00B36220"/>
    <w:pPr>
      <w:tabs>
        <w:tab w:val="left" w:pos="9450"/>
      </w:tabs>
      <w:outlineLvl w:val="9"/>
    </w:pPr>
    <w:rPr>
      <w:rFonts w:ascii="Verdana" w:eastAsia="Times New Roman" w:hAnsi="Verdana" w:cs="Arial"/>
      <w:bCs/>
      <w:caps/>
      <w:smallCaps/>
      <w:sz w:val="32"/>
    </w:rPr>
  </w:style>
  <w:style w:type="paragraph" w:customStyle="1" w:styleId="text1Char">
    <w:name w:val="text1 Char"/>
    <w:basedOn w:val="Normal"/>
    <w:autoRedefine/>
    <w:rsid w:val="00B36220"/>
    <w:pPr>
      <w:tabs>
        <w:tab w:val="left" w:pos="9450"/>
      </w:tabs>
    </w:pPr>
    <w:rPr>
      <w:rFonts w:eastAsia="Calibri"/>
      <w:szCs w:val="20"/>
    </w:rPr>
  </w:style>
  <w:style w:type="character" w:customStyle="1" w:styleId="textCharChar1">
    <w:name w:val="text Char Char1"/>
    <w:basedOn w:val="DefaultParagraphFont"/>
    <w:rsid w:val="00B36220"/>
    <w:rPr>
      <w:sz w:val="18"/>
      <w:szCs w:val="24"/>
      <w:lang w:val="en-US" w:eastAsia="en-US" w:bidi="ar-SA"/>
    </w:rPr>
  </w:style>
  <w:style w:type="character" w:customStyle="1" w:styleId="text1CharChar">
    <w:name w:val="text1 Char Char"/>
    <w:basedOn w:val="DefaultParagraphFont"/>
    <w:rsid w:val="00B36220"/>
    <w:rPr>
      <w:lang w:val="en-US" w:eastAsia="en-US" w:bidi="ar-SA"/>
    </w:rPr>
  </w:style>
  <w:style w:type="character" w:customStyle="1" w:styleId="textCharChar">
    <w:name w:val="text Char Char"/>
    <w:basedOn w:val="DefaultParagraphFont"/>
    <w:rsid w:val="00B36220"/>
    <w:rPr>
      <w:sz w:val="18"/>
      <w:szCs w:val="24"/>
      <w:lang w:val="en-US" w:eastAsia="en-US" w:bidi="ar-SA"/>
    </w:rPr>
  </w:style>
  <w:style w:type="character" w:customStyle="1" w:styleId="normalloose1">
    <w:name w:val="normalloose1"/>
    <w:basedOn w:val="DefaultParagraphFont"/>
    <w:rsid w:val="00B36220"/>
    <w:rPr>
      <w:sz w:val="20"/>
      <w:szCs w:val="20"/>
    </w:rPr>
  </w:style>
  <w:style w:type="paragraph" w:customStyle="1" w:styleId="printerheadline">
    <w:name w:val="printer_headline"/>
    <w:basedOn w:val="Normal"/>
    <w:rsid w:val="00B36220"/>
    <w:pPr>
      <w:tabs>
        <w:tab w:val="left" w:pos="9450"/>
      </w:tabs>
      <w:spacing w:before="100" w:beforeAutospacing="1" w:after="100" w:afterAutospacing="1"/>
    </w:pPr>
    <w:rPr>
      <w:rFonts w:eastAsia="Calibri"/>
      <w:sz w:val="24"/>
    </w:rPr>
  </w:style>
  <w:style w:type="paragraph" w:customStyle="1" w:styleId="help">
    <w:name w:val="help"/>
    <w:basedOn w:val="Normal"/>
    <w:rsid w:val="00B36220"/>
    <w:pPr>
      <w:tabs>
        <w:tab w:val="left" w:pos="9450"/>
      </w:tabs>
      <w:spacing w:before="100" w:beforeAutospacing="1" w:after="100" w:afterAutospacing="1"/>
    </w:pPr>
    <w:rPr>
      <w:rFonts w:eastAsia="Calibri"/>
      <w:sz w:val="24"/>
    </w:rPr>
  </w:style>
  <w:style w:type="character" w:customStyle="1" w:styleId="sponsoredadtext">
    <w:name w:val="sponsoredadtext"/>
    <w:basedOn w:val="DefaultParagraphFont"/>
    <w:rsid w:val="00B36220"/>
  </w:style>
  <w:style w:type="character" w:customStyle="1" w:styleId="georgia">
    <w:name w:val="georgia"/>
    <w:basedOn w:val="DefaultParagraphFont"/>
    <w:rsid w:val="00B36220"/>
  </w:style>
  <w:style w:type="character" w:customStyle="1" w:styleId="isdefault">
    <w:name w:val="isdefault"/>
    <w:basedOn w:val="DefaultParagraphFont"/>
    <w:rsid w:val="00B36220"/>
  </w:style>
  <w:style w:type="character" w:customStyle="1" w:styleId="arial">
    <w:name w:val="arial"/>
    <w:basedOn w:val="DefaultParagraphFont"/>
    <w:rsid w:val="00B36220"/>
  </w:style>
  <w:style w:type="character" w:customStyle="1" w:styleId="pipe">
    <w:name w:val="pipe"/>
    <w:basedOn w:val="DefaultParagraphFont"/>
    <w:rsid w:val="00B36220"/>
  </w:style>
  <w:style w:type="paragraph" w:customStyle="1" w:styleId="dtlcomment">
    <w:name w:val="dtlcomment"/>
    <w:basedOn w:val="Normal"/>
    <w:rsid w:val="00B36220"/>
    <w:pPr>
      <w:tabs>
        <w:tab w:val="left" w:pos="9450"/>
      </w:tabs>
      <w:spacing w:before="100" w:beforeAutospacing="1" w:after="100" w:afterAutospacing="1"/>
    </w:pPr>
    <w:rPr>
      <w:rFonts w:eastAsia="Calibri"/>
      <w:sz w:val="24"/>
    </w:rPr>
  </w:style>
  <w:style w:type="character" w:customStyle="1" w:styleId="writername">
    <w:name w:val="writername"/>
    <w:basedOn w:val="DefaultParagraphFont"/>
    <w:rsid w:val="00B36220"/>
  </w:style>
  <w:style w:type="character" w:customStyle="1" w:styleId="CharChar18">
    <w:name w:val="Char Char18"/>
    <w:basedOn w:val="DefaultParagraphFont"/>
    <w:rsid w:val="00B36220"/>
    <w:rPr>
      <w:sz w:val="16"/>
      <w:szCs w:val="24"/>
      <w:lang w:val="en-US" w:eastAsia="en-US" w:bidi="ar-SA"/>
    </w:rPr>
  </w:style>
  <w:style w:type="character" w:customStyle="1" w:styleId="CharChar24">
    <w:name w:val="Char Char24"/>
    <w:basedOn w:val="DefaultParagraphFont"/>
    <w:rsid w:val="00B36220"/>
    <w:rPr>
      <w:b/>
      <w:bCs/>
      <w:sz w:val="28"/>
      <w:szCs w:val="28"/>
      <w:lang w:val="en-US" w:eastAsia="en-US" w:bidi="ar-SA"/>
    </w:rPr>
  </w:style>
  <w:style w:type="character" w:customStyle="1" w:styleId="ln2">
    <w:name w:val="ln2"/>
    <w:basedOn w:val="DefaultParagraphFont"/>
    <w:rsid w:val="00B36220"/>
  </w:style>
  <w:style w:type="paragraph" w:customStyle="1" w:styleId="StyleStyle1">
    <w:name w:val="Style Style1 +"/>
    <w:basedOn w:val="Normal"/>
    <w:rsid w:val="00B36220"/>
    <w:rPr>
      <w:rFonts w:eastAsia="Calibri"/>
      <w:sz w:val="24"/>
    </w:rPr>
  </w:style>
  <w:style w:type="character" w:customStyle="1" w:styleId="StyleStyle1Char">
    <w:name w:val="Style Style1 + Char"/>
    <w:basedOn w:val="Style1Char"/>
    <w:rsid w:val="00B36220"/>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B36220"/>
  </w:style>
  <w:style w:type="character" w:customStyle="1" w:styleId="CharChar16">
    <w:name w:val="Char Char16"/>
    <w:basedOn w:val="DefaultParagraphFont"/>
    <w:rsid w:val="00B36220"/>
    <w:rPr>
      <w:rFonts w:ascii="Cambria" w:hAnsi="Cambria"/>
      <w:lang w:val="en-US" w:eastAsia="en-US" w:bidi="ar-SA"/>
    </w:rPr>
  </w:style>
  <w:style w:type="character" w:customStyle="1" w:styleId="CharChar15">
    <w:name w:val="Char Char15"/>
    <w:basedOn w:val="CharChar16"/>
    <w:rsid w:val="00B36220"/>
    <w:rPr>
      <w:rFonts w:ascii="Cambria" w:hAnsi="Cambria"/>
      <w:b/>
      <w:bCs/>
      <w:lang w:val="en-US" w:eastAsia="en-US" w:bidi="ar-SA"/>
    </w:rPr>
  </w:style>
  <w:style w:type="character" w:customStyle="1" w:styleId="CharChar14">
    <w:name w:val="Char Char14"/>
    <w:basedOn w:val="DefaultParagraphFont"/>
    <w:rsid w:val="00B36220"/>
    <w:rPr>
      <w:rFonts w:ascii="Tahoma" w:hAnsi="Tahoma" w:cs="Tahoma"/>
      <w:sz w:val="16"/>
      <w:szCs w:val="16"/>
      <w:lang w:val="en-US" w:eastAsia="en-US" w:bidi="ar-SA"/>
    </w:rPr>
  </w:style>
  <w:style w:type="character" w:customStyle="1" w:styleId="CharChar13">
    <w:name w:val="Char Char13"/>
    <w:basedOn w:val="DefaultParagraphFont"/>
    <w:rsid w:val="00B36220"/>
    <w:rPr>
      <w:rFonts w:ascii="Cambria" w:hAnsi="Cambria"/>
      <w:lang w:val="en-US" w:eastAsia="en-US" w:bidi="ar-SA"/>
    </w:rPr>
  </w:style>
  <w:style w:type="paragraph" w:customStyle="1" w:styleId="normalChar1">
    <w:name w:val="normal Char"/>
    <w:basedOn w:val="Normal"/>
    <w:rsid w:val="00B36220"/>
    <w:rPr>
      <w:rFonts w:eastAsia="Calibri"/>
    </w:rPr>
  </w:style>
  <w:style w:type="character" w:customStyle="1" w:styleId="cardtextsmallCharChar">
    <w:name w:val="card text small Char Char"/>
    <w:basedOn w:val="DefaultParagraphFont"/>
    <w:rsid w:val="00B36220"/>
    <w:rPr>
      <w:rFonts w:ascii="Arial Narrow" w:hAnsi="Arial Narrow" w:cs="Times New Roman"/>
      <w:sz w:val="16"/>
    </w:rPr>
  </w:style>
  <w:style w:type="character" w:customStyle="1" w:styleId="TagChar4">
    <w:name w:val="Tag Char4"/>
    <w:basedOn w:val="DefaultParagraphFont"/>
    <w:rsid w:val="00B36220"/>
    <w:rPr>
      <w:b/>
      <w:sz w:val="26"/>
      <w:szCs w:val="24"/>
      <w:lang w:val="en-US" w:eastAsia="en-US" w:bidi="ar-SA"/>
    </w:rPr>
  </w:style>
  <w:style w:type="paragraph" w:customStyle="1" w:styleId="SmallTextGaramond">
    <w:name w:val="Small Text Garamond"/>
    <w:basedOn w:val="Normal"/>
    <w:rsid w:val="00B36220"/>
    <w:pPr>
      <w:widowControl w:val="0"/>
      <w:suppressAutoHyphens/>
      <w:contextualSpacing/>
    </w:pPr>
    <w:rPr>
      <w:rFonts w:eastAsia="Calibri"/>
      <w:szCs w:val="18"/>
    </w:rPr>
  </w:style>
  <w:style w:type="paragraph" w:customStyle="1" w:styleId="Taglines">
    <w:name w:val="Taglines"/>
    <w:basedOn w:val="Heading2"/>
    <w:rsid w:val="00B36220"/>
    <w:pPr>
      <w:widowControl w:val="0"/>
      <w:suppressAutoHyphens/>
      <w:spacing w:before="240"/>
      <w:contextualSpacing/>
    </w:pPr>
    <w:rPr>
      <w:rFonts w:eastAsia="Calibri" w:cs="Arial"/>
      <w:b w:val="0"/>
      <w:bCs/>
      <w:iCs/>
      <w:szCs w:val="22"/>
    </w:rPr>
  </w:style>
  <w:style w:type="character" w:customStyle="1" w:styleId="TaglinesChar">
    <w:name w:val="Taglines Char"/>
    <w:basedOn w:val="DefaultParagraphFont"/>
    <w:rsid w:val="00B36220"/>
    <w:rPr>
      <w:rFonts w:cs="Arial"/>
      <w:bCs/>
      <w:iCs/>
      <w:szCs w:val="22"/>
      <w:lang w:val="en-US" w:eastAsia="en-US" w:bidi="ar-SA"/>
    </w:rPr>
  </w:style>
  <w:style w:type="paragraph" w:customStyle="1" w:styleId="listterm">
    <w:name w:val="listterm"/>
    <w:basedOn w:val="Normal"/>
    <w:rsid w:val="00B36220"/>
    <w:pPr>
      <w:spacing w:before="100" w:beforeAutospacing="1" w:after="100" w:afterAutospacing="1"/>
    </w:pPr>
    <w:rPr>
      <w:rFonts w:eastAsia="Calibri"/>
      <w:sz w:val="24"/>
    </w:rPr>
  </w:style>
  <w:style w:type="character" w:customStyle="1" w:styleId="WW8Num2z0">
    <w:name w:val="WW8Num2z0"/>
    <w:rsid w:val="00B36220"/>
    <w:rPr>
      <w:rFonts w:ascii="Garamond" w:hAnsi="Garamond"/>
    </w:rPr>
  </w:style>
  <w:style w:type="character" w:customStyle="1" w:styleId="WW8Num3z0">
    <w:name w:val="WW8Num3z0"/>
    <w:rsid w:val="00B36220"/>
    <w:rPr>
      <w:rFonts w:ascii="Garamond" w:hAnsi="Garamond"/>
    </w:rPr>
  </w:style>
  <w:style w:type="character" w:customStyle="1" w:styleId="WW8Num4z1">
    <w:name w:val="WW8Num4z1"/>
    <w:rsid w:val="00B36220"/>
    <w:rPr>
      <w:rFonts w:ascii="Garamond" w:hAnsi="Garamond"/>
    </w:rPr>
  </w:style>
  <w:style w:type="character" w:customStyle="1" w:styleId="WW8Num5z0">
    <w:name w:val="WW8Num5z0"/>
    <w:rsid w:val="00B36220"/>
    <w:rPr>
      <w:rFonts w:ascii="Garamond" w:hAnsi="Garamond"/>
    </w:rPr>
  </w:style>
  <w:style w:type="character" w:customStyle="1" w:styleId="WW8Num6z0">
    <w:name w:val="WW8Num6z0"/>
    <w:rsid w:val="00B36220"/>
    <w:rPr>
      <w:rFonts w:ascii="Symbol" w:hAnsi="Symbol"/>
    </w:rPr>
  </w:style>
  <w:style w:type="character" w:customStyle="1" w:styleId="WW8Num7z0">
    <w:name w:val="WW8Num7z0"/>
    <w:rsid w:val="00B36220"/>
    <w:rPr>
      <w:rFonts w:ascii="Symbol" w:hAnsi="Symbol"/>
    </w:rPr>
  </w:style>
  <w:style w:type="character" w:customStyle="1" w:styleId="WW8Num8z0">
    <w:name w:val="WW8Num8z0"/>
    <w:rsid w:val="00B36220"/>
    <w:rPr>
      <w:rFonts w:ascii="Symbol" w:hAnsi="Symbol"/>
    </w:rPr>
  </w:style>
  <w:style w:type="character" w:customStyle="1" w:styleId="WW8Num9z0">
    <w:name w:val="WW8Num9z0"/>
    <w:rsid w:val="00B36220"/>
    <w:rPr>
      <w:rFonts w:ascii="Symbol" w:hAnsi="Symbol"/>
    </w:rPr>
  </w:style>
  <w:style w:type="character" w:customStyle="1" w:styleId="WW8Num10z0">
    <w:name w:val="WW8Num10z0"/>
    <w:rsid w:val="00B36220"/>
    <w:rPr>
      <w:rFonts w:ascii="Garamond" w:hAnsi="Garamond"/>
    </w:rPr>
  </w:style>
  <w:style w:type="character" w:customStyle="1" w:styleId="WW8Num11z1">
    <w:name w:val="WW8Num11z1"/>
    <w:rsid w:val="00B36220"/>
    <w:rPr>
      <w:rFonts w:ascii="Garamond" w:hAnsi="Garamond"/>
    </w:rPr>
  </w:style>
  <w:style w:type="character" w:customStyle="1" w:styleId="Absatz-Standardschriftart">
    <w:name w:val="Absatz-Standardschriftart"/>
    <w:rsid w:val="00B36220"/>
  </w:style>
  <w:style w:type="character" w:customStyle="1" w:styleId="WW-Absatz-Standardschriftart">
    <w:name w:val="WW-Absatz-Standardschriftart"/>
    <w:rsid w:val="00B36220"/>
  </w:style>
  <w:style w:type="character" w:customStyle="1" w:styleId="WW-Absatz-Standardschriftart1">
    <w:name w:val="WW-Absatz-Standardschriftart1"/>
    <w:rsid w:val="00B36220"/>
  </w:style>
  <w:style w:type="character" w:customStyle="1" w:styleId="EndnoteCharacters">
    <w:name w:val="Endnote Characters"/>
    <w:basedOn w:val="DefaultParagraphFont"/>
    <w:rsid w:val="00B36220"/>
    <w:rPr>
      <w:position w:val="0"/>
      <w:sz w:val="24"/>
      <w:vertAlign w:val="baseline"/>
    </w:rPr>
  </w:style>
  <w:style w:type="character" w:customStyle="1" w:styleId="WW8Num1z0">
    <w:name w:val="WW8Num1z0"/>
    <w:rsid w:val="00B36220"/>
    <w:rPr>
      <w:rFonts w:ascii="Symbol" w:hAnsi="Symbol"/>
    </w:rPr>
  </w:style>
  <w:style w:type="character" w:customStyle="1" w:styleId="WW8Num1z2">
    <w:name w:val="WW8Num1z2"/>
    <w:rsid w:val="00B36220"/>
    <w:rPr>
      <w:rFonts w:ascii="Courier New" w:hAnsi="Courier New"/>
    </w:rPr>
  </w:style>
  <w:style w:type="character" w:customStyle="1" w:styleId="WW8Num1z3">
    <w:name w:val="WW8Num1z3"/>
    <w:rsid w:val="00B36220"/>
    <w:rPr>
      <w:rFonts w:ascii="Wingdings" w:hAnsi="Wingdings"/>
    </w:rPr>
  </w:style>
  <w:style w:type="character" w:customStyle="1" w:styleId="WW8Num11z0">
    <w:name w:val="WW8Num11z0"/>
    <w:rsid w:val="00B36220"/>
    <w:rPr>
      <w:rFonts w:ascii="Symbol" w:hAnsi="Symbol"/>
    </w:rPr>
  </w:style>
  <w:style w:type="character" w:customStyle="1" w:styleId="WW8Num83z0">
    <w:name w:val="WW8Num83z0"/>
    <w:rsid w:val="00B36220"/>
    <w:rPr>
      <w:rFonts w:ascii="Symbol" w:hAnsi="Symbol"/>
    </w:rPr>
  </w:style>
  <w:style w:type="character" w:customStyle="1" w:styleId="WW8Num83z1">
    <w:name w:val="WW8Num83z1"/>
    <w:rsid w:val="00B36220"/>
    <w:rPr>
      <w:rFonts w:ascii="Courier New" w:hAnsi="Courier New"/>
    </w:rPr>
  </w:style>
  <w:style w:type="character" w:customStyle="1" w:styleId="WW8Num83z2">
    <w:name w:val="WW8Num83z2"/>
    <w:rsid w:val="00B36220"/>
    <w:rPr>
      <w:rFonts w:ascii="Wingdings" w:hAnsi="Wingdings"/>
    </w:rPr>
  </w:style>
  <w:style w:type="character" w:customStyle="1" w:styleId="WW8Num89z0">
    <w:name w:val="WW8Num89z0"/>
    <w:rsid w:val="00B36220"/>
    <w:rPr>
      <w:rFonts w:ascii="Symbol" w:hAnsi="Symbol"/>
      <w:sz w:val="20"/>
    </w:rPr>
  </w:style>
  <w:style w:type="character" w:customStyle="1" w:styleId="WW8Num90z0">
    <w:name w:val="WW8Num90z0"/>
    <w:rsid w:val="00B36220"/>
    <w:rPr>
      <w:rFonts w:ascii="Times New Roman" w:eastAsia="Times New Roman" w:hAnsi="Times New Roman" w:cs="Times New Roman"/>
    </w:rPr>
  </w:style>
  <w:style w:type="character" w:customStyle="1" w:styleId="WW8Num92z0">
    <w:name w:val="WW8Num92z0"/>
    <w:rsid w:val="00B36220"/>
    <w:rPr>
      <w:rFonts w:ascii="Symbol" w:eastAsia="Times New Roman" w:hAnsi="Symbol"/>
    </w:rPr>
  </w:style>
  <w:style w:type="character" w:customStyle="1" w:styleId="WW8Num92z1">
    <w:name w:val="WW8Num92z1"/>
    <w:rsid w:val="00B36220"/>
    <w:rPr>
      <w:rFonts w:ascii="Courier New" w:hAnsi="Courier New"/>
    </w:rPr>
  </w:style>
  <w:style w:type="character" w:customStyle="1" w:styleId="WW8Num92z2">
    <w:name w:val="WW8Num92z2"/>
    <w:rsid w:val="00B36220"/>
    <w:rPr>
      <w:rFonts w:ascii="Wingdings" w:hAnsi="Wingdings"/>
    </w:rPr>
  </w:style>
  <w:style w:type="character" w:customStyle="1" w:styleId="WW8Num92z3">
    <w:name w:val="WW8Num92z3"/>
    <w:rsid w:val="00B36220"/>
    <w:rPr>
      <w:rFonts w:ascii="Symbol" w:hAnsi="Symbol"/>
    </w:rPr>
  </w:style>
  <w:style w:type="character" w:customStyle="1" w:styleId="WW8Num96z0">
    <w:name w:val="WW8Num96z0"/>
    <w:rsid w:val="00B36220"/>
    <w:rPr>
      <w:rFonts w:ascii="Symbol" w:hAnsi="Symbol"/>
      <w:sz w:val="20"/>
    </w:rPr>
  </w:style>
  <w:style w:type="character" w:customStyle="1" w:styleId="WW8Num96z1">
    <w:name w:val="WW8Num96z1"/>
    <w:rsid w:val="00B36220"/>
    <w:rPr>
      <w:rFonts w:ascii="Courier New" w:hAnsi="Courier New"/>
      <w:sz w:val="20"/>
    </w:rPr>
  </w:style>
  <w:style w:type="character" w:customStyle="1" w:styleId="WW8Num96z2">
    <w:name w:val="WW8Num96z2"/>
    <w:rsid w:val="00B36220"/>
    <w:rPr>
      <w:rFonts w:ascii="Wingdings" w:hAnsi="Wingdings"/>
      <w:sz w:val="20"/>
    </w:rPr>
  </w:style>
  <w:style w:type="character" w:customStyle="1" w:styleId="WW8Num103z0">
    <w:name w:val="WW8Num103z0"/>
    <w:rsid w:val="00B36220"/>
    <w:rPr>
      <w:rFonts w:ascii="Symbol" w:hAnsi="Symbol"/>
      <w:sz w:val="20"/>
    </w:rPr>
  </w:style>
  <w:style w:type="character" w:customStyle="1" w:styleId="WW8Num103z1">
    <w:name w:val="WW8Num103z1"/>
    <w:rsid w:val="00B36220"/>
    <w:rPr>
      <w:rFonts w:ascii="Courier New" w:hAnsi="Courier New"/>
      <w:sz w:val="20"/>
    </w:rPr>
  </w:style>
  <w:style w:type="character" w:customStyle="1" w:styleId="WW8Num103z2">
    <w:name w:val="WW8Num103z2"/>
    <w:rsid w:val="00B36220"/>
    <w:rPr>
      <w:rFonts w:ascii="Wingdings" w:hAnsi="Wingdings"/>
      <w:sz w:val="20"/>
    </w:rPr>
  </w:style>
  <w:style w:type="character" w:customStyle="1" w:styleId="WW8Num108z0">
    <w:name w:val="WW8Num108z0"/>
    <w:rsid w:val="00B36220"/>
    <w:rPr>
      <w:rFonts w:ascii="Symbol" w:hAnsi="Symbol"/>
      <w:sz w:val="20"/>
    </w:rPr>
  </w:style>
  <w:style w:type="character" w:customStyle="1" w:styleId="WW8Num108z1">
    <w:name w:val="WW8Num108z1"/>
    <w:rsid w:val="00B36220"/>
    <w:rPr>
      <w:rFonts w:ascii="Courier New" w:hAnsi="Courier New"/>
      <w:sz w:val="20"/>
    </w:rPr>
  </w:style>
  <w:style w:type="character" w:customStyle="1" w:styleId="WW8Num108z2">
    <w:name w:val="WW8Num108z2"/>
    <w:rsid w:val="00B36220"/>
    <w:rPr>
      <w:rFonts w:ascii="Wingdings" w:hAnsi="Wingdings"/>
      <w:sz w:val="20"/>
    </w:rPr>
  </w:style>
  <w:style w:type="character" w:customStyle="1" w:styleId="WW8Num109z0">
    <w:name w:val="WW8Num109z0"/>
    <w:rsid w:val="00B36220"/>
    <w:rPr>
      <w:rFonts w:ascii="Symbol" w:eastAsia="Times New Roman" w:hAnsi="Symbol"/>
    </w:rPr>
  </w:style>
  <w:style w:type="character" w:customStyle="1" w:styleId="WW8Num109z1">
    <w:name w:val="WW8Num109z1"/>
    <w:rsid w:val="00B36220"/>
    <w:rPr>
      <w:rFonts w:ascii="Courier New" w:hAnsi="Courier New"/>
    </w:rPr>
  </w:style>
  <w:style w:type="character" w:customStyle="1" w:styleId="WW8Num109z2">
    <w:name w:val="WW8Num109z2"/>
    <w:rsid w:val="00B36220"/>
    <w:rPr>
      <w:rFonts w:ascii="Wingdings" w:hAnsi="Wingdings"/>
    </w:rPr>
  </w:style>
  <w:style w:type="character" w:customStyle="1" w:styleId="WW8Num109z3">
    <w:name w:val="WW8Num109z3"/>
    <w:rsid w:val="00B36220"/>
    <w:rPr>
      <w:rFonts w:ascii="Symbol" w:hAnsi="Symbol"/>
    </w:rPr>
  </w:style>
  <w:style w:type="character" w:customStyle="1" w:styleId="WW8Num111z0">
    <w:name w:val="WW8Num111z0"/>
    <w:rsid w:val="00B36220"/>
    <w:rPr>
      <w:rFonts w:ascii="Symbol" w:hAnsi="Symbol"/>
      <w:sz w:val="20"/>
    </w:rPr>
  </w:style>
  <w:style w:type="character" w:customStyle="1" w:styleId="WW8Num111z1">
    <w:name w:val="WW8Num111z1"/>
    <w:rsid w:val="00B36220"/>
    <w:rPr>
      <w:rFonts w:ascii="Courier New" w:hAnsi="Courier New"/>
      <w:sz w:val="20"/>
    </w:rPr>
  </w:style>
  <w:style w:type="character" w:customStyle="1" w:styleId="WW8Num111z2">
    <w:name w:val="WW8Num111z2"/>
    <w:rsid w:val="00B36220"/>
    <w:rPr>
      <w:rFonts w:ascii="Wingdings" w:hAnsi="Wingdings"/>
      <w:sz w:val="20"/>
    </w:rPr>
  </w:style>
  <w:style w:type="character" w:customStyle="1" w:styleId="WW8Num117z0">
    <w:name w:val="WW8Num117z0"/>
    <w:rsid w:val="00B36220"/>
    <w:rPr>
      <w:rFonts w:ascii="Symbol" w:eastAsia="Times New Roman" w:hAnsi="Symbol"/>
    </w:rPr>
  </w:style>
  <w:style w:type="character" w:customStyle="1" w:styleId="WW8Num117z1">
    <w:name w:val="WW8Num117z1"/>
    <w:rsid w:val="00B36220"/>
    <w:rPr>
      <w:rFonts w:ascii="Courier New" w:hAnsi="Courier New"/>
    </w:rPr>
  </w:style>
  <w:style w:type="character" w:customStyle="1" w:styleId="WW8Num117z2">
    <w:name w:val="WW8Num117z2"/>
    <w:rsid w:val="00B36220"/>
    <w:rPr>
      <w:rFonts w:ascii="Wingdings" w:hAnsi="Wingdings"/>
    </w:rPr>
  </w:style>
  <w:style w:type="character" w:customStyle="1" w:styleId="WW8Num117z3">
    <w:name w:val="WW8Num117z3"/>
    <w:rsid w:val="00B36220"/>
    <w:rPr>
      <w:rFonts w:ascii="Symbol" w:hAnsi="Symbol"/>
    </w:rPr>
  </w:style>
  <w:style w:type="character" w:customStyle="1" w:styleId="WW8Num126z0">
    <w:name w:val="WW8Num126z0"/>
    <w:rsid w:val="00B36220"/>
    <w:rPr>
      <w:rFonts w:ascii="Symbol" w:eastAsia="SimSun" w:hAnsi="Symbol"/>
    </w:rPr>
  </w:style>
  <w:style w:type="character" w:customStyle="1" w:styleId="WW8Num126z1">
    <w:name w:val="WW8Num126z1"/>
    <w:rsid w:val="00B36220"/>
    <w:rPr>
      <w:rFonts w:ascii="Courier New" w:hAnsi="Courier New"/>
    </w:rPr>
  </w:style>
  <w:style w:type="character" w:customStyle="1" w:styleId="WW8Num126z2">
    <w:name w:val="WW8Num126z2"/>
    <w:rsid w:val="00B36220"/>
    <w:rPr>
      <w:rFonts w:ascii="Wingdings" w:hAnsi="Wingdings"/>
    </w:rPr>
  </w:style>
  <w:style w:type="character" w:customStyle="1" w:styleId="WW8Num126z3">
    <w:name w:val="WW8Num126z3"/>
    <w:rsid w:val="00B36220"/>
    <w:rPr>
      <w:rFonts w:ascii="Symbol" w:hAnsi="Symbol"/>
    </w:rPr>
  </w:style>
  <w:style w:type="character" w:customStyle="1" w:styleId="WW8Num128z0">
    <w:name w:val="WW8Num128z0"/>
    <w:rsid w:val="00B36220"/>
    <w:rPr>
      <w:rFonts w:ascii="Symbol" w:eastAsia="Times New Roman" w:hAnsi="Symbol"/>
    </w:rPr>
  </w:style>
  <w:style w:type="character" w:customStyle="1" w:styleId="WW8Num128z1">
    <w:name w:val="WW8Num128z1"/>
    <w:rsid w:val="00B36220"/>
    <w:rPr>
      <w:rFonts w:ascii="Courier New" w:hAnsi="Courier New"/>
    </w:rPr>
  </w:style>
  <w:style w:type="character" w:customStyle="1" w:styleId="WW8Num128z2">
    <w:name w:val="WW8Num128z2"/>
    <w:rsid w:val="00B36220"/>
    <w:rPr>
      <w:rFonts w:ascii="Wingdings" w:hAnsi="Wingdings"/>
    </w:rPr>
  </w:style>
  <w:style w:type="character" w:customStyle="1" w:styleId="WW8Num128z3">
    <w:name w:val="WW8Num128z3"/>
    <w:rsid w:val="00B36220"/>
    <w:rPr>
      <w:rFonts w:ascii="Symbol" w:hAnsi="Symbol"/>
    </w:rPr>
  </w:style>
  <w:style w:type="character" w:customStyle="1" w:styleId="WW8Num138z0">
    <w:name w:val="WW8Num138z0"/>
    <w:rsid w:val="00B36220"/>
    <w:rPr>
      <w:rFonts w:ascii="Times-Italic" w:eastAsia="Times New Roman" w:hAnsi="Times-Italic"/>
    </w:rPr>
  </w:style>
  <w:style w:type="character" w:customStyle="1" w:styleId="WW8Num138z1">
    <w:name w:val="WW8Num138z1"/>
    <w:rsid w:val="00B36220"/>
    <w:rPr>
      <w:rFonts w:ascii="Courier New" w:hAnsi="Courier New"/>
    </w:rPr>
  </w:style>
  <w:style w:type="character" w:customStyle="1" w:styleId="WW8Num138z2">
    <w:name w:val="WW8Num138z2"/>
    <w:rsid w:val="00B36220"/>
    <w:rPr>
      <w:rFonts w:ascii="Wingdings" w:hAnsi="Wingdings"/>
    </w:rPr>
  </w:style>
  <w:style w:type="character" w:customStyle="1" w:styleId="WW8Num138z3">
    <w:name w:val="WW8Num138z3"/>
    <w:rsid w:val="00B36220"/>
    <w:rPr>
      <w:rFonts w:ascii="Symbol" w:hAnsi="Symbol"/>
    </w:rPr>
  </w:style>
  <w:style w:type="character" w:customStyle="1" w:styleId="WW8Num143z0">
    <w:name w:val="WW8Num143z0"/>
    <w:rsid w:val="00B36220"/>
    <w:rPr>
      <w:rFonts w:ascii="Times New Roman" w:eastAsia="Times New Roman" w:hAnsi="Times New Roman" w:cs="Times New Roman"/>
    </w:rPr>
  </w:style>
  <w:style w:type="character" w:customStyle="1" w:styleId="WW8Num148z0">
    <w:name w:val="WW8Num148z0"/>
    <w:rsid w:val="00B36220"/>
    <w:rPr>
      <w:rFonts w:ascii="Symbol" w:hAnsi="Symbol"/>
      <w:sz w:val="20"/>
    </w:rPr>
  </w:style>
  <w:style w:type="character" w:customStyle="1" w:styleId="WW8Num148z1">
    <w:name w:val="WW8Num148z1"/>
    <w:rsid w:val="00B36220"/>
    <w:rPr>
      <w:rFonts w:ascii="Courier New" w:hAnsi="Courier New"/>
      <w:sz w:val="20"/>
    </w:rPr>
  </w:style>
  <w:style w:type="character" w:customStyle="1" w:styleId="WW8Num148z2">
    <w:name w:val="WW8Num148z2"/>
    <w:rsid w:val="00B36220"/>
    <w:rPr>
      <w:rFonts w:ascii="Wingdings" w:hAnsi="Wingdings"/>
      <w:sz w:val="20"/>
    </w:rPr>
  </w:style>
  <w:style w:type="character" w:customStyle="1" w:styleId="WW8Num151z0">
    <w:name w:val="WW8Num151z0"/>
    <w:rsid w:val="00B36220"/>
    <w:rPr>
      <w:rFonts w:ascii="Times New Roman" w:eastAsia="Times New Roman" w:hAnsi="Times New Roman" w:cs="Times New Roman"/>
    </w:rPr>
  </w:style>
  <w:style w:type="character" w:customStyle="1" w:styleId="WW8Num152z0">
    <w:name w:val="WW8Num152z0"/>
    <w:rsid w:val="00B36220"/>
    <w:rPr>
      <w:rFonts w:ascii="Symbol" w:hAnsi="Symbol"/>
      <w:sz w:val="20"/>
    </w:rPr>
  </w:style>
  <w:style w:type="character" w:customStyle="1" w:styleId="WW8Num152z1">
    <w:name w:val="WW8Num152z1"/>
    <w:rsid w:val="00B36220"/>
    <w:rPr>
      <w:rFonts w:ascii="Courier New" w:hAnsi="Courier New"/>
      <w:sz w:val="20"/>
    </w:rPr>
  </w:style>
  <w:style w:type="character" w:customStyle="1" w:styleId="WW8Num152z2">
    <w:name w:val="WW8Num152z2"/>
    <w:rsid w:val="00B36220"/>
    <w:rPr>
      <w:rFonts w:ascii="Wingdings" w:hAnsi="Wingdings"/>
      <w:sz w:val="20"/>
    </w:rPr>
  </w:style>
  <w:style w:type="character" w:customStyle="1" w:styleId="WW8Num153z0">
    <w:name w:val="WW8Num153z0"/>
    <w:rsid w:val="00B36220"/>
    <w:rPr>
      <w:sz w:val="24"/>
    </w:rPr>
  </w:style>
  <w:style w:type="character" w:customStyle="1" w:styleId="WW8Num155z0">
    <w:name w:val="WW8Num155z0"/>
    <w:rsid w:val="00B36220"/>
    <w:rPr>
      <w:rFonts w:ascii="Times New Roman" w:eastAsia="Times New Roman" w:hAnsi="Times New Roman" w:cs="Times New Roman"/>
    </w:rPr>
  </w:style>
  <w:style w:type="character" w:customStyle="1" w:styleId="WW8Num157z0">
    <w:name w:val="WW8Num157z0"/>
    <w:rsid w:val="00B36220"/>
    <w:rPr>
      <w:rFonts w:ascii="Symbol" w:hAnsi="Symbol"/>
      <w:sz w:val="20"/>
    </w:rPr>
  </w:style>
  <w:style w:type="character" w:customStyle="1" w:styleId="WW8Num157z1">
    <w:name w:val="WW8Num157z1"/>
    <w:rsid w:val="00B36220"/>
    <w:rPr>
      <w:rFonts w:ascii="Courier New" w:hAnsi="Courier New"/>
      <w:sz w:val="20"/>
    </w:rPr>
  </w:style>
  <w:style w:type="character" w:customStyle="1" w:styleId="WW8Num157z2">
    <w:name w:val="WW8Num157z2"/>
    <w:rsid w:val="00B36220"/>
    <w:rPr>
      <w:rFonts w:ascii="Wingdings" w:hAnsi="Wingdings"/>
      <w:sz w:val="20"/>
    </w:rPr>
  </w:style>
  <w:style w:type="character" w:customStyle="1" w:styleId="WW8Num163z0">
    <w:name w:val="WW8Num163z0"/>
    <w:rsid w:val="00B36220"/>
    <w:rPr>
      <w:rFonts w:ascii="Symbol" w:hAnsi="Symbol"/>
      <w:sz w:val="20"/>
    </w:rPr>
  </w:style>
  <w:style w:type="character" w:customStyle="1" w:styleId="WW8Num163z1">
    <w:name w:val="WW8Num163z1"/>
    <w:rsid w:val="00B36220"/>
    <w:rPr>
      <w:rFonts w:ascii="Courier New" w:hAnsi="Courier New"/>
      <w:sz w:val="20"/>
    </w:rPr>
  </w:style>
  <w:style w:type="character" w:customStyle="1" w:styleId="WW8Num163z2">
    <w:name w:val="WW8Num163z2"/>
    <w:rsid w:val="00B36220"/>
    <w:rPr>
      <w:rFonts w:ascii="Wingdings" w:hAnsi="Wingdings"/>
      <w:sz w:val="20"/>
    </w:rPr>
  </w:style>
  <w:style w:type="character" w:customStyle="1" w:styleId="WW8Num170z0">
    <w:name w:val="WW8Num170z0"/>
    <w:rsid w:val="00B36220"/>
    <w:rPr>
      <w:rFonts w:ascii="Symbol" w:eastAsia="Times New Roman" w:hAnsi="Symbol"/>
    </w:rPr>
  </w:style>
  <w:style w:type="character" w:customStyle="1" w:styleId="WW8Num170z1">
    <w:name w:val="WW8Num170z1"/>
    <w:rsid w:val="00B36220"/>
    <w:rPr>
      <w:rFonts w:ascii="Courier New" w:hAnsi="Courier New"/>
    </w:rPr>
  </w:style>
  <w:style w:type="character" w:customStyle="1" w:styleId="WW8Num170z2">
    <w:name w:val="WW8Num170z2"/>
    <w:rsid w:val="00B36220"/>
    <w:rPr>
      <w:rFonts w:ascii="Wingdings" w:hAnsi="Wingdings"/>
    </w:rPr>
  </w:style>
  <w:style w:type="character" w:customStyle="1" w:styleId="WW8Num170z3">
    <w:name w:val="WW8Num170z3"/>
    <w:rsid w:val="00B36220"/>
    <w:rPr>
      <w:rFonts w:ascii="Symbol" w:hAnsi="Symbol"/>
    </w:rPr>
  </w:style>
  <w:style w:type="character" w:customStyle="1" w:styleId="WW8Num177z0">
    <w:name w:val="WW8Num177z0"/>
    <w:rsid w:val="00B36220"/>
    <w:rPr>
      <w:rFonts w:ascii="Symbol" w:hAnsi="Symbol"/>
      <w:sz w:val="20"/>
    </w:rPr>
  </w:style>
  <w:style w:type="character" w:customStyle="1" w:styleId="WW8Num177z1">
    <w:name w:val="WW8Num177z1"/>
    <w:rsid w:val="00B36220"/>
    <w:rPr>
      <w:rFonts w:ascii="Courier New" w:hAnsi="Courier New"/>
      <w:sz w:val="20"/>
    </w:rPr>
  </w:style>
  <w:style w:type="character" w:customStyle="1" w:styleId="WW8Num177z2">
    <w:name w:val="WW8Num177z2"/>
    <w:rsid w:val="00B36220"/>
    <w:rPr>
      <w:rFonts w:ascii="Wingdings" w:hAnsi="Wingdings"/>
      <w:sz w:val="20"/>
    </w:rPr>
  </w:style>
  <w:style w:type="character" w:customStyle="1" w:styleId="WW8Num181z0">
    <w:name w:val="WW8Num181z0"/>
    <w:rsid w:val="00B36220"/>
    <w:rPr>
      <w:rFonts w:ascii="Symbol" w:eastAsia="Times New Roman" w:hAnsi="Symbol"/>
    </w:rPr>
  </w:style>
  <w:style w:type="character" w:customStyle="1" w:styleId="WW8Num181z1">
    <w:name w:val="WW8Num181z1"/>
    <w:rsid w:val="00B36220"/>
    <w:rPr>
      <w:rFonts w:ascii="Courier New" w:hAnsi="Courier New"/>
    </w:rPr>
  </w:style>
  <w:style w:type="character" w:customStyle="1" w:styleId="WW8Num181z2">
    <w:name w:val="WW8Num181z2"/>
    <w:rsid w:val="00B36220"/>
    <w:rPr>
      <w:rFonts w:ascii="Wingdings" w:hAnsi="Wingdings"/>
    </w:rPr>
  </w:style>
  <w:style w:type="character" w:customStyle="1" w:styleId="WW8Num181z3">
    <w:name w:val="WW8Num181z3"/>
    <w:rsid w:val="00B36220"/>
    <w:rPr>
      <w:rFonts w:ascii="Symbol" w:hAnsi="Symbol"/>
    </w:rPr>
  </w:style>
  <w:style w:type="character" w:customStyle="1" w:styleId="WW8Num185z0">
    <w:name w:val="WW8Num185z0"/>
    <w:rsid w:val="00B36220"/>
    <w:rPr>
      <w:rFonts w:ascii="Symbol" w:eastAsia="Times New Roman" w:hAnsi="Symbol"/>
    </w:rPr>
  </w:style>
  <w:style w:type="character" w:customStyle="1" w:styleId="WW8Num185z1">
    <w:name w:val="WW8Num185z1"/>
    <w:rsid w:val="00B36220"/>
    <w:rPr>
      <w:rFonts w:ascii="Courier New" w:hAnsi="Courier New"/>
    </w:rPr>
  </w:style>
  <w:style w:type="character" w:customStyle="1" w:styleId="WW8Num185z2">
    <w:name w:val="WW8Num185z2"/>
    <w:rsid w:val="00B36220"/>
    <w:rPr>
      <w:rFonts w:ascii="Wingdings" w:hAnsi="Wingdings"/>
    </w:rPr>
  </w:style>
  <w:style w:type="character" w:customStyle="1" w:styleId="WW8Num185z3">
    <w:name w:val="WW8Num185z3"/>
    <w:rsid w:val="00B36220"/>
    <w:rPr>
      <w:rFonts w:ascii="Symbol" w:hAnsi="Symbol"/>
    </w:rPr>
  </w:style>
  <w:style w:type="character" w:customStyle="1" w:styleId="WW8Num186z0">
    <w:name w:val="WW8Num186z0"/>
    <w:rsid w:val="00B36220"/>
    <w:rPr>
      <w:rFonts w:ascii="Symbol" w:hAnsi="Symbol"/>
      <w:sz w:val="20"/>
    </w:rPr>
  </w:style>
  <w:style w:type="character" w:customStyle="1" w:styleId="WW8Num186z1">
    <w:name w:val="WW8Num186z1"/>
    <w:rsid w:val="00B36220"/>
    <w:rPr>
      <w:rFonts w:ascii="Courier New" w:hAnsi="Courier New"/>
      <w:sz w:val="20"/>
    </w:rPr>
  </w:style>
  <w:style w:type="character" w:customStyle="1" w:styleId="WW8Num186z2">
    <w:name w:val="WW8Num186z2"/>
    <w:rsid w:val="00B36220"/>
    <w:rPr>
      <w:rFonts w:ascii="Wingdings" w:hAnsi="Wingdings"/>
      <w:sz w:val="20"/>
    </w:rPr>
  </w:style>
  <w:style w:type="character" w:customStyle="1" w:styleId="WW8Num192z0">
    <w:name w:val="WW8Num192z0"/>
    <w:rsid w:val="00B36220"/>
    <w:rPr>
      <w:rFonts w:ascii="Symbol" w:hAnsi="Symbol"/>
    </w:rPr>
  </w:style>
  <w:style w:type="character" w:customStyle="1" w:styleId="WW8Num192z1">
    <w:name w:val="WW8Num192z1"/>
    <w:rsid w:val="00B36220"/>
    <w:rPr>
      <w:rFonts w:ascii="Courier New" w:hAnsi="Courier New"/>
    </w:rPr>
  </w:style>
  <w:style w:type="character" w:customStyle="1" w:styleId="WW8Num192z2">
    <w:name w:val="WW8Num192z2"/>
    <w:rsid w:val="00B36220"/>
    <w:rPr>
      <w:rFonts w:ascii="Wingdings" w:hAnsi="Wingdings"/>
    </w:rPr>
  </w:style>
  <w:style w:type="character" w:customStyle="1" w:styleId="WW8Num194z0">
    <w:name w:val="WW8Num194z0"/>
    <w:rsid w:val="00B36220"/>
    <w:rPr>
      <w:rFonts w:ascii="Times-Roman" w:eastAsia="Times New Roman" w:hAnsi="Times-Roman"/>
      <w:i w:val="0"/>
    </w:rPr>
  </w:style>
  <w:style w:type="character" w:customStyle="1" w:styleId="WW8Num194z1">
    <w:name w:val="WW8Num194z1"/>
    <w:rsid w:val="00B36220"/>
    <w:rPr>
      <w:rFonts w:ascii="Courier New" w:hAnsi="Courier New"/>
    </w:rPr>
  </w:style>
  <w:style w:type="character" w:customStyle="1" w:styleId="WW8Num194z2">
    <w:name w:val="WW8Num194z2"/>
    <w:rsid w:val="00B36220"/>
    <w:rPr>
      <w:rFonts w:ascii="Wingdings" w:hAnsi="Wingdings"/>
    </w:rPr>
  </w:style>
  <w:style w:type="character" w:customStyle="1" w:styleId="WW8Num194z3">
    <w:name w:val="WW8Num194z3"/>
    <w:rsid w:val="00B36220"/>
    <w:rPr>
      <w:rFonts w:ascii="Symbol" w:hAnsi="Symbol"/>
    </w:rPr>
  </w:style>
  <w:style w:type="character" w:customStyle="1" w:styleId="WW8Num203z0">
    <w:name w:val="WW8Num203z0"/>
    <w:rsid w:val="00B36220"/>
    <w:rPr>
      <w:rFonts w:ascii="Wingdings" w:eastAsia="Times New Roman" w:hAnsi="Wingdings"/>
    </w:rPr>
  </w:style>
  <w:style w:type="character" w:customStyle="1" w:styleId="WW8Num203z1">
    <w:name w:val="WW8Num203z1"/>
    <w:rsid w:val="00B36220"/>
    <w:rPr>
      <w:rFonts w:ascii="Courier New" w:hAnsi="Courier New"/>
    </w:rPr>
  </w:style>
  <w:style w:type="character" w:customStyle="1" w:styleId="WW8Num203z2">
    <w:name w:val="WW8Num203z2"/>
    <w:rsid w:val="00B36220"/>
    <w:rPr>
      <w:rFonts w:ascii="Wingdings" w:hAnsi="Wingdings"/>
    </w:rPr>
  </w:style>
  <w:style w:type="character" w:customStyle="1" w:styleId="WW8Num203z3">
    <w:name w:val="WW8Num203z3"/>
    <w:rsid w:val="00B36220"/>
    <w:rPr>
      <w:rFonts w:ascii="Symbol" w:hAnsi="Symbol"/>
    </w:rPr>
  </w:style>
  <w:style w:type="character" w:customStyle="1" w:styleId="WW8Num204z1">
    <w:name w:val="WW8Num204z1"/>
    <w:rsid w:val="00B36220"/>
    <w:rPr>
      <w:b/>
    </w:rPr>
  </w:style>
  <w:style w:type="character" w:customStyle="1" w:styleId="WW8Num206z0">
    <w:name w:val="WW8Num206z0"/>
    <w:rsid w:val="00B36220"/>
    <w:rPr>
      <w:rFonts w:ascii="Symbol" w:eastAsia="Times New Roman" w:hAnsi="Symbol"/>
    </w:rPr>
  </w:style>
  <w:style w:type="character" w:customStyle="1" w:styleId="WW8Num206z1">
    <w:name w:val="WW8Num206z1"/>
    <w:rsid w:val="00B36220"/>
    <w:rPr>
      <w:rFonts w:ascii="Courier New" w:hAnsi="Courier New"/>
    </w:rPr>
  </w:style>
  <w:style w:type="character" w:customStyle="1" w:styleId="WW8Num206z2">
    <w:name w:val="WW8Num206z2"/>
    <w:rsid w:val="00B36220"/>
    <w:rPr>
      <w:rFonts w:ascii="Wingdings" w:hAnsi="Wingdings"/>
    </w:rPr>
  </w:style>
  <w:style w:type="character" w:customStyle="1" w:styleId="WW8Num206z3">
    <w:name w:val="WW8Num206z3"/>
    <w:rsid w:val="00B36220"/>
    <w:rPr>
      <w:rFonts w:ascii="Symbol" w:hAnsi="Symbol"/>
    </w:rPr>
  </w:style>
  <w:style w:type="character" w:customStyle="1" w:styleId="WW8Num207z0">
    <w:name w:val="WW8Num207z0"/>
    <w:rsid w:val="00B36220"/>
    <w:rPr>
      <w:rFonts w:ascii="Symbol" w:hAnsi="Symbol"/>
      <w:sz w:val="20"/>
    </w:rPr>
  </w:style>
  <w:style w:type="character" w:customStyle="1" w:styleId="WW8Num213z0">
    <w:name w:val="WW8Num213z0"/>
    <w:rsid w:val="00B36220"/>
    <w:rPr>
      <w:rFonts w:ascii="Symbol" w:hAnsi="Symbol"/>
      <w:sz w:val="20"/>
    </w:rPr>
  </w:style>
  <w:style w:type="character" w:customStyle="1" w:styleId="WW8Num214z0">
    <w:name w:val="WW8Num214z0"/>
    <w:rsid w:val="00B36220"/>
    <w:rPr>
      <w:rFonts w:ascii="Symbol" w:hAnsi="Symbol"/>
    </w:rPr>
  </w:style>
  <w:style w:type="character" w:customStyle="1" w:styleId="WW8Num214z1">
    <w:name w:val="WW8Num214z1"/>
    <w:rsid w:val="00B36220"/>
    <w:rPr>
      <w:rFonts w:ascii="Courier New" w:hAnsi="Courier New"/>
    </w:rPr>
  </w:style>
  <w:style w:type="character" w:customStyle="1" w:styleId="WW8Num220z0">
    <w:name w:val="WW8Num220z0"/>
    <w:rsid w:val="00B36220"/>
    <w:rPr>
      <w:u w:val="single"/>
    </w:rPr>
  </w:style>
  <w:style w:type="character" w:customStyle="1" w:styleId="WW8Num228z0">
    <w:name w:val="WW8Num228z0"/>
    <w:rsid w:val="00B36220"/>
    <w:rPr>
      <w:rFonts w:ascii="Symbol" w:hAnsi="Symbol"/>
      <w:sz w:val="20"/>
    </w:rPr>
  </w:style>
  <w:style w:type="character" w:customStyle="1" w:styleId="WW8Num228z1">
    <w:name w:val="WW8Num228z1"/>
    <w:rsid w:val="00B36220"/>
    <w:rPr>
      <w:rFonts w:ascii="Courier New" w:hAnsi="Courier New"/>
      <w:sz w:val="20"/>
    </w:rPr>
  </w:style>
  <w:style w:type="character" w:customStyle="1" w:styleId="WW8Num228z2">
    <w:name w:val="WW8Num228z2"/>
    <w:rsid w:val="00B36220"/>
    <w:rPr>
      <w:rFonts w:ascii="Wingdings" w:hAnsi="Wingdings"/>
      <w:sz w:val="20"/>
    </w:rPr>
  </w:style>
  <w:style w:type="character" w:customStyle="1" w:styleId="WW8Num236z0">
    <w:name w:val="WW8Num236z0"/>
    <w:rsid w:val="00B36220"/>
    <w:rPr>
      <w:rFonts w:ascii="Symbol" w:eastAsia="Times New Roman" w:hAnsi="Symbol"/>
    </w:rPr>
  </w:style>
  <w:style w:type="character" w:customStyle="1" w:styleId="WW8Num236z1">
    <w:name w:val="WW8Num236z1"/>
    <w:rsid w:val="00B36220"/>
    <w:rPr>
      <w:rFonts w:ascii="Courier New" w:hAnsi="Courier New"/>
    </w:rPr>
  </w:style>
  <w:style w:type="character" w:customStyle="1" w:styleId="WW8Num236z2">
    <w:name w:val="WW8Num236z2"/>
    <w:rsid w:val="00B36220"/>
    <w:rPr>
      <w:rFonts w:ascii="Wingdings" w:hAnsi="Wingdings"/>
    </w:rPr>
  </w:style>
  <w:style w:type="character" w:customStyle="1" w:styleId="WW8Num236z3">
    <w:name w:val="WW8Num236z3"/>
    <w:rsid w:val="00B36220"/>
    <w:rPr>
      <w:rFonts w:ascii="Symbol" w:hAnsi="Symbol"/>
    </w:rPr>
  </w:style>
  <w:style w:type="character" w:customStyle="1" w:styleId="WW8Num239z0">
    <w:name w:val="WW8Num239z0"/>
    <w:rsid w:val="00B36220"/>
    <w:rPr>
      <w:rFonts w:ascii="Times New Roman" w:eastAsia="Times New Roman" w:hAnsi="Times New Roman" w:cs="Times New Roman"/>
    </w:rPr>
  </w:style>
  <w:style w:type="character" w:customStyle="1" w:styleId="WW8Num239z1">
    <w:name w:val="WW8Num239z1"/>
    <w:rsid w:val="00B36220"/>
    <w:rPr>
      <w:rFonts w:ascii="Courier New" w:hAnsi="Courier New"/>
    </w:rPr>
  </w:style>
  <w:style w:type="character" w:customStyle="1" w:styleId="WW8Num239z2">
    <w:name w:val="WW8Num239z2"/>
    <w:rsid w:val="00B36220"/>
    <w:rPr>
      <w:rFonts w:ascii="Wingdings" w:hAnsi="Wingdings"/>
    </w:rPr>
  </w:style>
  <w:style w:type="character" w:customStyle="1" w:styleId="WW8Num239z3">
    <w:name w:val="WW8Num239z3"/>
    <w:rsid w:val="00B36220"/>
    <w:rPr>
      <w:rFonts w:ascii="Symbol" w:hAnsi="Symbol"/>
    </w:rPr>
  </w:style>
  <w:style w:type="character" w:customStyle="1" w:styleId="NumberingSymbols">
    <w:name w:val="Numbering Symbols"/>
    <w:rsid w:val="00B36220"/>
    <w:rPr>
      <w:rFonts w:ascii="Garamond" w:hAnsi="Garamond"/>
    </w:rPr>
  </w:style>
  <w:style w:type="character" w:customStyle="1" w:styleId="Bullets">
    <w:name w:val="Bullets"/>
    <w:rsid w:val="00B36220"/>
    <w:rPr>
      <w:rFonts w:ascii="StarSymbol" w:eastAsia="StarSymbol" w:hAnsi="StarSymbol" w:cs="StarSymbol"/>
      <w:sz w:val="18"/>
      <w:szCs w:val="18"/>
    </w:rPr>
  </w:style>
  <w:style w:type="paragraph" w:customStyle="1" w:styleId="NoteLevel1">
    <w:name w:val="Note Level 1"/>
    <w:basedOn w:val="Normal"/>
    <w:rsid w:val="00B36220"/>
    <w:pPr>
      <w:keepNext/>
      <w:widowControl w:val="0"/>
      <w:tabs>
        <w:tab w:val="left" w:pos="0"/>
      </w:tabs>
      <w:suppressAutoHyphens/>
    </w:pPr>
    <w:rPr>
      <w:rFonts w:ascii="Verdana" w:eastAsia="MS Gothic" w:hAnsi="Verdana"/>
      <w:szCs w:val="26"/>
      <w:lang w:eastAsia="ar-SA"/>
    </w:rPr>
  </w:style>
  <w:style w:type="paragraph" w:customStyle="1" w:styleId="NoteLevel3">
    <w:name w:val="Note Level 3"/>
    <w:basedOn w:val="Normal"/>
    <w:rsid w:val="00B36220"/>
    <w:pPr>
      <w:keepNext/>
      <w:widowControl w:val="0"/>
      <w:tabs>
        <w:tab w:val="left" w:pos="1440"/>
      </w:tabs>
      <w:suppressAutoHyphens/>
      <w:ind w:left="1800" w:hanging="360"/>
    </w:pPr>
    <w:rPr>
      <w:rFonts w:ascii="Verdana" w:eastAsia="MS Gothic" w:hAnsi="Verdana"/>
      <w:szCs w:val="26"/>
      <w:lang w:eastAsia="ar-SA"/>
    </w:rPr>
  </w:style>
  <w:style w:type="paragraph" w:customStyle="1" w:styleId="NoteLevel4">
    <w:name w:val="Note Level 4"/>
    <w:basedOn w:val="Normal"/>
    <w:rsid w:val="00B36220"/>
    <w:pPr>
      <w:keepNext/>
      <w:widowControl w:val="0"/>
      <w:tabs>
        <w:tab w:val="left" w:pos="2160"/>
      </w:tabs>
      <w:suppressAutoHyphens/>
      <w:ind w:left="2520" w:hanging="360"/>
    </w:pPr>
    <w:rPr>
      <w:rFonts w:ascii="Verdana" w:eastAsia="MS Gothic" w:hAnsi="Verdana"/>
      <w:szCs w:val="26"/>
      <w:lang w:eastAsia="ar-SA"/>
    </w:rPr>
  </w:style>
  <w:style w:type="paragraph" w:customStyle="1" w:styleId="NoteLevel5">
    <w:name w:val="Note Level 5"/>
    <w:basedOn w:val="Normal"/>
    <w:rsid w:val="00B36220"/>
    <w:pPr>
      <w:keepNext/>
      <w:widowControl w:val="0"/>
      <w:tabs>
        <w:tab w:val="left" w:pos="2880"/>
      </w:tabs>
      <w:suppressAutoHyphens/>
      <w:ind w:left="3240" w:hanging="360"/>
    </w:pPr>
    <w:rPr>
      <w:rFonts w:ascii="Verdana" w:eastAsia="MS Gothic" w:hAnsi="Verdana"/>
      <w:szCs w:val="26"/>
      <w:lang w:eastAsia="ar-SA"/>
    </w:rPr>
  </w:style>
  <w:style w:type="paragraph" w:customStyle="1" w:styleId="NoteLevel6">
    <w:name w:val="Note Level 6"/>
    <w:basedOn w:val="Normal"/>
    <w:rsid w:val="00B36220"/>
    <w:pPr>
      <w:keepNext/>
      <w:widowControl w:val="0"/>
      <w:tabs>
        <w:tab w:val="left" w:pos="3600"/>
      </w:tabs>
      <w:suppressAutoHyphens/>
      <w:ind w:left="3960" w:hanging="360"/>
    </w:pPr>
    <w:rPr>
      <w:rFonts w:ascii="Verdana" w:eastAsia="MS Gothic" w:hAnsi="Verdana"/>
      <w:szCs w:val="26"/>
      <w:lang w:eastAsia="ar-SA"/>
    </w:rPr>
  </w:style>
  <w:style w:type="paragraph" w:customStyle="1" w:styleId="NoteLevel7">
    <w:name w:val="Note Level 7"/>
    <w:basedOn w:val="Normal"/>
    <w:rsid w:val="00B36220"/>
    <w:pPr>
      <w:keepNext/>
      <w:widowControl w:val="0"/>
      <w:tabs>
        <w:tab w:val="left" w:pos="4320"/>
      </w:tabs>
      <w:suppressAutoHyphens/>
      <w:ind w:left="4680" w:hanging="360"/>
    </w:pPr>
    <w:rPr>
      <w:rFonts w:ascii="Verdana" w:eastAsia="MS Gothic" w:hAnsi="Verdana"/>
      <w:szCs w:val="26"/>
      <w:lang w:eastAsia="ar-SA"/>
    </w:rPr>
  </w:style>
  <w:style w:type="paragraph" w:customStyle="1" w:styleId="NoteLevel8">
    <w:name w:val="Note Level 8"/>
    <w:basedOn w:val="Normal"/>
    <w:rsid w:val="00B36220"/>
    <w:pPr>
      <w:keepNext/>
      <w:widowControl w:val="0"/>
      <w:tabs>
        <w:tab w:val="left" w:pos="5040"/>
      </w:tabs>
      <w:suppressAutoHyphens/>
      <w:ind w:left="5400" w:hanging="360"/>
    </w:pPr>
    <w:rPr>
      <w:rFonts w:ascii="Verdana" w:eastAsia="MS Gothic" w:hAnsi="Verdana"/>
      <w:szCs w:val="26"/>
      <w:lang w:eastAsia="ar-SA"/>
    </w:rPr>
  </w:style>
  <w:style w:type="paragraph" w:customStyle="1" w:styleId="NoteLevel9">
    <w:name w:val="Note Level 9"/>
    <w:basedOn w:val="Normal"/>
    <w:rsid w:val="00B36220"/>
    <w:pPr>
      <w:keepNext/>
      <w:widowControl w:val="0"/>
      <w:tabs>
        <w:tab w:val="left" w:pos="5760"/>
      </w:tabs>
      <w:suppressAutoHyphens/>
      <w:ind w:left="6120" w:hanging="360"/>
    </w:pPr>
    <w:rPr>
      <w:rFonts w:ascii="Verdana" w:eastAsia="MS Gothic" w:hAnsi="Verdana"/>
      <w:szCs w:val="26"/>
      <w:lang w:eastAsia="ar-SA"/>
    </w:rPr>
  </w:style>
  <w:style w:type="paragraph" w:customStyle="1" w:styleId="Heading101">
    <w:name w:val="Heading 10"/>
    <w:basedOn w:val="Heading1"/>
    <w:next w:val="BodyText"/>
    <w:rsid w:val="00B36220"/>
    <w:pPr>
      <w:suppressAutoHyphens/>
      <w:spacing w:after="120"/>
      <w:contextualSpacing/>
      <w:jc w:val="left"/>
      <w:outlineLvl w:val="9"/>
    </w:pPr>
    <w:rPr>
      <w:rFonts w:ascii="Arial" w:eastAsia="Lucida Sans Unicode" w:hAnsi="Arial" w:cs="Tahoma"/>
      <w:bCs/>
      <w:caps/>
      <w:sz w:val="21"/>
      <w:szCs w:val="21"/>
      <w:lang w:bidi="en-US"/>
    </w:rPr>
  </w:style>
  <w:style w:type="paragraph" w:customStyle="1" w:styleId="Quotations">
    <w:name w:val="Quotations"/>
    <w:basedOn w:val="Normal"/>
    <w:rsid w:val="00B36220"/>
    <w:pPr>
      <w:widowControl w:val="0"/>
      <w:suppressAutoHyphens/>
      <w:spacing w:after="283"/>
      <w:ind w:left="567" w:right="567"/>
    </w:pPr>
    <w:rPr>
      <w:rFonts w:eastAsia="Calibri"/>
      <w:lang w:bidi="en-US"/>
    </w:rPr>
  </w:style>
  <w:style w:type="paragraph" w:customStyle="1" w:styleId="HorizontalLine">
    <w:name w:val="Horizontal Line"/>
    <w:basedOn w:val="Normal"/>
    <w:next w:val="BodyText"/>
    <w:rsid w:val="00B36220"/>
    <w:pPr>
      <w:widowControl w:val="0"/>
      <w:suppressLineNumbers/>
      <w:pBdr>
        <w:bottom w:val="double" w:sz="1" w:space="0" w:color="808080"/>
      </w:pBdr>
      <w:suppressAutoHyphens/>
      <w:spacing w:after="283"/>
    </w:pPr>
    <w:rPr>
      <w:rFonts w:eastAsia="Calibri"/>
      <w:sz w:val="12"/>
      <w:szCs w:val="12"/>
      <w:lang w:bidi="en-US"/>
    </w:rPr>
  </w:style>
  <w:style w:type="paragraph" w:customStyle="1" w:styleId="TableHeading">
    <w:name w:val="Table Heading"/>
    <w:basedOn w:val="TableContents"/>
    <w:rsid w:val="00B36220"/>
    <w:pPr>
      <w:tabs>
        <w:tab w:val="clear" w:pos="9450"/>
      </w:tabs>
      <w:jc w:val="center"/>
    </w:pPr>
    <w:rPr>
      <w:rFonts w:ascii="Garamond" w:eastAsia="Times New Roman" w:hAnsi="Garamond"/>
      <w:b/>
      <w:bCs/>
      <w:kern w:val="0"/>
      <w:sz w:val="22"/>
      <w:lang w:bidi="en-US"/>
    </w:rPr>
  </w:style>
  <w:style w:type="character" w:customStyle="1" w:styleId="lqqtgroup">
    <w:name w:val="lqqtgroup"/>
    <w:basedOn w:val="DefaultParagraphFont"/>
    <w:rsid w:val="00B36220"/>
  </w:style>
  <w:style w:type="character" w:customStyle="1" w:styleId="quotedtooltip">
    <w:name w:val="quotedtooltip"/>
    <w:basedOn w:val="DefaultParagraphFont"/>
    <w:rsid w:val="00B36220"/>
  </w:style>
  <w:style w:type="character" w:customStyle="1" w:styleId="quotedtooltipbox">
    <w:name w:val="quotedtooltipbox"/>
    <w:basedOn w:val="DefaultParagraphFont"/>
    <w:rsid w:val="00B36220"/>
  </w:style>
  <w:style w:type="character" w:customStyle="1" w:styleId="mwlivequotes">
    <w:name w:val="mwlivequotes"/>
    <w:basedOn w:val="DefaultParagraphFont"/>
    <w:rsid w:val="00B36220"/>
  </w:style>
  <w:style w:type="character" w:customStyle="1" w:styleId="lastlabel">
    <w:name w:val="lastlabel"/>
    <w:basedOn w:val="DefaultParagraphFont"/>
    <w:rsid w:val="00B36220"/>
  </w:style>
  <w:style w:type="character" w:customStyle="1" w:styleId="lb07">
    <w:name w:val="lb07"/>
    <w:basedOn w:val="DefaultParagraphFont"/>
    <w:rsid w:val="00B36220"/>
  </w:style>
  <w:style w:type="character" w:customStyle="1" w:styleId="qted">
    <w:name w:val="qted"/>
    <w:basedOn w:val="DefaultParagraphFont"/>
    <w:rsid w:val="00B36220"/>
  </w:style>
  <w:style w:type="character" w:customStyle="1" w:styleId="t14">
    <w:name w:val="t14"/>
    <w:basedOn w:val="DefaultParagraphFont"/>
    <w:rsid w:val="00B36220"/>
  </w:style>
  <w:style w:type="paragraph" w:customStyle="1" w:styleId="format-body">
    <w:name w:val="format-body"/>
    <w:basedOn w:val="Normal"/>
    <w:rsid w:val="00B36220"/>
    <w:pPr>
      <w:spacing w:before="100" w:beforeAutospacing="1" w:after="100" w:afterAutospacing="1"/>
    </w:pPr>
    <w:rPr>
      <w:rFonts w:eastAsia="Calibri"/>
      <w:sz w:val="24"/>
    </w:rPr>
  </w:style>
  <w:style w:type="character" w:customStyle="1" w:styleId="nfakpe">
    <w:name w:val="nfakpe"/>
    <w:basedOn w:val="DefaultParagraphFont"/>
    <w:rsid w:val="00B36220"/>
  </w:style>
  <w:style w:type="character" w:customStyle="1" w:styleId="DebateBlockCharChar">
    <w:name w:val="Debate Block Char Char"/>
    <w:basedOn w:val="DefaultParagraphFont"/>
    <w:rsid w:val="00B36220"/>
    <w:rPr>
      <w:rFonts w:cs="Arial"/>
      <w:b/>
      <w:bCs/>
      <w:kern w:val="32"/>
      <w:sz w:val="36"/>
      <w:szCs w:val="32"/>
      <w:u w:val="single"/>
    </w:rPr>
  </w:style>
  <w:style w:type="character" w:customStyle="1" w:styleId="citsource">
    <w:name w:val="citsource"/>
    <w:basedOn w:val="DefaultParagraphFont"/>
    <w:rsid w:val="00B36220"/>
  </w:style>
  <w:style w:type="character" w:customStyle="1" w:styleId="sc">
    <w:name w:val="sc"/>
    <w:basedOn w:val="DefaultParagraphFont"/>
    <w:rsid w:val="00B36220"/>
  </w:style>
  <w:style w:type="character" w:customStyle="1" w:styleId="atime">
    <w:name w:val="atime"/>
    <w:basedOn w:val="DefaultParagraphFont"/>
    <w:rsid w:val="00B36220"/>
  </w:style>
  <w:style w:type="paragraph" w:customStyle="1" w:styleId="unread">
    <w:name w:val="unread"/>
    <w:basedOn w:val="Normal"/>
    <w:rsid w:val="00B36220"/>
    <w:rPr>
      <w:rFonts w:eastAsia="Calibri"/>
    </w:rPr>
  </w:style>
  <w:style w:type="character" w:customStyle="1" w:styleId="unreadChar">
    <w:name w:val="unread Char"/>
    <w:basedOn w:val="DefaultParagraphFont"/>
    <w:rsid w:val="00B36220"/>
    <w:rPr>
      <w:szCs w:val="24"/>
      <w:lang w:val="en-US" w:eastAsia="en-US" w:bidi="ar-SA"/>
    </w:rPr>
  </w:style>
  <w:style w:type="paragraph" w:customStyle="1" w:styleId="cardunderlined0">
    <w:name w:val="card underlined"/>
    <w:basedOn w:val="Normal"/>
    <w:rsid w:val="00B36220"/>
    <w:rPr>
      <w:rFonts w:ascii="Arial" w:eastAsia="Calibri" w:hAnsi="Arial"/>
      <w:u w:val="single"/>
    </w:rPr>
  </w:style>
  <w:style w:type="character" w:customStyle="1" w:styleId="Internetlink1">
    <w:name w:val="Internet link1"/>
    <w:rsid w:val="00B36220"/>
    <w:rPr>
      <w:color w:val="000080"/>
      <w:u w:val="single"/>
    </w:rPr>
  </w:style>
  <w:style w:type="character" w:customStyle="1" w:styleId="underliningChar3">
    <w:name w:val="underlining Char"/>
    <w:basedOn w:val="DefaultParagraphFont"/>
    <w:rsid w:val="00B36220"/>
    <w:rPr>
      <w:b/>
      <w:szCs w:val="24"/>
      <w:u w:val="single"/>
      <w:lang w:val="en-US" w:eastAsia="en-US" w:bidi="ar-SA"/>
    </w:rPr>
  </w:style>
  <w:style w:type="character" w:customStyle="1" w:styleId="notreadChar">
    <w:name w:val="not read Char"/>
    <w:basedOn w:val="DefaultParagraphFont"/>
    <w:rsid w:val="00B36220"/>
    <w:rPr>
      <w:sz w:val="18"/>
      <w:szCs w:val="24"/>
      <w:lang w:val="en-US" w:eastAsia="en-US" w:bidi="ar-SA"/>
    </w:rPr>
  </w:style>
  <w:style w:type="character" w:customStyle="1" w:styleId="journalname">
    <w:name w:val="journalname"/>
    <w:basedOn w:val="DefaultParagraphFont"/>
    <w:rsid w:val="00B36220"/>
  </w:style>
  <w:style w:type="character" w:customStyle="1" w:styleId="insideheadline">
    <w:name w:val="insideheadline"/>
    <w:basedOn w:val="DefaultParagraphFont"/>
    <w:rsid w:val="00B36220"/>
  </w:style>
  <w:style w:type="paragraph" w:customStyle="1" w:styleId="article-text">
    <w:name w:val="article-text"/>
    <w:basedOn w:val="Normal"/>
    <w:rsid w:val="00B36220"/>
    <w:pPr>
      <w:spacing w:before="100" w:beforeAutospacing="1" w:after="100" w:afterAutospacing="1"/>
    </w:pPr>
    <w:rPr>
      <w:rFonts w:eastAsia="SimSun"/>
      <w:sz w:val="24"/>
      <w:lang w:eastAsia="zh-CN"/>
    </w:rPr>
  </w:style>
  <w:style w:type="character" w:customStyle="1" w:styleId="mwlivequotesupdelayed">
    <w:name w:val="mwlivequotes up delayed"/>
    <w:basedOn w:val="DefaultParagraphFont"/>
    <w:rsid w:val="00B36220"/>
  </w:style>
  <w:style w:type="character" w:customStyle="1" w:styleId="mwlivequotesdowndelayed">
    <w:name w:val="mwlivequotes down delayed"/>
    <w:basedOn w:val="DefaultParagraphFont"/>
    <w:rsid w:val="00B36220"/>
  </w:style>
  <w:style w:type="character" w:customStyle="1" w:styleId="shirttail">
    <w:name w:val="shirttail"/>
    <w:basedOn w:val="DefaultParagraphFont"/>
    <w:rsid w:val="00B36220"/>
  </w:style>
  <w:style w:type="character" w:customStyle="1" w:styleId="definition">
    <w:name w:val="definition"/>
    <w:basedOn w:val="DefaultParagraphFont"/>
    <w:rsid w:val="00B36220"/>
  </w:style>
  <w:style w:type="character" w:customStyle="1" w:styleId="CardTextCharCharChar">
    <w:name w:val="Card Text Char Char Char"/>
    <w:basedOn w:val="DefaultParagraphFont"/>
    <w:rsid w:val="00B36220"/>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B36220"/>
    <w:rPr>
      <w:rFonts w:ascii="Arial Narrow" w:hAnsi="Arial Narrow"/>
      <w:sz w:val="18"/>
      <w:u w:val="single"/>
    </w:rPr>
  </w:style>
  <w:style w:type="character" w:customStyle="1" w:styleId="UnderlineStyleCharCharChar">
    <w:name w:val="Underline Style Char Char Char"/>
    <w:basedOn w:val="DefaultParagraphFont"/>
    <w:rsid w:val="00B36220"/>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B36220"/>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B36220"/>
    <w:pPr>
      <w:spacing w:after="200" w:line="276" w:lineRule="auto"/>
    </w:pPr>
    <w:rPr>
      <w:rFonts w:ascii="Georgia" w:eastAsia="Calibri" w:hAnsi="Georgia" w:cs="AKDPE C+ Utopia"/>
      <w:color w:val="auto"/>
      <w:sz w:val="22"/>
      <w:szCs w:val="22"/>
    </w:rPr>
  </w:style>
  <w:style w:type="character" w:customStyle="1" w:styleId="articlesheader1">
    <w:name w:val="articles_header1"/>
    <w:basedOn w:val="DefaultParagraphFont"/>
    <w:rsid w:val="00B36220"/>
    <w:rPr>
      <w:rFonts w:ascii="Arial" w:hAnsi="Arial" w:cs="Arial" w:hint="default"/>
      <w:b/>
      <w:bCs/>
      <w:color w:val="990000"/>
      <w:sz w:val="26"/>
      <w:szCs w:val="26"/>
    </w:rPr>
  </w:style>
  <w:style w:type="character" w:customStyle="1" w:styleId="bodytitle1">
    <w:name w:val="bodytitle1"/>
    <w:basedOn w:val="DefaultParagraphFont"/>
    <w:rsid w:val="00B36220"/>
    <w:rPr>
      <w:rFonts w:ascii="Arial" w:hAnsi="Arial" w:cs="Arial" w:hint="default"/>
      <w:b/>
      <w:bCs/>
      <w:smallCaps w:val="0"/>
      <w:color w:val="000000"/>
      <w:sz w:val="28"/>
      <w:szCs w:val="28"/>
    </w:rPr>
  </w:style>
  <w:style w:type="paragraph" w:customStyle="1" w:styleId="style109">
    <w:name w:val="style109"/>
    <w:basedOn w:val="Normal"/>
    <w:rsid w:val="00B36220"/>
    <w:pPr>
      <w:spacing w:before="100" w:beforeAutospacing="1" w:after="100" w:afterAutospacing="1"/>
    </w:pPr>
    <w:rPr>
      <w:rFonts w:eastAsia="Calibri"/>
      <w:sz w:val="24"/>
    </w:rPr>
  </w:style>
  <w:style w:type="paragraph" w:customStyle="1" w:styleId="style1100">
    <w:name w:val="style110"/>
    <w:basedOn w:val="Normal"/>
    <w:rsid w:val="00B36220"/>
    <w:pPr>
      <w:spacing w:before="100" w:beforeAutospacing="1" w:after="100" w:afterAutospacing="1"/>
    </w:pPr>
    <w:rPr>
      <w:rFonts w:eastAsia="Calibri"/>
      <w:sz w:val="24"/>
    </w:rPr>
  </w:style>
  <w:style w:type="paragraph" w:customStyle="1" w:styleId="captionpaddingstyle114">
    <w:name w:val="captionpadding style114"/>
    <w:basedOn w:val="Normal"/>
    <w:rsid w:val="00B36220"/>
    <w:pPr>
      <w:spacing w:before="100" w:beforeAutospacing="1" w:after="100" w:afterAutospacing="1"/>
    </w:pPr>
    <w:rPr>
      <w:rFonts w:eastAsia="Calibri"/>
      <w:sz w:val="24"/>
    </w:rPr>
  </w:style>
  <w:style w:type="character" w:customStyle="1" w:styleId="captionpaddingstyle1141">
    <w:name w:val="captionpadding style1141"/>
    <w:basedOn w:val="DefaultParagraphFont"/>
    <w:rsid w:val="00B36220"/>
  </w:style>
  <w:style w:type="character" w:customStyle="1" w:styleId="style114style118">
    <w:name w:val="style114 style118"/>
    <w:basedOn w:val="DefaultParagraphFont"/>
    <w:rsid w:val="00B36220"/>
  </w:style>
  <w:style w:type="paragraph" w:customStyle="1" w:styleId="mainstorybody">
    <w:name w:val="mainstorybody"/>
    <w:basedOn w:val="Normal"/>
    <w:rsid w:val="00B36220"/>
    <w:pPr>
      <w:spacing w:before="100" w:beforeAutospacing="1" w:after="100" w:afterAutospacing="1"/>
    </w:pPr>
    <w:rPr>
      <w:rFonts w:eastAsia="Calibri"/>
      <w:sz w:val="24"/>
    </w:rPr>
  </w:style>
  <w:style w:type="character" w:customStyle="1" w:styleId="hint">
    <w:name w:val="hint"/>
    <w:basedOn w:val="DefaultParagraphFont"/>
    <w:rsid w:val="00B36220"/>
  </w:style>
  <w:style w:type="character" w:customStyle="1" w:styleId="flw">
    <w:name w:val="flw"/>
    <w:basedOn w:val="DefaultParagraphFont"/>
    <w:rsid w:val="00B36220"/>
  </w:style>
  <w:style w:type="character" w:customStyle="1" w:styleId="illustration">
    <w:name w:val="illustration"/>
    <w:basedOn w:val="DefaultParagraphFont"/>
    <w:rsid w:val="00B36220"/>
  </w:style>
  <w:style w:type="paragraph" w:customStyle="1" w:styleId="ga">
    <w:name w:val="ga"/>
    <w:basedOn w:val="Normal"/>
    <w:rsid w:val="00B36220"/>
    <w:rPr>
      <w:rFonts w:ascii="Times" w:eastAsia="Calibri" w:hAnsi="Times"/>
      <w:color w:val="231F20"/>
      <w:sz w:val="18"/>
      <w:szCs w:val="18"/>
    </w:rPr>
  </w:style>
  <w:style w:type="character" w:customStyle="1" w:styleId="StyleArialNarrowBoldThickunderline">
    <w:name w:val="Style Arial Narrow Bold Thick underline"/>
    <w:basedOn w:val="DefaultParagraphFont"/>
    <w:rsid w:val="00B36220"/>
    <w:rPr>
      <w:rFonts w:ascii="Arial Narrow" w:hAnsi="Arial Narrow"/>
      <w:b/>
      <w:bCs/>
      <w:u w:val="thick"/>
    </w:rPr>
  </w:style>
  <w:style w:type="character" w:customStyle="1" w:styleId="subtitlesarticles1">
    <w:name w:val="subtitles_articles1"/>
    <w:basedOn w:val="DefaultParagraphFont"/>
    <w:rsid w:val="00B36220"/>
    <w:rPr>
      <w:rFonts w:ascii="Verdana" w:hAnsi="Verdana" w:cs="Times New Roman"/>
      <w:b/>
      <w:bCs/>
      <w:color w:val="000000"/>
      <w:sz w:val="20"/>
      <w:szCs w:val="20"/>
    </w:rPr>
  </w:style>
  <w:style w:type="character" w:customStyle="1" w:styleId="fulstoryreporter">
    <w:name w:val="ful_storyreporter"/>
    <w:basedOn w:val="DefaultParagraphFont"/>
    <w:rsid w:val="00B36220"/>
  </w:style>
  <w:style w:type="character" w:customStyle="1" w:styleId="editsection">
    <w:name w:val="editsection"/>
    <w:basedOn w:val="DefaultParagraphFont"/>
    <w:rsid w:val="00B36220"/>
  </w:style>
  <w:style w:type="paragraph" w:customStyle="1" w:styleId="body-indent-60">
    <w:name w:val="body-indent-60"/>
    <w:basedOn w:val="Normal"/>
    <w:rsid w:val="00B36220"/>
    <w:pPr>
      <w:spacing w:before="100" w:beforeAutospacing="1" w:after="100" w:afterAutospacing="1"/>
    </w:pPr>
    <w:rPr>
      <w:rFonts w:eastAsia="Calibri"/>
      <w:sz w:val="24"/>
    </w:rPr>
  </w:style>
  <w:style w:type="paragraph" w:customStyle="1" w:styleId="body-indent-60-start">
    <w:name w:val="body-indent-60-start"/>
    <w:basedOn w:val="Normal"/>
    <w:rsid w:val="00B36220"/>
    <w:pPr>
      <w:spacing w:before="100" w:beforeAutospacing="1" w:after="100" w:afterAutospacing="1"/>
    </w:pPr>
    <w:rPr>
      <w:rFonts w:eastAsia="Calibri"/>
      <w:sz w:val="24"/>
    </w:rPr>
  </w:style>
  <w:style w:type="character" w:customStyle="1" w:styleId="StyleArial12ptBlack">
    <w:name w:val="Style Arial 12 pt Black"/>
    <w:basedOn w:val="DefaultParagraphFont"/>
    <w:rsid w:val="00B36220"/>
    <w:rPr>
      <w:rFonts w:ascii="Garamond" w:hAnsi="Garamond"/>
      <w:color w:val="000000"/>
      <w:sz w:val="20"/>
      <w:u w:val="single"/>
    </w:rPr>
  </w:style>
  <w:style w:type="character" w:customStyle="1" w:styleId="StyleArialBlack">
    <w:name w:val="Style Arial Black"/>
    <w:basedOn w:val="DefaultParagraphFont"/>
    <w:rsid w:val="00B36220"/>
    <w:rPr>
      <w:rFonts w:ascii="Garamond" w:hAnsi="Garamond"/>
      <w:color w:val="000000"/>
      <w:sz w:val="14"/>
    </w:rPr>
  </w:style>
  <w:style w:type="paragraph" w:customStyle="1" w:styleId="StyleSmallTimesNewRoman11ptBoldThickunderlineBorder1">
    <w:name w:val="Style Small + Times New Roman 11 pt Bold Thick underline Border...1"/>
    <w:link w:val="StyleSmallTimesNewRoman11ptBoldThickunderlineBorder1Char"/>
    <w:rsid w:val="00B36220"/>
    <w:rPr>
      <w:rFonts w:eastAsia="Times New Roman"/>
      <w:b/>
      <w:bCs/>
      <w:szCs w:val="24"/>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B36220"/>
    <w:rPr>
      <w:rFonts w:eastAsia="Times New Roman"/>
      <w:b/>
      <w:bCs/>
      <w:szCs w:val="24"/>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B36220"/>
    <w:rPr>
      <w:rFonts w:eastAsia="Times New Roman"/>
      <w:b/>
      <w:bCs/>
      <w:szCs w:val="24"/>
      <w:u w:val="thick"/>
    </w:rPr>
  </w:style>
  <w:style w:type="character" w:customStyle="1" w:styleId="StyleSmallTimesNewRoman11ptBoldThickunderlineChar">
    <w:name w:val="Style Small + Times New Roman 11 pt Bold Thick underline Char"/>
    <w:link w:val="StyleSmallTimesNewRoman11ptBoldThickunderline"/>
    <w:rsid w:val="00B36220"/>
    <w:rPr>
      <w:rFonts w:eastAsia="Times New Roman"/>
      <w:b/>
      <w:bCs/>
      <w:szCs w:val="24"/>
      <w:u w:val="thick"/>
    </w:rPr>
  </w:style>
  <w:style w:type="paragraph" w:customStyle="1" w:styleId="StyleSmallTimesNewRoman11pt">
    <w:name w:val="Style Small + Times New Roman 11 pt"/>
    <w:link w:val="StyleSmallTimesNewRoman11ptChar"/>
    <w:rsid w:val="00B36220"/>
    <w:rPr>
      <w:rFonts w:eastAsia="Times New Roman"/>
      <w:szCs w:val="24"/>
    </w:rPr>
  </w:style>
  <w:style w:type="character" w:customStyle="1" w:styleId="StyleSmallTimesNewRoman11ptChar">
    <w:name w:val="Style Small + Times New Roman 11 pt Char"/>
    <w:basedOn w:val="DefaultParagraphFont"/>
    <w:link w:val="StyleSmallTimesNewRoman11pt"/>
    <w:rsid w:val="00B36220"/>
    <w:rPr>
      <w:rFonts w:eastAsia="Times New Roman"/>
      <w:szCs w:val="24"/>
    </w:rPr>
  </w:style>
  <w:style w:type="paragraph" w:customStyle="1" w:styleId="StyleSmallTimesNewRoman11ptThickunderline">
    <w:name w:val="Style Small + Times New Roman 11 pt Thick underline"/>
    <w:link w:val="StyleSmallTimesNewRoman11ptThickunderlineChar"/>
    <w:rsid w:val="00B36220"/>
    <w:rPr>
      <w:rFonts w:eastAsia="Times New Roman"/>
      <w:szCs w:val="24"/>
      <w:u w:val="thick"/>
    </w:rPr>
  </w:style>
  <w:style w:type="character" w:customStyle="1" w:styleId="StyleSmallTimesNewRoman11ptThickunderlineChar">
    <w:name w:val="Style Small + Times New Roman 11 pt Thick underline Char"/>
    <w:link w:val="StyleSmallTimesNewRoman11ptThickunderline"/>
    <w:rsid w:val="00B36220"/>
    <w:rPr>
      <w:rFonts w:eastAsia="Times New Roman"/>
      <w:szCs w:val="24"/>
      <w:u w:val="thick"/>
    </w:rPr>
  </w:style>
  <w:style w:type="character" w:customStyle="1" w:styleId="Style11ptBorderSinglesolidlineAuto05ptLinewidth">
    <w:name w:val="Style 11 pt Border: : (Single solid line Auto  0.5 pt Line width)"/>
    <w:rsid w:val="00B36220"/>
    <w:rPr>
      <w:sz w:val="20"/>
      <w:bdr w:val="single" w:sz="4" w:space="0" w:color="auto" w:frame="1"/>
    </w:rPr>
  </w:style>
  <w:style w:type="character" w:customStyle="1" w:styleId="StyleUnderlineChar6CharCharCharCharCharCharCharChar11">
    <w:name w:val="Style Underline Char6 Char Char Char Char Char Char Char Char + 11 ..."/>
    <w:rsid w:val="00B36220"/>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B36220"/>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B36220"/>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B36220"/>
    <w:rPr>
      <w:sz w:val="20"/>
      <w:szCs w:val="24"/>
      <w:u w:val="single"/>
      <w:bdr w:val="single" w:sz="4" w:space="0" w:color="auto"/>
      <w:lang w:val="en-US" w:eastAsia="en-US" w:bidi="ar-SA"/>
    </w:rPr>
  </w:style>
  <w:style w:type="character" w:customStyle="1" w:styleId="StyleLatinGaramondUnderline">
    <w:name w:val="Style (Latin) Garamond Underline"/>
    <w:rsid w:val="00B36220"/>
    <w:rPr>
      <w:rFonts w:ascii="Times New Roman" w:hAnsi="Times New Roman"/>
      <w:sz w:val="20"/>
      <w:u w:val="single"/>
    </w:rPr>
  </w:style>
  <w:style w:type="character" w:customStyle="1" w:styleId="StyleLatinGaramond">
    <w:name w:val="Style (Latin) Garamond"/>
    <w:rsid w:val="00B36220"/>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B36220"/>
    <w:rPr>
      <w:rFonts w:ascii="Times" w:eastAsia="Times New Roman" w:hAnsi="Times" w:cs="Arial"/>
      <w:szCs w:val="28"/>
      <w:u w:val="single"/>
    </w:rPr>
  </w:style>
  <w:style w:type="character" w:customStyle="1" w:styleId="StyleUnunderlined10ptThickunderlineChar">
    <w:name w:val="Style Ununderlined + 10 pt Thick underline Char"/>
    <w:link w:val="StyleUnunderlined10ptThickunderline"/>
    <w:rsid w:val="00B36220"/>
    <w:rPr>
      <w:rFonts w:ascii="Times" w:eastAsia="Times New Roman" w:hAnsi="Times" w:cs="Arial"/>
      <w:szCs w:val="28"/>
      <w:u w:val="single"/>
    </w:rPr>
  </w:style>
  <w:style w:type="paragraph" w:customStyle="1" w:styleId="HeaderStyle">
    <w:name w:val="Header Style"/>
    <w:basedOn w:val="Normal"/>
    <w:rsid w:val="00B36220"/>
    <w:pPr>
      <w:jc w:val="center"/>
    </w:pPr>
    <w:rPr>
      <w:rFonts w:eastAsia="Times New Roman"/>
      <w:b/>
      <w:sz w:val="24"/>
      <w:szCs w:val="20"/>
      <w:u w:val="single"/>
    </w:rPr>
  </w:style>
  <w:style w:type="character" w:customStyle="1" w:styleId="CardChar21">
    <w:name w:val="Card Char2"/>
    <w:basedOn w:val="DefaultParagraphFont"/>
    <w:rsid w:val="00B36220"/>
    <w:rPr>
      <w:rFonts w:ascii="Times New Roman" w:eastAsia="Times New Roman" w:hAnsi="Times New Roman" w:cs="Times New Roman"/>
      <w:bCs/>
      <w:color w:val="000000"/>
      <w:sz w:val="20"/>
      <w:szCs w:val="20"/>
    </w:rPr>
  </w:style>
  <w:style w:type="character" w:customStyle="1" w:styleId="A17">
    <w:name w:val="A17"/>
    <w:rsid w:val="00B36220"/>
    <w:rPr>
      <w:rFonts w:cs="Baskerville"/>
      <w:color w:val="000000"/>
      <w:sz w:val="12"/>
      <w:szCs w:val="12"/>
    </w:rPr>
  </w:style>
  <w:style w:type="paragraph" w:customStyle="1" w:styleId="Pa19">
    <w:name w:val="Pa19"/>
    <w:basedOn w:val="Normal"/>
    <w:next w:val="Normal"/>
    <w:rsid w:val="00B36220"/>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B36220"/>
    <w:pPr>
      <w:autoSpaceDE w:val="0"/>
      <w:autoSpaceDN w:val="0"/>
      <w:adjustRightInd w:val="0"/>
      <w:spacing w:line="441" w:lineRule="atLeast"/>
    </w:pPr>
    <w:rPr>
      <w:rFonts w:ascii="Baskerville" w:eastAsia="Times New Roman" w:hAnsi="Baskerville"/>
      <w:sz w:val="24"/>
    </w:rPr>
  </w:style>
  <w:style w:type="character" w:customStyle="1" w:styleId="A14">
    <w:name w:val="A14"/>
    <w:rsid w:val="00B36220"/>
    <w:rPr>
      <w:rFonts w:ascii="Frutiger 45 Light" w:hAnsi="Frutiger 45 Light" w:cs="Frutiger 45 Light"/>
      <w:b/>
      <w:bCs/>
      <w:i/>
      <w:iCs/>
      <w:color w:val="000000"/>
      <w:sz w:val="36"/>
      <w:szCs w:val="36"/>
    </w:rPr>
  </w:style>
  <w:style w:type="character" w:customStyle="1" w:styleId="A20">
    <w:name w:val="A20"/>
    <w:rsid w:val="00B36220"/>
    <w:rPr>
      <w:rFonts w:cs="Baskerville"/>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B36220"/>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B36220"/>
    <w:rPr>
      <w:rFonts w:cs="Arial"/>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B36220"/>
    <w:rPr>
      <w:rFonts w:cs="Arial"/>
      <w:b/>
      <w:bCs/>
      <w:sz w:val="24"/>
      <w:szCs w:val="26"/>
      <w:lang w:val="en-US" w:eastAsia="en-US" w:bidi="ar-SA"/>
    </w:rPr>
  </w:style>
  <w:style w:type="character" w:customStyle="1" w:styleId="brief-smalltext0">
    <w:name w:val="brief-smalltext"/>
    <w:basedOn w:val="DefaultParagraphFont"/>
    <w:rsid w:val="00B36220"/>
  </w:style>
  <w:style w:type="paragraph" w:customStyle="1" w:styleId="Coverintroduction">
    <w:name w:val="Cover introduction"/>
    <w:basedOn w:val="Default"/>
    <w:next w:val="Default"/>
    <w:rsid w:val="00B36220"/>
    <w:rPr>
      <w:rFonts w:ascii="Arial" w:eastAsia="Times New Roman" w:hAnsi="Arial"/>
      <w:color w:val="auto"/>
    </w:rPr>
  </w:style>
  <w:style w:type="character" w:customStyle="1" w:styleId="style53">
    <w:name w:val="style5"/>
    <w:basedOn w:val="DefaultParagraphFont"/>
    <w:rsid w:val="00B36220"/>
  </w:style>
  <w:style w:type="character" w:customStyle="1" w:styleId="TagCharCharCharCharCharChar">
    <w:name w:val="Tag Char Char Char Char Char Char"/>
    <w:rsid w:val="00B36220"/>
    <w:rPr>
      <w:rFonts w:cs="Arial"/>
      <w:b/>
      <w:bCs/>
      <w:sz w:val="24"/>
      <w:szCs w:val="26"/>
      <w:lang w:val="en-US" w:eastAsia="en-US" w:bidi="ar-SA"/>
    </w:rPr>
  </w:style>
  <w:style w:type="character" w:customStyle="1" w:styleId="pmterms3">
    <w:name w:val="pmterms3"/>
    <w:basedOn w:val="DefaultParagraphFont"/>
    <w:rsid w:val="00B36220"/>
  </w:style>
  <w:style w:type="character" w:customStyle="1" w:styleId="interiorheadline">
    <w:name w:val="interiorheadline"/>
    <w:basedOn w:val="DefaultParagraphFont"/>
    <w:rsid w:val="00B36220"/>
  </w:style>
  <w:style w:type="character" w:customStyle="1" w:styleId="Heading31CharCharCharChar1">
    <w:name w:val="Heading 31 Char Char Char Char1"/>
    <w:rsid w:val="00B36220"/>
    <w:rPr>
      <w:rFonts w:cs="Arial"/>
      <w:b/>
      <w:bCs/>
      <w:sz w:val="24"/>
      <w:szCs w:val="26"/>
      <w:lang w:val="en-US" w:eastAsia="en-US" w:bidi="ar-SA"/>
    </w:rPr>
  </w:style>
  <w:style w:type="character" w:customStyle="1" w:styleId="Heading31CharCharChar">
    <w:name w:val="Heading 31 Char Char Char"/>
    <w:rsid w:val="00B36220"/>
    <w:rPr>
      <w:rFonts w:cs="Arial"/>
      <w:b/>
      <w:bCs/>
      <w:sz w:val="24"/>
      <w:szCs w:val="26"/>
      <w:lang w:val="en-US" w:eastAsia="en-US" w:bidi="ar-SA"/>
    </w:rPr>
  </w:style>
  <w:style w:type="paragraph" w:customStyle="1" w:styleId="UnderlineCharChar2CharCharCharChar">
    <w:name w:val="Underline Char Char2 Char Char Char Char"/>
    <w:basedOn w:val="Normal"/>
    <w:link w:val="UnderlineCharChar2CharCharCharCharChar"/>
    <w:rsid w:val="00B36220"/>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B36220"/>
    <w:rPr>
      <w:rFonts w:ascii="Calibri" w:eastAsia="MS Mincho" w:hAnsi="Calibri"/>
      <w:u w:val="single"/>
    </w:rPr>
  </w:style>
  <w:style w:type="paragraph" w:customStyle="1" w:styleId="BoldandUnderlineCharChar1Char">
    <w:name w:val="Bold and Underline Char Char1 Char"/>
    <w:basedOn w:val="Normal"/>
    <w:link w:val="BoldandUnderlineCharChar1CharChar"/>
    <w:rsid w:val="00B36220"/>
    <w:rPr>
      <w:rFonts w:eastAsia="MS Mincho"/>
      <w:b/>
      <w:u w:val="single"/>
    </w:rPr>
  </w:style>
  <w:style w:type="character" w:customStyle="1" w:styleId="BoldandUnderlineCharChar1CharChar">
    <w:name w:val="Bold and Underline Char Char1 Char Char"/>
    <w:basedOn w:val="DefaultParagraphFont"/>
    <w:link w:val="BoldandUnderlineCharChar1Char"/>
    <w:rsid w:val="00B36220"/>
    <w:rPr>
      <w:rFonts w:ascii="Calibri" w:eastAsia="MS Mincho" w:hAnsi="Calibri"/>
      <w:b/>
      <w:u w:val="single"/>
    </w:rPr>
  </w:style>
  <w:style w:type="character" w:customStyle="1" w:styleId="author-bio-box">
    <w:name w:val="author-bio-box"/>
    <w:basedOn w:val="DefaultParagraphFont"/>
    <w:rsid w:val="00B36220"/>
  </w:style>
  <w:style w:type="character" w:customStyle="1" w:styleId="CharCharCharCharChar">
    <w:name w:val="Char Char Char Char Char"/>
    <w:aliases w:val="Char Char Char Char,Char Char Char Char Char Char Char1,Heading 2 Char1 Char Char Char Char Char Char"/>
    <w:basedOn w:val="DefaultParagraphFont"/>
    <w:rsid w:val="00B36220"/>
    <w:rPr>
      <w:rFonts w:cs="Arial"/>
      <w:b/>
      <w:bCs/>
      <w:iCs/>
      <w:sz w:val="24"/>
      <w:szCs w:val="28"/>
      <w:lang w:val="en-US" w:eastAsia="en-US" w:bidi="ar-SA"/>
    </w:rPr>
  </w:style>
  <w:style w:type="character" w:customStyle="1" w:styleId="SmalltextChar">
    <w:name w:val="Small text Char"/>
    <w:aliases w:val="Quote1 Char1"/>
    <w:link w:val="Smalltext"/>
    <w:rsid w:val="00B36220"/>
    <w:rPr>
      <w:rFonts w:ascii="Calibri" w:eastAsia="Times New Roman" w:hAnsi="Calibri"/>
      <w:color w:val="000000"/>
    </w:rPr>
  </w:style>
  <w:style w:type="character" w:customStyle="1" w:styleId="SubtitleChar2">
    <w:name w:val="Subtitle Char2"/>
    <w:basedOn w:val="DefaultParagraphFont"/>
    <w:uiPriority w:val="11"/>
    <w:rsid w:val="00B36220"/>
    <w:rPr>
      <w:rFonts w:eastAsiaTheme="minorEastAsia"/>
      <w:color w:val="5A5A5A" w:themeColor="text1" w:themeTint="A5"/>
      <w:spacing w:val="15"/>
    </w:rPr>
  </w:style>
  <w:style w:type="paragraph" w:customStyle="1" w:styleId="blocktitle5">
    <w:name w:val="block title"/>
    <w:basedOn w:val="Normal"/>
    <w:autoRedefine/>
    <w:qFormat/>
    <w:rsid w:val="00B36220"/>
    <w:pPr>
      <w:spacing w:after="240"/>
      <w:jc w:val="center"/>
      <w:outlineLvl w:val="0"/>
    </w:pPr>
    <w:rPr>
      <w:rFonts w:eastAsia="Calibri"/>
      <w:b/>
      <w:caps/>
      <w:sz w:val="28"/>
      <w:szCs w:val="28"/>
      <w:lang w:val="es-ES"/>
    </w:rPr>
  </w:style>
  <w:style w:type="paragraph" w:customStyle="1" w:styleId="type">
    <w:name w:val="type"/>
    <w:basedOn w:val="Normal"/>
    <w:qFormat/>
    <w:rsid w:val="00B36220"/>
    <w:pPr>
      <w:spacing w:before="100" w:beforeAutospacing="1" w:after="100" w:afterAutospacing="1"/>
    </w:pPr>
    <w:rPr>
      <w:rFonts w:eastAsia="Times New Roman"/>
    </w:rPr>
  </w:style>
  <w:style w:type="character" w:customStyle="1" w:styleId="abodyblack3">
    <w:name w:val="abodyblack3"/>
    <w:basedOn w:val="DefaultParagraphFont"/>
    <w:rsid w:val="00B36220"/>
  </w:style>
  <w:style w:type="character" w:customStyle="1" w:styleId="cit-first-element">
    <w:name w:val="cit-first-element"/>
    <w:basedOn w:val="DefaultParagraphFont"/>
    <w:rsid w:val="00B36220"/>
  </w:style>
  <w:style w:type="character" w:customStyle="1" w:styleId="StyleThickunderline1">
    <w:name w:val="Style Thick underline1"/>
    <w:basedOn w:val="DefaultParagraphFont"/>
    <w:rsid w:val="00B36220"/>
    <w:rPr>
      <w:u w:val="single"/>
    </w:rPr>
  </w:style>
  <w:style w:type="character" w:customStyle="1" w:styleId="UnderlineChar5">
    <w:name w:val="UnderlineChar"/>
    <w:rsid w:val="00B36220"/>
    <w:rPr>
      <w:sz w:val="24"/>
      <w:u w:val="single"/>
      <w:shd w:val="clear" w:color="auto" w:fill="auto"/>
    </w:rPr>
  </w:style>
  <w:style w:type="paragraph" w:customStyle="1" w:styleId="Tag21">
    <w:name w:val="Tag21"/>
    <w:basedOn w:val="Normal"/>
    <w:qFormat/>
    <w:rsid w:val="00B36220"/>
    <w:rPr>
      <w:rFonts w:ascii="Arial" w:eastAsia="Times New Roman" w:hAnsi="Arial" w:cs="Arial"/>
      <w:b/>
      <w:sz w:val="24"/>
    </w:rPr>
  </w:style>
  <w:style w:type="character" w:customStyle="1" w:styleId="Bodytext10NotItalic">
    <w:name w:val="Body text (10) + Not Italic"/>
    <w:basedOn w:val="Bodytext100"/>
    <w:uiPriority w:val="99"/>
    <w:rsid w:val="00B36220"/>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B36220"/>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B36220"/>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B36220"/>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B36220"/>
    <w:rPr>
      <w:rFonts w:ascii="Times New Roman" w:hAnsi="Times New Roman" w:cs="Times New Roman"/>
      <w:b/>
      <w:bCs/>
      <w:sz w:val="20"/>
      <w:szCs w:val="20"/>
      <w:shd w:val="clear" w:color="auto" w:fill="FFFFFF"/>
    </w:rPr>
  </w:style>
  <w:style w:type="character" w:customStyle="1" w:styleId="Bodytext105">
    <w:name w:val="Body text (10)5"/>
    <w:basedOn w:val="Bodytext100"/>
    <w:uiPriority w:val="99"/>
    <w:rsid w:val="00B36220"/>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B36220"/>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B36220"/>
    <w:rPr>
      <w:rFonts w:ascii="Times New Roman" w:hAnsi="Times New Roman" w:cs="Times New Roman"/>
      <w:b/>
      <w:bCs/>
      <w:sz w:val="20"/>
      <w:szCs w:val="20"/>
      <w:shd w:val="clear" w:color="auto" w:fill="FFFFFF"/>
    </w:rPr>
  </w:style>
  <w:style w:type="paragraph" w:customStyle="1" w:styleId="Bodytext101">
    <w:name w:val="Body text (10)1"/>
    <w:basedOn w:val="Normal"/>
    <w:link w:val="Bodytext100"/>
    <w:uiPriority w:val="99"/>
    <w:rsid w:val="00B36220"/>
    <w:pPr>
      <w:shd w:val="clear" w:color="auto" w:fill="FFFFFF"/>
      <w:spacing w:before="240" w:after="240" w:line="240" w:lineRule="atLeast"/>
      <w:ind w:hanging="360"/>
      <w:jc w:val="both"/>
    </w:pPr>
    <w:rPr>
      <w:rFonts w:asciiTheme="minorHAnsi" w:hAnsiTheme="minorHAnsi"/>
    </w:rPr>
  </w:style>
  <w:style w:type="paragraph" w:customStyle="1" w:styleId="Tablecaption31">
    <w:name w:val="Table caption (3)1"/>
    <w:basedOn w:val="Normal"/>
    <w:link w:val="Tablecaption3"/>
    <w:uiPriority w:val="99"/>
    <w:rsid w:val="00B36220"/>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rsid w:val="00B36220"/>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rsid w:val="00B36220"/>
    <w:pPr>
      <w:shd w:val="clear" w:color="auto" w:fill="FFFFFF"/>
      <w:spacing w:line="269" w:lineRule="exact"/>
    </w:pPr>
    <w:rPr>
      <w:rFonts w:ascii="Times New Roman" w:hAnsi="Times New Roman" w:cs="Times New Roman"/>
      <w:b/>
      <w:bCs/>
      <w:sz w:val="20"/>
      <w:szCs w:val="20"/>
    </w:rPr>
  </w:style>
  <w:style w:type="character" w:customStyle="1" w:styleId="debatenormal0">
    <w:name w:val="debatenormal"/>
    <w:rsid w:val="00B36220"/>
  </w:style>
  <w:style w:type="paragraph" w:customStyle="1" w:styleId="leader">
    <w:name w:val="leader"/>
    <w:basedOn w:val="Normal"/>
    <w:rsid w:val="00B36220"/>
    <w:pPr>
      <w:spacing w:before="100" w:beforeAutospacing="1" w:after="100" w:afterAutospacing="1"/>
    </w:pPr>
    <w:rPr>
      <w:rFonts w:eastAsia="Times New Roman"/>
      <w:sz w:val="24"/>
    </w:rPr>
  </w:style>
  <w:style w:type="character" w:customStyle="1" w:styleId="m-3509721146805615350gmail-styleunderline">
    <w:name w:val="m_-3509721146805615350gmail-styleunderline"/>
    <w:basedOn w:val="DefaultParagraphFont"/>
    <w:rsid w:val="00B36220"/>
  </w:style>
  <w:style w:type="character" w:customStyle="1" w:styleId="m5776082503052064917gmail-style13ptbold">
    <w:name w:val="m_5776082503052064917gmail-style13ptbold"/>
    <w:basedOn w:val="DefaultParagraphFont"/>
    <w:rsid w:val="00B36220"/>
  </w:style>
  <w:style w:type="character" w:customStyle="1" w:styleId="m5776082503052064917gmail-styleunderline">
    <w:name w:val="m_5776082503052064917gmail-styleunderline"/>
    <w:basedOn w:val="DefaultParagraphFont"/>
    <w:rsid w:val="00B36220"/>
  </w:style>
  <w:style w:type="paragraph" w:customStyle="1" w:styleId="DateTime0">
    <w:name w:val="DateTime"/>
    <w:basedOn w:val="Normal"/>
    <w:link w:val="DateTimeChar"/>
    <w:autoRedefine/>
    <w:uiPriority w:val="4"/>
    <w:qFormat/>
    <w:rsid w:val="00B36220"/>
    <w:rPr>
      <w:rFonts w:ascii="Arial" w:hAnsi="Arial" w:cs="Arial"/>
    </w:rPr>
  </w:style>
  <w:style w:type="character" w:customStyle="1" w:styleId="DateTimeChar">
    <w:name w:val="DateTime Char"/>
    <w:basedOn w:val="DefaultParagraphFont"/>
    <w:link w:val="DateTime0"/>
    <w:uiPriority w:val="4"/>
    <w:rsid w:val="00B36220"/>
    <w:rPr>
      <w:rFonts w:ascii="Arial" w:hAnsi="Arial" w:cs="Arial"/>
    </w:rPr>
  </w:style>
  <w:style w:type="paragraph" w:customStyle="1" w:styleId="Lecture">
    <w:name w:val="Lecture"/>
    <w:next w:val="BodyText"/>
    <w:link w:val="LectureChar"/>
    <w:autoRedefine/>
    <w:uiPriority w:val="4"/>
    <w:qFormat/>
    <w:rsid w:val="00B36220"/>
    <w:pPr>
      <w:spacing w:after="0"/>
      <w:outlineLvl w:val="5"/>
    </w:pPr>
    <w:rPr>
      <w:rFonts w:ascii="Arial" w:hAnsi="Arial" w:cs="Arial"/>
      <w:spacing w:val="-10"/>
      <w:sz w:val="16"/>
    </w:rPr>
  </w:style>
  <w:style w:type="character" w:customStyle="1" w:styleId="LectureChar">
    <w:name w:val="Lecture Char"/>
    <w:basedOn w:val="DateTimeChar"/>
    <w:link w:val="Lecture"/>
    <w:uiPriority w:val="4"/>
    <w:rsid w:val="00B36220"/>
    <w:rPr>
      <w:rFonts w:ascii="Arial" w:hAnsi="Arial" w:cs="Arial"/>
      <w:spacing w:val="-10"/>
      <w:sz w:val="16"/>
    </w:rPr>
  </w:style>
  <w:style w:type="paragraph" w:customStyle="1" w:styleId="BreakTag">
    <w:name w:val="Break Tag"/>
    <w:basedOn w:val="Normal"/>
    <w:autoRedefine/>
    <w:uiPriority w:val="4"/>
    <w:qFormat/>
    <w:rsid w:val="00B36220"/>
    <w:pPr>
      <w:spacing w:before="240"/>
    </w:pPr>
    <w:rPr>
      <w:rFonts w:ascii="Arial" w:hAnsi="Arial" w:cs="Arial"/>
      <w:b/>
    </w:rPr>
  </w:style>
  <w:style w:type="paragraph" w:customStyle="1" w:styleId="BreakBlock">
    <w:name w:val="Break Block"/>
    <w:basedOn w:val="Normal"/>
    <w:link w:val="BreakBlockChar"/>
    <w:autoRedefine/>
    <w:qFormat/>
    <w:rsid w:val="00B36220"/>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B36220"/>
    <w:rPr>
      <w:rFonts w:ascii="Arial Bold" w:hAnsi="Arial Bold" w:cs="Arial"/>
      <w:b/>
      <w:caps/>
      <w:sz w:val="32"/>
      <w:u w:val="single"/>
    </w:rPr>
  </w:style>
  <w:style w:type="paragraph" w:customStyle="1" w:styleId="BoldandUnderlineChar2CharChar">
    <w:name w:val="Bold and Underline Char2 Char Char"/>
    <w:basedOn w:val="Normal"/>
    <w:link w:val="BoldandUnderlineChar2CharCharChar"/>
    <w:qFormat/>
    <w:rsid w:val="00B36220"/>
    <w:rPr>
      <w:rFonts w:asciiTheme="minorHAnsi" w:hAnsiTheme="minorHAnsi"/>
      <w:b/>
      <w:u w:val="single"/>
    </w:rPr>
  </w:style>
  <w:style w:type="character" w:customStyle="1" w:styleId="Reduce8ptCharChar">
    <w:name w:val="Reduce 8pt Char Char"/>
    <w:basedOn w:val="DefaultParagraphFont"/>
    <w:link w:val="Reduce8pt"/>
    <w:rsid w:val="00B36220"/>
    <w:rPr>
      <w:sz w:val="16"/>
    </w:rPr>
  </w:style>
  <w:style w:type="paragraph" w:customStyle="1" w:styleId="Reduce8pt">
    <w:name w:val="Reduce 8pt"/>
    <w:basedOn w:val="Normal"/>
    <w:link w:val="Reduce8ptCharChar"/>
    <w:qFormat/>
    <w:rsid w:val="00B36220"/>
    <w:pPr>
      <w:autoSpaceDE w:val="0"/>
      <w:autoSpaceDN w:val="0"/>
      <w:adjustRightInd w:val="0"/>
      <w:jc w:val="both"/>
    </w:pPr>
    <w:rPr>
      <w:rFonts w:asciiTheme="minorHAnsi" w:hAnsiTheme="minorHAnsi"/>
      <w:sz w:val="16"/>
    </w:rPr>
  </w:style>
  <w:style w:type="character" w:customStyle="1" w:styleId="Mention11">
    <w:name w:val="Mention11"/>
    <w:basedOn w:val="DefaultParagraphFont"/>
    <w:uiPriority w:val="99"/>
    <w:semiHidden/>
    <w:unhideWhenUsed/>
    <w:rsid w:val="00B36220"/>
    <w:rPr>
      <w:color w:val="2B579A"/>
      <w:shd w:val="clear" w:color="auto" w:fill="E6E6E6"/>
    </w:rPr>
  </w:style>
  <w:style w:type="character" w:customStyle="1" w:styleId="m6370699461968006786gmail-styleunderline">
    <w:name w:val="m_6370699461968006786gmail-styleunderline"/>
    <w:basedOn w:val="DefaultParagraphFont"/>
    <w:rsid w:val="00B36220"/>
  </w:style>
  <w:style w:type="character" w:customStyle="1" w:styleId="Mention2">
    <w:name w:val="Mention2"/>
    <w:basedOn w:val="DefaultParagraphFont"/>
    <w:uiPriority w:val="99"/>
    <w:semiHidden/>
    <w:unhideWhenUsed/>
    <w:rsid w:val="00B36220"/>
    <w:rPr>
      <w:color w:val="2B579A"/>
      <w:shd w:val="clear" w:color="auto" w:fill="E6E6E6"/>
    </w:rPr>
  </w:style>
  <w:style w:type="paragraph" w:customStyle="1" w:styleId="FlashTag">
    <w:name w:val="FlashTag"/>
    <w:basedOn w:val="Normal"/>
    <w:link w:val="FlashTagChar"/>
    <w:autoRedefine/>
    <w:uiPriority w:val="4"/>
    <w:qFormat/>
    <w:rsid w:val="00B36220"/>
    <w:rPr>
      <w:rFonts w:asciiTheme="majorHAnsi" w:hAnsiTheme="majorHAnsi" w:cs="Arial"/>
      <w:b/>
      <w:sz w:val="28"/>
    </w:rPr>
  </w:style>
  <w:style w:type="character" w:customStyle="1" w:styleId="FlashTagChar">
    <w:name w:val="FlashTag Char"/>
    <w:basedOn w:val="DefaultParagraphFont"/>
    <w:link w:val="FlashTag"/>
    <w:uiPriority w:val="4"/>
    <w:rsid w:val="00B36220"/>
    <w:rPr>
      <w:rFonts w:asciiTheme="majorHAnsi" w:hAnsiTheme="majorHAnsi" w:cs="Arial"/>
      <w:b/>
      <w:sz w:val="28"/>
    </w:rPr>
  </w:style>
  <w:style w:type="paragraph" w:customStyle="1" w:styleId="Warrant">
    <w:name w:val="Warrant"/>
    <w:autoRedefine/>
    <w:uiPriority w:val="4"/>
    <w:qFormat/>
    <w:rsid w:val="00B36220"/>
    <w:pPr>
      <w:ind w:left="720"/>
    </w:pPr>
    <w:rPr>
      <w:rFonts w:ascii="Calibri" w:hAnsi="Calibri" w:cs="Arial"/>
    </w:rPr>
  </w:style>
  <w:style w:type="character" w:customStyle="1" w:styleId="m-8793234324905335251gmail-style13ptbold">
    <w:name w:val="m_-8793234324905335251gmail-style13ptbold"/>
    <w:basedOn w:val="DefaultParagraphFont"/>
    <w:rsid w:val="00B36220"/>
  </w:style>
  <w:style w:type="character" w:customStyle="1" w:styleId="m3965771245576658108gmail-styleunderline">
    <w:name w:val="m_3965771245576658108gmail-styleunderline"/>
    <w:basedOn w:val="DefaultParagraphFont"/>
    <w:rsid w:val="00B36220"/>
  </w:style>
  <w:style w:type="character" w:customStyle="1" w:styleId="BodytextItalic">
    <w:name w:val="Body text + Italic"/>
    <w:aliases w:val="Body text + CordiaUPC,12 pt,Body text + 9 pt"/>
    <w:uiPriority w:val="99"/>
    <w:rsid w:val="00B36220"/>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B36220"/>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numbering" w:customStyle="1" w:styleId="NoList111111">
    <w:name w:val="No List111111"/>
    <w:next w:val="NoList"/>
    <w:uiPriority w:val="99"/>
    <w:semiHidden/>
    <w:unhideWhenUsed/>
    <w:rsid w:val="00B36220"/>
  </w:style>
  <w:style w:type="numbering" w:customStyle="1" w:styleId="NoList1111111">
    <w:name w:val="No List1111111"/>
    <w:next w:val="NoList"/>
    <w:uiPriority w:val="99"/>
    <w:semiHidden/>
    <w:unhideWhenUsed/>
    <w:rsid w:val="00B36220"/>
  </w:style>
  <w:style w:type="numbering" w:customStyle="1" w:styleId="NoList11111111">
    <w:name w:val="No List11111111"/>
    <w:next w:val="NoList"/>
    <w:uiPriority w:val="99"/>
    <w:semiHidden/>
    <w:unhideWhenUsed/>
    <w:rsid w:val="00B36220"/>
  </w:style>
  <w:style w:type="numbering" w:customStyle="1" w:styleId="NoList111111111">
    <w:name w:val="No List111111111"/>
    <w:next w:val="NoList"/>
    <w:uiPriority w:val="99"/>
    <w:semiHidden/>
    <w:unhideWhenUsed/>
    <w:rsid w:val="00B36220"/>
  </w:style>
  <w:style w:type="numbering" w:customStyle="1" w:styleId="NoList1111111111">
    <w:name w:val="No List1111111111"/>
    <w:next w:val="NoList"/>
    <w:uiPriority w:val="99"/>
    <w:semiHidden/>
    <w:unhideWhenUsed/>
    <w:rsid w:val="00B36220"/>
  </w:style>
  <w:style w:type="numbering" w:customStyle="1" w:styleId="NoList11111111111">
    <w:name w:val="No List11111111111"/>
    <w:next w:val="NoList"/>
    <w:uiPriority w:val="99"/>
    <w:semiHidden/>
    <w:unhideWhenUsed/>
    <w:rsid w:val="00B36220"/>
  </w:style>
  <w:style w:type="numbering" w:customStyle="1" w:styleId="NoList111111111111">
    <w:name w:val="No List111111111111"/>
    <w:next w:val="NoList"/>
    <w:uiPriority w:val="99"/>
    <w:semiHidden/>
    <w:unhideWhenUsed/>
    <w:rsid w:val="00B36220"/>
  </w:style>
  <w:style w:type="numbering" w:customStyle="1" w:styleId="NoList1111111111111">
    <w:name w:val="No List1111111111111"/>
    <w:next w:val="NoList"/>
    <w:uiPriority w:val="99"/>
    <w:semiHidden/>
    <w:unhideWhenUsed/>
    <w:rsid w:val="00B36220"/>
  </w:style>
  <w:style w:type="numbering" w:customStyle="1" w:styleId="NoList11111111111111">
    <w:name w:val="No List11111111111111"/>
    <w:next w:val="NoList"/>
    <w:uiPriority w:val="99"/>
    <w:semiHidden/>
    <w:unhideWhenUsed/>
    <w:rsid w:val="00B36220"/>
  </w:style>
  <w:style w:type="numbering" w:customStyle="1" w:styleId="NoList111111111111111">
    <w:name w:val="No List111111111111111"/>
    <w:next w:val="NoList"/>
    <w:uiPriority w:val="99"/>
    <w:semiHidden/>
    <w:unhideWhenUsed/>
    <w:rsid w:val="00B36220"/>
  </w:style>
  <w:style w:type="numbering" w:customStyle="1" w:styleId="NoList1111111111111111">
    <w:name w:val="No List1111111111111111"/>
    <w:next w:val="NoList"/>
    <w:uiPriority w:val="99"/>
    <w:semiHidden/>
    <w:unhideWhenUsed/>
    <w:rsid w:val="00B36220"/>
  </w:style>
  <w:style w:type="numbering" w:customStyle="1" w:styleId="NoList11111111111111111">
    <w:name w:val="No List11111111111111111"/>
    <w:next w:val="NoList"/>
    <w:uiPriority w:val="99"/>
    <w:semiHidden/>
    <w:unhideWhenUsed/>
    <w:rsid w:val="00B36220"/>
  </w:style>
  <w:style w:type="character" w:customStyle="1" w:styleId="FontStyle220">
    <w:name w:val="Font Style220"/>
    <w:basedOn w:val="DefaultParagraphFont"/>
    <w:uiPriority w:val="99"/>
    <w:rsid w:val="00B36220"/>
    <w:rPr>
      <w:rFonts w:ascii="Candara" w:hAnsi="Candara" w:cs="Candara" w:hint="default"/>
      <w:i/>
      <w:iCs/>
      <w:sz w:val="18"/>
      <w:szCs w:val="18"/>
    </w:rPr>
  </w:style>
  <w:style w:type="character" w:customStyle="1" w:styleId="FontStyle290">
    <w:name w:val="Font Style290"/>
    <w:basedOn w:val="DefaultParagraphFont"/>
    <w:uiPriority w:val="99"/>
    <w:rsid w:val="00B36220"/>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B36220"/>
    <w:rPr>
      <w:rFonts w:ascii="Arial" w:hAnsi="Arial" w:cs="Arial"/>
      <w:b/>
      <w:bCs/>
      <w:sz w:val="16"/>
      <w:szCs w:val="16"/>
    </w:rPr>
  </w:style>
  <w:style w:type="character" w:customStyle="1" w:styleId="m-5498913268213319940gmail-styleunderline">
    <w:name w:val="m_-5498913268213319940gmail-styleunderline"/>
    <w:basedOn w:val="DefaultParagraphFont"/>
    <w:rsid w:val="00B36220"/>
  </w:style>
  <w:style w:type="paragraph" w:customStyle="1" w:styleId="speakable">
    <w:name w:val="speakable"/>
    <w:basedOn w:val="Normal"/>
    <w:uiPriority w:val="99"/>
    <w:qFormat/>
    <w:rsid w:val="00B36220"/>
    <w:pPr>
      <w:spacing w:before="100" w:beforeAutospacing="1" w:after="100" w:afterAutospacing="1"/>
    </w:pPr>
    <w:rPr>
      <w:rFonts w:eastAsia="Times New Roman"/>
      <w:sz w:val="24"/>
    </w:rPr>
  </w:style>
  <w:style w:type="character" w:customStyle="1" w:styleId="overlay">
    <w:name w:val="overlay"/>
    <w:basedOn w:val="DefaultParagraphFont"/>
    <w:rsid w:val="00B36220"/>
  </w:style>
  <w:style w:type="paragraph" w:customStyle="1" w:styleId="g-body">
    <w:name w:val="g-body"/>
    <w:basedOn w:val="Normal"/>
    <w:uiPriority w:val="99"/>
    <w:qFormat/>
    <w:rsid w:val="00B36220"/>
    <w:pPr>
      <w:spacing w:before="100" w:beforeAutospacing="1" w:after="100" w:afterAutospacing="1"/>
    </w:pPr>
    <w:rPr>
      <w:rFonts w:eastAsia="Times New Roman"/>
      <w:sz w:val="24"/>
    </w:rPr>
  </w:style>
  <w:style w:type="paragraph" w:customStyle="1" w:styleId="g-pstyle0">
    <w:name w:val="g-pstyle0"/>
    <w:basedOn w:val="Normal"/>
    <w:uiPriority w:val="99"/>
    <w:qFormat/>
    <w:rsid w:val="00B36220"/>
    <w:pPr>
      <w:spacing w:before="100" w:beforeAutospacing="1" w:after="100" w:afterAutospacing="1"/>
    </w:pPr>
    <w:rPr>
      <w:rFonts w:eastAsia="Times New Roman"/>
      <w:sz w:val="24"/>
    </w:rPr>
  </w:style>
  <w:style w:type="paragraph" w:customStyle="1" w:styleId="g-pstyle1">
    <w:name w:val="g-pstyle1"/>
    <w:basedOn w:val="Normal"/>
    <w:uiPriority w:val="99"/>
    <w:qFormat/>
    <w:rsid w:val="00B36220"/>
    <w:pPr>
      <w:spacing w:before="100" w:beforeAutospacing="1" w:after="100" w:afterAutospacing="1"/>
    </w:pPr>
    <w:rPr>
      <w:rFonts w:eastAsia="Times New Roman"/>
      <w:sz w:val="24"/>
    </w:rPr>
  </w:style>
  <w:style w:type="paragraph" w:customStyle="1" w:styleId="g-asset-hed">
    <w:name w:val="g-asset-hed"/>
    <w:basedOn w:val="Normal"/>
    <w:uiPriority w:val="99"/>
    <w:qFormat/>
    <w:rsid w:val="00B36220"/>
    <w:pPr>
      <w:spacing w:before="100" w:beforeAutospacing="1" w:after="100" w:afterAutospacing="1"/>
    </w:pPr>
    <w:rPr>
      <w:rFonts w:eastAsia="Times New Roman"/>
      <w:sz w:val="24"/>
    </w:rPr>
  </w:style>
  <w:style w:type="paragraph" w:customStyle="1" w:styleId="js-tweet-text">
    <w:name w:val="js-tweet-text"/>
    <w:basedOn w:val="Normal"/>
    <w:uiPriority w:val="99"/>
    <w:qFormat/>
    <w:rsid w:val="00B36220"/>
    <w:pPr>
      <w:spacing w:before="100" w:beforeAutospacing="1" w:after="100" w:afterAutospacing="1"/>
    </w:pPr>
    <w:rPr>
      <w:rFonts w:ascii="Arial" w:hAnsi="Arial" w:cs="Arial"/>
      <w:sz w:val="24"/>
    </w:rPr>
  </w:style>
  <w:style w:type="paragraph" w:customStyle="1" w:styleId="style41">
    <w:name w:val="style4"/>
    <w:basedOn w:val="Normal"/>
    <w:uiPriority w:val="99"/>
    <w:qFormat/>
    <w:rsid w:val="00B36220"/>
    <w:pPr>
      <w:spacing w:before="100" w:beforeAutospacing="1" w:after="100" w:afterAutospacing="1"/>
    </w:pPr>
    <w:rPr>
      <w:rFonts w:cs="Arial"/>
      <w:sz w:val="24"/>
    </w:rPr>
  </w:style>
  <w:style w:type="paragraph" w:customStyle="1" w:styleId="speech">
    <w:name w:val="speech"/>
    <w:basedOn w:val="Normal"/>
    <w:uiPriority w:val="99"/>
    <w:qFormat/>
    <w:rsid w:val="00B36220"/>
    <w:pPr>
      <w:spacing w:before="100" w:beforeAutospacing="1" w:after="100" w:afterAutospacing="1"/>
    </w:pPr>
    <w:rPr>
      <w:rFonts w:cs="Arial"/>
      <w:sz w:val="24"/>
    </w:rPr>
  </w:style>
  <w:style w:type="character" w:customStyle="1" w:styleId="adtext0">
    <w:name w:val="adtext"/>
    <w:basedOn w:val="DefaultParagraphFont"/>
    <w:rsid w:val="00B36220"/>
  </w:style>
  <w:style w:type="character" w:customStyle="1" w:styleId="qu730rj69h">
    <w:name w:val="qu730rj69h"/>
    <w:basedOn w:val="DefaultParagraphFont"/>
    <w:rsid w:val="00B36220"/>
  </w:style>
  <w:style w:type="paragraph" w:customStyle="1" w:styleId="optext">
    <w:name w:val="optext"/>
    <w:basedOn w:val="Normal"/>
    <w:uiPriority w:val="99"/>
    <w:qFormat/>
    <w:rsid w:val="00B36220"/>
    <w:pPr>
      <w:spacing w:before="100" w:beforeAutospacing="1" w:after="100" w:afterAutospacing="1"/>
    </w:pPr>
    <w:rPr>
      <w:rFonts w:cs="Arial"/>
      <w:sz w:val="24"/>
    </w:rPr>
  </w:style>
  <w:style w:type="character" w:customStyle="1" w:styleId="lmy74qr12z">
    <w:name w:val="lmy74qr12z"/>
    <w:basedOn w:val="DefaultParagraphFont"/>
    <w:rsid w:val="00B36220"/>
  </w:style>
  <w:style w:type="character" w:customStyle="1" w:styleId="icr880">
    <w:name w:val="icr880"/>
    <w:basedOn w:val="DefaultParagraphFont"/>
    <w:rsid w:val="00B36220"/>
  </w:style>
  <w:style w:type="character" w:customStyle="1" w:styleId="hx23q54">
    <w:name w:val="hx23q54"/>
    <w:basedOn w:val="DefaultParagraphFont"/>
    <w:rsid w:val="00B36220"/>
  </w:style>
  <w:style w:type="character" w:customStyle="1" w:styleId="m-5348258726587825636gmail-style13ptbold">
    <w:name w:val="m_-5348258726587825636gmail-style13ptbold"/>
    <w:basedOn w:val="DefaultParagraphFont"/>
    <w:rsid w:val="00B36220"/>
  </w:style>
  <w:style w:type="character" w:customStyle="1" w:styleId="m-5348258726587825636gmail-styleunderline">
    <w:name w:val="m_-5348258726587825636gmail-styleunderline"/>
    <w:basedOn w:val="DefaultParagraphFont"/>
    <w:rsid w:val="00B36220"/>
  </w:style>
  <w:style w:type="paragraph" w:customStyle="1" w:styleId="useless">
    <w:name w:val="useless"/>
    <w:basedOn w:val="Normal"/>
    <w:uiPriority w:val="99"/>
    <w:qFormat/>
    <w:rsid w:val="00B36220"/>
    <w:rPr>
      <w:rFonts w:eastAsia="Times New Roman" w:cs="Arial"/>
      <w:sz w:val="12"/>
    </w:rPr>
  </w:style>
  <w:style w:type="character" w:customStyle="1" w:styleId="ALLCAPSChar">
    <w:name w:val="ALL CAPS Char"/>
    <w:basedOn w:val="DefaultParagraphFont"/>
    <w:link w:val="ALLCAPS"/>
    <w:rsid w:val="00B36220"/>
    <w:rPr>
      <w:rFonts w:ascii="Calibri" w:eastAsia="Times New Roman" w:hAnsi="Calibri"/>
      <w:b/>
      <w:caps/>
      <w:szCs w:val="20"/>
    </w:rPr>
  </w:style>
  <w:style w:type="paragraph" w:customStyle="1" w:styleId="TagCharCharCharCharCharCharChar0">
    <w:name w:val="Tag Char Char Char Char Char Char Char"/>
    <w:basedOn w:val="Normal"/>
    <w:link w:val="TagCharCharCharCharCharCharCharChar"/>
    <w:qFormat/>
    <w:rsid w:val="00B36220"/>
    <w:rPr>
      <w:rFonts w:eastAsia="Times New Roman" w:cs="Arial"/>
      <w:b/>
      <w:sz w:val="24"/>
    </w:rPr>
  </w:style>
  <w:style w:type="character" w:customStyle="1" w:styleId="TagCharCharCharCharCharCharCharChar">
    <w:name w:val="Tag Char Char Char Char Char Char Char Char"/>
    <w:basedOn w:val="DefaultParagraphFont"/>
    <w:link w:val="TagCharCharCharCharCharCharChar0"/>
    <w:rsid w:val="00B36220"/>
    <w:rPr>
      <w:rFonts w:ascii="Calibri" w:eastAsia="Times New Roman" w:hAnsi="Calibri" w:cs="Arial"/>
      <w:b/>
      <w:sz w:val="24"/>
    </w:rPr>
  </w:style>
  <w:style w:type="character" w:customStyle="1" w:styleId="m489902567989944824gmail-style13ptbold">
    <w:name w:val="m_489902567989944824gmail-style13ptbold"/>
    <w:basedOn w:val="DefaultParagraphFont"/>
    <w:rsid w:val="00B36220"/>
  </w:style>
  <w:style w:type="character" w:customStyle="1" w:styleId="m489902567989944824gmail-styleunderline">
    <w:name w:val="m_489902567989944824gmail-styleunderline"/>
    <w:basedOn w:val="DefaultParagraphFont"/>
    <w:rsid w:val="00B36220"/>
  </w:style>
  <w:style w:type="character" w:customStyle="1" w:styleId="Mention3">
    <w:name w:val="Mention3"/>
    <w:basedOn w:val="DefaultParagraphFont"/>
    <w:uiPriority w:val="99"/>
    <w:semiHidden/>
    <w:unhideWhenUsed/>
    <w:rsid w:val="00B36220"/>
    <w:rPr>
      <w:color w:val="2B579A"/>
      <w:shd w:val="clear" w:color="auto" w:fill="E6E6E6"/>
    </w:rPr>
  </w:style>
  <w:style w:type="character" w:customStyle="1" w:styleId="m-5251091010484660064gmail-style13ptbold">
    <w:name w:val="m_-5251091010484660064gmail-style13ptbold"/>
    <w:basedOn w:val="DefaultParagraphFont"/>
    <w:rsid w:val="00B36220"/>
  </w:style>
  <w:style w:type="character" w:customStyle="1" w:styleId="m-5251091010484660064gmail-styleunderline">
    <w:name w:val="m_-5251091010484660064gmail-styleunderline"/>
    <w:basedOn w:val="DefaultParagraphFont"/>
    <w:rsid w:val="00B36220"/>
  </w:style>
  <w:style w:type="character" w:customStyle="1" w:styleId="tablecaption1">
    <w:name w:val="tablecaption"/>
    <w:basedOn w:val="DefaultParagraphFont"/>
    <w:rsid w:val="00B36220"/>
  </w:style>
  <w:style w:type="character" w:customStyle="1" w:styleId="StyleLatinHelvetica105ptBlack">
    <w:name w:val="Style (Latin) Helvetica 10.5 pt Black"/>
    <w:basedOn w:val="DefaultParagraphFont"/>
    <w:rsid w:val="00B36220"/>
    <w:rPr>
      <w:rFonts w:ascii="Times New Roman" w:hAnsi="Times New Roman"/>
      <w:color w:val="000000"/>
      <w:sz w:val="21"/>
    </w:rPr>
  </w:style>
  <w:style w:type="character" w:customStyle="1" w:styleId="m-413333960618644972gmail-style13ptbold">
    <w:name w:val="m_-413333960618644972gmail-style13ptbold"/>
    <w:basedOn w:val="DefaultParagraphFont"/>
    <w:rsid w:val="00B36220"/>
  </w:style>
  <w:style w:type="character" w:customStyle="1" w:styleId="m-413333960618644972gmail-styleunderline">
    <w:name w:val="m_-413333960618644972gmail-styleunderline"/>
    <w:basedOn w:val="DefaultParagraphFont"/>
    <w:rsid w:val="00B36220"/>
  </w:style>
  <w:style w:type="character" w:customStyle="1" w:styleId="m8314098763611656848gmail-stylestylebold12pt">
    <w:name w:val="m_8314098763611656848gmail-stylestylebold12pt"/>
    <w:basedOn w:val="DefaultParagraphFont"/>
    <w:rsid w:val="00B36220"/>
  </w:style>
  <w:style w:type="character" w:customStyle="1" w:styleId="m8314098763611656848gmail-styleboldunderline">
    <w:name w:val="m_8314098763611656848gmail-styleboldunderline"/>
    <w:basedOn w:val="DefaultParagraphFont"/>
    <w:rsid w:val="00B36220"/>
  </w:style>
  <w:style w:type="character" w:customStyle="1" w:styleId="tChar">
    <w:name w:val="t Char"/>
    <w:rsid w:val="00B36220"/>
    <w:rPr>
      <w:rFonts w:ascii="Georgia" w:eastAsia="Times New Roman" w:hAnsi="Georgia" w:cs="Calibri"/>
      <w:b/>
      <w:lang w:val="x-none" w:eastAsia="x-none"/>
    </w:rPr>
  </w:style>
  <w:style w:type="character" w:customStyle="1" w:styleId="Mention4">
    <w:name w:val="Mention4"/>
    <w:basedOn w:val="DefaultParagraphFont"/>
    <w:uiPriority w:val="99"/>
    <w:semiHidden/>
    <w:unhideWhenUsed/>
    <w:rsid w:val="00B36220"/>
    <w:rPr>
      <w:color w:val="2B579A"/>
      <w:shd w:val="clear" w:color="auto" w:fill="E6E6E6"/>
    </w:rPr>
  </w:style>
  <w:style w:type="character" w:customStyle="1" w:styleId="m-895152127622952443gmail-style13ptbold">
    <w:name w:val="m_-895152127622952443gmail-style13ptbold"/>
    <w:basedOn w:val="DefaultParagraphFont"/>
    <w:rsid w:val="00B36220"/>
  </w:style>
  <w:style w:type="character" w:customStyle="1" w:styleId="m4133802843404377303gmail-style13ptbold">
    <w:name w:val="m_4133802843404377303gmail-style13ptbold"/>
    <w:basedOn w:val="DefaultParagraphFont"/>
    <w:rsid w:val="00B36220"/>
  </w:style>
  <w:style w:type="character" w:customStyle="1" w:styleId="m4133802843404377303gmail-styleunderline">
    <w:name w:val="m_4133802843404377303gmail-styleunderline"/>
    <w:basedOn w:val="DefaultParagraphFont"/>
    <w:rsid w:val="00B36220"/>
  </w:style>
  <w:style w:type="character" w:customStyle="1" w:styleId="m1864609289044096952gmail-style13ptbold">
    <w:name w:val="m_1864609289044096952gmail-style13ptbold"/>
    <w:basedOn w:val="DefaultParagraphFont"/>
    <w:rsid w:val="00B36220"/>
  </w:style>
  <w:style w:type="character" w:customStyle="1" w:styleId="m-2434640214339110092gmail-style13ptbold">
    <w:name w:val="m_-2434640214339110092gmail-style13ptbold"/>
    <w:basedOn w:val="DefaultParagraphFont"/>
    <w:rsid w:val="00B36220"/>
  </w:style>
  <w:style w:type="character" w:customStyle="1" w:styleId="m-2434640214339110092gmail-styleunderline">
    <w:name w:val="m_-2434640214339110092gmail-styleunderline"/>
    <w:basedOn w:val="DefaultParagraphFont"/>
    <w:rsid w:val="00B36220"/>
  </w:style>
  <w:style w:type="character" w:customStyle="1" w:styleId="m-3350902899047358468gmail-styleunderline">
    <w:name w:val="m_-3350902899047358468gmail-styleunderline"/>
    <w:basedOn w:val="DefaultParagraphFont"/>
    <w:rsid w:val="00B36220"/>
  </w:style>
  <w:style w:type="paragraph" w:customStyle="1" w:styleId="Style5pt">
    <w:name w:val="Style 5 pt"/>
    <w:basedOn w:val="Normal"/>
    <w:link w:val="Style5ptChar"/>
    <w:rsid w:val="00B36220"/>
    <w:pPr>
      <w:widowControl w:val="0"/>
      <w:autoSpaceDE w:val="0"/>
      <w:autoSpaceDN w:val="0"/>
      <w:adjustRightInd w:val="0"/>
      <w:ind w:left="720"/>
    </w:pPr>
    <w:rPr>
      <w:rFonts w:ascii="Arial" w:eastAsia="Times New Roman" w:hAnsi="Arial" w:cs="Arial"/>
      <w:sz w:val="10"/>
      <w:szCs w:val="10"/>
    </w:rPr>
  </w:style>
  <w:style w:type="character" w:customStyle="1" w:styleId="Style5ptChar">
    <w:name w:val="Style 5 pt Char"/>
    <w:basedOn w:val="DefaultParagraphFont"/>
    <w:link w:val="Style5pt"/>
    <w:rsid w:val="00B36220"/>
    <w:rPr>
      <w:rFonts w:ascii="Arial" w:eastAsia="Times New Roman" w:hAnsi="Arial" w:cs="Arial"/>
      <w:sz w:val="10"/>
      <w:szCs w:val="10"/>
    </w:rPr>
  </w:style>
  <w:style w:type="character" w:customStyle="1" w:styleId="m462447500549623171gmail-style13ptbold">
    <w:name w:val="m_462447500549623171gmail-style13ptbold"/>
    <w:basedOn w:val="DefaultParagraphFont"/>
    <w:rsid w:val="00B36220"/>
  </w:style>
  <w:style w:type="paragraph" w:customStyle="1" w:styleId="m462447500549623171gmail-msonormal">
    <w:name w:val="m_462447500549623171gmail-msonormal"/>
    <w:basedOn w:val="Normal"/>
    <w:uiPriority w:val="99"/>
    <w:rsid w:val="00B36220"/>
    <w:pPr>
      <w:spacing w:before="100" w:beforeAutospacing="1" w:after="100" w:afterAutospacing="1"/>
    </w:pPr>
    <w:rPr>
      <w:rFonts w:eastAsia="Times New Roman"/>
      <w:sz w:val="24"/>
    </w:rPr>
  </w:style>
  <w:style w:type="character" w:customStyle="1" w:styleId="m462447500549623171gmail-styleunderline">
    <w:name w:val="m_462447500549623171gmail-styleunderline"/>
    <w:basedOn w:val="DefaultParagraphFont"/>
    <w:rsid w:val="00B36220"/>
  </w:style>
  <w:style w:type="paragraph" w:customStyle="1" w:styleId="dek">
    <w:name w:val="dek"/>
    <w:basedOn w:val="Normal"/>
    <w:uiPriority w:val="99"/>
    <w:rsid w:val="00B36220"/>
    <w:pPr>
      <w:spacing w:before="100" w:beforeAutospacing="1" w:after="100" w:afterAutospacing="1"/>
    </w:pPr>
    <w:rPr>
      <w:rFonts w:eastAsia="Times New Roman"/>
      <w:sz w:val="24"/>
    </w:rPr>
  </w:style>
  <w:style w:type="character" w:customStyle="1" w:styleId="arttitle">
    <w:name w:val="art_title"/>
    <w:basedOn w:val="DefaultParagraphFont"/>
    <w:rsid w:val="00B36220"/>
  </w:style>
  <w:style w:type="character" w:customStyle="1" w:styleId="serialtitle">
    <w:name w:val="serial_title"/>
    <w:basedOn w:val="DefaultParagraphFont"/>
    <w:rsid w:val="00B36220"/>
  </w:style>
  <w:style w:type="character" w:customStyle="1" w:styleId="volumeissue">
    <w:name w:val="volume_issue"/>
    <w:basedOn w:val="DefaultParagraphFont"/>
    <w:rsid w:val="00B36220"/>
  </w:style>
  <w:style w:type="character" w:customStyle="1" w:styleId="pagerange">
    <w:name w:val="page_range"/>
    <w:basedOn w:val="DefaultParagraphFont"/>
    <w:rsid w:val="00B36220"/>
  </w:style>
  <w:style w:type="character" w:customStyle="1" w:styleId="doilink">
    <w:name w:val="doi_link"/>
    <w:basedOn w:val="DefaultParagraphFont"/>
    <w:rsid w:val="00B36220"/>
  </w:style>
  <w:style w:type="character" w:customStyle="1" w:styleId="headingnumber">
    <w:name w:val="headingnumber"/>
    <w:basedOn w:val="DefaultParagraphFont"/>
    <w:rsid w:val="00B36220"/>
  </w:style>
  <w:style w:type="character" w:customStyle="1" w:styleId="internalref">
    <w:name w:val="internalref"/>
    <w:basedOn w:val="DefaultParagraphFont"/>
    <w:rsid w:val="00B36220"/>
  </w:style>
  <w:style w:type="character" w:customStyle="1" w:styleId="articlepage-articlebody-firstletter">
    <w:name w:val="articlepage-articlebody-firstletter"/>
    <w:basedOn w:val="DefaultParagraphFont"/>
    <w:rsid w:val="00B36220"/>
  </w:style>
  <w:style w:type="character" w:customStyle="1" w:styleId="hubidentifier">
    <w:name w:val="hub_identifier"/>
    <w:basedOn w:val="DefaultParagraphFont"/>
    <w:rsid w:val="00B36220"/>
  </w:style>
  <w:style w:type="paragraph" w:customStyle="1" w:styleId="standardeinzug">
    <w:name w:val="standardeinzug"/>
    <w:basedOn w:val="Normal"/>
    <w:rsid w:val="00B36220"/>
    <w:pPr>
      <w:spacing w:before="100" w:beforeAutospacing="1" w:after="100" w:afterAutospacing="1"/>
    </w:pPr>
    <w:rPr>
      <w:rFonts w:eastAsia="Times New Roman"/>
      <w:sz w:val="24"/>
    </w:rPr>
  </w:style>
  <w:style w:type="paragraph" w:customStyle="1" w:styleId="aufzhlungnormal">
    <w:name w:val="aufzhlungnormal"/>
    <w:basedOn w:val="Normal"/>
    <w:rsid w:val="00B36220"/>
    <w:pPr>
      <w:spacing w:before="100" w:beforeAutospacing="1" w:after="100" w:afterAutospacing="1"/>
    </w:pPr>
    <w:rPr>
      <w:rFonts w:eastAsia="Times New Roman"/>
      <w:sz w:val="24"/>
    </w:rPr>
  </w:style>
  <w:style w:type="character" w:customStyle="1" w:styleId="auszeichnungkursiv">
    <w:name w:val="auszeichnungkursiv"/>
    <w:basedOn w:val="DefaultParagraphFont"/>
    <w:rsid w:val="00B36220"/>
  </w:style>
  <w:style w:type="paragraph" w:customStyle="1" w:styleId="entrefilet">
    <w:name w:val="entrefilet"/>
    <w:basedOn w:val="Normal"/>
    <w:rsid w:val="00B36220"/>
    <w:pPr>
      <w:spacing w:before="100" w:beforeAutospacing="1" w:after="100" w:afterAutospacing="1"/>
    </w:pPr>
    <w:rPr>
      <w:rFonts w:eastAsia="Times New Roman"/>
      <w:sz w:val="24"/>
    </w:rPr>
  </w:style>
  <w:style w:type="paragraph" w:customStyle="1" w:styleId="kapitelreferenzkopf">
    <w:name w:val="kapitelreferenzkopf"/>
    <w:basedOn w:val="Normal"/>
    <w:rsid w:val="00B36220"/>
    <w:pPr>
      <w:spacing w:before="100" w:beforeAutospacing="1" w:after="100" w:afterAutospacing="1"/>
    </w:pPr>
    <w:rPr>
      <w:rFonts w:eastAsia="Times New Roman"/>
      <w:sz w:val="24"/>
    </w:rPr>
  </w:style>
  <w:style w:type="paragraph" w:customStyle="1" w:styleId="tabberschrift">
    <w:name w:val="tabberschrift"/>
    <w:basedOn w:val="Normal"/>
    <w:rsid w:val="00B36220"/>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B36220"/>
  </w:style>
  <w:style w:type="character" w:customStyle="1" w:styleId="m-268162420547309261gmail-stylestylebold12pt">
    <w:name w:val="m_-268162420547309261gmail-stylestylebold12pt"/>
    <w:basedOn w:val="DefaultParagraphFont"/>
    <w:rsid w:val="00B36220"/>
  </w:style>
  <w:style w:type="character" w:customStyle="1" w:styleId="m-268162420547309261gmail-styleboldunderline">
    <w:name w:val="m_-268162420547309261gmail-styleboldunderline"/>
    <w:basedOn w:val="DefaultParagraphFont"/>
    <w:rsid w:val="00B36220"/>
  </w:style>
  <w:style w:type="character" w:customStyle="1" w:styleId="m-5621139387307470627gmail-style13ptbold">
    <w:name w:val="m_-5621139387307470627gmail-style13ptbold"/>
    <w:basedOn w:val="DefaultParagraphFont"/>
    <w:rsid w:val="00B36220"/>
  </w:style>
  <w:style w:type="character" w:customStyle="1" w:styleId="m-5621139387307470627gmail-styleunderline">
    <w:name w:val="m_-5621139387307470627gmail-styleunderline"/>
    <w:basedOn w:val="DefaultParagraphFont"/>
    <w:rsid w:val="00B36220"/>
  </w:style>
  <w:style w:type="character" w:customStyle="1" w:styleId="m-4930835733434609408gmail-style13ptbold">
    <w:name w:val="m_-4930835733434609408gmail-style13ptbold"/>
    <w:basedOn w:val="DefaultParagraphFont"/>
    <w:rsid w:val="00B36220"/>
  </w:style>
  <w:style w:type="character" w:customStyle="1" w:styleId="m-4930835733434609408gmail-styleunderline">
    <w:name w:val="m_-4930835733434609408gmail-styleunderline"/>
    <w:basedOn w:val="DefaultParagraphFont"/>
    <w:rsid w:val="00B36220"/>
  </w:style>
  <w:style w:type="character" w:customStyle="1" w:styleId="m-2456650549122369157gmail-style13ptbold">
    <w:name w:val="m_-2456650549122369157gmail-style13ptbold"/>
    <w:basedOn w:val="DefaultParagraphFont"/>
    <w:rsid w:val="00B36220"/>
  </w:style>
  <w:style w:type="character" w:customStyle="1" w:styleId="m-2456650549122369157gmail-styleunderline">
    <w:name w:val="m_-2456650549122369157gmail-styleunderline"/>
    <w:basedOn w:val="DefaultParagraphFont"/>
    <w:rsid w:val="00B36220"/>
  </w:style>
  <w:style w:type="character" w:customStyle="1" w:styleId="mdash">
    <w:name w:val="mdash"/>
    <w:basedOn w:val="DefaultParagraphFont"/>
    <w:rsid w:val="00B36220"/>
  </w:style>
  <w:style w:type="character" w:customStyle="1" w:styleId="untext">
    <w:name w:val="untext"/>
    <w:basedOn w:val="DefaultParagraphFont"/>
    <w:rsid w:val="00B36220"/>
  </w:style>
  <w:style w:type="character" w:customStyle="1" w:styleId="css-1ly73wi">
    <w:name w:val="css-1ly73wi"/>
    <w:basedOn w:val="DefaultParagraphFont"/>
    <w:rsid w:val="00B36220"/>
  </w:style>
  <w:style w:type="paragraph" w:customStyle="1" w:styleId="e-navigation-primary-iteme-navigation-primary-item--first">
    <w:name w:val="e-navigation-primary-item&#10;     &#10;     &#10;     &#10;     e-navigation-primary-item--first"/>
    <w:basedOn w:val="Normal"/>
    <w:rsid w:val="00B36220"/>
    <w:pPr>
      <w:spacing w:before="100" w:beforeAutospacing="1" w:after="100" w:afterAutospacing="1" w:line="240" w:lineRule="auto"/>
    </w:pPr>
    <w:rPr>
      <w:rFonts w:eastAsia="Times New Roman"/>
      <w:sz w:val="24"/>
    </w:rPr>
  </w:style>
  <w:style w:type="character" w:customStyle="1" w:styleId="e-navigation-primary-itemlink-text">
    <w:name w:val="e-navigation-primary-item__link-text"/>
    <w:basedOn w:val="DefaultParagraphFont"/>
    <w:rsid w:val="00B36220"/>
  </w:style>
  <w:style w:type="paragraph" w:customStyle="1" w:styleId="e-navigation-primary-iteme-navigation-primary-item--current">
    <w:name w:val="e-navigation-primary-item&#10;     e-navigation-primary-item--current"/>
    <w:basedOn w:val="Normal"/>
    <w:rsid w:val="00B36220"/>
    <w:pPr>
      <w:spacing w:before="100" w:beforeAutospacing="1" w:after="100" w:afterAutospacing="1" w:line="240" w:lineRule="auto"/>
    </w:pPr>
    <w:rPr>
      <w:rFonts w:eastAsia="Times New Roman"/>
      <w:sz w:val="24"/>
    </w:rPr>
  </w:style>
  <w:style w:type="paragraph" w:customStyle="1" w:styleId="e-navigation-primary-item">
    <w:name w:val="e-navigation-primary-item"/>
    <w:basedOn w:val="Normal"/>
    <w:rsid w:val="00B36220"/>
    <w:pPr>
      <w:spacing w:before="100" w:beforeAutospacing="1" w:after="100" w:afterAutospacing="1" w:line="240" w:lineRule="auto"/>
    </w:pPr>
    <w:rPr>
      <w:rFonts w:eastAsia="Times New Roman"/>
      <w:sz w:val="24"/>
    </w:rPr>
  </w:style>
  <w:style w:type="paragraph" w:customStyle="1" w:styleId="e-navigation-primary-iteme-navigation-primary-item--last">
    <w:name w:val="e-navigation-primary-item&#10;     &#10;     &#10;     &#10;     &#10;     e-navigation-primary-item--last"/>
    <w:basedOn w:val="Normal"/>
    <w:rsid w:val="00B36220"/>
    <w:pPr>
      <w:spacing w:before="100" w:beforeAutospacing="1" w:after="100" w:afterAutospacing="1" w:line="240" w:lineRule="auto"/>
    </w:pPr>
    <w:rPr>
      <w:rFonts w:eastAsia="Times New Roman"/>
      <w:sz w:val="24"/>
    </w:rPr>
  </w:style>
  <w:style w:type="character" w:customStyle="1" w:styleId="e-site-header-buttonlink-text">
    <w:name w:val="e-site-header-button__link-text"/>
    <w:basedOn w:val="DefaultParagraphFont"/>
    <w:rsid w:val="00B36220"/>
  </w:style>
  <w:style w:type="paragraph" w:customStyle="1" w:styleId="e-navigation-secondary-iteme-navigation-secondary-item--has-children">
    <w:name w:val="e-navigation-secondary-item&#10;     &#10;     e-navigation-secondary-item--has-children"/>
    <w:basedOn w:val="Normal"/>
    <w:rsid w:val="00B36220"/>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rsid w:val="00B36220"/>
    <w:pPr>
      <w:spacing w:before="100" w:beforeAutospacing="1" w:after="100" w:afterAutospacing="1" w:line="240" w:lineRule="auto"/>
    </w:pPr>
    <w:rPr>
      <w:rFonts w:eastAsia="Times New Roman"/>
      <w:sz w:val="24"/>
    </w:rPr>
  </w:style>
  <w:style w:type="paragraph" w:customStyle="1" w:styleId="e-navigation-tertiary-item">
    <w:name w:val="e-navigation-tertiary-item"/>
    <w:basedOn w:val="Normal"/>
    <w:rsid w:val="00B36220"/>
    <w:pPr>
      <w:spacing w:before="100" w:beforeAutospacing="1" w:after="100" w:afterAutospacing="1" w:line="240" w:lineRule="auto"/>
    </w:pPr>
    <w:rPr>
      <w:rFonts w:eastAsia="Times New Roman"/>
      <w:sz w:val="24"/>
    </w:rPr>
  </w:style>
  <w:style w:type="paragraph" w:customStyle="1" w:styleId="e-navigation-tertiary-iteme-navigation-tertiary-item--last">
    <w:name w:val="e-navigation-tertiary-item&#10;     &#10;     &#10;     &#10;     &#10;     e-navigation-tertiary-item--last"/>
    <w:basedOn w:val="Normal"/>
    <w:rsid w:val="00B36220"/>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rsid w:val="00B36220"/>
    <w:pPr>
      <w:spacing w:before="100" w:beforeAutospacing="1" w:after="100" w:afterAutospacing="1" w:line="240" w:lineRule="auto"/>
    </w:pPr>
    <w:rPr>
      <w:rFonts w:eastAsia="Times New Roman"/>
      <w:sz w:val="24"/>
    </w:rPr>
  </w:style>
  <w:style w:type="paragraph" w:customStyle="1" w:styleId="e-navigation-secondary-item">
    <w:name w:val="e-navigation-secondary-item"/>
    <w:basedOn w:val="Normal"/>
    <w:rsid w:val="00B36220"/>
    <w:pPr>
      <w:spacing w:before="100" w:beforeAutospacing="1" w:after="100" w:afterAutospacing="1" w:line="240" w:lineRule="auto"/>
    </w:pPr>
    <w:rPr>
      <w:rFonts w:eastAsia="Times New Roman"/>
      <w:sz w:val="24"/>
    </w:rPr>
  </w:style>
  <w:style w:type="paragraph" w:customStyle="1" w:styleId="breadcrumbsitem">
    <w:name w:val="breadcrumbs__item"/>
    <w:basedOn w:val="Normal"/>
    <w:rsid w:val="00B36220"/>
    <w:pPr>
      <w:spacing w:before="100" w:beforeAutospacing="1" w:after="100" w:afterAutospacing="1" w:line="240" w:lineRule="auto"/>
    </w:pPr>
    <w:rPr>
      <w:rFonts w:eastAsia="Times New Roman"/>
      <w:sz w:val="24"/>
    </w:rPr>
  </w:style>
  <w:style w:type="paragraph" w:customStyle="1" w:styleId="bylineauthor">
    <w:name w:val="byline__author"/>
    <w:basedOn w:val="Normal"/>
    <w:rsid w:val="00B36220"/>
    <w:pPr>
      <w:spacing w:before="100" w:beforeAutospacing="1" w:after="100" w:afterAutospacing="1" w:line="240" w:lineRule="auto"/>
    </w:pPr>
    <w:rPr>
      <w:rFonts w:eastAsia="Times New Roman"/>
      <w:sz w:val="24"/>
    </w:rPr>
  </w:style>
  <w:style w:type="character" w:customStyle="1" w:styleId="bylineauthor-name">
    <w:name w:val="byline__author-name"/>
    <w:basedOn w:val="DefaultParagraphFont"/>
    <w:rsid w:val="00B36220"/>
  </w:style>
  <w:style w:type="character" w:customStyle="1" w:styleId="component-content">
    <w:name w:val="component-content"/>
    <w:basedOn w:val="DefaultParagraphFont"/>
    <w:rsid w:val="00B36220"/>
  </w:style>
  <w:style w:type="paragraph" w:customStyle="1" w:styleId="social-shareitem">
    <w:name w:val="social-share__item"/>
    <w:basedOn w:val="Normal"/>
    <w:rsid w:val="00B36220"/>
    <w:pPr>
      <w:spacing w:before="100" w:beforeAutospacing="1" w:after="100" w:afterAutospacing="1" w:line="240" w:lineRule="auto"/>
    </w:pPr>
    <w:rPr>
      <w:rFonts w:eastAsia="Times New Roman"/>
      <w:sz w:val="24"/>
    </w:rPr>
  </w:style>
  <w:style w:type="character" w:customStyle="1" w:styleId="comment-countnumber">
    <w:name w:val="comment-count__number"/>
    <w:basedOn w:val="DefaultParagraphFont"/>
    <w:rsid w:val="00B36220"/>
  </w:style>
  <w:style w:type="character" w:customStyle="1" w:styleId="lead-asset-caption">
    <w:name w:val="lead-asset-caption"/>
    <w:basedOn w:val="DefaultParagraphFont"/>
    <w:rsid w:val="00B36220"/>
  </w:style>
  <w:style w:type="character" w:customStyle="1" w:styleId="lead-asset-copyright">
    <w:name w:val="lead-asset-copyright"/>
    <w:basedOn w:val="DefaultParagraphFont"/>
    <w:rsid w:val="00B36220"/>
  </w:style>
  <w:style w:type="character" w:customStyle="1" w:styleId="lead-asset-copyright-label">
    <w:name w:val="lead-asset-copyright-label"/>
    <w:basedOn w:val="DefaultParagraphFont"/>
    <w:rsid w:val="00B36220"/>
  </w:style>
  <w:style w:type="character" w:customStyle="1" w:styleId="mfirst-letter">
    <w:name w:val="m_first-letter"/>
    <w:basedOn w:val="DefaultParagraphFont"/>
    <w:rsid w:val="00B36220"/>
  </w:style>
  <w:style w:type="paragraph" w:customStyle="1" w:styleId="list-of-tagsitem">
    <w:name w:val="list-of-tags__item"/>
    <w:basedOn w:val="Normal"/>
    <w:rsid w:val="00B36220"/>
    <w:pPr>
      <w:spacing w:before="100" w:beforeAutospacing="1" w:after="100" w:afterAutospacing="1" w:line="240" w:lineRule="auto"/>
    </w:pPr>
    <w:rPr>
      <w:rFonts w:eastAsia="Times New Roman"/>
      <w:sz w:val="24"/>
    </w:rPr>
  </w:style>
  <w:style w:type="character" w:customStyle="1" w:styleId="block-headinglabel">
    <w:name w:val="block-heading__label"/>
    <w:basedOn w:val="DefaultParagraphFont"/>
    <w:rsid w:val="00B36220"/>
  </w:style>
  <w:style w:type="paragraph" w:customStyle="1" w:styleId="social-followitem">
    <w:name w:val="social-follow__item"/>
    <w:basedOn w:val="Normal"/>
    <w:rsid w:val="00B36220"/>
    <w:pPr>
      <w:spacing w:before="100" w:beforeAutospacing="1" w:after="100" w:afterAutospacing="1" w:line="240" w:lineRule="auto"/>
    </w:pPr>
    <w:rPr>
      <w:rFonts w:eastAsia="Times New Roman"/>
      <w:sz w:val="24"/>
    </w:rPr>
  </w:style>
  <w:style w:type="character" w:customStyle="1" w:styleId="social-followlabel">
    <w:name w:val="social-follow__label"/>
    <w:basedOn w:val="DefaultParagraphFont"/>
    <w:rsid w:val="00B36220"/>
  </w:style>
  <w:style w:type="paragraph" w:customStyle="1" w:styleId="recommended-articlesitem">
    <w:name w:val="recommended-articles__item"/>
    <w:basedOn w:val="Normal"/>
    <w:rsid w:val="00B36220"/>
    <w:pPr>
      <w:spacing w:before="100" w:beforeAutospacing="1" w:after="100" w:afterAutospacing="1" w:line="240" w:lineRule="auto"/>
    </w:pPr>
    <w:rPr>
      <w:rFonts w:eastAsia="Times New Roman"/>
      <w:sz w:val="24"/>
    </w:rPr>
  </w:style>
  <w:style w:type="paragraph" w:customStyle="1" w:styleId="list-of-entitiesitem">
    <w:name w:val="list-of-entities__item"/>
    <w:basedOn w:val="Normal"/>
    <w:rsid w:val="00B36220"/>
    <w:pPr>
      <w:spacing w:before="100" w:beforeAutospacing="1" w:after="100" w:afterAutospacing="1" w:line="240" w:lineRule="auto"/>
    </w:pPr>
    <w:rPr>
      <w:rFonts w:eastAsia="Times New Roman"/>
      <w:sz w:val="24"/>
    </w:rPr>
  </w:style>
  <w:style w:type="character" w:customStyle="1" w:styleId="mmeta-property">
    <w:name w:val="m_meta-property"/>
    <w:basedOn w:val="DefaultParagraphFont"/>
    <w:rsid w:val="00B36220"/>
  </w:style>
  <w:style w:type="character" w:customStyle="1" w:styleId="mmeta-propertydate-date">
    <w:name w:val="m_meta-property__date-date"/>
    <w:basedOn w:val="DefaultParagraphFont"/>
    <w:rsid w:val="00B36220"/>
  </w:style>
  <w:style w:type="character" w:customStyle="1" w:styleId="mmeta-propertydate-separator">
    <w:name w:val="m_meta-property__date-separator"/>
    <w:basedOn w:val="DefaultParagraphFont"/>
    <w:rsid w:val="00B36220"/>
  </w:style>
  <w:style w:type="character" w:customStyle="1" w:styleId="mmeta-propertydate-time">
    <w:name w:val="m_meta-property__date-time"/>
    <w:basedOn w:val="DefaultParagraphFont"/>
    <w:rsid w:val="00B36220"/>
  </w:style>
  <w:style w:type="character" w:customStyle="1" w:styleId="live-indicatortext">
    <w:name w:val="live-indicator__text"/>
    <w:basedOn w:val="DefaultParagraphFont"/>
    <w:rsid w:val="00B36220"/>
  </w:style>
  <w:style w:type="character" w:customStyle="1" w:styleId="sr-only">
    <w:name w:val="sr-only"/>
    <w:basedOn w:val="DefaultParagraphFont"/>
    <w:rsid w:val="00B36220"/>
  </w:style>
  <w:style w:type="character" w:customStyle="1" w:styleId="site-footerback-to-top-text">
    <w:name w:val="site-footer__back-to-top-text"/>
    <w:basedOn w:val="DefaultParagraphFont"/>
    <w:rsid w:val="00B36220"/>
  </w:style>
  <w:style w:type="character" w:customStyle="1" w:styleId="site-footersocial-description">
    <w:name w:val="site-footer__social-description"/>
    <w:basedOn w:val="DefaultParagraphFont"/>
    <w:rsid w:val="00B36220"/>
  </w:style>
  <w:style w:type="paragraph" w:customStyle="1" w:styleId="site-footersocial-item">
    <w:name w:val="site-footer__social-item"/>
    <w:basedOn w:val="Normal"/>
    <w:rsid w:val="00B36220"/>
    <w:pPr>
      <w:spacing w:before="100" w:beforeAutospacing="1" w:after="100" w:afterAutospacing="1" w:line="240" w:lineRule="auto"/>
    </w:pPr>
    <w:rPr>
      <w:rFonts w:eastAsia="Times New Roman"/>
      <w:sz w:val="24"/>
    </w:rPr>
  </w:style>
  <w:style w:type="paragraph" w:customStyle="1" w:styleId="site-footernavigation-item">
    <w:name w:val="site-footer__navigation-item"/>
    <w:basedOn w:val="Normal"/>
    <w:rsid w:val="00B36220"/>
    <w:pPr>
      <w:spacing w:before="100" w:beforeAutospacing="1" w:after="100" w:afterAutospacing="1" w:line="240" w:lineRule="auto"/>
    </w:pPr>
    <w:rPr>
      <w:rFonts w:eastAsia="Times New Roman"/>
      <w:sz w:val="24"/>
    </w:rPr>
  </w:style>
  <w:style w:type="paragraph" w:customStyle="1" w:styleId="articlebody-text">
    <w:name w:val="article__body-text"/>
    <w:basedOn w:val="Normal"/>
    <w:rsid w:val="00B36220"/>
    <w:pPr>
      <w:spacing w:before="100" w:beforeAutospacing="1" w:after="100" w:afterAutospacing="1" w:line="240" w:lineRule="auto"/>
    </w:pPr>
    <w:rPr>
      <w:rFonts w:eastAsia="Times New Roman"/>
      <w:sz w:val="24"/>
    </w:rPr>
  </w:style>
  <w:style w:type="character" w:customStyle="1" w:styleId="latin24compacttimestamp-2v7xiq">
    <w:name w:val="latin24compacttimestamp-2v7xiq"/>
    <w:basedOn w:val="DefaultParagraphFont"/>
    <w:rsid w:val="00B36220"/>
  </w:style>
  <w:style w:type="character" w:customStyle="1" w:styleId="hgkelc">
    <w:name w:val="hgkelc"/>
    <w:basedOn w:val="DefaultParagraphFont"/>
    <w:rsid w:val="00B36220"/>
  </w:style>
  <w:style w:type="character" w:customStyle="1" w:styleId="TagsChar">
    <w:name w:val="Tags Char"/>
    <w:locked/>
    <w:rsid w:val="00B36220"/>
    <w:rPr>
      <w:b/>
    </w:rPr>
  </w:style>
  <w:style w:type="paragraph" w:customStyle="1" w:styleId="SmallText3">
    <w:name w:val="Small Text"/>
    <w:next w:val="Normal"/>
    <w:link w:val="SmallTextChar3"/>
    <w:qFormat/>
    <w:rsid w:val="00B36220"/>
    <w:pPr>
      <w:spacing w:after="0" w:line="240" w:lineRule="auto"/>
    </w:pPr>
    <w:rPr>
      <w:rFonts w:ascii="Arial Narrow" w:eastAsia="Times New Roman" w:hAnsi="Arial Narrow" w:cs="Times New Roman"/>
      <w:sz w:val="18"/>
      <w:szCs w:val="24"/>
    </w:rPr>
  </w:style>
  <w:style w:type="character" w:customStyle="1" w:styleId="SmallTextChar3">
    <w:name w:val="Small Text Char"/>
    <w:basedOn w:val="DefaultParagraphFont"/>
    <w:link w:val="SmallText3"/>
    <w:rsid w:val="00B36220"/>
    <w:rPr>
      <w:rFonts w:ascii="Arial Narrow" w:eastAsia="Times New Roman" w:hAnsi="Arial Narrow" w:cs="Times New Roman"/>
      <w:sz w:val="18"/>
      <w:szCs w:val="24"/>
    </w:rPr>
  </w:style>
  <w:style w:type="paragraph" w:customStyle="1" w:styleId="BlockHeading10">
    <w:name w:val="Block Heading1"/>
    <w:basedOn w:val="Normal"/>
    <w:next w:val="Normal"/>
    <w:uiPriority w:val="6"/>
    <w:qFormat/>
    <w:rsid w:val="00B36220"/>
    <w:pPr>
      <w:ind w:left="720"/>
      <w:outlineLvl w:val="0"/>
    </w:pPr>
    <w:rPr>
      <w:b/>
      <w:bCs/>
      <w:u w:val="single"/>
    </w:rPr>
  </w:style>
  <w:style w:type="character" w:customStyle="1" w:styleId="m-3219784662334730384gmail-style13ptbold">
    <w:name w:val="m_-3219784662334730384gmail-style13ptbold"/>
    <w:basedOn w:val="DefaultParagraphFont"/>
    <w:rsid w:val="00B36220"/>
  </w:style>
  <w:style w:type="character" w:customStyle="1" w:styleId="crosshead">
    <w:name w:val="crosshead"/>
    <w:basedOn w:val="DefaultParagraphFont"/>
    <w:rsid w:val="00B36220"/>
  </w:style>
  <w:style w:type="paragraph" w:customStyle="1" w:styleId="REALCARD">
    <w:name w:val="REAL CARD"/>
    <w:basedOn w:val="Normal"/>
    <w:link w:val="REALCARDChar"/>
    <w:qFormat/>
    <w:rsid w:val="00B36220"/>
    <w:pPr>
      <w:ind w:left="288" w:right="288"/>
    </w:pPr>
    <w:rPr>
      <w:sz w:val="16"/>
    </w:rPr>
  </w:style>
  <w:style w:type="character" w:customStyle="1" w:styleId="REALCARDChar">
    <w:name w:val="REAL CARD Char"/>
    <w:basedOn w:val="DefaultParagraphFont"/>
    <w:link w:val="REALCARD"/>
    <w:rsid w:val="00B36220"/>
    <w:rPr>
      <w:rFonts w:ascii="Calibri" w:hAnsi="Calibri"/>
      <w:sz w:val="16"/>
    </w:rPr>
  </w:style>
  <w:style w:type="character" w:customStyle="1" w:styleId="Underline5">
    <w:name w:val="Underline!!"/>
    <w:basedOn w:val="DefaultParagraphFont"/>
    <w:uiPriority w:val="1"/>
    <w:qFormat/>
    <w:rsid w:val="00B36220"/>
    <w:rPr>
      <w:b w:val="0"/>
      <w:bCs/>
      <w:sz w:val="20"/>
      <w:u w:val="single"/>
    </w:rPr>
  </w:style>
  <w:style w:type="character" w:customStyle="1" w:styleId="m3000812295800329957gmail-style13ptbold">
    <w:name w:val="m_3000812295800329957gmail-style13ptbold"/>
    <w:basedOn w:val="DefaultParagraphFont"/>
    <w:rsid w:val="00B36220"/>
  </w:style>
  <w:style w:type="character" w:customStyle="1" w:styleId="m3000812295800329957gmail-styleunderline">
    <w:name w:val="m_3000812295800329957gmail-styleunderline"/>
    <w:basedOn w:val="DefaultParagraphFont"/>
    <w:rsid w:val="00B36220"/>
  </w:style>
  <w:style w:type="character" w:customStyle="1" w:styleId="m-1980040478036286082gmail-styleunderline">
    <w:name w:val="m_-1980040478036286082gmail-styleunderline"/>
    <w:basedOn w:val="DefaultParagraphFont"/>
    <w:rsid w:val="00B36220"/>
  </w:style>
  <w:style w:type="character" w:customStyle="1" w:styleId="m-7861393314226884088gmail-style13ptbold">
    <w:name w:val="m_-7861393314226884088gmail-style13ptbold"/>
    <w:basedOn w:val="DefaultParagraphFont"/>
    <w:rsid w:val="00B36220"/>
  </w:style>
  <w:style w:type="character" w:customStyle="1" w:styleId="m-7861393314226884088gmail-styleunderline">
    <w:name w:val="m_-7861393314226884088gmail-styleunderline"/>
    <w:basedOn w:val="DefaultParagraphFont"/>
    <w:rsid w:val="00B36220"/>
  </w:style>
  <w:style w:type="character" w:customStyle="1" w:styleId="m9157140472398192259gmail-style13ptbold">
    <w:name w:val="m_9157140472398192259gmail-style13ptbold"/>
    <w:basedOn w:val="DefaultParagraphFont"/>
    <w:rsid w:val="00B36220"/>
  </w:style>
  <w:style w:type="character" w:customStyle="1" w:styleId="m9157140472398192259gmail-msohyperlink">
    <w:name w:val="m_9157140472398192259gmail-msohyperlink"/>
    <w:basedOn w:val="DefaultParagraphFont"/>
    <w:rsid w:val="00B36220"/>
  </w:style>
  <w:style w:type="character" w:customStyle="1" w:styleId="m9157140472398192259gmail-styleunderline">
    <w:name w:val="m_9157140472398192259gmail-styleunderline"/>
    <w:basedOn w:val="DefaultParagraphFont"/>
    <w:rsid w:val="00B36220"/>
  </w:style>
  <w:style w:type="character" w:customStyle="1" w:styleId="Heading1Char3">
    <w:name w:val="Heading 1 Char3"/>
    <w:basedOn w:val="DefaultParagraphFont"/>
    <w:rsid w:val="00B36220"/>
    <w:rPr>
      <w:rFonts w:ascii="Times New Roman" w:eastAsia="Malgun Gothic" w:hAnsi="Times New Roman" w:cs="Times New Roman"/>
      <w:b/>
      <w:sz w:val="24"/>
      <w:szCs w:val="24"/>
      <w:u w:val="single"/>
    </w:rPr>
  </w:style>
  <w:style w:type="paragraph" w:customStyle="1" w:styleId="NoteLevel2">
    <w:name w:val="Note Level 2"/>
    <w:basedOn w:val="Normal"/>
    <w:next w:val="Normal"/>
    <w:uiPriority w:val="99"/>
    <w:qFormat/>
    <w:rsid w:val="00B36220"/>
    <w:pPr>
      <w:keepNext/>
      <w:ind w:left="288" w:right="288"/>
    </w:pPr>
    <w:rPr>
      <w:rFonts w:ascii="Georgia" w:eastAsia="MS Gothic" w:hAnsi="Georgia"/>
      <w:szCs w:val="20"/>
    </w:rPr>
  </w:style>
  <w:style w:type="character" w:customStyle="1" w:styleId="Heading1CharChar1">
    <w:name w:val="Heading 1 Char Char1"/>
    <w:rsid w:val="00B36220"/>
    <w:rPr>
      <w:rFonts w:cs="Arial"/>
      <w:b/>
      <w:bCs/>
      <w:szCs w:val="3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ondaq.com/trademark/1038030/ip-law-looms-large-over-us-china-relations%20//" TargetMode="External"/><Relationship Id="rId13" Type="http://schemas.openxmlformats.org/officeDocument/2006/relationships/hyperlink" Target="https://www.mckinsey.com/business-functions/m-and-a/our-insights/a-new-prescription-for-m-and-a-in-pharma" TargetMode="External"/><Relationship Id="rId18" Type="http://schemas.openxmlformats.org/officeDocument/2006/relationships/hyperlink" Target="https://www.cato.org/free-trade-bulletin/unnecessary-proposal-wto-waiver-intellectual-property-rights-covid-19-vaccines" TargetMode="External"/><Relationship Id="rId3" Type="http://schemas.openxmlformats.org/officeDocument/2006/relationships/settings" Target="settings.xml"/><Relationship Id="rId21" Type="http://schemas.openxmlformats.org/officeDocument/2006/relationships/hyperlink" Target="http://foreignpolicy.com/2010/07/21/why-realists-dont-go-for-bombs-and-bullets/)" TargetMode="External"/><Relationship Id="rId7" Type="http://schemas.openxmlformats.org/officeDocument/2006/relationships/hyperlink" Target="https://www.brookings.edu/blog/order-from-chaos/2021/08/12/the-new-normal-in-us-china-relations-hardening-competition-and-deep-interdependence/" TargetMode="External"/><Relationship Id="rId12" Type="http://schemas.openxmlformats.org/officeDocument/2006/relationships/hyperlink" Target="https://www.mckinsey.com/industries/pharmaceuticals-and-medical-products/our-insights/on-pins-and-needles-will-covid-19-vaccines-save-the-world" TargetMode="External"/><Relationship Id="rId17" Type="http://schemas.openxmlformats.org/officeDocument/2006/relationships/hyperlink" Target="https://www.cato.org/free-trade-bulletin/unnecessary-proposal-wto-waiver-intellectual-property-rights-covid-19-vaccines" TargetMode="External"/><Relationship Id="rId2" Type="http://schemas.openxmlformats.org/officeDocument/2006/relationships/styles" Target="styles.xml"/><Relationship Id="rId16" Type="http://schemas.openxmlformats.org/officeDocument/2006/relationships/hyperlink" Target="https://www.cato.org/free-trade-bulletin/unnecessary-proposal-wto-waiver-intellectual-property-rights-covid-19-vaccines" TargetMode="External"/><Relationship Id="rId20" Type="http://schemas.openxmlformats.org/officeDocument/2006/relationships/hyperlink" Target="https://www.cato.org/free-trade-bulletin/unnecessary-proposal-wto-waiver-intellectual-property-rights-covid-19-vaccines" TargetMode="External"/><Relationship Id="rId1" Type="http://schemas.openxmlformats.org/officeDocument/2006/relationships/numbering" Target="numbering.xml"/><Relationship Id="rId6" Type="http://schemas.openxmlformats.org/officeDocument/2006/relationships/hyperlink" Target="http://www.tandfonline.com/doi/pdf/10.1080/00455091.2016.1278150?needAccess=true" TargetMode="External"/><Relationship Id="rId11" Type="http://schemas.openxmlformats.org/officeDocument/2006/relationships/hyperlink" Target="https://www.mckinsey.com/industries/pharmaceuticals-and-medical-products/our-insights/whats-ahead-for-biotech-another-wave-or-low-tide" TargetMode="External"/><Relationship Id="rId5" Type="http://schemas.openxmlformats.org/officeDocument/2006/relationships/hyperlink" Target="http://sce.sagepub.com" TargetMode="External"/><Relationship Id="rId15" Type="http://schemas.openxmlformats.org/officeDocument/2006/relationships/hyperlink" Target="https://www.cato.org/free-trade-bulletin/unnecessary-proposal-wto-waiver-intellectual-property-rights-covid-19-vaccines" TargetMode="External"/><Relationship Id="rId23" Type="http://schemas.openxmlformats.org/officeDocument/2006/relationships/theme" Target="theme/theme1.xml"/><Relationship Id="rId10" Type="http://schemas.openxmlformats.org/officeDocument/2006/relationships/hyperlink" Target="https://www.huffpost.com/entry/nuclear-war-china_b_1116556" TargetMode="External"/><Relationship Id="rId19" Type="http://schemas.openxmlformats.org/officeDocument/2006/relationships/hyperlink" Target="https://www.cato.org/free-trade-bulletin/unnecessary-proposal-wto-waiver-intellectual-property-rights-covid-19-vaccines" TargetMode="External"/><Relationship Id="rId4" Type="http://schemas.openxmlformats.org/officeDocument/2006/relationships/webSettings" Target="webSettings.xml"/><Relationship Id="rId9" Type="http://schemas.openxmlformats.org/officeDocument/2006/relationships/hyperlink" Target="https://csis-website-prod.s3.amazonaws.com/s3fs-public/legacy_files/files/publication/130307_Colby_USChinaNuclear_Web.pdf" TargetMode="External"/><Relationship Id="rId14" Type="http://schemas.openxmlformats.org/officeDocument/2006/relationships/hyperlink" Target="https://www.mckinsey.com/industries/pharmaceuticals-and-medical-products/our-insights/the-bio-revolution-innovations-transforming-economies-societies-and-our-lives"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25</TotalTime>
  <Pages>24</Pages>
  <Words>17725</Words>
  <Characters>101039</Characters>
  <Application>Microsoft Office Word</Application>
  <DocSecurity>0</DocSecurity>
  <Lines>841</Lines>
  <Paragraphs>237</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        1</vt:lpstr>
      <vt:lpstr>        2</vt:lpstr>
      <vt:lpstr>        3</vt:lpstr>
      <vt:lpstr>        Case</vt:lpstr>
    </vt:vector>
  </TitlesOfParts>
  <Company>CISD</Company>
  <LinksUpToDate>false</LinksUpToDate>
  <CharactersWithSpaces>118527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2021-10-09T20:58:00Z</dcterms:created>
  <dcterms:modified xsi:type="dcterms:W3CDTF">2021-10-09T21:44:00Z</dcterms:modified>
</cp:coreProperties>
</file>