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B88" w:rsidRDefault="008B5B88" w:rsidP="008B5B88">
      <w:pPr>
        <w:pStyle w:val="Heading3"/>
      </w:pPr>
      <w:r>
        <w:t>1</w:t>
      </w:r>
    </w:p>
    <w:p w:rsidR="008B5B88" w:rsidRPr="00FE51A3" w:rsidRDefault="008B5B88" w:rsidP="008B5B88">
      <w:pPr>
        <w:pStyle w:val="Heading4"/>
        <w:rPr>
          <w:rFonts w:asciiTheme="majorHAnsi" w:hAnsiTheme="majorHAnsi" w:cstheme="majorHAnsi"/>
        </w:rPr>
      </w:pPr>
      <w:r w:rsidRPr="00FE51A3">
        <w:rPr>
          <w:rFonts w:asciiTheme="majorHAnsi" w:hAnsiTheme="majorHAnsi" w:cstheme="majorHAnsi"/>
        </w:rPr>
        <w:t>Biotech industry strong now.</w:t>
      </w:r>
    </w:p>
    <w:p w:rsidR="008B5B88" w:rsidRPr="00FE51A3" w:rsidRDefault="008B5B88" w:rsidP="008B5B88">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w:t>
      </w:r>
      <w:proofErr w:type="spellStart"/>
      <w:r w:rsidRPr="00FE51A3">
        <w:rPr>
          <w:rFonts w:asciiTheme="majorHAnsi" w:hAnsiTheme="majorHAnsi" w:cstheme="majorHAnsi"/>
        </w:rPr>
        <w:t>Lydon</w:t>
      </w:r>
      <w:proofErr w:type="spellEnd"/>
      <w:r w:rsidRPr="00FE51A3">
        <w:rPr>
          <w:rFonts w:asciiTheme="majorHAnsi" w:hAnsiTheme="majorHAnsi" w:cstheme="majorHAnsi"/>
        </w:rPr>
        <w:t xml:space="preserve">,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hyperlink r:id="rId5" w:history="1">
        <w:r w:rsidRPr="00FE51A3">
          <w:rPr>
            <w:rStyle w:val="Hyperlink"/>
            <w:rFonts w:asciiTheme="majorHAnsi" w:hAnsiTheme="majorHAnsi" w:cstheme="majorHAnsi"/>
          </w:rPr>
          <w:t>https://www.mckinsey.com/industries/pharmaceuticals-and-medical-products/our-insights/whats-ahead-for-biotech-another-wave-or-low-tide</w:t>
        </w:r>
      </w:hyperlink>
      <w:r w:rsidRPr="00FE51A3">
        <w:rPr>
          <w:rFonts w:asciiTheme="majorHAnsi" w:hAnsiTheme="majorHAnsi" w:cstheme="majorHAnsi"/>
        </w:rPr>
        <w:t xml:space="preserve">] TDI  </w:t>
      </w:r>
    </w:p>
    <w:p w:rsidR="008B5B88" w:rsidRPr="00FE51A3" w:rsidRDefault="008B5B88" w:rsidP="008B5B88">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w:t>
      </w:r>
      <w:proofErr w:type="gramStart"/>
      <w:r w:rsidRPr="00FE51A3">
        <w:rPr>
          <w:rFonts w:asciiTheme="majorHAnsi" w:hAnsiTheme="majorHAnsi" w:cstheme="majorHAnsi"/>
        </w:rPr>
        <w:t>,4</w:t>
      </w:r>
      <w:proofErr w:type="gramEnd"/>
      <w:r w:rsidRPr="00FE51A3">
        <w:rPr>
          <w:rFonts w:asciiTheme="majorHAnsi" w:hAnsiTheme="majorHAnsi" w:cstheme="majorHAnsi"/>
        </w:rPr>
        <w:t xml:space="preserve">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rsidR="008B5B88" w:rsidRPr="00FE51A3" w:rsidRDefault="008B5B88" w:rsidP="008B5B88">
      <w:pPr>
        <w:rPr>
          <w:rFonts w:asciiTheme="majorHAnsi" w:hAnsiTheme="majorHAnsi" w:cstheme="majorHAnsi"/>
        </w:rPr>
      </w:pPr>
      <w:r w:rsidRPr="00FE51A3">
        <w:rPr>
          <w:rFonts w:asciiTheme="majorHAnsi" w:hAnsiTheme="majorHAnsi" w:cstheme="majorHAnsi"/>
        </w:rPr>
        <w:t xml:space="preserve">Belying this downbeat mood, </w:t>
      </w:r>
      <w:r w:rsidRPr="009B1C79">
        <w:rPr>
          <w:rStyle w:val="StyleUnderline"/>
          <w:rFonts w:asciiTheme="majorHAnsi" w:hAnsiTheme="majorHAnsi" w:cstheme="majorHAnsi"/>
          <w:highlight w:val="cyan"/>
        </w:rPr>
        <w:t>biotech</w:t>
      </w:r>
      <w:r w:rsidRPr="00FE51A3">
        <w:rPr>
          <w:rStyle w:val="StyleUnderline"/>
          <w:rFonts w:asciiTheme="majorHAnsi" w:hAnsiTheme="majorHAnsi" w:cstheme="majorHAnsi"/>
        </w:rPr>
        <w:t xml:space="preserve"> has in fact had one of its best years so far. By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venture capitalists had </w:t>
      </w:r>
      <w:r w:rsidRPr="009B1C79">
        <w:rPr>
          <w:rStyle w:val="StyleUnderline"/>
          <w:rFonts w:asciiTheme="majorHAnsi" w:hAnsiTheme="majorHAnsi" w:cstheme="majorHAnsi"/>
          <w:highlight w:val="cyan"/>
        </w:rPr>
        <w:t>invested some 60 percent mor</w:t>
      </w:r>
      <w:r w:rsidRPr="00FE51A3">
        <w:rPr>
          <w:rStyle w:val="StyleUnderline"/>
          <w:rFonts w:asciiTheme="majorHAnsi" w:hAnsiTheme="majorHAnsi" w:cstheme="majorHAnsi"/>
        </w:rPr>
        <w:t>e than</w:t>
      </w:r>
      <w:r w:rsidRPr="00FE51A3">
        <w:rPr>
          <w:rFonts w:asciiTheme="majorHAnsi" w:hAnsiTheme="majorHAnsi" w:cstheme="majorHAnsi"/>
        </w:rPr>
        <w:t xml:space="preserve"> they had in January </w:t>
      </w:r>
      <w:proofErr w:type="gramStart"/>
      <w:r w:rsidRPr="009B1C79">
        <w:rPr>
          <w:rStyle w:val="StyleUnderline"/>
          <w:rFonts w:asciiTheme="majorHAnsi" w:hAnsiTheme="majorHAnsi" w:cstheme="majorHAnsi"/>
          <w:highlight w:val="cyan"/>
        </w:rPr>
        <w:t>2020</w:t>
      </w:r>
      <w:r w:rsidRPr="00FE51A3">
        <w:rPr>
          <w:rFonts w:asciiTheme="majorHAnsi" w:hAnsiTheme="majorHAnsi" w:cstheme="majorHAnsi"/>
        </w:rPr>
        <w:t>,</w:t>
      </w:r>
      <w:proofErr w:type="gramEnd"/>
      <w:r w:rsidRPr="00FE51A3">
        <w:rPr>
          <w:rFonts w:asciiTheme="majorHAnsi" w:hAnsiTheme="majorHAnsi" w:cstheme="majorHAnsi"/>
        </w:rPr>
        <w:t xml:space="preserve"> with more than $3 billion invested worldwide in January 2021 alone.5 </w:t>
      </w:r>
      <w:r w:rsidRPr="009B1C79">
        <w:rPr>
          <w:rStyle w:val="StyleUnderline"/>
          <w:rFonts w:asciiTheme="majorHAnsi" w:hAnsiTheme="majorHAnsi" w:cstheme="majorHAnsi"/>
          <w:highlight w:val="cyan"/>
        </w:rPr>
        <w:t>IPO activity</w:t>
      </w:r>
      <w:r w:rsidRPr="00FE51A3">
        <w:rPr>
          <w:rStyle w:val="StyleUnderline"/>
          <w:rFonts w:asciiTheme="majorHAnsi" w:hAnsiTheme="majorHAnsi" w:cstheme="majorHAnsi"/>
        </w:rPr>
        <w:t xml:space="preserve"> </w:t>
      </w:r>
      <w:r w:rsidRPr="009B1C79">
        <w:rPr>
          <w:rStyle w:val="StyleUnderline"/>
          <w:rFonts w:asciiTheme="majorHAnsi" w:hAnsiTheme="majorHAnsi" w:cstheme="majorHAnsi"/>
          <w:highlight w:val="cyan"/>
        </w:rPr>
        <w:t>grew strongly: there were 19 more closures</w:t>
      </w:r>
      <w:r w:rsidRPr="00FE51A3">
        <w:rPr>
          <w:rStyle w:val="StyleUnderline"/>
          <w:rFonts w:asciiTheme="majorHAnsi" w:hAnsiTheme="majorHAnsi" w:cstheme="majorHAnsi"/>
        </w:rPr>
        <w:t xml:space="preserve">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FE51A3">
        <w:rPr>
          <w:rStyle w:val="StyleUnderline"/>
          <w:rFonts w:asciiTheme="majorHAnsi" w:hAnsiTheme="majorHAnsi" w:cstheme="majorHAnsi"/>
        </w:rPr>
        <w:t xml:space="preserve">the </w:t>
      </w:r>
      <w:r w:rsidRPr="009B1C79">
        <w:rPr>
          <w:rStyle w:val="StyleUnderline"/>
          <w:rFonts w:asciiTheme="majorHAnsi" w:hAnsiTheme="majorHAnsi" w:cstheme="majorHAnsi"/>
          <w:highlight w:val="cyan"/>
        </w:rPr>
        <w:t>average deal size reaching more than $500 million</w:t>
      </w:r>
      <w:r w:rsidRPr="00FE51A3">
        <w:rPr>
          <w:rStyle w:val="StyleUnderline"/>
          <w:rFonts w:asciiTheme="majorHAnsi" w:hAnsiTheme="majorHAnsi" w:cstheme="majorHAnsi"/>
        </w:rPr>
        <w:t>, up by more than 66 percent on the 2020 average</w:t>
      </w:r>
      <w:r w:rsidRPr="00FE51A3">
        <w:rPr>
          <w:rFonts w:asciiTheme="majorHAnsi" w:hAnsiTheme="majorHAnsi" w:cstheme="majorHAnsi"/>
        </w:rPr>
        <w:t xml:space="preserve"> (Exhibit 3).6</w:t>
      </w:r>
    </w:p>
    <w:p w:rsidR="008B5B88" w:rsidRPr="00FE51A3" w:rsidRDefault="008B5B88" w:rsidP="008B5B88">
      <w:pPr>
        <w:rPr>
          <w:rFonts w:asciiTheme="majorHAnsi" w:hAnsiTheme="majorHAnsi" w:cstheme="majorHAnsi"/>
        </w:rPr>
      </w:pPr>
      <w:r w:rsidRPr="00FE51A3">
        <w:rPr>
          <w:rFonts w:asciiTheme="majorHAnsi" w:hAnsiTheme="majorHAnsi" w:cstheme="majorHAnsi"/>
        </w:rPr>
        <w:t>What about SPACs?</w:t>
      </w:r>
    </w:p>
    <w:p w:rsidR="008B5B88" w:rsidRPr="00FE51A3" w:rsidRDefault="008B5B88" w:rsidP="008B5B88">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w:t>
      </w:r>
      <w:proofErr w:type="gramStart"/>
      <w:r w:rsidRPr="00FE51A3">
        <w:rPr>
          <w:rFonts w:asciiTheme="majorHAnsi" w:hAnsiTheme="majorHAnsi" w:cstheme="majorHAnsi"/>
        </w:rPr>
        <w:t>be seen</w:t>
      </w:r>
      <w:proofErr w:type="gramEnd"/>
      <w:r w:rsidRPr="00FE51A3">
        <w:rPr>
          <w:rFonts w:asciiTheme="majorHAnsi" w:hAnsiTheme="majorHAnsi" w:cstheme="majorHAnsi"/>
        </w:rPr>
        <w:t xml:space="preserve">,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rsidR="008B5B88" w:rsidRPr="00FE51A3" w:rsidRDefault="008B5B88" w:rsidP="008B5B88">
      <w:pPr>
        <w:rPr>
          <w:rFonts w:asciiTheme="majorHAnsi" w:hAnsiTheme="majorHAnsi" w:cstheme="majorHAnsi"/>
        </w:rPr>
      </w:pPr>
      <w:r w:rsidRPr="00FE51A3">
        <w:rPr>
          <w:rFonts w:asciiTheme="majorHAnsi" w:hAnsiTheme="majorHAnsi" w:cstheme="majorHAnsi"/>
        </w:rPr>
        <w:t>Fundamentals continue strong</w:t>
      </w:r>
    </w:p>
    <w:p w:rsidR="008B5B88" w:rsidRPr="00FE51A3" w:rsidRDefault="008B5B88" w:rsidP="008B5B88">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w:t>
      </w:r>
      <w:r w:rsidRPr="009B1C79">
        <w:rPr>
          <w:rStyle w:val="StyleUnderline"/>
          <w:rFonts w:asciiTheme="majorHAnsi" w:hAnsiTheme="majorHAnsi" w:cstheme="majorHAnsi"/>
          <w:highlight w:val="cyan"/>
        </w:rPr>
        <w:t>biotech sector had stayed so resilient</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FE51A3">
        <w:rPr>
          <w:rStyle w:val="StyleUnderline"/>
          <w:rFonts w:asciiTheme="majorHAnsi" w:hAnsiTheme="majorHAnsi" w:cstheme="majorHAnsi"/>
        </w:rPr>
        <w:t xml:space="preserve">further waves of innovation are on the horizon, driven by </w:t>
      </w:r>
      <w:r w:rsidRPr="009B1C79">
        <w:rPr>
          <w:rStyle w:val="StyleUnderline"/>
          <w:rFonts w:asciiTheme="majorHAnsi" w:hAnsiTheme="majorHAnsi" w:cstheme="majorHAnsi"/>
          <w:highlight w:val="cyan"/>
        </w:rPr>
        <w:t>the convergence of biological and technological advances.</w:t>
      </w:r>
    </w:p>
    <w:p w:rsidR="008B5B88" w:rsidRPr="00FE51A3" w:rsidRDefault="008B5B88" w:rsidP="008B5B88">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hyperlink r:id="rId6" w:history="1">
        <w:r w:rsidRPr="00FE51A3">
          <w:rPr>
            <w:rStyle w:val="Hyperlink"/>
            <w:rFonts w:asciiTheme="majorHAnsi" w:hAnsiTheme="majorHAnsi" w:cstheme="majorHAnsi"/>
          </w:rPr>
          <w:t>more than 250 vaccine candidates in their pipelines</w:t>
        </w:r>
      </w:hyperlink>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rsidR="008B5B88" w:rsidRPr="00FE51A3" w:rsidRDefault="008B5B88" w:rsidP="008B5B88">
      <w:pPr>
        <w:rPr>
          <w:rFonts w:asciiTheme="majorHAnsi" w:hAnsiTheme="majorHAnsi" w:cstheme="majorHAnsi"/>
        </w:rPr>
      </w:pPr>
      <w:r w:rsidRPr="00FE51A3">
        <w:rPr>
          <w:rStyle w:val="StyleUnderline"/>
          <w:rFonts w:asciiTheme="majorHAnsi" w:hAnsiTheme="majorHAnsi" w:cstheme="majorHAnsi"/>
        </w:rPr>
        <w:t>Biotech has also benefited from its innate financial resilience.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w:t>
      </w:r>
      <w:r w:rsidRPr="00FE51A3">
        <w:rPr>
          <w:rFonts w:asciiTheme="majorHAnsi" w:hAnsiTheme="majorHAnsi" w:cstheme="majorHAnsi"/>
        </w:rPr>
        <w:lastRenderedPageBreak/>
        <w:t>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top-line revenues </w:t>
      </w:r>
      <w:proofErr w:type="gramStart"/>
      <w:r w:rsidRPr="00FE51A3">
        <w:rPr>
          <w:rStyle w:val="StyleUnderline"/>
          <w:rFonts w:asciiTheme="majorHAnsi" w:hAnsiTheme="majorHAnsi" w:cstheme="majorHAnsi"/>
        </w:rPr>
        <w:t>have been less affected</w:t>
      </w:r>
      <w:proofErr w:type="gramEnd"/>
      <w:r w:rsidRPr="00FE51A3">
        <w:rPr>
          <w:rStyle w:val="StyleUnderline"/>
          <w:rFonts w:asciiTheme="majorHAnsi" w:hAnsiTheme="majorHAnsi" w:cstheme="majorHAnsi"/>
        </w:rPr>
        <w:t xml:space="preserve"> by lockdowns</w:t>
      </w:r>
      <w:r w:rsidRPr="00FE51A3">
        <w:rPr>
          <w:rFonts w:asciiTheme="majorHAnsi" w:hAnsiTheme="majorHAnsi" w:cstheme="majorHAnsi"/>
        </w:rPr>
        <w:t xml:space="preserve"> than is the case in most other industries.</w:t>
      </w:r>
    </w:p>
    <w:p w:rsidR="008B5B88" w:rsidRPr="00FE51A3" w:rsidRDefault="008B5B88" w:rsidP="008B5B88">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t>
      </w:r>
      <w:r w:rsidRPr="009B1C79">
        <w:rPr>
          <w:rFonts w:asciiTheme="majorHAnsi" w:hAnsiTheme="majorHAnsi" w:cstheme="majorHAnsi"/>
          <w:highlight w:val="cyan"/>
        </w:rPr>
        <w:t xml:space="preserve">With </w:t>
      </w:r>
      <w:r w:rsidRPr="009B1C79">
        <w:rPr>
          <w:rStyle w:val="StyleUnderline"/>
          <w:rFonts w:asciiTheme="majorHAnsi" w:hAnsiTheme="majorHAnsi" w:cstheme="majorHAnsi"/>
          <w:highlight w:val="cyan"/>
        </w:rPr>
        <w:t xml:space="preserve">the </w:t>
      </w:r>
      <w:hyperlink r:id="rId7" w:history="1">
        <w:proofErr w:type="gramStart"/>
        <w:r w:rsidRPr="009B1C79">
          <w:rPr>
            <w:rStyle w:val="StyleUnderline"/>
            <w:rFonts w:asciiTheme="majorHAnsi" w:hAnsiTheme="majorHAnsi" w:cstheme="majorHAnsi"/>
            <w:highlight w:val="cyan"/>
          </w:rPr>
          <w:t>top dozen pharma</w:t>
        </w:r>
        <w:proofErr w:type="gramEnd"/>
        <w:r w:rsidRPr="009B1C79">
          <w:rPr>
            <w:rStyle w:val="StyleUnderline"/>
            <w:rFonts w:asciiTheme="majorHAnsi" w:hAnsiTheme="majorHAnsi" w:cstheme="majorHAnsi"/>
            <w:highlight w:val="cyan"/>
          </w:rPr>
          <w:t xml:space="preserve"> companies</w:t>
        </w:r>
      </w:hyperlink>
      <w:r w:rsidRPr="009B1C79">
        <w:rPr>
          <w:rStyle w:val="StyleUnderline"/>
          <w:rFonts w:asciiTheme="majorHAnsi" w:hAnsiTheme="majorHAnsi" w:cstheme="majorHAnsi"/>
          <w:highlight w:val="cyan"/>
        </w:rPr>
        <w:t xml:space="preserve">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rsidR="008B5B88" w:rsidRPr="00FE51A3" w:rsidRDefault="008B5B88" w:rsidP="008B5B88">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rsidR="008B5B88" w:rsidRPr="00FE51A3" w:rsidRDefault="008B5B88" w:rsidP="008B5B88">
      <w:pPr>
        <w:rPr>
          <w:rFonts w:asciiTheme="majorHAnsi" w:hAnsiTheme="majorHAnsi" w:cstheme="majorHAnsi"/>
        </w:rPr>
      </w:pPr>
      <w:r w:rsidRPr="00FE51A3">
        <w:rPr>
          <w:rFonts w:asciiTheme="majorHAnsi" w:hAnsiTheme="majorHAnsi" w:cstheme="majorHAnsi"/>
        </w:rPr>
        <w:t>More innovation on the horizon</w:t>
      </w:r>
    </w:p>
    <w:p w:rsidR="008B5B88" w:rsidRPr="00FE51A3" w:rsidRDefault="008B5B88" w:rsidP="008B5B88">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 xml:space="preserve">biotech innovation continues to </w:t>
      </w:r>
      <w:r w:rsidRPr="009B1C79">
        <w:rPr>
          <w:rStyle w:val="StyleUnderline"/>
          <w:rFonts w:asciiTheme="majorHAnsi" w:hAnsiTheme="majorHAnsi" w:cstheme="majorHAnsi"/>
          <w:highlight w:val="cyan"/>
        </w:rPr>
        <w:t>increase in quality and quantity</w:t>
      </w:r>
      <w:r w:rsidRPr="00FE51A3">
        <w:rPr>
          <w:rStyle w:val="StyleUnderline"/>
          <w:rFonts w:asciiTheme="majorHAnsi" w:hAnsiTheme="majorHAnsi" w:cstheme="majorHAnsi"/>
        </w:rPr>
        <w:t xml:space="preserve"> despite the macroeconomic environment</w:t>
      </w:r>
      <w:r w:rsidRPr="00FE51A3">
        <w:rPr>
          <w:rFonts w:asciiTheme="majorHAnsi" w:hAnsiTheme="majorHAnsi" w:cstheme="majorHAnsi"/>
        </w:rPr>
        <w:t xml:space="preserve">. Evidence </w:t>
      </w:r>
      <w:proofErr w:type="gramStart"/>
      <w:r w:rsidRPr="00FE51A3">
        <w:rPr>
          <w:rFonts w:asciiTheme="majorHAnsi" w:hAnsiTheme="majorHAnsi" w:cstheme="majorHAnsi"/>
        </w:rPr>
        <w:t>can be seen</w:t>
      </w:r>
      <w:proofErr w:type="gramEnd"/>
      <w:r w:rsidRPr="00FE51A3">
        <w:rPr>
          <w:rFonts w:asciiTheme="majorHAnsi" w:hAnsiTheme="majorHAnsi" w:cstheme="majorHAnsi"/>
        </w:rPr>
        <w:t xml:space="preserve"> in the accelerating pace of assets transitioning across the development lifecycle. When we tracked the number of assets transitioning to Phase </w:t>
      </w:r>
      <w:proofErr w:type="gramStart"/>
      <w:r w:rsidRPr="00FE51A3">
        <w:rPr>
          <w:rFonts w:asciiTheme="majorHAnsi" w:hAnsiTheme="majorHAnsi" w:cstheme="majorHAnsi"/>
        </w:rPr>
        <w:t>I, Phase II, and Phase III clinical trials,</w:t>
      </w:r>
      <w:proofErr w:type="gramEnd"/>
      <w:r w:rsidRPr="00FE51A3">
        <w:rPr>
          <w:rFonts w:asciiTheme="majorHAnsi" w:hAnsiTheme="majorHAnsi" w:cstheme="majorHAnsi"/>
        </w:rPr>
        <w:t xml:space="preserve"> we found that Phase I and Phase II </w:t>
      </w:r>
      <w:r w:rsidRPr="00FE51A3">
        <w:rPr>
          <w:rStyle w:val="StyleUnderline"/>
          <w:rFonts w:asciiTheme="majorHAnsi" w:hAnsiTheme="majorHAnsi" w:cstheme="majorHAnsi"/>
        </w:rPr>
        <w:t xml:space="preserve">assets have transitioned 50 percent faster since 2018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rsidR="008B5B88" w:rsidRPr="00FE51A3" w:rsidRDefault="008B5B88" w:rsidP="008B5B88">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hyperlink r:id="rId8" w:history="1">
        <w:r w:rsidRPr="00FE51A3">
          <w:rPr>
            <w:rStyle w:val="Hyperlink"/>
            <w:rFonts w:asciiTheme="majorHAnsi" w:hAnsiTheme="majorHAnsi" w:cstheme="majorHAnsi"/>
          </w:rPr>
          <w:t>recent report</w:t>
        </w:r>
      </w:hyperlink>
      <w:r w:rsidRPr="00FE51A3">
        <w:rPr>
          <w:rFonts w:asciiTheme="majorHAnsi" w:hAnsiTheme="majorHAnsi" w:cstheme="majorHAnsi"/>
        </w:rPr>
        <w:t xml:space="preserve"> from the McKinsey Global Institute analyzed the profound economic and social impact of biological innovation and found that biomolecules, </w:t>
      </w:r>
      <w:proofErr w:type="spellStart"/>
      <w:r w:rsidRPr="00FE51A3">
        <w:rPr>
          <w:rFonts w:asciiTheme="majorHAnsi" w:hAnsiTheme="majorHAnsi" w:cstheme="majorHAnsi"/>
        </w:rPr>
        <w:t>biosystems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biocomputing</w:t>
      </w:r>
      <w:proofErr w:type="spellEnd"/>
      <w:r w:rsidRPr="00FE51A3">
        <w:rPr>
          <w:rFonts w:asciiTheme="majorHAnsi" w:hAnsiTheme="majorHAnsi" w:cstheme="majorHAnsi"/>
        </w:rPr>
        <w:t xml:space="preserve"> could collectively produce up to 60 percent of the physical inputs to the global economy. The applications of this “Bio Revolution” range from agriculture (such as the production of </w:t>
      </w:r>
      <w:proofErr w:type="spellStart"/>
      <w:r w:rsidRPr="00FE51A3">
        <w:rPr>
          <w:rFonts w:asciiTheme="majorHAnsi" w:hAnsiTheme="majorHAnsi" w:cstheme="majorHAnsi"/>
        </w:rPr>
        <w:t>nonanimal</w:t>
      </w:r>
      <w:proofErr w:type="spellEnd"/>
      <w:r w:rsidRPr="00FE51A3">
        <w:rPr>
          <w:rFonts w:asciiTheme="majorHAnsi" w:hAnsiTheme="majorHAnsi" w:cstheme="majorHAnsi"/>
        </w:rPr>
        <w:t xml:space="preserve"> meat) to energy and </w:t>
      </w:r>
      <w:proofErr w:type="gramStart"/>
      <w:r w:rsidRPr="00FE51A3">
        <w:rPr>
          <w:rFonts w:asciiTheme="majorHAnsi" w:hAnsiTheme="majorHAnsi" w:cstheme="majorHAnsi"/>
        </w:rPr>
        <w:t>materials,</w:t>
      </w:r>
      <w:proofErr w:type="gramEnd"/>
      <w:r w:rsidRPr="00FE51A3">
        <w:rPr>
          <w:rFonts w:asciiTheme="majorHAnsi" w:hAnsiTheme="majorHAnsi" w:cstheme="majorHAnsi"/>
        </w:rPr>
        <w:t xml:space="preserve"> and from consumer goods (such as multi-omics tailored diets) to a multitude of health applications.</w:t>
      </w:r>
    </w:p>
    <w:p w:rsidR="008B5B88" w:rsidRPr="00FE51A3" w:rsidRDefault="008B5B88" w:rsidP="008B5B88">
      <w:pPr>
        <w:pStyle w:val="Heading4"/>
        <w:rPr>
          <w:rFonts w:asciiTheme="majorHAnsi" w:hAnsiTheme="majorHAnsi" w:cstheme="majorHAnsi"/>
        </w:rPr>
      </w:pPr>
      <w:r w:rsidRPr="00FE51A3">
        <w:rPr>
          <w:rFonts w:asciiTheme="majorHAnsi" w:hAnsiTheme="majorHAnsi" w:cstheme="majorHAnsi"/>
        </w:rPr>
        <w:t>IPR key to innovation.</w:t>
      </w:r>
    </w:p>
    <w:p w:rsidR="008B5B88" w:rsidRPr="00FE51A3" w:rsidRDefault="008B5B88" w:rsidP="008B5B88">
      <w:pPr>
        <w:rPr>
          <w:rFonts w:asciiTheme="majorHAnsi" w:hAnsiTheme="majorHAnsi" w:cstheme="majorHAnsi"/>
        </w:rPr>
      </w:pPr>
      <w:r w:rsidRPr="00FE51A3">
        <w:rPr>
          <w:rStyle w:val="Style13ptBold"/>
          <w:rFonts w:asciiTheme="majorHAnsi" w:hAnsiTheme="majorHAnsi" w:cstheme="majorHAnsi"/>
        </w:rPr>
        <w:t>Bacchus 20</w:t>
      </w:r>
      <w:r w:rsidRPr="00FE51A3">
        <w:rPr>
          <w:rFonts w:asciiTheme="majorHAnsi" w:hAnsiTheme="majorHAnsi" w:cstheme="majorHAnsi"/>
        </w:rPr>
        <w:t xml:space="preserve"> [(James, member of the Herbert A. </w:t>
      </w:r>
      <w:proofErr w:type="spellStart"/>
      <w:r w:rsidRPr="00FE51A3">
        <w:rPr>
          <w:rFonts w:asciiTheme="majorHAnsi" w:hAnsiTheme="majorHAnsi" w:cstheme="majorHAnsi"/>
        </w:rPr>
        <w:t>Stiefel</w:t>
      </w:r>
      <w:proofErr w:type="spellEnd"/>
      <w:r w:rsidRPr="00FE51A3">
        <w:rPr>
          <w:rFonts w:asciiTheme="majorHAnsi" w:hAnsiTheme="majorHAnsi" w:cstheme="majorHAnsi"/>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rsidR="008B5B88" w:rsidRPr="00FE51A3" w:rsidRDefault="008B5B88" w:rsidP="008B5B88">
      <w:pPr>
        <w:rPr>
          <w:rFonts w:asciiTheme="majorHAnsi" w:hAnsiTheme="majorHAnsi" w:cstheme="majorHAnsi"/>
          <w:sz w:val="16"/>
        </w:rPr>
      </w:pPr>
      <w:r w:rsidRPr="00FE51A3">
        <w:rPr>
          <w:rFonts w:asciiTheme="majorHAnsi" w:hAnsiTheme="majorHAnsi" w:cstheme="majorHAnsi"/>
          <w:sz w:val="16"/>
        </w:rPr>
        <w:t>At the heart of this emerging trade debate is</w:t>
      </w:r>
      <w:r w:rsidRPr="00FE51A3">
        <w:rPr>
          <w:rStyle w:val="StyleUnderline"/>
          <w:rFonts w:asciiTheme="majorHAnsi" w:hAnsiTheme="majorHAnsi" w:cstheme="majorHAnsi"/>
        </w:rPr>
        <w:t xml:space="preserve"> a belief </w:t>
      </w:r>
      <w:r w:rsidRPr="00FE51A3">
        <w:rPr>
          <w:rFonts w:asciiTheme="majorHAnsi" w:hAnsiTheme="majorHAnsi" w:cstheme="majorHAnsi"/>
          <w:sz w:val="16"/>
        </w:rPr>
        <w:t>by many people worldwide</w:t>
      </w:r>
      <w:r w:rsidRPr="00FE51A3">
        <w:rPr>
          <w:rStyle w:val="StyleUnderline"/>
          <w:rFonts w:asciiTheme="majorHAnsi" w:hAnsiTheme="majorHAnsi" w:cstheme="majorHAnsi"/>
        </w:rPr>
        <w:t xml:space="preserve"> that all medicines should be “global public goods.” There is little room</w:t>
      </w:r>
      <w:r w:rsidRPr="00FE51A3">
        <w:rPr>
          <w:rFonts w:asciiTheme="majorHAnsi" w:hAnsiTheme="majorHAnsi" w:cstheme="majorHAnsi"/>
          <w:sz w:val="16"/>
        </w:rPr>
        <w:t xml:space="preserve"> in such a belief </w:t>
      </w:r>
      <w:r w:rsidRPr="00FE51A3">
        <w:rPr>
          <w:rStyle w:val="StyleUnderline"/>
          <w:rFonts w:asciiTheme="majorHAnsi" w:hAnsiTheme="majorHAnsi" w:cstheme="majorHAnsi"/>
        </w:rPr>
        <w:t>for consideration of any rights to IP.</w:t>
      </w:r>
      <w:r w:rsidRPr="00FE51A3">
        <w:rPr>
          <w:rFonts w:asciiTheme="majorHAnsi" w:hAnsiTheme="majorHAnsi" w:cstheme="maj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9" w:anchor="_ednref16" w:history="1">
        <w:r w:rsidRPr="00FE51A3">
          <w:rPr>
            <w:rStyle w:val="Hyperlink"/>
            <w:rFonts w:asciiTheme="majorHAnsi" w:hAnsiTheme="majorHAnsi" w:cstheme="majorHAnsi"/>
            <w:sz w:val="16"/>
          </w:rPr>
          <w:t>16</w:t>
        </w:r>
      </w:hyperlink>
    </w:p>
    <w:p w:rsidR="008B5B88" w:rsidRPr="00FE51A3" w:rsidRDefault="008B5B88" w:rsidP="008B5B88">
      <w:pPr>
        <w:rPr>
          <w:rStyle w:val="StyleUnderline"/>
          <w:rFonts w:asciiTheme="majorHAnsi" w:hAnsiTheme="majorHAnsi" w:cstheme="majorHAnsi"/>
        </w:rPr>
      </w:pPr>
      <w:r w:rsidRPr="00FE51A3">
        <w:rPr>
          <w:rFonts w:asciiTheme="majorHAnsi" w:hAnsiTheme="majorHAnsi" w:cstheme="majorHAnsi"/>
          <w:sz w:val="16"/>
        </w:rPr>
        <w:t xml:space="preserve">This view is myopic. </w:t>
      </w:r>
      <w:r w:rsidRPr="00FE51A3">
        <w:rPr>
          <w:rStyle w:val="StyleUnderline"/>
          <w:rFonts w:asciiTheme="majorHAnsi" w:hAnsiTheme="majorHAnsi" w:cstheme="majorHAnsi"/>
        </w:rPr>
        <w:t>Subordinating IP rights temporarily to pressing public needs</w:t>
      </w:r>
      <w:r w:rsidRPr="00FE51A3">
        <w:rPr>
          <w:rFonts w:asciiTheme="majorHAnsi" w:hAnsiTheme="majorHAnsi" w:cstheme="majorHAnsi"/>
          <w:sz w:val="16"/>
        </w:rPr>
        <w:t xml:space="preserve"> during a pandemic or other global health emergency </w:t>
      </w:r>
      <w:r w:rsidRPr="00FE51A3">
        <w:rPr>
          <w:rStyle w:val="StyleUnderline"/>
          <w:rFonts w:asciiTheme="majorHAnsi" w:hAnsiTheme="majorHAnsi" w:cstheme="majorHAnsi"/>
        </w:rPr>
        <w:t xml:space="preserve">is one </w:t>
      </w:r>
      <w:r w:rsidRPr="00C04FCB">
        <w:rPr>
          <w:rStyle w:val="StyleUnderline"/>
          <w:rFonts w:asciiTheme="majorHAnsi" w:hAnsiTheme="majorHAnsi" w:cstheme="majorHAnsi"/>
        </w:rPr>
        <w:t>thing. Eliminating any consideration of “profitability” in all</w:t>
      </w:r>
      <w:r w:rsidRPr="00C04FCB">
        <w:rPr>
          <w:rFonts w:asciiTheme="majorHAnsi" w:hAnsiTheme="majorHAnsi" w:cstheme="majorHAnsi"/>
          <w:sz w:val="16"/>
        </w:rPr>
        <w:t xml:space="preserve"> policymaking relating to “access to </w:t>
      </w:r>
      <w:r w:rsidRPr="00C04FCB">
        <w:rPr>
          <w:rStyle w:val="StyleUnderline"/>
          <w:rFonts w:asciiTheme="majorHAnsi" w:hAnsiTheme="majorHAnsi" w:cstheme="majorHAnsi"/>
        </w:rPr>
        <w:t>vaccines, essential tests and treatments</w:t>
      </w:r>
      <w:r w:rsidRPr="00C04FCB">
        <w:rPr>
          <w:rFonts w:asciiTheme="majorHAnsi" w:hAnsiTheme="majorHAnsi" w:cstheme="majorHAnsi"/>
          <w:sz w:val="16"/>
        </w:rPr>
        <w:t>, and all other medical</w:t>
      </w:r>
      <w:r w:rsidRPr="00FE51A3">
        <w:rPr>
          <w:rFonts w:asciiTheme="majorHAnsi" w:hAnsiTheme="majorHAnsi" w:cstheme="majorHAnsi"/>
          <w:sz w:val="16"/>
        </w:rPr>
        <w:t xml:space="preserve"> goods, services and supplies” </w:t>
      </w:r>
      <w:r w:rsidRPr="00FE51A3">
        <w:rPr>
          <w:rStyle w:val="StyleUnderline"/>
          <w:rFonts w:asciiTheme="majorHAnsi" w:hAnsiTheme="majorHAnsi" w:cstheme="majorHAnsi"/>
        </w:rPr>
        <w:t>is quite another</w:t>
      </w:r>
      <w:r w:rsidRPr="00FE51A3">
        <w:rPr>
          <w:rFonts w:asciiTheme="majorHAnsi" w:hAnsiTheme="majorHAnsi" w:cstheme="majorHAnsi"/>
          <w:sz w:val="16"/>
        </w:rPr>
        <w:t>.</w:t>
      </w:r>
      <w:hyperlink r:id="rId10" w:anchor="_ednref17" w:history="1">
        <w:r w:rsidRPr="00FE51A3">
          <w:rPr>
            <w:rStyle w:val="Hyperlink"/>
            <w:rFonts w:asciiTheme="majorHAnsi" w:hAnsiTheme="majorHAnsi" w:cstheme="majorHAnsi"/>
            <w:sz w:val="16"/>
          </w:rPr>
          <w:t>17</w:t>
        </w:r>
      </w:hyperlink>
      <w:r w:rsidRPr="00FE51A3">
        <w:rPr>
          <w:rFonts w:asciiTheme="majorHAnsi" w:hAnsiTheme="majorHAnsi" w:cstheme="majorHAnsi"/>
          <w:sz w:val="16"/>
        </w:rPr>
        <w:t xml:space="preserve"> To be sure, there is a superficial moral appeal in such a view. </w:t>
      </w:r>
      <w:proofErr w:type="gramStart"/>
      <w:r w:rsidRPr="00FE51A3">
        <w:rPr>
          <w:rFonts w:asciiTheme="majorHAnsi" w:hAnsiTheme="majorHAnsi" w:cstheme="majorHAnsi"/>
          <w:sz w:val="16"/>
        </w:rPr>
        <w:t>But</w:t>
      </w:r>
      <w:proofErr w:type="gramEnd"/>
      <w:r w:rsidRPr="00FE51A3">
        <w:rPr>
          <w:rFonts w:asciiTheme="majorHAnsi" w:hAnsiTheme="majorHAnsi" w:cstheme="majorHAnsi"/>
          <w:sz w:val="16"/>
        </w:rPr>
        <w:t xml:space="preserve"> </w:t>
      </w:r>
      <w:r w:rsidRPr="00FE51A3">
        <w:rPr>
          <w:rStyle w:val="StyleUnderline"/>
          <w:rFonts w:asciiTheme="majorHAnsi" w:hAnsiTheme="majorHAnsi" w:cstheme="majorHAnsi"/>
        </w:rPr>
        <w:t>does this moral appeal hold up if such a “human rights” approach does not result in meeting those urgent public needs?</w:t>
      </w:r>
    </w:p>
    <w:p w:rsidR="008B5B88" w:rsidRPr="00FE51A3" w:rsidRDefault="008B5B88" w:rsidP="008B5B88">
      <w:pPr>
        <w:rPr>
          <w:rStyle w:val="Emphasis"/>
          <w:rFonts w:asciiTheme="majorHAnsi" w:hAnsiTheme="majorHAnsi" w:cstheme="majorHAnsi"/>
        </w:rPr>
      </w:pPr>
      <w:r w:rsidRPr="00FE51A3">
        <w:rPr>
          <w:rStyle w:val="StyleUnderline"/>
          <w:rFonts w:asciiTheme="majorHAnsi" w:hAnsiTheme="majorHAnsi" w:cstheme="majorHAnsi"/>
        </w:rPr>
        <w:t>With the belief that medicines should be “public goods,” there is</w:t>
      </w:r>
      <w:r w:rsidRPr="00FE51A3">
        <w:rPr>
          <w:rFonts w:asciiTheme="majorHAnsi" w:hAnsiTheme="majorHAnsi" w:cstheme="majorHAnsi"/>
          <w:sz w:val="16"/>
        </w:rPr>
        <w:t xml:space="preserve"> literally </w:t>
      </w:r>
      <w:r w:rsidRPr="00FE51A3">
        <w:rPr>
          <w:rStyle w:val="StyleUnderline"/>
          <w:rFonts w:asciiTheme="majorHAnsi" w:hAnsiTheme="majorHAnsi" w:cstheme="majorHAnsi"/>
        </w:rPr>
        <w:t>no support in some quarters for the application of the WTO TRIPS Agreement to IP rights in medicines</w:t>
      </w:r>
      <w:r w:rsidRPr="00FE51A3">
        <w:rPr>
          <w:rFonts w:asciiTheme="majorHAnsi" w:hAnsiTheme="majorHAnsi" w:cstheme="majorHAnsi"/>
          <w:sz w:val="16"/>
        </w:rPr>
        <w:t xml:space="preserve">. Any </w:t>
      </w:r>
      <w:r w:rsidRPr="00FE51A3">
        <w:rPr>
          <w:rStyle w:val="StyleUnderline"/>
          <w:rFonts w:asciiTheme="majorHAnsi" w:hAnsiTheme="majorHAnsi" w:cstheme="majorHAnsi"/>
        </w:rPr>
        <w:t>protection of</w:t>
      </w:r>
      <w:r w:rsidRPr="00FE51A3">
        <w:rPr>
          <w:rFonts w:asciiTheme="majorHAnsi" w:hAnsiTheme="majorHAnsi" w:cstheme="majorHAnsi"/>
          <w:sz w:val="16"/>
        </w:rPr>
        <w:t xml:space="preserve"> the </w:t>
      </w:r>
      <w:r w:rsidRPr="00FE51A3">
        <w:rPr>
          <w:rStyle w:val="StyleUnderline"/>
          <w:rFonts w:asciiTheme="majorHAnsi" w:hAnsiTheme="majorHAnsi" w:cstheme="majorHAnsi"/>
        </w:rPr>
        <w:t>IP rights</w:t>
      </w:r>
      <w:r w:rsidRPr="00FE51A3">
        <w:rPr>
          <w:rFonts w:asciiTheme="majorHAnsi" w:hAnsiTheme="majorHAnsi" w:cstheme="majorHAnsi"/>
          <w:sz w:val="16"/>
        </w:rPr>
        <w:t xml:space="preserve"> in such goods </w:t>
      </w:r>
      <w:proofErr w:type="gramStart"/>
      <w:r w:rsidRPr="00FE51A3">
        <w:rPr>
          <w:rStyle w:val="StyleUnderline"/>
          <w:rFonts w:asciiTheme="majorHAnsi" w:hAnsiTheme="majorHAnsi" w:cstheme="majorHAnsi"/>
        </w:rPr>
        <w:t>is viewed</w:t>
      </w:r>
      <w:proofErr w:type="gramEnd"/>
      <w:r w:rsidRPr="00FE51A3">
        <w:rPr>
          <w:rStyle w:val="StyleUnderline"/>
          <w:rFonts w:asciiTheme="majorHAnsi" w:hAnsiTheme="majorHAnsi" w:cstheme="majorHAnsi"/>
        </w:rPr>
        <w:t xml:space="preserve"> as a violation of human rights</w:t>
      </w:r>
      <w:r w:rsidRPr="00FE51A3">
        <w:rPr>
          <w:rFonts w:asciiTheme="majorHAnsi" w:hAnsiTheme="majorHAnsi" w:cstheme="majorHAnsi"/>
          <w:sz w:val="16"/>
        </w:rPr>
        <w:t xml:space="preserve"> and of the overall public interest. This view, though, does not reflect the practical reality of a world in which </w:t>
      </w:r>
      <w:r w:rsidRPr="00FE51A3">
        <w:rPr>
          <w:rStyle w:val="Emphasis"/>
          <w:rFonts w:asciiTheme="majorHAnsi" w:hAnsiTheme="majorHAnsi" w:cstheme="majorHAnsi"/>
        </w:rPr>
        <w:t xml:space="preserve">many </w:t>
      </w:r>
      <w:r w:rsidRPr="005D1E11">
        <w:rPr>
          <w:rStyle w:val="Emphasis"/>
          <w:rFonts w:asciiTheme="majorHAnsi" w:hAnsiTheme="majorHAnsi" w:cstheme="majorHAnsi"/>
          <w:highlight w:val="cyan"/>
        </w:rPr>
        <w:t>medicines</w:t>
      </w:r>
      <w:r w:rsidRPr="00FE51A3">
        <w:rPr>
          <w:rStyle w:val="Emphasis"/>
          <w:rFonts w:asciiTheme="majorHAnsi" w:hAnsiTheme="majorHAnsi" w:cstheme="majorHAnsi"/>
        </w:rPr>
        <w:t xml:space="preserve"> </w:t>
      </w:r>
      <w:r w:rsidRPr="005D1E11">
        <w:rPr>
          <w:rStyle w:val="Emphasis"/>
          <w:rFonts w:asciiTheme="majorHAnsi" w:hAnsiTheme="majorHAnsi" w:cstheme="majorHAnsi"/>
          <w:highlight w:val="cyan"/>
        </w:rPr>
        <w:t>would</w:t>
      </w:r>
      <w:r w:rsidRPr="00FE51A3">
        <w:rPr>
          <w:rStyle w:val="Emphasis"/>
          <w:rFonts w:asciiTheme="majorHAnsi" w:hAnsiTheme="majorHAnsi" w:cstheme="majorHAnsi"/>
        </w:rPr>
        <w:t xml:space="preserve"> simply </w:t>
      </w:r>
      <w:r w:rsidRPr="005D1E11">
        <w:rPr>
          <w:rStyle w:val="Emphasis"/>
          <w:rFonts w:asciiTheme="majorHAnsi" w:hAnsiTheme="majorHAnsi" w:cstheme="majorHAnsi"/>
          <w:highlight w:val="cyan"/>
        </w:rPr>
        <w:t>not exist if it</w:t>
      </w:r>
      <w:r w:rsidRPr="00FE51A3">
        <w:rPr>
          <w:rStyle w:val="Emphasis"/>
          <w:rFonts w:asciiTheme="majorHAnsi" w:hAnsiTheme="majorHAnsi" w:cstheme="majorHAnsi"/>
        </w:rPr>
        <w:t xml:space="preserve"> </w:t>
      </w:r>
      <w:r w:rsidRPr="005D1E11">
        <w:rPr>
          <w:rStyle w:val="Emphasis"/>
          <w:rFonts w:asciiTheme="majorHAnsi" w:hAnsiTheme="majorHAnsi" w:cstheme="majorHAnsi"/>
          <w:highlight w:val="cyan"/>
        </w:rPr>
        <w:t>were not for</w:t>
      </w:r>
      <w:r w:rsidRPr="00FE51A3">
        <w:rPr>
          <w:rStyle w:val="Emphasis"/>
          <w:rFonts w:asciiTheme="majorHAnsi" w:hAnsiTheme="majorHAnsi" w:cstheme="majorHAnsi"/>
        </w:rPr>
        <w:t xml:space="preserve"> the existence of </w:t>
      </w:r>
      <w:r w:rsidRPr="005D1E11">
        <w:rPr>
          <w:rStyle w:val="Emphasis"/>
          <w:rFonts w:asciiTheme="majorHAnsi" w:hAnsiTheme="majorHAnsi" w:cstheme="majorHAnsi"/>
          <w:highlight w:val="cyan"/>
        </w:rPr>
        <w:t xml:space="preserve">IP </w:t>
      </w:r>
      <w:r w:rsidRPr="00BD300F">
        <w:rPr>
          <w:rStyle w:val="Emphasis"/>
          <w:rFonts w:asciiTheme="majorHAnsi" w:hAnsiTheme="majorHAnsi" w:cstheme="majorHAnsi"/>
          <w:highlight w:val="cyan"/>
        </w:rPr>
        <w:t>rights and</w:t>
      </w:r>
      <w:r w:rsidRPr="00FE51A3">
        <w:rPr>
          <w:rStyle w:val="Emphasis"/>
          <w:rFonts w:asciiTheme="majorHAnsi" w:hAnsiTheme="majorHAnsi" w:cstheme="majorHAnsi"/>
        </w:rPr>
        <w:t xml:space="preserve"> the </w:t>
      </w:r>
      <w:r w:rsidRPr="00BD300F">
        <w:rPr>
          <w:rStyle w:val="Emphasis"/>
          <w:rFonts w:asciiTheme="majorHAnsi" w:hAnsiTheme="majorHAnsi" w:cstheme="majorHAnsi"/>
          <w:highlight w:val="cyan"/>
        </w:rPr>
        <w:t>protections</w:t>
      </w:r>
      <w:r w:rsidRPr="00FE51A3">
        <w:rPr>
          <w:rStyle w:val="Emphasis"/>
          <w:rFonts w:asciiTheme="majorHAnsi" w:hAnsiTheme="majorHAnsi" w:cstheme="majorHAnsi"/>
        </w:rPr>
        <w:t xml:space="preserve"> they are afforded.</w:t>
      </w:r>
    </w:p>
    <w:p w:rsidR="008B5B88" w:rsidRPr="00FE51A3" w:rsidRDefault="008B5B88" w:rsidP="008B5B88">
      <w:pPr>
        <w:rPr>
          <w:rFonts w:asciiTheme="majorHAnsi" w:hAnsiTheme="majorHAnsi" w:cstheme="majorHAnsi"/>
          <w:sz w:val="16"/>
        </w:rPr>
      </w:pPr>
      <w:r w:rsidRPr="00FE51A3">
        <w:rPr>
          <w:rFonts w:asciiTheme="majorHAnsi" w:hAnsiTheme="majorHAnsi" w:cstheme="majorHAnsi"/>
          <w:sz w:val="16"/>
        </w:rPr>
        <w:t xml:space="preserve">Technically, IP rights are exceptions to free trade. A long‐​standing general discussion in the WTO has been about when these exceptions to free trade </w:t>
      </w:r>
      <w:proofErr w:type="gramStart"/>
      <w:r w:rsidRPr="00FE51A3">
        <w:rPr>
          <w:rFonts w:asciiTheme="majorHAnsi" w:hAnsiTheme="majorHAnsi" w:cstheme="majorHAnsi"/>
          <w:sz w:val="16"/>
        </w:rPr>
        <w:t>should be allowed</w:t>
      </w:r>
      <w:proofErr w:type="gramEnd"/>
      <w:r w:rsidRPr="00FE51A3">
        <w:rPr>
          <w:rFonts w:asciiTheme="majorHAnsi" w:hAnsiTheme="majorHAnsi" w:cstheme="majorHAnsi"/>
          <w:sz w:val="16"/>
        </w:rPr>
        <w:t xml:space="preserve"> and how far they should be extended. The continuing debate over IP rights in medicines is only the most emotional part of this overall conversation. Because developed countries </w:t>
      </w:r>
      <w:proofErr w:type="gramStart"/>
      <w:r w:rsidRPr="00FE51A3">
        <w:rPr>
          <w:rFonts w:asciiTheme="majorHAnsi" w:hAnsiTheme="majorHAnsi" w:cstheme="majorHAnsi"/>
          <w:sz w:val="16"/>
        </w:rPr>
        <w:t>have, historically, been</w:t>
      </w:r>
      <w:proofErr w:type="gramEnd"/>
      <w:r w:rsidRPr="00FE51A3">
        <w:rPr>
          <w:rFonts w:asciiTheme="majorHAnsi" w:hAnsiTheme="majorHAnsi" w:cstheme="majorHAnsi"/>
          <w:sz w:val="16"/>
        </w:rPr>
        <w:t xml:space="preserve">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rsidR="008B5B88" w:rsidRPr="00FE51A3" w:rsidRDefault="008B5B88" w:rsidP="008B5B88">
      <w:pPr>
        <w:rPr>
          <w:rFonts w:asciiTheme="majorHAnsi" w:hAnsiTheme="majorHAnsi" w:cstheme="majorHAnsi"/>
          <w:sz w:val="16"/>
        </w:rPr>
      </w:pPr>
      <w:r w:rsidRPr="00FE51A3">
        <w:rPr>
          <w:rFonts w:asciiTheme="majorHAnsi" w:hAnsiTheme="majorHAnsi" w:cstheme="majorHAnsi"/>
          <w:sz w:val="16"/>
        </w:rPr>
        <w:t xml:space="preserve">The primary justification for granting and protecting </w:t>
      </w:r>
      <w:r w:rsidRPr="005D1E11">
        <w:rPr>
          <w:rStyle w:val="StyleUnderline"/>
          <w:rFonts w:asciiTheme="majorHAnsi" w:hAnsiTheme="majorHAnsi" w:cstheme="majorHAnsi"/>
          <w:highlight w:val="cyan"/>
        </w:rPr>
        <w:t>IP rights</w:t>
      </w:r>
      <w:r w:rsidRPr="00FE51A3">
        <w:rPr>
          <w:rFonts w:asciiTheme="majorHAnsi" w:hAnsiTheme="majorHAnsi" w:cstheme="majorHAnsi"/>
          <w:sz w:val="16"/>
        </w:rPr>
        <w:t xml:space="preserve"> is that they </w:t>
      </w:r>
      <w:r w:rsidRPr="005D1E11">
        <w:rPr>
          <w:rStyle w:val="StyleUnderline"/>
          <w:rFonts w:asciiTheme="majorHAnsi" w:hAnsiTheme="majorHAnsi" w:cstheme="majorHAnsi"/>
          <w:highlight w:val="cyan"/>
        </w:rPr>
        <w:t>are incentives for innovation</w:t>
      </w:r>
      <w:r w:rsidRPr="00FE51A3">
        <w:rPr>
          <w:rFonts w:asciiTheme="majorHAnsi" w:hAnsiTheme="majorHAnsi" w:cstheme="majorHAnsi"/>
          <w:sz w:val="16"/>
        </w:rPr>
        <w:t xml:space="preserve">, which is </w:t>
      </w:r>
      <w:r w:rsidRPr="00FE51A3">
        <w:rPr>
          <w:rStyle w:val="StyleUnderline"/>
          <w:rFonts w:asciiTheme="majorHAnsi" w:hAnsiTheme="majorHAnsi" w:cstheme="majorHAnsi"/>
        </w:rPr>
        <w:t xml:space="preserve">the main source for long‐​term economic growth and enhancements in the quality of human life. IP rights spark innovation </w:t>
      </w:r>
      <w:r w:rsidRPr="005D1E11">
        <w:rPr>
          <w:rStyle w:val="StyleUnderline"/>
          <w:rFonts w:asciiTheme="majorHAnsi" w:hAnsiTheme="majorHAnsi" w:cstheme="majorHAnsi"/>
          <w:highlight w:val="cyan"/>
        </w:rPr>
        <w:t>by “enabling innovators to capture</w:t>
      </w:r>
      <w:r w:rsidRPr="00FE51A3">
        <w:rPr>
          <w:rStyle w:val="StyleUnderline"/>
          <w:rFonts w:asciiTheme="majorHAnsi" w:hAnsiTheme="majorHAnsi" w:cstheme="majorHAnsi"/>
        </w:rPr>
        <w:t xml:space="preserve"> </w:t>
      </w:r>
      <w:r w:rsidRPr="005D1E11">
        <w:rPr>
          <w:rStyle w:val="StyleUnderline"/>
          <w:rFonts w:asciiTheme="majorHAnsi" w:hAnsiTheme="majorHAnsi" w:cstheme="majorHAnsi"/>
          <w:highlight w:val="cyan"/>
        </w:rPr>
        <w:t>enough</w:t>
      </w:r>
      <w:r w:rsidRPr="00FE51A3">
        <w:rPr>
          <w:rStyle w:val="StyleUnderline"/>
          <w:rFonts w:asciiTheme="majorHAnsi" w:hAnsiTheme="majorHAnsi" w:cstheme="majorHAnsi"/>
        </w:rPr>
        <w:t xml:space="preserve"> of the </w:t>
      </w:r>
      <w:r w:rsidRPr="00582752">
        <w:rPr>
          <w:rStyle w:val="StyleUnderline"/>
          <w:rFonts w:asciiTheme="majorHAnsi" w:hAnsiTheme="majorHAnsi" w:cstheme="majorHAnsi"/>
          <w:highlight w:val="cyan"/>
        </w:rPr>
        <w:t>benefits of</w:t>
      </w:r>
      <w:r w:rsidRPr="00FE51A3">
        <w:rPr>
          <w:rStyle w:val="StyleUnderline"/>
          <w:rFonts w:asciiTheme="majorHAnsi" w:hAnsiTheme="majorHAnsi" w:cstheme="majorHAnsi"/>
        </w:rPr>
        <w:t xml:space="preserve"> their own </w:t>
      </w:r>
      <w:r w:rsidRPr="00582752">
        <w:rPr>
          <w:rStyle w:val="StyleUnderline"/>
          <w:rFonts w:asciiTheme="majorHAnsi" w:hAnsiTheme="majorHAnsi" w:cstheme="majorHAnsi"/>
          <w:highlight w:val="cyan"/>
        </w:rPr>
        <w:t>innovative activity</w:t>
      </w:r>
      <w:r w:rsidRPr="00FE51A3">
        <w:rPr>
          <w:rStyle w:val="StyleUnderline"/>
          <w:rFonts w:asciiTheme="majorHAnsi" w:hAnsiTheme="majorHAnsi" w:cstheme="majorHAnsi"/>
        </w:rPr>
        <w:t xml:space="preserve"> </w:t>
      </w:r>
      <w:r w:rsidRPr="005D1E11">
        <w:rPr>
          <w:rStyle w:val="StyleUnderline"/>
          <w:rFonts w:asciiTheme="majorHAnsi" w:hAnsiTheme="majorHAnsi" w:cstheme="majorHAnsi"/>
          <w:highlight w:val="cyan"/>
        </w:rPr>
        <w:t xml:space="preserve">to </w:t>
      </w:r>
      <w:r w:rsidRPr="00C04FCB">
        <w:rPr>
          <w:rStyle w:val="StyleUnderline"/>
          <w:rFonts w:asciiTheme="majorHAnsi" w:hAnsiTheme="majorHAnsi" w:cstheme="majorHAnsi"/>
          <w:highlight w:val="cyan"/>
        </w:rPr>
        <w:t>justify t</w:t>
      </w:r>
      <w:r w:rsidRPr="005D1E11">
        <w:rPr>
          <w:rStyle w:val="StyleUnderline"/>
          <w:rFonts w:asciiTheme="majorHAnsi" w:hAnsiTheme="majorHAnsi" w:cstheme="majorHAnsi"/>
          <w:highlight w:val="cyan"/>
        </w:rPr>
        <w:t>aki</w:t>
      </w:r>
      <w:r w:rsidRPr="00C04FCB">
        <w:rPr>
          <w:rStyle w:val="StyleUnderline"/>
          <w:rFonts w:asciiTheme="majorHAnsi" w:hAnsiTheme="majorHAnsi" w:cstheme="majorHAnsi"/>
          <w:highlight w:val="cyan"/>
        </w:rPr>
        <w:t>ng</w:t>
      </w:r>
      <w:r w:rsidRPr="00FE51A3">
        <w:rPr>
          <w:rStyle w:val="StyleUnderline"/>
          <w:rFonts w:asciiTheme="majorHAnsi" w:hAnsiTheme="majorHAnsi" w:cstheme="majorHAnsi"/>
        </w:rPr>
        <w:t xml:space="preserve"> considerable </w:t>
      </w:r>
      <w:r w:rsidRPr="005D1E11">
        <w:rPr>
          <w:rStyle w:val="StyleUnderline"/>
          <w:rFonts w:asciiTheme="majorHAnsi" w:hAnsiTheme="majorHAnsi" w:cstheme="majorHAnsi"/>
          <w:highlight w:val="cyan"/>
        </w:rPr>
        <w:t>risks</w:t>
      </w:r>
      <w:r w:rsidRPr="00FE51A3">
        <w:rPr>
          <w:rStyle w:val="StyleUnderline"/>
          <w:rFonts w:asciiTheme="majorHAnsi" w:hAnsiTheme="majorHAnsi" w:cstheme="majorHAnsi"/>
        </w:rPr>
        <w:t>.”</w:t>
      </w:r>
      <w:hyperlink r:id="rId11" w:anchor="_ednref18" w:history="1">
        <w:r w:rsidRPr="00FE51A3">
          <w:rPr>
            <w:rStyle w:val="Hyperlink"/>
            <w:rFonts w:asciiTheme="majorHAnsi" w:hAnsiTheme="majorHAnsi" w:cstheme="majorHAnsi"/>
            <w:sz w:val="16"/>
          </w:rPr>
          <w:t>18</w:t>
        </w:r>
      </w:hyperlink>
      <w:r w:rsidRPr="00FE51A3">
        <w:rPr>
          <w:rFonts w:asciiTheme="majorHAnsi" w:hAnsiTheme="majorHAnsi" w:cstheme="majorHAnsi"/>
          <w:sz w:val="16"/>
        </w:rPr>
        <w:t xml:space="preserve"> The knowledge from innovations inspired by IP rights spills over to inspire other innovations. The protection of IP rights promotes the diffusion, domestically and internationally, of innovative technologies and new know‐​how. Historically, </w:t>
      </w:r>
      <w:r w:rsidRPr="00FE51A3">
        <w:rPr>
          <w:rStyle w:val="StyleUnderline"/>
          <w:rFonts w:asciiTheme="majorHAnsi" w:hAnsiTheme="majorHAnsi" w:cstheme="majorHAnsi"/>
        </w:rPr>
        <w:t xml:space="preserve">the </w:t>
      </w:r>
      <w:r w:rsidRPr="00BD300F">
        <w:rPr>
          <w:rStyle w:val="StyleUnderline"/>
          <w:rFonts w:asciiTheme="majorHAnsi" w:hAnsiTheme="majorHAnsi" w:cstheme="majorHAnsi"/>
        </w:rPr>
        <w:t xml:space="preserve">principal factors of production have been land, labor, and capital. </w:t>
      </w:r>
      <w:r w:rsidRPr="00BD300F">
        <w:rPr>
          <w:rStyle w:val="StyleUnderline"/>
          <w:rFonts w:asciiTheme="majorHAnsi" w:hAnsiTheme="majorHAnsi" w:cstheme="majorHAnsi"/>
          <w:highlight w:val="cyan"/>
        </w:rPr>
        <w:t>In</w:t>
      </w:r>
      <w:r w:rsidRPr="00BD300F">
        <w:rPr>
          <w:rStyle w:val="StyleUnderline"/>
          <w:rFonts w:asciiTheme="majorHAnsi" w:hAnsiTheme="majorHAnsi" w:cstheme="majorHAnsi"/>
        </w:rPr>
        <w:t xml:space="preserve"> the </w:t>
      </w:r>
      <w:r w:rsidRPr="00BD300F">
        <w:rPr>
          <w:rStyle w:val="StyleUnderline"/>
          <w:rFonts w:asciiTheme="majorHAnsi" w:hAnsiTheme="majorHAnsi" w:cstheme="majorHAnsi"/>
          <w:highlight w:val="cyan"/>
        </w:rPr>
        <w:t>new</w:t>
      </w:r>
      <w:r w:rsidRPr="00BD300F">
        <w:rPr>
          <w:rStyle w:val="StyleUnderline"/>
          <w:rFonts w:asciiTheme="majorHAnsi" w:hAnsiTheme="majorHAnsi" w:cstheme="majorHAnsi"/>
        </w:rPr>
        <w:t xml:space="preserve"> pandemic </w:t>
      </w:r>
      <w:r w:rsidRPr="00BD300F">
        <w:rPr>
          <w:rStyle w:val="StyleUnderline"/>
          <w:rFonts w:asciiTheme="majorHAnsi" w:hAnsiTheme="majorHAnsi" w:cstheme="majorHAnsi"/>
          <w:highlight w:val="cyan"/>
        </w:rPr>
        <w:t>world,</w:t>
      </w:r>
      <w:r w:rsidRPr="00BD300F">
        <w:rPr>
          <w:rStyle w:val="StyleUnderline"/>
          <w:rFonts w:asciiTheme="majorHAnsi" w:hAnsiTheme="majorHAnsi" w:cstheme="majorHAnsi"/>
        </w:rPr>
        <w:t xml:space="preserve"> perhaps</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an</w:t>
      </w:r>
      <w:r w:rsidRPr="00FE51A3">
        <w:rPr>
          <w:rStyle w:val="StyleUnderline"/>
          <w:rFonts w:asciiTheme="majorHAnsi" w:hAnsiTheme="majorHAnsi" w:cstheme="majorHAnsi"/>
        </w:rPr>
        <w:t xml:space="preserve"> even </w:t>
      </w:r>
      <w:r w:rsidRPr="00BD300F">
        <w:rPr>
          <w:rStyle w:val="StyleUnderline"/>
          <w:rFonts w:asciiTheme="majorHAnsi" w:hAnsiTheme="majorHAnsi" w:cstheme="majorHAnsi"/>
          <w:highlight w:val="cyan"/>
        </w:rPr>
        <w:t xml:space="preserve">more </w:t>
      </w:r>
      <w:r w:rsidRPr="00C04FCB">
        <w:rPr>
          <w:rStyle w:val="StyleUnderline"/>
          <w:rFonts w:asciiTheme="majorHAnsi" w:hAnsiTheme="majorHAnsi" w:cstheme="majorHAnsi"/>
          <w:highlight w:val="cyan"/>
        </w:rPr>
        <w:t xml:space="preserve">vital </w:t>
      </w:r>
      <w:proofErr w:type="gramStart"/>
      <w:r w:rsidRPr="00C04FCB">
        <w:rPr>
          <w:rStyle w:val="StyleUnderline"/>
          <w:rFonts w:asciiTheme="majorHAnsi" w:hAnsiTheme="majorHAnsi" w:cstheme="majorHAnsi"/>
          <w:highlight w:val="cyan"/>
        </w:rPr>
        <w:t>factor[</w:t>
      </w:r>
      <w:proofErr w:type="gramEnd"/>
      <w:r w:rsidRPr="00C04FCB">
        <w:rPr>
          <w:rStyle w:val="StyleUnderline"/>
          <w:rFonts w:asciiTheme="majorHAnsi" w:hAnsiTheme="majorHAnsi" w:cstheme="majorHAnsi"/>
          <w:highlight w:val="cyan"/>
        </w:rPr>
        <w:t>to innovation]</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is</w:t>
      </w:r>
      <w:r w:rsidRPr="00FE51A3">
        <w:rPr>
          <w:rStyle w:val="StyleUnderline"/>
          <w:rFonts w:asciiTheme="majorHAnsi" w:hAnsiTheme="majorHAnsi" w:cstheme="majorHAnsi"/>
        </w:rPr>
        <w:t xml:space="preserve"> the </w:t>
      </w:r>
      <w:r w:rsidRPr="00BD300F">
        <w:rPr>
          <w:rStyle w:val="StyleUnderline"/>
          <w:rFonts w:asciiTheme="majorHAnsi" w:hAnsiTheme="majorHAnsi" w:cstheme="majorHAnsi"/>
          <w:highlight w:val="cyan"/>
        </w:rPr>
        <w:t>creation</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of knowledge</w:t>
      </w:r>
      <w:r w:rsidRPr="00FE51A3">
        <w:rPr>
          <w:rStyle w:val="StyleUnderline"/>
          <w:rFonts w:asciiTheme="majorHAnsi" w:hAnsiTheme="majorHAnsi" w:cstheme="majorHAnsi"/>
        </w:rPr>
        <w:t>, which adds enormously to “the wealth of nations.”</w:t>
      </w:r>
      <w:r w:rsidRPr="00FE51A3">
        <w:rPr>
          <w:rFonts w:asciiTheme="majorHAnsi" w:hAnsiTheme="majorHAnsi" w:cstheme="majorHAnsi"/>
          <w:sz w:val="16"/>
        </w:rPr>
        <w:t xml:space="preserve"> Digital and other economic growth in the 21st century is increasingly ideas‐​based and knowledge intensive</w:t>
      </w:r>
      <w:r w:rsidRPr="00BD300F">
        <w:rPr>
          <w:rFonts w:asciiTheme="majorHAnsi" w:hAnsiTheme="majorHAnsi" w:cstheme="majorHAnsi"/>
          <w:sz w:val="16"/>
          <w:highlight w:val="cyan"/>
        </w:rPr>
        <w:t xml:space="preserve">. </w:t>
      </w:r>
      <w:r w:rsidRPr="00BD300F">
        <w:rPr>
          <w:rStyle w:val="StyleUnderline"/>
          <w:rFonts w:asciiTheme="majorHAnsi" w:hAnsiTheme="majorHAnsi" w:cstheme="majorHAnsi"/>
          <w:highlight w:val="cyan"/>
        </w:rPr>
        <w:t>Without IP rights</w:t>
      </w:r>
      <w:r w:rsidRPr="00FE51A3">
        <w:rPr>
          <w:rStyle w:val="StyleUnderline"/>
          <w:rFonts w:asciiTheme="majorHAnsi" w:hAnsiTheme="majorHAnsi" w:cstheme="majorHAnsi"/>
        </w:rPr>
        <w:t xml:space="preserve"> as incentives, </w:t>
      </w:r>
      <w:r w:rsidRPr="00BD300F">
        <w:rPr>
          <w:rStyle w:val="StyleUnderline"/>
          <w:rFonts w:asciiTheme="majorHAnsi" w:hAnsiTheme="majorHAnsi" w:cstheme="majorHAnsi"/>
          <w:highlight w:val="cyan"/>
        </w:rPr>
        <w:t>there would</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 xml:space="preserve">be less </w:t>
      </w:r>
      <w:r w:rsidRPr="00BD300F">
        <w:rPr>
          <w:rStyle w:val="StyleUnderline"/>
          <w:rFonts w:asciiTheme="majorHAnsi" w:hAnsiTheme="majorHAnsi" w:cstheme="majorHAnsi"/>
        </w:rPr>
        <w:t xml:space="preserve">new </w:t>
      </w:r>
      <w:r w:rsidRPr="00BD300F">
        <w:rPr>
          <w:rStyle w:val="StyleUnderline"/>
          <w:rFonts w:asciiTheme="majorHAnsi" w:hAnsiTheme="majorHAnsi" w:cstheme="majorHAnsi"/>
          <w:highlight w:val="cyan"/>
        </w:rPr>
        <w:t xml:space="preserve">knowledge </w:t>
      </w:r>
      <w:r w:rsidRPr="00C04FCB">
        <w:rPr>
          <w:rStyle w:val="StyleUnderline"/>
          <w:rFonts w:asciiTheme="majorHAnsi" w:hAnsiTheme="majorHAnsi" w:cstheme="majorHAnsi"/>
          <w:highlight w:val="cyan"/>
        </w:rPr>
        <w:t>and</w:t>
      </w:r>
      <w:r w:rsidRPr="00BD300F">
        <w:rPr>
          <w:rStyle w:val="StyleUnderline"/>
          <w:rFonts w:asciiTheme="majorHAnsi" w:hAnsiTheme="majorHAnsi" w:cstheme="majorHAnsi"/>
        </w:rPr>
        <w:t xml:space="preserve"> thus </w:t>
      </w:r>
      <w:r w:rsidRPr="00C04FCB">
        <w:rPr>
          <w:rStyle w:val="StyleUnderline"/>
          <w:rFonts w:asciiTheme="majorHAnsi" w:hAnsiTheme="majorHAnsi" w:cstheme="majorHAnsi"/>
          <w:highlight w:val="cyan"/>
        </w:rPr>
        <w:t>less innovation</w:t>
      </w:r>
      <w:r w:rsidRPr="00BD300F">
        <w:rPr>
          <w:rFonts w:asciiTheme="majorHAnsi" w:hAnsiTheme="majorHAnsi" w:cstheme="majorHAnsi"/>
          <w:sz w:val="16"/>
          <w:highlight w:val="cyan"/>
        </w:rPr>
        <w:t>.</w:t>
      </w:r>
    </w:p>
    <w:p w:rsidR="008B5B88" w:rsidRPr="00FE51A3" w:rsidRDefault="008B5B88" w:rsidP="008B5B88">
      <w:pPr>
        <w:rPr>
          <w:rFonts w:asciiTheme="majorHAnsi" w:hAnsiTheme="majorHAnsi" w:cstheme="majorHAnsi"/>
          <w:sz w:val="16"/>
        </w:rPr>
      </w:pPr>
      <w:r w:rsidRPr="00FE51A3">
        <w:rPr>
          <w:rFonts w:asciiTheme="majorHAnsi" w:hAnsiTheme="majorHAnsi" w:cstheme="majorHAnsi"/>
          <w:sz w:val="16"/>
        </w:rPr>
        <w:t xml:space="preserve">In the short term, undermining private IP rights may accelerate distribution of goods and services—where the novel knowledge that went into making them already exists. </w:t>
      </w:r>
      <w:proofErr w:type="gramStart"/>
      <w:r w:rsidRPr="00FE51A3">
        <w:rPr>
          <w:rFonts w:asciiTheme="majorHAnsi" w:hAnsiTheme="majorHAnsi" w:cstheme="majorHAnsi"/>
          <w:sz w:val="16"/>
        </w:rPr>
        <w:t>But</w:t>
      </w:r>
      <w:proofErr w:type="gramEnd"/>
      <w:r w:rsidRPr="00FE51A3">
        <w:rPr>
          <w:rFonts w:asciiTheme="majorHAnsi" w:hAnsiTheme="majorHAnsi" w:cstheme="majorHAnsi"/>
          <w:sz w:val="16"/>
        </w:rPr>
        <w:t xml:space="preserve"> </w:t>
      </w:r>
      <w:r w:rsidRPr="00BD300F">
        <w:rPr>
          <w:rStyle w:val="StyleUnderline"/>
          <w:rFonts w:asciiTheme="majorHAnsi" w:hAnsiTheme="majorHAnsi" w:cstheme="majorHAnsi"/>
          <w:highlight w:val="cyan"/>
        </w:rPr>
        <w:t>in</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the l</w:t>
      </w:r>
      <w:r w:rsidRPr="00BD300F">
        <w:rPr>
          <w:rStyle w:val="StyleUnderline"/>
          <w:rFonts w:asciiTheme="majorHAnsi" w:hAnsiTheme="majorHAnsi" w:cstheme="majorHAnsi"/>
          <w:highlight w:val="cyan"/>
        </w:rPr>
        <w:t>ong term</w:t>
      </w:r>
      <w:r w:rsidRPr="00FE51A3">
        <w:rPr>
          <w:rStyle w:val="StyleUnderline"/>
          <w:rFonts w:asciiTheme="majorHAnsi" w:hAnsiTheme="majorHAnsi" w:cstheme="majorHAnsi"/>
        </w:rPr>
        <w:t>, undermining private IP rights would eliminate the incentives that inspire innovation</w:t>
      </w:r>
      <w:r w:rsidRPr="00FE51A3">
        <w:rPr>
          <w:rFonts w:asciiTheme="majorHAnsi" w:hAnsiTheme="majorHAnsi" w:cstheme="majorHAnsi"/>
          <w:sz w:val="16"/>
        </w:rPr>
        <w:t xml:space="preserve">, thus preventing the discovery and development of knowledge for new goods and services that the world needs. This widespread dismissal of the link between private IP rights and innovation </w:t>
      </w:r>
      <w:proofErr w:type="gramStart"/>
      <w:r w:rsidRPr="00FE51A3">
        <w:rPr>
          <w:rFonts w:asciiTheme="majorHAnsi" w:hAnsiTheme="majorHAnsi" w:cstheme="majorHAnsi"/>
          <w:sz w:val="16"/>
        </w:rPr>
        <w:t>is perhaps best reflected</w:t>
      </w:r>
      <w:proofErr w:type="gramEnd"/>
      <w:r w:rsidRPr="00FE51A3">
        <w:rPr>
          <w:rFonts w:asciiTheme="majorHAnsi" w:hAnsiTheme="majorHAnsi" w:cstheme="majorHAnsi"/>
          <w:sz w:val="16"/>
        </w:rPr>
        <w:t xml:space="preserve"> in the fact that although the United Nations Sustainable Development Goals for 2030 aspire to “foster innovation,” they make no mention of IP rights.</w:t>
      </w:r>
      <w:hyperlink r:id="rId12" w:anchor="_ednref19" w:history="1">
        <w:r w:rsidRPr="00FE51A3">
          <w:rPr>
            <w:rStyle w:val="Hyperlink"/>
            <w:rFonts w:asciiTheme="majorHAnsi" w:hAnsiTheme="majorHAnsi" w:cstheme="majorHAnsi"/>
            <w:sz w:val="16"/>
          </w:rPr>
          <w:t>19</w:t>
        </w:r>
      </w:hyperlink>
    </w:p>
    <w:p w:rsidR="008B5B88" w:rsidRDefault="008B5B88" w:rsidP="008B5B88">
      <w:pPr>
        <w:rPr>
          <w:rStyle w:val="StyleUnderline"/>
          <w:rFonts w:asciiTheme="majorHAnsi" w:hAnsiTheme="majorHAnsi" w:cstheme="majorHAnsi"/>
        </w:rPr>
      </w:pPr>
      <w:r w:rsidRPr="00FE51A3">
        <w:rPr>
          <w:rFonts w:asciiTheme="majorHAnsi" w:hAnsiTheme="majorHAnsi" w:cstheme="majorHAnsi"/>
          <w:sz w:val="16"/>
        </w:rPr>
        <w:t>As Stephen Ezell and Nigel Cory of the Information Technology and Innovation Foundation wrote, “</w:t>
      </w:r>
      <w:r w:rsidRPr="00BD300F">
        <w:rPr>
          <w:rStyle w:val="StyleUnderline"/>
          <w:rFonts w:asciiTheme="majorHAnsi" w:hAnsiTheme="majorHAnsi" w:cstheme="majorHAnsi"/>
          <w:highlight w:val="cyan"/>
        </w:rPr>
        <w:t>A</w:t>
      </w:r>
      <w:r w:rsidRPr="00FE51A3">
        <w:rPr>
          <w:rStyle w:val="StyleUnderline"/>
          <w:rFonts w:asciiTheme="majorHAnsi" w:hAnsiTheme="majorHAnsi" w:cstheme="majorHAnsi"/>
        </w:rPr>
        <w:t xml:space="preserve"> fundamental </w:t>
      </w:r>
      <w:r w:rsidRPr="00BD300F">
        <w:rPr>
          <w:rStyle w:val="StyleUnderline"/>
          <w:rFonts w:asciiTheme="majorHAnsi" w:hAnsiTheme="majorHAnsi" w:cstheme="majorHAnsi"/>
          <w:highlight w:val="cyan"/>
        </w:rPr>
        <w:t>fault</w:t>
      </w:r>
      <w:r w:rsidRPr="00FE51A3">
        <w:rPr>
          <w:rStyle w:val="StyleUnderline"/>
          <w:rFonts w:asciiTheme="majorHAnsi" w:hAnsiTheme="majorHAnsi" w:cstheme="majorHAnsi"/>
        </w:rPr>
        <w:t xml:space="preserve"> line in the debate </w:t>
      </w:r>
      <w:r w:rsidRPr="00BD300F">
        <w:rPr>
          <w:rStyle w:val="StyleUnderline"/>
          <w:rFonts w:asciiTheme="majorHAnsi" w:hAnsiTheme="majorHAnsi" w:cstheme="majorHAnsi"/>
          <w:highlight w:val="cyan"/>
        </w:rPr>
        <w:t>over</w:t>
      </w:r>
      <w:r w:rsidRPr="00C04FCB">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i</w:t>
      </w:r>
      <w:r w:rsidRPr="00FE51A3">
        <w:rPr>
          <w:rStyle w:val="StyleUnderline"/>
          <w:rFonts w:asciiTheme="majorHAnsi" w:hAnsiTheme="majorHAnsi" w:cstheme="majorHAnsi"/>
        </w:rPr>
        <w:t xml:space="preserve">ntellectual </w:t>
      </w:r>
      <w:r w:rsidRPr="00BD300F">
        <w:rPr>
          <w:rStyle w:val="StyleUnderline"/>
          <w:rFonts w:asciiTheme="majorHAnsi" w:hAnsiTheme="majorHAnsi" w:cstheme="majorHAnsi"/>
          <w:highlight w:val="cyan"/>
        </w:rPr>
        <w:t>p</w:t>
      </w:r>
      <w:r w:rsidRPr="00FE51A3">
        <w:rPr>
          <w:rStyle w:val="StyleUnderline"/>
          <w:rFonts w:asciiTheme="majorHAnsi" w:hAnsiTheme="majorHAnsi" w:cstheme="majorHAnsi"/>
        </w:rPr>
        <w:t xml:space="preserve">roperty </w:t>
      </w:r>
      <w:r w:rsidRPr="00BD300F">
        <w:rPr>
          <w:rStyle w:val="StyleUnderline"/>
          <w:rFonts w:asciiTheme="majorHAnsi" w:hAnsiTheme="majorHAnsi" w:cstheme="majorHAnsi"/>
          <w:highlight w:val="cyan"/>
        </w:rPr>
        <w:t>pertains to</w:t>
      </w:r>
      <w:r w:rsidRPr="00FE51A3">
        <w:rPr>
          <w:rStyle w:val="StyleUnderline"/>
          <w:rFonts w:asciiTheme="majorHAnsi" w:hAnsiTheme="majorHAnsi" w:cstheme="majorHAnsi"/>
        </w:rPr>
        <w:t xml:space="preserve"> the need to achieve </w:t>
      </w:r>
      <w:r w:rsidRPr="00BD300F">
        <w:rPr>
          <w:rStyle w:val="StyleUnderline"/>
          <w:rFonts w:asciiTheme="majorHAnsi" w:hAnsiTheme="majorHAnsi" w:cstheme="majorHAnsi"/>
          <w:highlight w:val="cyan"/>
        </w:rPr>
        <w:t>a reasoned balance</w:t>
      </w:r>
      <w:r w:rsidRPr="00FE51A3">
        <w:rPr>
          <w:rStyle w:val="StyleUnderline"/>
          <w:rFonts w:asciiTheme="majorHAnsi" w:hAnsiTheme="majorHAnsi" w:cstheme="majorHAnsi"/>
        </w:rPr>
        <w:t xml:space="preserve"> </w:t>
      </w:r>
      <w:r w:rsidRPr="00BD300F">
        <w:rPr>
          <w:rStyle w:val="StyleUnderline"/>
          <w:rFonts w:asciiTheme="majorHAnsi" w:hAnsiTheme="majorHAnsi" w:cstheme="majorHAnsi"/>
          <w:highlight w:val="cyan"/>
        </w:rPr>
        <w:t>between access and exclusive rights</w:t>
      </w:r>
      <w:r w:rsidRPr="00FE51A3">
        <w:rPr>
          <w:rFonts w:asciiTheme="majorHAnsi" w:hAnsiTheme="majorHAnsi" w:cstheme="majorHAnsi"/>
          <w:sz w:val="16"/>
        </w:rPr>
        <w:t>.”</w:t>
      </w:r>
      <w:hyperlink r:id="rId13" w:anchor="_ednref20" w:history="1">
        <w:r w:rsidRPr="00FE51A3">
          <w:rPr>
            <w:rStyle w:val="Hyperlink"/>
            <w:rFonts w:asciiTheme="majorHAnsi" w:hAnsiTheme="majorHAnsi" w:cstheme="majorHAnsi"/>
            <w:sz w:val="16"/>
          </w:rPr>
          <w:t>20</w:t>
        </w:r>
      </w:hyperlink>
      <w:r w:rsidRPr="00FE51A3">
        <w:rPr>
          <w:rFonts w:asciiTheme="majorHAnsi" w:hAnsiTheme="majorHAnsi" w:cstheme="majorHAnsi"/>
          <w:sz w:val="16"/>
        </w:rPr>
        <w:t>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w:t>
      </w:r>
      <w:hyperlink r:id="rId14" w:anchor="_ednref21" w:history="1">
        <w:r w:rsidRPr="00FE51A3">
          <w:rPr>
            <w:rStyle w:val="Hyperlink"/>
            <w:rFonts w:asciiTheme="majorHAnsi" w:hAnsiTheme="majorHAnsi" w:cstheme="majorHAnsi"/>
            <w:sz w:val="16"/>
          </w:rPr>
          <w:t>21</w:t>
        </w:r>
      </w:hyperlink>
      <w:r w:rsidRPr="00FE51A3">
        <w:rPr>
          <w:rFonts w:asciiTheme="majorHAnsi" w:hAnsiTheme="majorHAnsi" w:cstheme="majorHAnsi"/>
          <w:sz w:val="16"/>
        </w:rPr>
        <w:t xml:space="preserve"> Yet, </w:t>
      </w:r>
      <w:r w:rsidRPr="00FE51A3">
        <w:rPr>
          <w:rStyle w:val="StyleUnderline"/>
          <w:rFonts w:asciiTheme="majorHAnsi" w:hAnsiTheme="majorHAnsi" w:cstheme="majorHAnsi"/>
        </w:rPr>
        <w:t xml:space="preserve">where social and economic welfare is at stake, </w:t>
      </w:r>
      <w:r w:rsidRPr="00C04FCB">
        <w:rPr>
          <w:rStyle w:val="StyleUnderline"/>
          <w:rFonts w:asciiTheme="majorHAnsi" w:hAnsiTheme="majorHAnsi" w:cstheme="majorHAnsi"/>
          <w:highlight w:val="cyan"/>
        </w:rPr>
        <w:t>WTO members</w:t>
      </w:r>
      <w:r w:rsidRPr="00FE51A3">
        <w:rPr>
          <w:rStyle w:val="StyleUnderline"/>
          <w:rFonts w:asciiTheme="majorHAnsi" w:hAnsiTheme="majorHAnsi" w:cstheme="majorHAnsi"/>
        </w:rPr>
        <w:t xml:space="preserve"> have </w:t>
      </w:r>
      <w:r w:rsidRPr="00C04FCB">
        <w:rPr>
          <w:rStyle w:val="StyleUnderline"/>
          <w:rFonts w:asciiTheme="majorHAnsi" w:hAnsiTheme="majorHAnsi" w:cstheme="majorHAnsi"/>
          <w:highlight w:val="cyan"/>
        </w:rPr>
        <w:t>sought to strike a balance</w:t>
      </w:r>
      <w:r w:rsidRPr="00FE51A3">
        <w:rPr>
          <w:rStyle w:val="StyleUnderline"/>
          <w:rFonts w:asciiTheme="majorHAnsi" w:hAnsiTheme="majorHAnsi" w:cstheme="majorHAnsi"/>
        </w:rPr>
        <w:t xml:space="preserve"> in these rules between upholding IP rights and fulfilling immediate domestic needs.</w:t>
      </w:r>
    </w:p>
    <w:p w:rsidR="008B5B88" w:rsidRPr="00FE51A3" w:rsidRDefault="008B5B88" w:rsidP="008B5B88">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rsidR="008B5B88" w:rsidRPr="00FE51A3" w:rsidRDefault="008B5B88" w:rsidP="008B5B88">
      <w:pPr>
        <w:rPr>
          <w:rFonts w:asciiTheme="majorHAnsi" w:hAnsiTheme="majorHAnsi" w:cstheme="majorHAnsi"/>
        </w:rPr>
      </w:pPr>
      <w:proofErr w:type="spellStart"/>
      <w:r w:rsidRPr="00FE51A3">
        <w:rPr>
          <w:rStyle w:val="Style13ptBold"/>
          <w:rFonts w:asciiTheme="majorHAnsi" w:hAnsiTheme="majorHAnsi" w:cstheme="majorHAnsi"/>
        </w:rPr>
        <w:t>Marjanovic</w:t>
      </w:r>
      <w:proofErr w:type="spellEnd"/>
      <w:r w:rsidRPr="00FE51A3">
        <w:rPr>
          <w:rStyle w:val="Style13ptBold"/>
          <w:rFonts w:asciiTheme="majorHAnsi" w:hAnsiTheme="majorHAnsi" w:cstheme="majorHAnsi"/>
        </w:rPr>
        <w:t xml:space="preserve">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w:t>
      </w:r>
      <w:proofErr w:type="spellStart"/>
      <w:r w:rsidRPr="00FE51A3">
        <w:rPr>
          <w:rFonts w:asciiTheme="majorHAnsi" w:hAnsiTheme="majorHAnsi" w:cstheme="majorHAnsi"/>
        </w:rPr>
        <w:t>Marjanovic</w:t>
      </w:r>
      <w:proofErr w:type="spellEnd"/>
      <w:r w:rsidRPr="00FE51A3">
        <w:rPr>
          <w:rFonts w:asciiTheme="majorHAnsi" w:hAnsiTheme="majorHAnsi" w:cstheme="majorHAnsi"/>
        </w:rPr>
        <w:t xml:space="preserve">,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xml:space="preserve">, Ph.D. in biochemistry, University of Cambridge; M.Sc. in quantitative biology, Imperial College London; B.Sc. in biology, University of Lisbon.) "How to Best Enable Pharma Innovation </w:t>
      </w:r>
      <w:proofErr w:type="gramStart"/>
      <w:r w:rsidRPr="00FE51A3">
        <w:rPr>
          <w:rFonts w:asciiTheme="majorHAnsi" w:hAnsiTheme="majorHAnsi" w:cstheme="majorHAnsi"/>
        </w:rPr>
        <w:t>Beyond</w:t>
      </w:r>
      <w:proofErr w:type="gramEnd"/>
      <w:r w:rsidRPr="00FE51A3">
        <w:rPr>
          <w:rFonts w:asciiTheme="majorHAnsi" w:hAnsiTheme="majorHAnsi" w:cstheme="majorHAnsi"/>
        </w:rPr>
        <w:t xml:space="preserve"> the COVID-19 Crisis," RAND Corporation, 05-2020, https://www.rand.org/pubs/perspectives/PEA407-1.html] TDI</w:t>
      </w:r>
    </w:p>
    <w:p w:rsidR="008B5B88" w:rsidRPr="00FE51A3" w:rsidRDefault="008B5B88" w:rsidP="008B5B88">
      <w:pPr>
        <w:rPr>
          <w:rFonts w:asciiTheme="majorHAnsi" w:hAnsiTheme="majorHAnsi" w:cstheme="majorHAnsi"/>
          <w:sz w:val="16"/>
        </w:rPr>
      </w:pPr>
      <w:r w:rsidRPr="00FE51A3">
        <w:rPr>
          <w:rFonts w:asciiTheme="majorHAnsi" w:hAnsiTheme="majorHAnsi" w:cstheme="majorHAnsi"/>
          <w:sz w:val="16"/>
        </w:rPr>
        <w:t xml:space="preserve">As key actors in the healthcare innovation landscape, </w:t>
      </w:r>
      <w:r w:rsidRPr="00C04FCB">
        <w:rPr>
          <w:rStyle w:val="StyleUnderline"/>
          <w:rFonts w:asciiTheme="majorHAnsi" w:hAnsiTheme="majorHAnsi" w:cstheme="majorHAnsi"/>
          <w:highlight w:val="cyan"/>
        </w:rPr>
        <w:t>pharmaceutical</w:t>
      </w:r>
      <w:r w:rsidRPr="00FE51A3">
        <w:rPr>
          <w:rFonts w:asciiTheme="majorHAnsi" w:hAnsiTheme="majorHAnsi" w:cstheme="majorHAnsi"/>
          <w:sz w:val="16"/>
        </w:rPr>
        <w:t xml:space="preserve"> and life sciences </w:t>
      </w:r>
      <w:r w:rsidRPr="00C04FCB">
        <w:rPr>
          <w:rStyle w:val="StyleUnderline"/>
          <w:rFonts w:asciiTheme="majorHAnsi" w:hAnsiTheme="majorHAnsi" w:cstheme="majorHAnsi"/>
          <w:highlight w:val="cyan"/>
        </w:rPr>
        <w:t>companies</w:t>
      </w:r>
      <w:r w:rsidRPr="00FE51A3">
        <w:rPr>
          <w:rStyle w:val="StyleUnderline"/>
          <w:rFonts w:asciiTheme="majorHAnsi" w:hAnsiTheme="majorHAnsi" w:cstheme="majorHAnsi"/>
        </w:rPr>
        <w:t xml:space="preserve"> have been </w:t>
      </w:r>
      <w:r w:rsidRPr="00C04FCB">
        <w:rPr>
          <w:rStyle w:val="StyleUnderline"/>
          <w:rFonts w:asciiTheme="majorHAnsi" w:hAnsiTheme="majorHAnsi" w:cstheme="majorHAnsi"/>
          <w:highlight w:val="cyan"/>
        </w:rPr>
        <w:t>called</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 xml:space="preserve">on </w:t>
      </w:r>
      <w:proofErr w:type="gramStart"/>
      <w:r w:rsidRPr="00C04FCB">
        <w:rPr>
          <w:rStyle w:val="StyleUnderline"/>
          <w:rFonts w:asciiTheme="majorHAnsi" w:hAnsiTheme="majorHAnsi" w:cstheme="majorHAnsi"/>
          <w:highlight w:val="cyan"/>
        </w:rPr>
        <w:t>to</w:t>
      </w:r>
      <w:proofErr w:type="gramEnd"/>
      <w:r w:rsidRPr="00C04FCB">
        <w:rPr>
          <w:rStyle w:val="StyleUnderline"/>
          <w:rFonts w:asciiTheme="majorHAnsi" w:hAnsiTheme="majorHAnsi" w:cstheme="majorHAnsi"/>
          <w:highlight w:val="cyan"/>
        </w:rPr>
        <w:t xml:space="preserve"> develop medicines, vaccines and diagnostics</w:t>
      </w:r>
      <w:r w:rsidRPr="00FE51A3">
        <w:rPr>
          <w:rStyle w:val="StyleUnderline"/>
          <w:rFonts w:asciiTheme="majorHAnsi" w:hAnsiTheme="majorHAnsi" w:cstheme="majorHAnsi"/>
        </w:rPr>
        <w:t xml:space="preserve"> for pressing public health challenges</w:t>
      </w:r>
      <w:r w:rsidRPr="00FE51A3">
        <w:rPr>
          <w:rFonts w:asciiTheme="majorHAnsi" w:hAnsiTheme="majorHAnsi" w:cstheme="majorHAnsi"/>
          <w:sz w:val="16"/>
        </w:rPr>
        <w:t xml:space="preserve">. The COVID-19 crisis is one such challenge, but there are many others. For example, MERS, SARS, Ebola, </w:t>
      </w:r>
      <w:proofErr w:type="spellStart"/>
      <w:r w:rsidRPr="00FE51A3">
        <w:rPr>
          <w:rFonts w:asciiTheme="majorHAnsi" w:hAnsiTheme="majorHAnsi" w:cstheme="majorHAnsi"/>
          <w:sz w:val="16"/>
        </w:rPr>
        <w:t>Zika</w:t>
      </w:r>
      <w:proofErr w:type="spellEnd"/>
      <w:r w:rsidRPr="00FE51A3">
        <w:rPr>
          <w:rFonts w:asciiTheme="majorHAnsi" w:hAnsiTheme="majorHAnsi" w:cstheme="majorHAnsi"/>
          <w:sz w:val="16"/>
        </w:rPr>
        <w:t xml:space="preserve"> and avian and swine flu </w:t>
      </w:r>
      <w:proofErr w:type="gramStart"/>
      <w:r w:rsidRPr="00FE51A3">
        <w:rPr>
          <w:rFonts w:asciiTheme="majorHAnsi" w:hAnsiTheme="majorHAnsi" w:cstheme="majorHAnsi"/>
          <w:sz w:val="16"/>
        </w:rPr>
        <w:t>are also</w:t>
      </w:r>
      <w:proofErr w:type="gramEnd"/>
      <w:r w:rsidRPr="00FE51A3">
        <w:rPr>
          <w:rFonts w:asciiTheme="majorHAnsi" w:hAnsiTheme="majorHAnsi" w:cstheme="majorHAnsi"/>
          <w:sz w:val="16"/>
        </w:rPr>
        <w:t xml:space="preserve"> infectious diseases that represent public health threats. Infectious agents such as </w:t>
      </w:r>
      <w:r w:rsidRPr="00C04FCB">
        <w:rPr>
          <w:rStyle w:val="StyleUnderline"/>
          <w:rFonts w:asciiTheme="majorHAnsi" w:hAnsiTheme="majorHAnsi" w:cstheme="majorHAnsi"/>
          <w:highlight w:val="cyan"/>
        </w:rPr>
        <w:t>anthrax, smallpox and tularemia</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could present threats in a bioterrorism</w:t>
      </w:r>
      <w:r w:rsidRPr="00FE51A3">
        <w:rPr>
          <w:rStyle w:val="StyleUnderline"/>
          <w:rFonts w:asciiTheme="majorHAnsi" w:hAnsiTheme="majorHAnsi" w:cstheme="majorHAnsi"/>
        </w:rPr>
        <w:t xml:space="preserve"> context</w:t>
      </w:r>
      <w:r w:rsidRPr="00FE51A3">
        <w:rPr>
          <w:rFonts w:asciiTheme="majorHAnsi" w:hAnsiTheme="majorHAnsi" w:cstheme="majorHAnsi"/>
          <w:sz w:val="16"/>
        </w:rPr>
        <w:t>.1 The general threat to public health that is posed by antimicrobial resistance is also well-</w:t>
      </w:r>
      <w:proofErr w:type="spellStart"/>
      <w:r w:rsidRPr="00FE51A3">
        <w:rPr>
          <w:rFonts w:asciiTheme="majorHAnsi" w:hAnsiTheme="majorHAnsi" w:cstheme="majorHAnsi"/>
          <w:sz w:val="16"/>
        </w:rPr>
        <w:t>recognised</w:t>
      </w:r>
      <w:proofErr w:type="spellEnd"/>
      <w:r w:rsidRPr="00FE51A3">
        <w:rPr>
          <w:rFonts w:asciiTheme="majorHAnsi" w:hAnsiTheme="majorHAnsi" w:cstheme="majorHAnsi"/>
          <w:sz w:val="16"/>
        </w:rPr>
        <w:t xml:space="preserve"> as an area in need of pharmaceutical innovation. </w:t>
      </w:r>
      <w:r w:rsidRPr="00FE51A3">
        <w:rPr>
          <w:rStyle w:val="StyleUnderline"/>
          <w:rFonts w:asciiTheme="majorHAnsi" w:hAnsiTheme="majorHAnsi" w:cstheme="majorHAnsi"/>
        </w:rPr>
        <w:t>Innovating</w:t>
      </w:r>
      <w:r w:rsidRPr="00FE51A3">
        <w:rPr>
          <w:rFonts w:asciiTheme="majorHAnsi" w:hAnsiTheme="majorHAnsi" w:cstheme="majorHAnsi"/>
          <w:sz w:val="16"/>
        </w:rPr>
        <w:t xml:space="preserve"> in response to these challenges </w:t>
      </w:r>
      <w:r w:rsidRPr="00FE51A3">
        <w:rPr>
          <w:rStyle w:val="StyleUnderline"/>
          <w:rFonts w:asciiTheme="majorHAnsi" w:hAnsiTheme="majorHAnsi" w:cstheme="majorHAnsi"/>
        </w:rPr>
        <w:t>does not always align well with pharmaceutical industry commercial models, shareholder expectations and competition</w:t>
      </w:r>
      <w:r w:rsidRPr="00FE51A3">
        <w:rPr>
          <w:rFonts w:asciiTheme="majorHAnsi" w:hAnsiTheme="majorHAnsi" w:cstheme="majorHAnsi"/>
          <w:sz w:val="16"/>
        </w:rPr>
        <w:t xml:space="preserve"> within the industry. However, </w:t>
      </w:r>
      <w:r w:rsidRPr="00FE51A3">
        <w:rPr>
          <w:rStyle w:val="StyleUnderline"/>
          <w:rFonts w:asciiTheme="majorHAnsi" w:hAnsiTheme="majorHAnsi" w:cstheme="majorHAnsi"/>
        </w:rPr>
        <w:t xml:space="preserve">the </w:t>
      </w:r>
      <w:r w:rsidRPr="00C04FCB">
        <w:rPr>
          <w:rStyle w:val="StyleUnderline"/>
          <w:rFonts w:asciiTheme="majorHAnsi" w:hAnsiTheme="majorHAnsi" w:cstheme="majorHAnsi"/>
          <w:highlight w:val="cyan"/>
        </w:rPr>
        <w:t>expertise, networks and</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infrastructure that industry has</w:t>
      </w:r>
      <w:r w:rsidRPr="00FE51A3">
        <w:rPr>
          <w:rFonts w:asciiTheme="majorHAnsi" w:hAnsiTheme="majorHAnsi" w:cstheme="majorHAnsi"/>
          <w:sz w:val="16"/>
        </w:rPr>
        <w:t xml:space="preserve"> within its reach, </w:t>
      </w:r>
      <w:r w:rsidRPr="00FE51A3">
        <w:rPr>
          <w:rStyle w:val="StyleUnderline"/>
          <w:rFonts w:asciiTheme="majorHAnsi" w:hAnsiTheme="majorHAnsi" w:cstheme="majorHAnsi"/>
        </w:rPr>
        <w:t xml:space="preserve">as well as public expectations </w:t>
      </w:r>
      <w:r w:rsidRPr="00C04FCB">
        <w:rPr>
          <w:rStyle w:val="StyleUnderline"/>
          <w:rFonts w:asciiTheme="majorHAnsi" w:hAnsiTheme="majorHAnsi" w:cstheme="majorHAnsi"/>
          <w:highlight w:val="cyan"/>
        </w:rPr>
        <w:t>and</w:t>
      </w:r>
      <w:r w:rsidRPr="00FE51A3">
        <w:rPr>
          <w:rFonts w:asciiTheme="majorHAnsi" w:hAnsiTheme="majorHAnsi" w:cstheme="majorHAnsi"/>
          <w:sz w:val="16"/>
        </w:rPr>
        <w:t xml:space="preserve"> the </w:t>
      </w:r>
      <w:r w:rsidRPr="00C04FCB">
        <w:rPr>
          <w:rStyle w:val="StyleUnderline"/>
          <w:rFonts w:asciiTheme="majorHAnsi" w:hAnsiTheme="majorHAnsi" w:cstheme="majorHAnsi"/>
          <w:highlight w:val="cyan"/>
        </w:rPr>
        <w:t>moral</w:t>
      </w:r>
      <w:r w:rsidRPr="00FE51A3">
        <w:rPr>
          <w:rStyle w:val="StyleUnderline"/>
          <w:rFonts w:asciiTheme="majorHAnsi" w:hAnsiTheme="majorHAnsi" w:cstheme="majorHAnsi"/>
        </w:rPr>
        <w:t xml:space="preserve"> </w:t>
      </w:r>
      <w:r w:rsidRPr="00C04FCB">
        <w:rPr>
          <w:rStyle w:val="StyleUnderline"/>
          <w:rFonts w:asciiTheme="majorHAnsi" w:hAnsiTheme="majorHAnsi" w:cstheme="majorHAnsi"/>
          <w:highlight w:val="cyan"/>
        </w:rPr>
        <w:t>imperative, make</w:t>
      </w:r>
      <w:r w:rsidRPr="000F7441">
        <w:rPr>
          <w:rStyle w:val="StyleUnderline"/>
          <w:rFonts w:asciiTheme="majorHAnsi" w:hAnsiTheme="majorHAnsi" w:cstheme="majorHAnsi"/>
        </w:rPr>
        <w:t xml:space="preserve"> pharmaceutical</w:t>
      </w:r>
      <w:r w:rsidRPr="00C04FCB">
        <w:rPr>
          <w:rStyle w:val="StyleUnderline"/>
          <w:rFonts w:asciiTheme="majorHAnsi" w:hAnsiTheme="majorHAnsi" w:cstheme="majorHAnsi"/>
          <w:highlight w:val="cyan"/>
        </w:rPr>
        <w:t xml:space="preserve"> companies</w:t>
      </w:r>
      <w:r w:rsidRPr="00FE51A3">
        <w:rPr>
          <w:rFonts w:asciiTheme="majorHAnsi" w:hAnsiTheme="majorHAnsi" w:cstheme="majorHAnsi"/>
          <w:sz w:val="16"/>
        </w:rPr>
        <w:t xml:space="preserve"> and the wider life sciences sector </w:t>
      </w:r>
      <w:r w:rsidRPr="00C04FCB">
        <w:rPr>
          <w:rStyle w:val="StyleUnderline"/>
          <w:rFonts w:asciiTheme="majorHAnsi" w:hAnsiTheme="majorHAnsi" w:cstheme="majorHAnsi"/>
          <w:highlight w:val="cyan"/>
        </w:rPr>
        <w:t>an indispensable partner</w:t>
      </w:r>
      <w:r w:rsidRPr="00FE51A3">
        <w:rPr>
          <w:rFonts w:asciiTheme="majorHAnsi" w:hAnsiTheme="majorHAnsi" w:cstheme="majorHAnsi"/>
          <w:sz w:val="16"/>
        </w:rPr>
        <w:t xml:space="preserve"> in the search for solutions that save lives. This perspective argues for the need to establish more sustainable and scalable ways of </w:t>
      </w:r>
      <w:proofErr w:type="spellStart"/>
      <w:r w:rsidRPr="00FE51A3">
        <w:rPr>
          <w:rFonts w:asciiTheme="majorHAnsi" w:hAnsiTheme="majorHAnsi" w:cstheme="majorHAnsi"/>
          <w:sz w:val="16"/>
        </w:rPr>
        <w:t>incentivising</w:t>
      </w:r>
      <w:proofErr w:type="spellEnd"/>
      <w:r w:rsidRPr="00FE51A3">
        <w:rPr>
          <w:rFonts w:asciiTheme="majorHAnsi" w:hAnsiTheme="majorHAnsi" w:cstheme="majorHAnsi"/>
          <w:sz w:val="16"/>
        </w:rPr>
        <w:t xml:space="preserve"> pharmaceutical innovation in response to infectious disease threats to public health. It considers both past and current examples of efforts to </w:t>
      </w:r>
      <w:proofErr w:type="spellStart"/>
      <w:r w:rsidRPr="00FE51A3">
        <w:rPr>
          <w:rFonts w:asciiTheme="majorHAnsi" w:hAnsiTheme="majorHAnsi" w:cstheme="majorHAnsi"/>
          <w:sz w:val="16"/>
        </w:rPr>
        <w:t>mobilise</w:t>
      </w:r>
      <w:proofErr w:type="spellEnd"/>
      <w:r w:rsidRPr="00FE51A3">
        <w:rPr>
          <w:rFonts w:asciiTheme="majorHAnsi" w:hAnsiTheme="majorHAnsi" w:cstheme="majorHAns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FE51A3">
        <w:rPr>
          <w:rFonts w:asciiTheme="majorHAnsi" w:hAnsiTheme="majorHAnsi" w:cstheme="majorHAnsi"/>
          <w:sz w:val="16"/>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w:t>
      </w:r>
      <w:proofErr w:type="gramStart"/>
      <w:r w:rsidRPr="00FE51A3">
        <w:rPr>
          <w:rStyle w:val="StyleUnderline"/>
          <w:rFonts w:asciiTheme="majorHAnsi" w:hAnsiTheme="majorHAnsi" w:cstheme="majorHAnsi"/>
        </w:rPr>
        <w:t xml:space="preserve">Examples include </w:t>
      </w:r>
      <w:r w:rsidRPr="000F7441">
        <w:rPr>
          <w:rStyle w:val="StyleUnderline"/>
          <w:rFonts w:asciiTheme="majorHAnsi" w:hAnsiTheme="majorHAnsi" w:cstheme="majorHAnsi"/>
        </w:rPr>
        <w:t xml:space="preserve">pharmaceutical </w:t>
      </w:r>
      <w:r w:rsidRPr="00C04FCB">
        <w:rPr>
          <w:rStyle w:val="StyleUnderline"/>
          <w:rFonts w:asciiTheme="majorHAnsi" w:hAnsiTheme="majorHAnsi" w:cstheme="majorHAnsi"/>
          <w:highlight w:val="cyan"/>
        </w:rPr>
        <w:t>companies donating</w:t>
      </w:r>
      <w:r w:rsidRPr="00FE51A3">
        <w:rPr>
          <w:rStyle w:val="StyleUnderline"/>
          <w:rFonts w:asciiTheme="majorHAnsi" w:hAnsiTheme="majorHAnsi" w:cstheme="majorHAnsi"/>
        </w:rPr>
        <w:t xml:space="preserve"> existing </w:t>
      </w:r>
      <w:r w:rsidRPr="00C04FCB">
        <w:rPr>
          <w:rStyle w:val="StyleUnderline"/>
          <w:rFonts w:asciiTheme="majorHAnsi" w:hAnsiTheme="majorHAnsi" w:cstheme="majorHAnsi"/>
          <w:highlight w:val="cyan"/>
        </w:rPr>
        <w:t>compounds to assess</w:t>
      </w:r>
      <w:r w:rsidRPr="00FE51A3">
        <w:rPr>
          <w:rStyle w:val="StyleUnderline"/>
          <w:rFonts w:asciiTheme="majorHAnsi" w:hAnsiTheme="majorHAnsi" w:cstheme="majorHAnsi"/>
        </w:rPr>
        <w:t xml:space="preserve"> their </w:t>
      </w:r>
      <w:r w:rsidRPr="00C04FCB">
        <w:rPr>
          <w:rStyle w:val="StyleUnderline"/>
          <w:rFonts w:asciiTheme="majorHAnsi" w:hAnsiTheme="majorHAnsi" w:cstheme="majorHAnsi"/>
          <w:highlight w:val="cyan"/>
        </w:rPr>
        <w:t>utility</w:t>
      </w:r>
      <w:r w:rsidRPr="00FE51A3">
        <w:rPr>
          <w:rFonts w:asciiTheme="majorHAnsi" w:hAnsiTheme="majorHAnsi" w:cstheme="majorHAnsi"/>
          <w:sz w:val="16"/>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FE51A3">
        <w:rPr>
          <w:rFonts w:asciiTheme="majorHAnsi" w:hAnsiTheme="majorHAnsi" w:cstheme="majorHAnsi"/>
          <w:sz w:val="16"/>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FE51A3">
        <w:rPr>
          <w:rFonts w:asciiTheme="majorHAnsi" w:hAnsiTheme="majorHAnsi" w:cstheme="majorHAnsi"/>
          <w:sz w:val="16"/>
        </w:rPr>
        <w:t xml:space="preserve">to discover new treatments or vaccine agents and develop diagnostics tests.3,4 </w:t>
      </w:r>
      <w:r w:rsidRPr="00C04FCB">
        <w:rPr>
          <w:rStyle w:val="StyleUnderline"/>
          <w:rFonts w:asciiTheme="majorHAnsi" w:hAnsiTheme="majorHAnsi" w:cstheme="majorHAnsi"/>
          <w:highlight w:val="cyan"/>
        </w:rPr>
        <w:t>Pharmaceutical companies are collaborating</w:t>
      </w:r>
      <w:r w:rsidRPr="00FE51A3">
        <w:rPr>
          <w:rFonts w:asciiTheme="majorHAnsi" w:hAnsiTheme="majorHAnsi" w:cstheme="majorHAnsi"/>
          <w:sz w:val="16"/>
        </w:rPr>
        <w:t xml:space="preserve"> with each other in some of these efforts </w:t>
      </w:r>
      <w:r w:rsidRPr="00FE51A3">
        <w:rPr>
          <w:rStyle w:val="StyleUnderline"/>
          <w:rFonts w:asciiTheme="majorHAnsi" w:hAnsiTheme="majorHAnsi" w:cstheme="majorHAnsi"/>
        </w:rPr>
        <w:t xml:space="preserve">and participating </w:t>
      </w:r>
      <w:r w:rsidRPr="00C04FCB">
        <w:rPr>
          <w:rStyle w:val="StyleUnderline"/>
          <w:rFonts w:asciiTheme="majorHAnsi" w:hAnsiTheme="majorHAnsi" w:cstheme="majorHAnsi"/>
          <w:highlight w:val="cyan"/>
        </w:rPr>
        <w:t>in global R&amp;D partnerships</w:t>
      </w:r>
      <w:r w:rsidRPr="00FE51A3">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w:t>
      </w:r>
      <w:proofErr w:type="gramEnd"/>
      <w:r w:rsidRPr="00FE51A3">
        <w:rPr>
          <w:rFonts w:asciiTheme="majorHAnsi" w:hAnsiTheme="majorHAnsi" w:cstheme="majorHAnsi"/>
          <w:sz w:val="16"/>
        </w:rPr>
        <w:t xml:space="preserve"> Although there are also reputational benefits from involvement that can be </w:t>
      </w:r>
      <w:proofErr w:type="spellStart"/>
      <w:r w:rsidRPr="00FE51A3">
        <w:rPr>
          <w:rFonts w:asciiTheme="majorHAnsi" w:hAnsiTheme="majorHAnsi" w:cstheme="majorHAnsi"/>
          <w:sz w:val="16"/>
        </w:rPr>
        <w:t>realised</w:t>
      </w:r>
      <w:proofErr w:type="spellEnd"/>
      <w:r w:rsidRPr="00FE51A3">
        <w:rPr>
          <w:rFonts w:asciiTheme="majorHAnsi" w:hAnsiTheme="majorHAnsi" w:cstheme="majorHAnsi"/>
          <w:sz w:val="16"/>
        </w:rPr>
        <w:t xml:space="preserve"> across the industry, </w:t>
      </w:r>
      <w:r w:rsidRPr="00FE51A3">
        <w:rPr>
          <w:rStyle w:val="StyleUnderline"/>
          <w:rFonts w:asciiTheme="majorHAnsi" w:hAnsiTheme="majorHAnsi" w:cstheme="majorHAnsi"/>
        </w:rPr>
        <w:t>there are likely to be relatively few companies that are ‘commercial’ winners</w:t>
      </w:r>
      <w:r w:rsidRPr="00FE51A3">
        <w:rPr>
          <w:rFonts w:asciiTheme="majorHAnsi" w:hAnsiTheme="majorHAnsi" w:cstheme="majorHAnsi"/>
          <w:sz w:val="16"/>
        </w:rPr>
        <w:t xml:space="preserve">. Those who might gain substantial revenues will be under pressure not to </w:t>
      </w:r>
      <w:proofErr w:type="gramStart"/>
      <w:r w:rsidRPr="00FE51A3">
        <w:rPr>
          <w:rFonts w:asciiTheme="majorHAnsi" w:hAnsiTheme="majorHAnsi" w:cstheme="majorHAnsi"/>
          <w:sz w:val="16"/>
        </w:rPr>
        <w:t>be seen</w:t>
      </w:r>
      <w:proofErr w:type="gramEnd"/>
      <w:r w:rsidRPr="00FE51A3">
        <w:rPr>
          <w:rFonts w:asciiTheme="majorHAnsi" w:hAnsiTheme="majorHAnsi" w:cstheme="majorHAnsi"/>
          <w:sz w:val="16"/>
        </w:rPr>
        <w:t xml:space="preserve"> as profiting from the pandemic. </w:t>
      </w:r>
      <w:proofErr w:type="gramStart"/>
      <w:r w:rsidRPr="00FE51A3">
        <w:rPr>
          <w:rFonts w:asciiTheme="majorHAnsi" w:hAnsiTheme="majorHAnsi" w:cstheme="majorHAnsi"/>
          <w:sz w:val="16"/>
        </w:rPr>
        <w:t xml:space="preserve">In the United Kingdom for example, GSK has stated that it does not expect to profit from its COVID-19 related activities and that any gains will be invested in supporting research and long-term </w:t>
      </w:r>
      <w:r w:rsidRPr="000F7441">
        <w:rPr>
          <w:rFonts w:asciiTheme="majorHAnsi" w:hAnsiTheme="majorHAnsi" w:cstheme="majorHAnsi"/>
          <w:sz w:val="16"/>
        </w:rPr>
        <w:t xml:space="preserve">pandemic preparedness, as well as in developing products that would be affordable in the world’s poorest countries.7 Similarly, </w:t>
      </w:r>
      <w:r w:rsidRPr="000F7441">
        <w:rPr>
          <w:rStyle w:val="StyleUnderline"/>
          <w:rFonts w:asciiTheme="majorHAnsi" w:hAnsiTheme="majorHAnsi" w:cstheme="majorHAnsi"/>
          <w:sz w:val="16"/>
          <w:szCs w:val="16"/>
        </w:rPr>
        <w:t>in the United States AbbVie has waived intellectual property rights for an existing combination product that is being tested for therapeutic potential against COVID-19</w:t>
      </w:r>
      <w:r w:rsidRPr="000F7441">
        <w:rPr>
          <w:rFonts w:asciiTheme="majorHAnsi" w:hAnsiTheme="majorHAnsi" w:cstheme="majorHAnsi"/>
          <w:sz w:val="16"/>
          <w:szCs w:val="16"/>
        </w:rPr>
        <w:t>, which would support affordability and allow for a supply of generics.8,9 Johnson &amp; Johnson has stated that its potential</w:t>
      </w:r>
      <w:r w:rsidRPr="00FE51A3">
        <w:rPr>
          <w:rFonts w:asciiTheme="majorHAnsi" w:hAnsiTheme="majorHAnsi" w:cstheme="majorHAnsi"/>
          <w:sz w:val="16"/>
        </w:rPr>
        <w:t xml:space="preserve"> vaccine – which is expected to begin trials – will be available on a not-for-profit basis during the pandemic.10 Pharma is </w:t>
      </w:r>
      <w:proofErr w:type="spellStart"/>
      <w:r w:rsidRPr="00FE51A3">
        <w:rPr>
          <w:rFonts w:asciiTheme="majorHAnsi" w:hAnsiTheme="majorHAnsi" w:cstheme="majorHAnsi"/>
          <w:sz w:val="16"/>
        </w:rPr>
        <w:t>mobilising</w:t>
      </w:r>
      <w:proofErr w:type="spellEnd"/>
      <w:r w:rsidRPr="00FE51A3">
        <w:rPr>
          <w:rFonts w:asciiTheme="majorHAnsi" w:hAnsiTheme="majorHAnsi" w:cstheme="majorHAnsi"/>
          <w:sz w:val="16"/>
        </w:rPr>
        <w:t xml:space="preserve"> substantial efforts to rise to the COVID-19 challenge at hand.</w:t>
      </w:r>
      <w:proofErr w:type="gramEnd"/>
      <w:r w:rsidRPr="00FE51A3">
        <w:rPr>
          <w:rFonts w:asciiTheme="majorHAnsi" w:hAnsiTheme="majorHAnsi" w:cstheme="majorHAnsi"/>
          <w:sz w:val="16"/>
        </w:rPr>
        <w:t xml:space="preserve"> However, we need to consider how pharmaceutical innovation for responding to emerging infectious diseases </w:t>
      </w:r>
      <w:proofErr w:type="gramStart"/>
      <w:r w:rsidRPr="00FE51A3">
        <w:rPr>
          <w:rFonts w:asciiTheme="majorHAnsi" w:hAnsiTheme="majorHAnsi" w:cstheme="majorHAnsi"/>
          <w:sz w:val="16"/>
        </w:rPr>
        <w:t>can best be enabled</w:t>
      </w:r>
      <w:proofErr w:type="gramEnd"/>
      <w:r w:rsidRPr="00FE51A3">
        <w:rPr>
          <w:rFonts w:asciiTheme="majorHAnsi" w:hAnsiTheme="majorHAnsi" w:cstheme="majorHAnsi"/>
          <w:sz w:val="16"/>
        </w:rPr>
        <w:t xml:space="preserve"> beyond the current crisis. </w:t>
      </w:r>
      <w:r w:rsidRPr="00FE51A3">
        <w:rPr>
          <w:rStyle w:val="StyleUnderline"/>
          <w:rFonts w:asciiTheme="majorHAnsi" w:hAnsiTheme="majorHAnsi" w:cstheme="majorHAnsi"/>
        </w:rPr>
        <w:t xml:space="preserve">Many </w:t>
      </w:r>
      <w:r w:rsidRPr="000F7441">
        <w:rPr>
          <w:rStyle w:val="StyleUnderline"/>
          <w:rFonts w:asciiTheme="majorHAnsi" w:hAnsiTheme="majorHAnsi" w:cstheme="majorHAnsi"/>
          <w:highlight w:val="cyan"/>
        </w:rPr>
        <w:t>p</w:t>
      </w:r>
      <w:r w:rsidRPr="00FE51A3">
        <w:rPr>
          <w:rStyle w:val="StyleUnderline"/>
          <w:rFonts w:asciiTheme="majorHAnsi" w:hAnsiTheme="majorHAnsi" w:cstheme="majorHAnsi"/>
        </w:rPr>
        <w:t xml:space="preserve">ublic </w:t>
      </w:r>
      <w:r w:rsidRPr="000F7441">
        <w:rPr>
          <w:rStyle w:val="StyleUnderline"/>
          <w:rFonts w:asciiTheme="majorHAnsi" w:hAnsiTheme="majorHAnsi" w:cstheme="majorHAnsi"/>
          <w:highlight w:val="cyan"/>
        </w:rPr>
        <w:t>h</w:t>
      </w:r>
      <w:r w:rsidRPr="00FE51A3">
        <w:rPr>
          <w:rStyle w:val="StyleUnderline"/>
          <w:rFonts w:asciiTheme="majorHAnsi" w:hAnsiTheme="majorHAnsi" w:cstheme="majorHAnsi"/>
        </w:rPr>
        <w:t xml:space="preserve">ealth </w:t>
      </w:r>
      <w:r w:rsidRPr="000F7441">
        <w:rPr>
          <w:rStyle w:val="StyleUnderline"/>
          <w:rFonts w:asciiTheme="majorHAnsi" w:hAnsiTheme="majorHAnsi" w:cstheme="majorHAnsi"/>
          <w:highlight w:val="cyan"/>
        </w:rPr>
        <w:t>threats</w:t>
      </w:r>
      <w:r w:rsidRPr="00FE51A3">
        <w:rPr>
          <w:rStyle w:val="StyleUnderline"/>
          <w:rFonts w:asciiTheme="majorHAnsi" w:hAnsiTheme="majorHAnsi" w:cstheme="majorHAnsi"/>
        </w:rPr>
        <w:t xml:space="preserve"> (including those associated with other infectious diseases, bioterrorism agents and antimicrobial resistance) </w:t>
      </w:r>
      <w:r w:rsidRPr="000F7441">
        <w:rPr>
          <w:rStyle w:val="StyleUnderline"/>
          <w:rFonts w:asciiTheme="majorHAnsi" w:hAnsiTheme="majorHAnsi" w:cstheme="majorHAnsi"/>
          <w:highlight w:val="cyan"/>
        </w:rPr>
        <w:t>are</w:t>
      </w:r>
      <w:r w:rsidRPr="00FE51A3">
        <w:rPr>
          <w:rStyle w:val="StyleUnderline"/>
          <w:rFonts w:asciiTheme="majorHAnsi" w:hAnsiTheme="majorHAnsi" w:cstheme="majorHAnsi"/>
        </w:rPr>
        <w:t xml:space="preserve"> urgently </w:t>
      </w:r>
      <w:r w:rsidRPr="000F7441">
        <w:rPr>
          <w:rStyle w:val="StyleUnderline"/>
          <w:rFonts w:asciiTheme="majorHAnsi" w:hAnsiTheme="majorHAnsi" w:cstheme="majorHAnsi"/>
          <w:highlight w:val="cyan"/>
        </w:rPr>
        <w:t>in need</w:t>
      </w:r>
      <w:r w:rsidRPr="00FE51A3">
        <w:rPr>
          <w:rStyle w:val="StyleUnderline"/>
          <w:rFonts w:asciiTheme="majorHAnsi" w:hAnsiTheme="majorHAnsi" w:cstheme="majorHAnsi"/>
        </w:rPr>
        <w:t xml:space="preserve"> </w:t>
      </w:r>
      <w:r w:rsidRPr="000F7441">
        <w:rPr>
          <w:rStyle w:val="StyleUnderline"/>
          <w:rFonts w:asciiTheme="majorHAnsi" w:hAnsiTheme="majorHAnsi" w:cstheme="majorHAnsi"/>
          <w:highlight w:val="cyan"/>
        </w:rPr>
        <w:t>of</w:t>
      </w:r>
      <w:r w:rsidRPr="00FE51A3">
        <w:rPr>
          <w:rStyle w:val="StyleUnderline"/>
          <w:rFonts w:asciiTheme="majorHAnsi" w:hAnsiTheme="majorHAnsi" w:cstheme="majorHAnsi"/>
        </w:rPr>
        <w:t xml:space="preserve"> </w:t>
      </w:r>
      <w:r w:rsidRPr="000F7441">
        <w:rPr>
          <w:rStyle w:val="StyleUnderline"/>
          <w:rFonts w:asciiTheme="majorHAnsi" w:hAnsiTheme="majorHAnsi" w:cstheme="majorHAnsi"/>
          <w:highlight w:val="cyan"/>
        </w:rPr>
        <w:t>pharmaceutical innovation</w:t>
      </w:r>
      <w:r w:rsidRPr="00FE51A3">
        <w:rPr>
          <w:rFonts w:asciiTheme="majorHAnsi" w:hAnsiTheme="majorHAnsi" w:cstheme="majorHAnsi"/>
          <w:sz w:val="16"/>
        </w:rPr>
        <w:t xml:space="preserve">, even if their impacts are not as visible to society as COVID-19 is in the immediate term. </w:t>
      </w:r>
      <w:r w:rsidRPr="00FE51A3">
        <w:rPr>
          <w:rStyle w:val="StyleUnderline"/>
          <w:rFonts w:asciiTheme="majorHAnsi" w:hAnsiTheme="majorHAnsi" w:cstheme="majorHAnsi"/>
        </w:rPr>
        <w:t xml:space="preserve">The </w:t>
      </w:r>
      <w:r w:rsidRPr="000F7441">
        <w:rPr>
          <w:rStyle w:val="StyleUnderline"/>
          <w:rFonts w:asciiTheme="majorHAnsi" w:hAnsiTheme="majorHAnsi" w:cstheme="majorHAnsi"/>
        </w:rPr>
        <w:t>pharmaceutical</w:t>
      </w:r>
      <w:r w:rsidRPr="000F7441">
        <w:rPr>
          <w:rStyle w:val="StyleUnderline"/>
          <w:rFonts w:asciiTheme="majorHAnsi" w:hAnsiTheme="majorHAnsi" w:cstheme="majorHAnsi"/>
          <w:highlight w:val="cyan"/>
        </w:rPr>
        <w:t xml:space="preserve"> industry</w:t>
      </w:r>
      <w:r w:rsidRPr="00FE51A3">
        <w:rPr>
          <w:rStyle w:val="StyleUnderline"/>
          <w:rFonts w:asciiTheme="majorHAnsi" w:hAnsiTheme="majorHAnsi" w:cstheme="majorHAnsi"/>
        </w:rPr>
        <w:t xml:space="preserve"> has </w:t>
      </w:r>
      <w:r w:rsidRPr="000F7441">
        <w:rPr>
          <w:rStyle w:val="StyleUnderline"/>
          <w:rFonts w:asciiTheme="majorHAnsi" w:hAnsiTheme="majorHAnsi" w:cstheme="majorHAnsi"/>
          <w:highlight w:val="cyan"/>
        </w:rPr>
        <w:t>responded to previous public health emergencies</w:t>
      </w:r>
      <w:r w:rsidRPr="00FE51A3">
        <w:rPr>
          <w:rStyle w:val="StyleUnderline"/>
          <w:rFonts w:asciiTheme="majorHAnsi" w:hAnsiTheme="majorHAnsi" w:cstheme="majorHAnsi"/>
        </w:rPr>
        <w:t xml:space="preserve"> associated </w:t>
      </w:r>
      <w:r w:rsidRPr="000F7441">
        <w:rPr>
          <w:rStyle w:val="StyleUnderline"/>
          <w:rFonts w:asciiTheme="majorHAnsi" w:hAnsiTheme="majorHAnsi" w:cstheme="majorHAnsi"/>
          <w:highlight w:val="cyan"/>
        </w:rPr>
        <w:t>with infectious disease</w:t>
      </w:r>
      <w:r w:rsidRPr="00FE51A3">
        <w:rPr>
          <w:rStyle w:val="StyleUnderline"/>
          <w:rFonts w:asciiTheme="majorHAnsi" w:hAnsiTheme="majorHAnsi" w:cstheme="majorHAnsi"/>
        </w:rPr>
        <w:t xml:space="preserve"> in recent times </w:t>
      </w:r>
      <w:r w:rsidRPr="000F7441">
        <w:rPr>
          <w:rStyle w:val="StyleUnderline"/>
          <w:rFonts w:asciiTheme="majorHAnsi" w:hAnsiTheme="majorHAnsi" w:cstheme="majorHAnsi"/>
          <w:highlight w:val="cyan"/>
        </w:rPr>
        <w:t xml:space="preserve">– </w:t>
      </w:r>
      <w:r w:rsidRPr="000F7441">
        <w:rPr>
          <w:rStyle w:val="StyleUnderline"/>
          <w:rFonts w:asciiTheme="majorHAnsi" w:hAnsiTheme="majorHAnsi" w:cstheme="majorHAnsi"/>
        </w:rPr>
        <w:t>f</w:t>
      </w:r>
      <w:r w:rsidRPr="00FE51A3">
        <w:rPr>
          <w:rStyle w:val="StyleUnderline"/>
          <w:rFonts w:asciiTheme="majorHAnsi" w:hAnsiTheme="majorHAnsi" w:cstheme="majorHAnsi"/>
        </w:rPr>
        <w:t>or example</w:t>
      </w:r>
      <w:r w:rsidRPr="00FE51A3">
        <w:rPr>
          <w:rFonts w:asciiTheme="majorHAnsi" w:hAnsiTheme="majorHAnsi" w:cstheme="majorHAnsi"/>
          <w:sz w:val="16"/>
        </w:rPr>
        <w:t xml:space="preserve"> those associated with </w:t>
      </w:r>
      <w:r w:rsidRPr="000F7441">
        <w:rPr>
          <w:rStyle w:val="StyleUnderline"/>
          <w:rFonts w:asciiTheme="majorHAnsi" w:hAnsiTheme="majorHAnsi" w:cstheme="majorHAnsi"/>
          <w:highlight w:val="cyan"/>
        </w:rPr>
        <w:t xml:space="preserve">Ebola and </w:t>
      </w:r>
      <w:proofErr w:type="spellStart"/>
      <w:r w:rsidRPr="000F7441">
        <w:rPr>
          <w:rStyle w:val="StyleUnderline"/>
          <w:rFonts w:asciiTheme="majorHAnsi" w:hAnsiTheme="majorHAnsi" w:cstheme="majorHAnsi"/>
          <w:highlight w:val="cyan"/>
        </w:rPr>
        <w:t>Zika</w:t>
      </w:r>
      <w:proofErr w:type="spellEnd"/>
      <w:r w:rsidRPr="00FE51A3">
        <w:rPr>
          <w:rFonts w:asciiTheme="majorHAnsi" w:hAnsiTheme="majorHAnsi" w:cstheme="majorHAnsi"/>
          <w:sz w:val="16"/>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FE51A3">
        <w:rPr>
          <w:rFonts w:asciiTheme="majorHAnsi" w:hAnsiTheme="majorHAnsi" w:cstheme="majorHAnsi"/>
          <w:sz w:val="16"/>
        </w:rPr>
        <w:t xml:space="preserve">. Similarly, </w:t>
      </w:r>
      <w:r w:rsidRPr="00FE51A3">
        <w:rPr>
          <w:rStyle w:val="StyleUnderline"/>
          <w:rFonts w:asciiTheme="majorHAnsi" w:hAnsiTheme="majorHAnsi" w:cstheme="majorHAnsi"/>
        </w:rPr>
        <w:t>levels of activity in response to the threat of antimicrobial resistance are still low</w:t>
      </w:r>
      <w:r w:rsidRPr="00FE51A3">
        <w:rPr>
          <w:rFonts w:asciiTheme="majorHAnsi" w:hAnsiTheme="majorHAnsi" w:cstheme="majorHAnsi"/>
          <w:sz w:val="16"/>
        </w:rPr>
        <w:t xml:space="preserve">.12 </w:t>
      </w:r>
      <w:proofErr w:type="gramStart"/>
      <w:r w:rsidRPr="00FE51A3">
        <w:rPr>
          <w:rFonts w:asciiTheme="majorHAnsi" w:hAnsiTheme="majorHAnsi" w:cstheme="majorHAnsi"/>
          <w:sz w:val="16"/>
        </w:rPr>
        <w:t>There</w:t>
      </w:r>
      <w:proofErr w:type="gramEnd"/>
      <w:r w:rsidRPr="00FE51A3">
        <w:rPr>
          <w:rFonts w:asciiTheme="majorHAnsi" w:hAnsiTheme="majorHAnsi" w:cstheme="majorHAnsi"/>
          <w:sz w:val="16"/>
        </w:rPr>
        <w:t xml:space="preserve"> are important policy questions as to whether – and how – industry could engage with such public health threats to an even greater extent under improved innovation conditions. </w:t>
      </w:r>
    </w:p>
    <w:p w:rsidR="008B5B88" w:rsidRPr="00720BEF" w:rsidRDefault="008B5B88" w:rsidP="008B5B88">
      <w:pPr>
        <w:pStyle w:val="Heading4"/>
      </w:pPr>
      <w:r>
        <w:t xml:space="preserve">Bioterror causes extinction, bioweapons uniquely appeal to terrorists. </w:t>
      </w:r>
    </w:p>
    <w:p w:rsidR="008B5B88" w:rsidRPr="00657DBF" w:rsidRDefault="008B5B88" w:rsidP="008B5B88">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SC SD</w:t>
      </w:r>
    </w:p>
    <w:p w:rsidR="008B5B88" w:rsidRPr="00257E67" w:rsidRDefault="008B5B88" w:rsidP="008B5B88">
      <w:r w:rsidRPr="00257E67">
        <w:t xml:space="preserve">The </w:t>
      </w:r>
      <w:r w:rsidRPr="00257E67">
        <w:rPr>
          <w:rStyle w:val="StyleUnderline"/>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b/>
        </w:rPr>
        <w:t xml:space="preserve">of </w:t>
      </w:r>
      <w:r w:rsidRPr="00257E67">
        <w:rPr>
          <w:rStyle w:val="Emphasis"/>
        </w:rPr>
        <w:t>terrorist groups</w:t>
      </w:r>
      <w:r w:rsidRPr="00257E67">
        <w:rPr>
          <w:b/>
          <w:u w:val="single"/>
        </w:rPr>
        <w:t xml:space="preserve"> </w:t>
      </w:r>
      <w:r w:rsidRPr="00257E67">
        <w:rPr>
          <w:rStyle w:val="StyleUnderline"/>
          <w:b/>
        </w:rPr>
        <w:t xml:space="preserve">that could potentially have an interest to </w:t>
      </w:r>
      <w:r w:rsidRPr="00257E67">
        <w:rPr>
          <w:rStyle w:val="Emphasis"/>
        </w:rPr>
        <w:t>use</w:t>
      </w:r>
      <w:r w:rsidRPr="00257E67">
        <w:rPr>
          <w:rStyle w:val="StyleUnderline"/>
          <w:b/>
        </w:rPr>
        <w:t xml:space="preserve"> these</w:t>
      </w:r>
      <w:r w:rsidRPr="00257E67">
        <w:rPr>
          <w:b/>
          <w:u w:val="single"/>
        </w:rPr>
        <w:t xml:space="preserve"> </w:t>
      </w:r>
      <w:r w:rsidRPr="00257E67">
        <w:rPr>
          <w:rStyle w:val="Emphasis"/>
        </w:rPr>
        <w:t>weapons</w:t>
      </w:r>
      <w:r w:rsidRPr="00257E67">
        <w:t xml:space="preserve">. It </w:t>
      </w:r>
      <w:proofErr w:type="gramStart"/>
      <w:r w:rsidRPr="00257E67">
        <w:t>is thought</w:t>
      </w:r>
      <w:proofErr w:type="gramEnd"/>
      <w:r w:rsidRPr="00257E67">
        <w:t xml:space="preserve"> that conservatism is inherent in terrorist organizations, but </w:t>
      </w:r>
      <w:r w:rsidRPr="00257E67">
        <w:rPr>
          <w:rStyle w:val="StyleUnderline"/>
          <w:u w:val="none"/>
        </w:rPr>
        <w:t xml:space="preserve">it must not be forgotten that </w:t>
      </w:r>
      <w:r w:rsidRPr="00257E67">
        <w:rPr>
          <w:rStyle w:val="StyleUnderline"/>
          <w:b/>
        </w:rPr>
        <w:t xml:space="preserve">some </w:t>
      </w:r>
      <w:r w:rsidRPr="006559BB">
        <w:rPr>
          <w:rStyle w:val="StyleUnderline"/>
          <w:b/>
          <w:highlight w:val="green"/>
        </w:rPr>
        <w:t>terrorists</w:t>
      </w:r>
      <w:r w:rsidRPr="00257E67">
        <w:rPr>
          <w:rStyle w:val="StyleUnderline"/>
          <w:b/>
        </w:rPr>
        <w:t xml:space="preserve"> are </w:t>
      </w:r>
      <w:r w:rsidRPr="006559BB">
        <w:rPr>
          <w:rStyle w:val="StyleUnderline"/>
          <w:b/>
          <w:highlight w:val="green"/>
        </w:rPr>
        <w:t>inclined to</w:t>
      </w:r>
      <w:r w:rsidRPr="006559BB">
        <w:rPr>
          <w:b/>
          <w:highlight w:val="green"/>
          <w:u w:val="single"/>
        </w:rPr>
        <w:t xml:space="preserve"> </w:t>
      </w:r>
      <w:r w:rsidRPr="006559BB">
        <w:rPr>
          <w:rStyle w:val="Emphasis"/>
          <w:highlight w:val="green"/>
        </w:rPr>
        <w:t>innovations</w:t>
      </w:r>
      <w:r w:rsidRPr="006559BB">
        <w:rPr>
          <w:b/>
          <w:highlight w:val="green"/>
          <w:u w:val="single"/>
        </w:rPr>
        <w:t xml:space="preserve"> </w:t>
      </w:r>
      <w:r w:rsidRPr="006559BB">
        <w:rPr>
          <w:rStyle w:val="StyleUnderline"/>
          <w:b/>
          <w:highlight w:val="green"/>
        </w:rPr>
        <w:t xml:space="preserve">in </w:t>
      </w:r>
      <w:r w:rsidRPr="006559BB">
        <w:rPr>
          <w:rStyle w:val="Emphasis"/>
          <w:highlight w:val="green"/>
        </w:rPr>
        <w:t>weapons</w:t>
      </w:r>
      <w:r w:rsidRPr="00257E67">
        <w:rPr>
          <w:rStyle w:val="StyleUnderline"/>
          <w:b/>
        </w:rPr>
        <w:t xml:space="preserve"> and </w:t>
      </w:r>
      <w:r w:rsidRPr="00257E67">
        <w:rPr>
          <w:rStyle w:val="Emphasis"/>
        </w:rPr>
        <w:t>tactics</w:t>
      </w:r>
      <w:r w:rsidRPr="00257E67">
        <w:rPr>
          <w:b/>
          <w:u w:val="single"/>
        </w:rPr>
        <w:t xml:space="preserve">, </w:t>
      </w:r>
      <w:r w:rsidRPr="00E66289">
        <w:rPr>
          <w:rStyle w:val="StyleUnderline"/>
          <w:b/>
          <w:highlight w:val="green"/>
        </w:rPr>
        <w:t>as well as</w:t>
      </w:r>
      <w:r w:rsidRPr="00257E67">
        <w:rPr>
          <w:rStyle w:val="StyleUnderline"/>
          <w:b/>
        </w:rPr>
        <w:t xml:space="preserve"> </w:t>
      </w:r>
      <w:r w:rsidRPr="00E66289">
        <w:rPr>
          <w:rStyle w:val="StyleUnderline"/>
          <w:b/>
          <w:highlight w:val="green"/>
        </w:rPr>
        <w:t xml:space="preserve">to </w:t>
      </w:r>
      <w:r w:rsidRPr="00E66289">
        <w:rPr>
          <w:rStyle w:val="Emphasis"/>
          <w:highlight w:val="green"/>
        </w:rPr>
        <w:t>taking risks</w:t>
      </w:r>
      <w:r w:rsidRPr="00E66289">
        <w:rPr>
          <w:b/>
          <w:highlight w:val="green"/>
          <w:u w:val="single"/>
        </w:rPr>
        <w:t xml:space="preserve"> </w:t>
      </w:r>
      <w:r w:rsidRPr="00E66289">
        <w:rPr>
          <w:rStyle w:val="StyleUnderline"/>
          <w:b/>
          <w:highlight w:val="green"/>
        </w:rPr>
        <w:t>in actions</w:t>
      </w:r>
      <w:r w:rsidRPr="00257E67">
        <w:rPr>
          <w:rStyle w:val="StyleUnderline"/>
          <w:b/>
        </w:rPr>
        <w:t xml:space="preserve"> or in the choice of weapons</w:t>
      </w:r>
      <w:r w:rsidRPr="00257E67">
        <w:rPr>
          <w:b/>
          <w:u w:val="single"/>
        </w:rPr>
        <w:t xml:space="preserve">. </w:t>
      </w:r>
      <w:r w:rsidRPr="00257E67">
        <w:t xml:space="preserve">Many experts agree that </w:t>
      </w:r>
      <w:r w:rsidRPr="00257E67">
        <w:rPr>
          <w:rStyle w:val="StyleUnderline"/>
          <w:u w:val="none"/>
        </w:rPr>
        <w:t xml:space="preserve">most terrorist organizations want to use proven methods to achieve desired effects. Innovations, especially in the field of CBRN weapons, often indicate </w:t>
      </w:r>
      <w:r w:rsidRPr="00E66289">
        <w:rPr>
          <w:rStyle w:val="StyleUnderline"/>
          <w:b/>
        </w:rPr>
        <w:t xml:space="preserve">terrorists are likely to </w:t>
      </w:r>
      <w:proofErr w:type="gramStart"/>
      <w:r w:rsidRPr="00E66289">
        <w:rPr>
          <w:rStyle w:val="StyleUnderline"/>
          <w:b/>
        </w:rPr>
        <w:t>be led</w:t>
      </w:r>
      <w:proofErr w:type="gramEnd"/>
      <w:r w:rsidRPr="00E66289">
        <w:rPr>
          <w:rStyle w:val="StyleUnderline"/>
          <w:b/>
        </w:rPr>
        <w:t xml:space="preserve"> by other factors rather than by pure curiosity and desire to experiment</w:t>
      </w:r>
      <w:r w:rsidRPr="00E66289">
        <w:rPr>
          <w:rStyle w:val="StyleUnderline"/>
          <w:u w:val="none"/>
        </w:rPr>
        <w:t>.</w:t>
      </w:r>
      <w:r w:rsidRPr="00E66289">
        <w:t xml:space="preserve"> For some individuals, repression and democratic and strong rule of law are positive determinants of</w:t>
      </w:r>
      <w:r w:rsidRPr="00257E67">
        <w:t xml:space="preserve"> the emergence of CBRN </w:t>
      </w:r>
      <w:proofErr w:type="gramStart"/>
      <w:r w:rsidRPr="00257E67">
        <w:t>actions which</w:t>
      </w:r>
      <w:proofErr w:type="gramEnd"/>
      <w:r w:rsidRPr="00257E67">
        <w:t xml:space="preserve"> points to a new and more complex global security environment with an increasing risk of terrorists trying to perform a CBRN attack. It is a frightening fact that </w:t>
      </w:r>
      <w:r w:rsidRPr="006559BB">
        <w:rPr>
          <w:rStyle w:val="StyleUnderline"/>
          <w:b/>
          <w:highlight w:val="green"/>
        </w:rPr>
        <w:t xml:space="preserve">a </w:t>
      </w:r>
      <w:r w:rsidRPr="006559BB">
        <w:rPr>
          <w:rStyle w:val="Emphasis"/>
          <w:highlight w:val="green"/>
        </w:rPr>
        <w:t>single</w:t>
      </w:r>
      <w:r w:rsidRPr="006559BB">
        <w:rPr>
          <w:rStyle w:val="StyleUnderline"/>
          <w:highlight w:val="green"/>
        </w:rPr>
        <w:t xml:space="preserve"> </w:t>
      </w:r>
      <w:r w:rsidRPr="006559BB">
        <w:rPr>
          <w:rStyle w:val="StyleUnderline"/>
          <w:b/>
          <w:highlight w:val="green"/>
        </w:rPr>
        <w:t>terrorist</w:t>
      </w:r>
      <w:r w:rsidRPr="00257E67">
        <w:rPr>
          <w:rStyle w:val="StyleUnderline"/>
          <w:b/>
        </w:rPr>
        <w:t xml:space="preserve"> or isolated terrorist group </w:t>
      </w:r>
      <w:r w:rsidRPr="006559BB">
        <w:rPr>
          <w:rStyle w:val="StyleUnderline"/>
          <w:b/>
          <w:highlight w:val="green"/>
        </w:rPr>
        <w:t xml:space="preserve">could improvise a </w:t>
      </w:r>
      <w:r w:rsidRPr="006559BB">
        <w:rPr>
          <w:rStyle w:val="Emphasis"/>
          <w:highlight w:val="green"/>
        </w:rPr>
        <w:t>biological weapon</w:t>
      </w:r>
      <w:r w:rsidRPr="00257E67">
        <w:rPr>
          <w:b/>
          <w:u w:val="single"/>
        </w:rPr>
        <w:t xml:space="preserve"> </w:t>
      </w:r>
      <w:r w:rsidRPr="00257E67">
        <w:rPr>
          <w:rStyle w:val="StyleUnderline"/>
          <w:b/>
        </w:rPr>
        <w:t xml:space="preserve">or use other ways </w:t>
      </w:r>
      <w:r w:rsidRPr="006559BB">
        <w:rPr>
          <w:rStyle w:val="StyleUnderline"/>
          <w:b/>
          <w:highlight w:val="green"/>
        </w:rPr>
        <w:t>to</w:t>
      </w:r>
      <w:r w:rsidRPr="00257E67">
        <w:rPr>
          <w:rStyle w:val="StyleUnderline"/>
          <w:b/>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b/>
        </w:rPr>
        <w:t xml:space="preserve">or other biological agents and thereby </w:t>
      </w:r>
      <w:r w:rsidRPr="006559BB">
        <w:rPr>
          <w:rStyle w:val="StyleUnderline"/>
          <w:b/>
          <w:highlight w:val="green"/>
        </w:rPr>
        <w:t xml:space="preserve">cause </w:t>
      </w:r>
      <w:r w:rsidRPr="006559BB">
        <w:rPr>
          <w:rStyle w:val="Emphasis"/>
          <w:highlight w:val="green"/>
        </w:rPr>
        <w:t>mass casualties</w:t>
      </w:r>
      <w:r w:rsidRPr="00257E67">
        <w:t xml:space="preserve"> </w:t>
      </w:r>
      <w:r w:rsidRPr="00257E67">
        <w:rPr>
          <w:rStyle w:val="StyleUnderline"/>
          <w:u w:val="none"/>
        </w:rPr>
        <w:t xml:space="preserve">and destroy the health care system of a state. CBRN weapons </w:t>
      </w:r>
      <w:proofErr w:type="gramStart"/>
      <w:r w:rsidRPr="00257E67">
        <w:rPr>
          <w:rStyle w:val="StyleUnderline"/>
          <w:u w:val="none"/>
        </w:rPr>
        <w:t xml:space="preserve">are </w:t>
      </w:r>
      <w:r w:rsidRPr="00257E67">
        <w:rPr>
          <w:rStyle w:val="Emphasis"/>
          <w:u w:val="none"/>
        </w:rPr>
        <w:t>secretly</w:t>
      </w:r>
      <w:r w:rsidRPr="00257E67">
        <w:t xml:space="preserve"> </w:t>
      </w:r>
      <w:r w:rsidRPr="00257E67">
        <w:rPr>
          <w:rStyle w:val="StyleUnderline"/>
          <w:u w:val="none"/>
        </w:rPr>
        <w:t>shipped</w:t>
      </w:r>
      <w:proofErr w:type="gramEnd"/>
      <w:r w:rsidRPr="00257E67">
        <w:rPr>
          <w:rStyle w:val="StyleUnderline"/>
          <w:u w:val="none"/>
        </w:rPr>
        <w:t xml:space="preserve"> to terrorists or hostile governments and represent a significant and</w:t>
      </w:r>
      <w:r w:rsidRPr="00257E67">
        <w:t xml:space="preserve"> </w:t>
      </w:r>
      <w:r w:rsidRPr="00257E67">
        <w:rPr>
          <w:rStyle w:val="Emphasis"/>
          <w:u w:val="none"/>
        </w:rPr>
        <w:t>growing threat</w:t>
      </w:r>
      <w:r w:rsidRPr="00257E67">
        <w:t xml:space="preserve"> </w:t>
      </w:r>
      <w:r w:rsidRPr="00257E67">
        <w:rPr>
          <w:rStyle w:val="StyleUnderline"/>
          <w:u w:val="none"/>
        </w:rPr>
        <w:t>to many countries</w:t>
      </w:r>
      <w:r w:rsidRPr="00257E67">
        <w:t xml:space="preserve">. Although the threat of CBRN attacks is widely recognized as the central issue of national security, most analysts assume that </w:t>
      </w:r>
      <w:r w:rsidRPr="00257E67">
        <w:rPr>
          <w:rStyle w:val="StyleUnderline"/>
          <w:u w:val="none"/>
        </w:rPr>
        <w:t xml:space="preserve">the primary danger is a threat of the military use of these weapons in conventional wars with traditional military means while the threat of </w:t>
      </w:r>
      <w:r w:rsidRPr="00257E67">
        <w:rPr>
          <w:rStyle w:val="Emphasis"/>
          <w:u w:val="none"/>
        </w:rPr>
        <w:t>covert attacks</w:t>
      </w:r>
      <w:r w:rsidRPr="00257E67">
        <w:rPr>
          <w:rStyle w:val="StyleUnderline"/>
          <w:u w:val="none"/>
        </w:rPr>
        <w:t>, which include</w:t>
      </w:r>
      <w:r w:rsidRPr="00257E67">
        <w:rPr>
          <w:rStyle w:val="StyleUnderline"/>
          <w:b/>
          <w:u w:val="none"/>
        </w:rPr>
        <w:t xml:space="preserve"> </w:t>
      </w:r>
      <w:r w:rsidRPr="00E66289">
        <w:rPr>
          <w:rStyle w:val="Emphasis"/>
          <w:highlight w:val="green"/>
        </w:rPr>
        <w:t>terrorism</w:t>
      </w:r>
      <w:r w:rsidRPr="00E66289">
        <w:rPr>
          <w:b/>
          <w:highlight w:val="green"/>
          <w:u w:val="single"/>
        </w:rPr>
        <w:t xml:space="preserve">, </w:t>
      </w:r>
      <w:r w:rsidRPr="00E66289">
        <w:rPr>
          <w:rStyle w:val="StyleUnderline"/>
          <w:b/>
          <w:highlight w:val="green"/>
        </w:rPr>
        <w:t>is</w:t>
      </w:r>
      <w:r w:rsidRPr="00257E67">
        <w:rPr>
          <w:rStyle w:val="StyleUnderline"/>
          <w:b/>
        </w:rPr>
        <w:t xml:space="preserve"> rashly and </w:t>
      </w:r>
      <w:r w:rsidRPr="00E66289">
        <w:rPr>
          <w:rStyle w:val="StyleUnderline"/>
          <w:b/>
          <w:highlight w:val="green"/>
        </w:rPr>
        <w:t>unfairly neglected</w:t>
      </w:r>
      <w:r w:rsidRPr="00257E67">
        <w:rPr>
          <w:rStyle w:val="StyleUnderline"/>
          <w:u w:val="none"/>
        </w:rPr>
        <w:t xml:space="preserve">. Covert attacks are </w:t>
      </w:r>
      <w:r w:rsidRPr="00257E67">
        <w:rPr>
          <w:rStyle w:val="Emphasis"/>
          <w:u w:val="none"/>
        </w:rPr>
        <w:t>difficult to deter or prevent</w:t>
      </w:r>
      <w:r w:rsidRPr="00257E67">
        <w:t xml:space="preserve"> </w:t>
      </w:r>
      <w:r w:rsidRPr="00257E67">
        <w:rPr>
          <w:rStyle w:val="StyleUnderline"/>
          <w:u w:val="none"/>
        </w:rPr>
        <w:t xml:space="preserve">and CBRN weapons suitable for this type of attack are </w:t>
      </w:r>
      <w:r w:rsidRPr="00257E67">
        <w:rPr>
          <w:rStyle w:val="Emphasis"/>
          <w:u w:val="none"/>
        </w:rPr>
        <w:t>available</w:t>
      </w:r>
      <w:r w:rsidRPr="00257E67">
        <w:t xml:space="preserve"> </w:t>
      </w:r>
      <w:r w:rsidRPr="00257E67">
        <w:rPr>
          <w:rStyle w:val="StyleUnderline"/>
          <w:u w:val="none"/>
        </w:rPr>
        <w:t>to a</w:t>
      </w:r>
      <w:r w:rsidRPr="00257E67">
        <w:t xml:space="preserve"> </w:t>
      </w:r>
      <w:r w:rsidRPr="00257E67">
        <w:rPr>
          <w:rStyle w:val="Emphasis"/>
          <w:u w:val="none"/>
        </w:rPr>
        <w:t>growing number of enemy states and groups</w:t>
      </w:r>
      <w:r w:rsidRPr="00257E67">
        <w:t xml:space="preserve">. At the same time, </w:t>
      </w:r>
      <w:r w:rsidRPr="00257E67">
        <w:rPr>
          <w:rStyle w:val="StyleUnderline"/>
          <w:u w:val="none"/>
        </w:rPr>
        <w:t>restrictions on their use appear to be diminishing</w:t>
      </w:r>
      <w:r w:rsidRPr="00257E67">
        <w:t xml:space="preserve">, and so-called new terrorists do not always escalate and become apparent only by using unconventional weapons. These </w:t>
      </w:r>
      <w:r w:rsidRPr="006559BB">
        <w:rPr>
          <w:rStyle w:val="StyleUnderline"/>
          <w:b/>
          <w:highlight w:val="green"/>
        </w:rPr>
        <w:t>weapons</w:t>
      </w:r>
      <w:r w:rsidRPr="00257E67">
        <w:rPr>
          <w:rStyle w:val="StyleUnderline"/>
          <w:u w:val="none"/>
        </w:rPr>
        <w:t xml:space="preserve"> </w:t>
      </w:r>
      <w:proofErr w:type="gramStart"/>
      <w:r w:rsidRPr="00257E67">
        <w:rPr>
          <w:rStyle w:val="StyleUnderline"/>
          <w:u w:val="none"/>
        </w:rPr>
        <w:t>are easily spread</w:t>
      </w:r>
      <w:proofErr w:type="gramEnd"/>
      <w:r w:rsidRPr="00257E67">
        <w:rPr>
          <w:rStyle w:val="StyleUnderline"/>
          <w:u w:val="none"/>
        </w:rPr>
        <w:t xml:space="preserve"> or transmitted from person to person, </w:t>
      </w:r>
      <w:r w:rsidRPr="006559BB">
        <w:rPr>
          <w:rStyle w:val="StyleUnderline"/>
          <w:b/>
          <w:highlight w:val="green"/>
        </w:rPr>
        <w:t xml:space="preserve">have a </w:t>
      </w:r>
      <w:r w:rsidRPr="006559BB">
        <w:rPr>
          <w:rStyle w:val="Emphasis"/>
          <w:highlight w:val="green"/>
        </w:rPr>
        <w:t>high mortality rate</w:t>
      </w:r>
      <w:r w:rsidRPr="00257E67">
        <w:rPr>
          <w:b/>
          <w:u w:val="single"/>
        </w:rPr>
        <w:t xml:space="preserve"> </w:t>
      </w:r>
      <w:r w:rsidRPr="00257E67">
        <w:rPr>
          <w:rStyle w:val="StyleUnderline"/>
          <w:b/>
        </w:rPr>
        <w:t>and a potential impact on public health,</w:t>
      </w:r>
      <w:r w:rsidRPr="00257E67">
        <w:rPr>
          <w:rStyle w:val="StyleUnderline"/>
          <w:u w:val="none"/>
        </w:rPr>
        <w:t xml:space="preserve"> causing</w:t>
      </w:r>
      <w:r w:rsidRPr="00257E67">
        <w:t xml:space="preserve"> </w:t>
      </w:r>
      <w:r w:rsidRPr="00257E67">
        <w:rPr>
          <w:rStyle w:val="Emphasis"/>
          <w:u w:val="none"/>
        </w:rPr>
        <w:t>mass casualties</w:t>
      </w:r>
      <w:r w:rsidRPr="00257E67">
        <w:t xml:space="preserve"> </w:t>
      </w:r>
      <w:r w:rsidRPr="00257E67">
        <w:rPr>
          <w:rStyle w:val="StyleUnderline"/>
          <w:u w:val="none"/>
        </w:rPr>
        <w:t xml:space="preserve">that can crush health systems and cause </w:t>
      </w:r>
      <w:r w:rsidRPr="00257E67">
        <w:rPr>
          <w:rStyle w:val="Emphasis"/>
          <w:u w:val="none"/>
        </w:rPr>
        <w:t xml:space="preserve">public panic </w:t>
      </w:r>
      <w:r w:rsidRPr="00257E67">
        <w:rPr>
          <w:rStyle w:val="StyleUnderline"/>
          <w:u w:val="none"/>
        </w:rPr>
        <w:t xml:space="preserve">and </w:t>
      </w:r>
      <w:r w:rsidRPr="00257E67">
        <w:rPr>
          <w:rStyle w:val="Emphasis"/>
          <w:u w:val="none"/>
        </w:rPr>
        <w:t>social disruption</w:t>
      </w:r>
      <w:r w:rsidRPr="00257E67">
        <w:t xml:space="preserve">, thus requiring special efforts to suppress them. When assessing the threat of CBRN weapons, </w:t>
      </w:r>
      <w:r w:rsidRPr="00257E67">
        <w:rPr>
          <w:rStyle w:val="StyleUnderline"/>
          <w:u w:val="none"/>
        </w:rPr>
        <w:t>we should take into account the change in capacity to carry out terrorist attacks that are on the rise among countries and non-government elements.</w:t>
      </w:r>
      <w:r w:rsidRPr="00257E67">
        <w:t xml:space="preserve"> Analysts believe that the fear of chemical and biological terrorist attacks is excessive, they point out that, in the past, very few attacks involved these weapons, and </w:t>
      </w:r>
      <w:proofErr w:type="gramStart"/>
      <w:r w:rsidRPr="00257E67">
        <w:t>even those few attempts that have occurred were mostly thwarted by the authorities</w:t>
      </w:r>
      <w:proofErr w:type="gramEnd"/>
      <w:r w:rsidRPr="00257E67">
        <w:t xml:space="preserve">. </w:t>
      </w:r>
      <w:r w:rsidRPr="00257E67">
        <w:rPr>
          <w:rStyle w:val="StyleUnderline"/>
          <w:u w:val="none"/>
        </w:rPr>
        <w:t xml:space="preserve">A relative ease with which biological weapons </w:t>
      </w:r>
      <w:proofErr w:type="gramStart"/>
      <w:r w:rsidRPr="00257E67">
        <w:rPr>
          <w:rStyle w:val="StyleUnderline"/>
          <w:u w:val="none"/>
        </w:rPr>
        <w:t>can be obtained</w:t>
      </w:r>
      <w:proofErr w:type="gramEnd"/>
      <w:r w:rsidRPr="00257E67">
        <w:rPr>
          <w:rStyle w:val="StyleUnderline"/>
          <w:u w:val="none"/>
        </w:rPr>
        <w:t>, along with other current changes and turbulences in the world, sets the stage for another type of warfare in the 21st century</w:t>
      </w:r>
      <w:r w:rsidRPr="00257E67">
        <w:t xml:space="preserve">. </w:t>
      </w:r>
      <w:r w:rsidRPr="00257E67">
        <w:rPr>
          <w:rStyle w:val="StyleUnderline"/>
          <w:u w:val="none"/>
        </w:rPr>
        <w:t>The potential for CBRN terrorism has widely grown since 11 September</w:t>
      </w:r>
      <w:r w:rsidRPr="00257E67">
        <w:t xml:space="preserve">, when some of these materials </w:t>
      </w:r>
      <w:proofErr w:type="gramStart"/>
      <w:r w:rsidRPr="00257E67">
        <w:t>were used</w:t>
      </w:r>
      <w:proofErr w:type="gramEnd"/>
      <w:r w:rsidRPr="00257E67">
        <w:t xml:space="preserve">. </w:t>
      </w:r>
      <w:r w:rsidRPr="00257E67">
        <w:rPr>
          <w:rStyle w:val="StyleUnderline"/>
          <w:u w:val="none"/>
        </w:rPr>
        <w:t>The danger of terrorist use of nuclear weapons and other weapons of mass destruction represents a</w:t>
      </w:r>
      <w:r w:rsidRPr="00257E67">
        <w:t xml:space="preserve"> </w:t>
      </w:r>
      <w:r w:rsidRPr="00257E67">
        <w:rPr>
          <w:rStyle w:val="Emphasis"/>
          <w:u w:val="none"/>
        </w:rPr>
        <w:t>very serious threat</w:t>
      </w:r>
      <w:r w:rsidRPr="00257E67">
        <w:t xml:space="preserve"> </w:t>
      </w:r>
      <w:r w:rsidRPr="00257E67">
        <w:rPr>
          <w:rStyle w:val="StyleUnderline"/>
          <w:u w:val="none"/>
        </w:rPr>
        <w:t xml:space="preserve">for many countries; </w:t>
      </w:r>
      <w:r w:rsidRPr="006559BB">
        <w:rPr>
          <w:rStyle w:val="StyleUnderline"/>
          <w:b/>
          <w:highlight w:val="green"/>
        </w:rPr>
        <w:t>if a terrorist group could gain access</w:t>
      </w:r>
      <w:r w:rsidRPr="00257E67">
        <w:rPr>
          <w:rStyle w:val="StyleUnderline"/>
          <w:b/>
        </w:rPr>
        <w:t xml:space="preserve"> to this weapon, it is </w:t>
      </w:r>
      <w:r w:rsidRPr="006559BB">
        <w:rPr>
          <w:rStyle w:val="Emphasis"/>
          <w:highlight w:val="green"/>
        </w:rPr>
        <w:t>highly likely it would use it</w:t>
      </w:r>
      <w:r w:rsidRPr="00257E67">
        <w:t xml:space="preserve">, or threaten to use it. Although there is very little information on terrorists and their ability to come into possession of nuclear weapons or on their intentions to get them, </w:t>
      </w:r>
      <w:r w:rsidRPr="00257E67">
        <w:rPr>
          <w:rStyle w:val="StyleUnderline"/>
          <w:u w:val="none"/>
        </w:rPr>
        <w:t xml:space="preserve">the </w:t>
      </w:r>
      <w:r w:rsidRPr="00257E67">
        <w:rPr>
          <w:rStyle w:val="Emphasis"/>
          <w:u w:val="none"/>
        </w:rPr>
        <w:t>risk</w:t>
      </w:r>
      <w:r w:rsidRPr="00257E67">
        <w:t xml:space="preserve"> </w:t>
      </w:r>
      <w:r w:rsidRPr="00257E67">
        <w:rPr>
          <w:rStyle w:val="StyleUnderline"/>
          <w:u w:val="none"/>
        </w:rPr>
        <w:t>of CBRN weapons has certainly increased since the terrorists started to become more familiar with these agents and their harmful consequences</w:t>
      </w:r>
      <w:r w:rsidRPr="00257E67">
        <w:t xml:space="preserve">. </w:t>
      </w:r>
      <w:r w:rsidRPr="00257E67">
        <w:rPr>
          <w:rStyle w:val="StyleUnderline"/>
          <w:u w:val="none"/>
        </w:rPr>
        <w:t xml:space="preserve">Discovering the nature of the threat of </w:t>
      </w:r>
      <w:r w:rsidRPr="00257E67">
        <w:rPr>
          <w:rStyle w:val="Emphasis"/>
          <w:u w:val="none"/>
        </w:rPr>
        <w:t>biological weapons</w:t>
      </w:r>
      <w:r w:rsidRPr="00257E67">
        <w:rPr>
          <w:rStyle w:val="StyleUnderline"/>
          <w:u w:val="none"/>
        </w:rPr>
        <w:t xml:space="preserve">, as well as the appropriate response to them requires an emphasis on the </w:t>
      </w:r>
      <w:r w:rsidRPr="00257E67">
        <w:rPr>
          <w:rStyle w:val="Emphasis"/>
          <w:u w:val="none"/>
        </w:rPr>
        <w:t>biological characteristics</w:t>
      </w:r>
      <w:r w:rsidRPr="00257E67">
        <w:t xml:space="preserve"> </w:t>
      </w:r>
      <w:r w:rsidRPr="00257E67">
        <w:rPr>
          <w:rStyle w:val="StyleUnderline"/>
          <w:u w:val="none"/>
        </w:rPr>
        <w:t xml:space="preserve">of these instruments of </w:t>
      </w:r>
      <w:r w:rsidRPr="00257E67">
        <w:rPr>
          <w:rStyle w:val="Emphasis"/>
          <w:u w:val="none"/>
        </w:rPr>
        <w:t>war</w:t>
      </w:r>
      <w:r w:rsidRPr="00257E67">
        <w:rPr>
          <w:rStyle w:val="StyleUnderline"/>
          <w:u w:val="none"/>
        </w:rPr>
        <w:t xml:space="preserve"> and</w:t>
      </w:r>
      <w:r w:rsidRPr="00257E67">
        <w:t xml:space="preserve"> </w:t>
      </w:r>
      <w:r w:rsidRPr="00257E67">
        <w:rPr>
          <w:rStyle w:val="Emphasis"/>
          <w:u w:val="none"/>
        </w:rPr>
        <w:t>terror</w:t>
      </w:r>
      <w:r w:rsidRPr="00257E67">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w:t>
      </w:r>
      <w:proofErr w:type="gramStart"/>
      <w:r w:rsidRPr="00257E67">
        <w:t>are taken</w:t>
      </w:r>
      <w:proofErr w:type="gramEnd"/>
      <w:r w:rsidRPr="00257E67">
        <w:t xml:space="preserve">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w:t>
      </w:r>
      <w:proofErr w:type="gramStart"/>
      <w:r w:rsidRPr="00257E67">
        <w:t xml:space="preserve">The growing threat of CBRN terrorism </w:t>
      </w:r>
      <w:proofErr w:type="spellStart"/>
      <w:r w:rsidRPr="00257E67">
        <w:t>Terrorism</w:t>
      </w:r>
      <w:proofErr w:type="spellEnd"/>
      <w:r w:rsidRPr="00257E67">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257E67">
        <w:t>nd</w:t>
      </w:r>
      <w:proofErr w:type="spellEnd"/>
      <w:r w:rsidRPr="00257E67">
        <w:t>).</w:t>
      </w:r>
      <w:proofErr w:type="gramEnd"/>
      <w:r w:rsidRPr="00257E67">
        <w:t xml:space="preserve"> Toxic substances, regardless of whether they are of animal, vegetable or mineral origin, </w:t>
      </w:r>
      <w:proofErr w:type="gramStart"/>
      <w:r w:rsidRPr="00257E67">
        <w:t>were used</w:t>
      </w:r>
      <w:proofErr w:type="gramEnd"/>
      <w:r w:rsidRPr="00257E67">
        <w:t xml:space="preserve"> throughout the history for political assassinations and sabotage; despite the risk of severe penalties, the prospects for success </w:t>
      </w:r>
      <w:proofErr w:type="spellStart"/>
      <w:r w:rsidRPr="00257E67">
        <w:t>favoured</w:t>
      </w:r>
      <w:proofErr w:type="spellEnd"/>
      <w:r w:rsidRPr="00257E67">
        <w:t xml:space="preserve"> the use of toxic substances. Such use has always been reduced, however, since only a small number of people had access to substances and possessed the ability of learn how to use them (Pascal, 1999). </w:t>
      </w:r>
      <w:r w:rsidRPr="00257E67">
        <w:rPr>
          <w:rStyle w:val="StyleUnderline"/>
          <w:u w:val="none"/>
        </w:rPr>
        <w:t xml:space="preserve">CBRN weapons are rightly viewed with a </w:t>
      </w:r>
      <w:r w:rsidRPr="00257E67">
        <w:rPr>
          <w:rStyle w:val="Emphasis"/>
          <w:u w:val="none"/>
        </w:rPr>
        <w:t>special sense of horror</w:t>
      </w:r>
      <w:r w:rsidRPr="00257E67">
        <w:t xml:space="preserve">, </w:t>
      </w:r>
      <w:r w:rsidRPr="00257E67">
        <w:rPr>
          <w:rStyle w:val="StyleUnderline"/>
          <w:u w:val="none"/>
        </w:rPr>
        <w:t xml:space="preserve">their effects can be </w:t>
      </w:r>
      <w:r w:rsidRPr="00257E67">
        <w:rPr>
          <w:rStyle w:val="Emphasis"/>
          <w:u w:val="none"/>
        </w:rPr>
        <w:t>devastating</w:t>
      </w:r>
      <w:r w:rsidRPr="00257E67">
        <w:t xml:space="preserve"> </w:t>
      </w:r>
      <w:r w:rsidRPr="00257E67">
        <w:rPr>
          <w:rStyle w:val="StyleUnderline"/>
          <w:u w:val="none"/>
        </w:rPr>
        <w:t>and</w:t>
      </w:r>
      <w:r w:rsidRPr="00257E67">
        <w:t xml:space="preserve"> </w:t>
      </w:r>
      <w:r w:rsidRPr="00257E67">
        <w:rPr>
          <w:rStyle w:val="Emphasis"/>
          <w:u w:val="none"/>
        </w:rPr>
        <w:t>indiscriminating</w:t>
      </w:r>
      <w:r w:rsidRPr="00257E67">
        <w:t xml:space="preserve">, </w:t>
      </w:r>
      <w:r w:rsidRPr="00257E67">
        <w:rPr>
          <w:rStyle w:val="StyleUnderline"/>
          <w:u w:val="none"/>
        </w:rPr>
        <w:t xml:space="preserve">and they take the most stringent toll among the most </w:t>
      </w:r>
      <w:r w:rsidRPr="00257E67">
        <w:rPr>
          <w:rStyle w:val="Emphasis"/>
          <w:u w:val="none"/>
        </w:rPr>
        <w:t>vulnerable population</w:t>
      </w:r>
      <w:r w:rsidRPr="00257E67">
        <w:rPr>
          <w:rStyle w:val="StyleUnderline"/>
          <w:u w:val="none"/>
        </w:rPr>
        <w:t>,</w:t>
      </w:r>
      <w:r w:rsidRPr="00257E67">
        <w:t xml:space="preserve"> non-combatants (e.g. a biological attack cannot be detected sufficiently fast after the disease spreads through the population). Moreover, </w:t>
      </w:r>
      <w:r w:rsidRPr="00257E67">
        <w:rPr>
          <w:rStyle w:val="Emphasis"/>
        </w:rPr>
        <w:t>chemical</w:t>
      </w:r>
      <w:r w:rsidRPr="00257E67">
        <w:rPr>
          <w:u w:val="single"/>
        </w:rPr>
        <w:t xml:space="preserve"> </w:t>
      </w:r>
      <w:r w:rsidRPr="00257E67">
        <w:rPr>
          <w:rStyle w:val="StyleUnderline"/>
          <w:b/>
        </w:rPr>
        <w:t>and</w:t>
      </w:r>
      <w:r w:rsidRPr="00257E67">
        <w:rPr>
          <w:u w:val="single"/>
        </w:rPr>
        <w:t xml:space="preserve"> </w:t>
      </w:r>
      <w:r w:rsidRPr="006559BB">
        <w:rPr>
          <w:rStyle w:val="Emphasis"/>
          <w:highlight w:val="green"/>
        </w:rPr>
        <w:t>biological</w:t>
      </w:r>
      <w:r w:rsidRPr="006559BB">
        <w:rPr>
          <w:highlight w:val="green"/>
          <w:u w:val="single"/>
        </w:rPr>
        <w:t xml:space="preserve"> </w:t>
      </w:r>
      <w:r w:rsidRPr="006559BB">
        <w:rPr>
          <w:rStyle w:val="StyleUnderline"/>
          <w:b/>
          <w:highlight w:val="green"/>
        </w:rPr>
        <w:t>weapons are</w:t>
      </w:r>
      <w:r w:rsidRPr="006559BB">
        <w:rPr>
          <w:rStyle w:val="StyleUnderline"/>
          <w:b/>
        </w:rPr>
        <w:t xml:space="preserve"> a </w:t>
      </w:r>
      <w:r w:rsidRPr="006559BB">
        <w:rPr>
          <w:rStyle w:val="StyleUnderline"/>
          <w:b/>
          <w:highlight w:val="green"/>
        </w:rPr>
        <w:t xml:space="preserve">particularly </w:t>
      </w:r>
      <w:r w:rsidRPr="006559BB">
        <w:rPr>
          <w:rStyle w:val="Emphasis"/>
          <w:highlight w:val="green"/>
        </w:rPr>
        <w:t>attractive</w:t>
      </w:r>
      <w:r w:rsidRPr="00257E67">
        <w:rPr>
          <w:rStyle w:val="Emphasis"/>
        </w:rPr>
        <w:t xml:space="preserve"> alternative</w:t>
      </w:r>
      <w:r w:rsidRPr="00257E67">
        <w:t xml:space="preserve"> </w:t>
      </w:r>
      <w:r w:rsidRPr="00257E67">
        <w:rPr>
          <w:rStyle w:val="StyleUnderline"/>
          <w:u w:val="none"/>
        </w:rPr>
        <w:t xml:space="preserve">for groups that do not have the ability to produce </w:t>
      </w:r>
      <w:r w:rsidRPr="00257E67">
        <w:rPr>
          <w:rStyle w:val="Emphasis"/>
          <w:u w:val="none"/>
        </w:rPr>
        <w:t>nuclear weapons</w:t>
      </w:r>
      <w:r w:rsidRPr="00257E67">
        <w:rPr>
          <w:rStyle w:val="StyleUnderline"/>
          <w:u w:val="none"/>
        </w:rPr>
        <w:t>,</w:t>
      </w:r>
      <w:r w:rsidRPr="00257E67">
        <w:t xml:space="preserve"> </w:t>
      </w:r>
      <w:r w:rsidRPr="00257E67">
        <w:rPr>
          <w:rStyle w:val="StyleUnderline"/>
          <w:u w:val="none"/>
        </w:rPr>
        <w:t>and this risk raises complex but important ethical issues</w:t>
      </w:r>
      <w:r w:rsidRPr="00257E67">
        <w:t xml:space="preserve"> (London, 2003). The common name for CBRN terrorism which causes the death of a large number of people, </w:t>
      </w:r>
      <w:proofErr w:type="gramStart"/>
      <w:r w:rsidRPr="00257E67">
        <w:t>large scale</w:t>
      </w:r>
      <w:proofErr w:type="gramEnd"/>
      <w:r w:rsidRPr="00257E67">
        <w:t xml:space="preserv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257E67">
        <w:t>Kurmnik</w:t>
      </w:r>
      <w:proofErr w:type="spellEnd"/>
      <w:r w:rsidRPr="00257E67">
        <w:t xml:space="preserve">, </w:t>
      </w:r>
      <w:proofErr w:type="spellStart"/>
      <w:r w:rsidRPr="00257E67">
        <w:t>Ribnikar</w:t>
      </w:r>
      <w:proofErr w:type="spellEnd"/>
      <w:r w:rsidRPr="00257E67">
        <w:t xml:space="preserve">,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t>
      </w:r>
      <w:proofErr w:type="gramStart"/>
      <w:r w:rsidRPr="00257E67">
        <w:t>weapons which</w:t>
      </w:r>
      <w:proofErr w:type="gramEnd"/>
      <w:r w:rsidRPr="00257E67">
        <w:t xml:space="preserve">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257E67">
        <w:t>people</w:t>
      </w:r>
      <w:proofErr w:type="gramEnd"/>
      <w:r w:rsidRPr="00257E67">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w:t>
      </w:r>
      <w:proofErr w:type="gramStart"/>
      <w:r w:rsidRPr="00257E67">
        <w:t>are compared</w:t>
      </w:r>
      <w:proofErr w:type="gramEnd"/>
      <w:r w:rsidRPr="00257E67">
        <w:t xml:space="preserve">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w:t>
      </w:r>
      <w:proofErr w:type="spellStart"/>
      <w:r w:rsidRPr="00257E67">
        <w:t>Ivanova</w:t>
      </w:r>
      <w:proofErr w:type="spellEnd"/>
      <w:r w:rsidRPr="00257E67">
        <w:t xml:space="preserve">, Sandler, 2007). Concerns about super </w:t>
      </w:r>
      <w:proofErr w:type="gramStart"/>
      <w:r w:rsidRPr="00257E67">
        <w:t>terrorism which involves the use of CBRN weapons</w:t>
      </w:r>
      <w:proofErr w:type="gramEnd"/>
      <w:r w:rsidRPr="00257E67">
        <w:t xml:space="preserve"> are mainly focused on what terrorists can do in the context of our social reality, with an emphasis on terrorist motivations, initiatives and limitations. </w:t>
      </w:r>
      <w:proofErr w:type="gramStart"/>
      <w:r w:rsidRPr="00257E67">
        <w:t>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w:t>
      </w:r>
      <w:proofErr w:type="gramEnd"/>
      <w:r w:rsidRPr="00257E67">
        <w:t xml:space="preserve"> In addition to the motivation and willingness to inflict mass casualties in any way, terrorists must have technical and financial capabilities to come into possession of </w:t>
      </w:r>
      <w:proofErr w:type="gramStart"/>
      <w:r w:rsidRPr="00257E67">
        <w:t>material and acquire skills for these types of weapons and materials</w:t>
      </w:r>
      <w:proofErr w:type="gramEnd"/>
      <w:r w:rsidRPr="00257E67">
        <w:t xml:space="preserve"> and carry out a successful attack. Chemical and biological weapons can pose a risk to terrorists thus deterring them from using such weapons (Post, 2005, pp.148-151). </w:t>
      </w:r>
      <w:r w:rsidRPr="00257E67">
        <w:rPr>
          <w:rStyle w:val="StyleUnderline"/>
          <w:u w:val="none"/>
        </w:rPr>
        <w:t>The possibility that terrorists use chemical or biological substances may</w:t>
      </w:r>
      <w:r w:rsidRPr="00257E67">
        <w:t xml:space="preserve"> </w:t>
      </w:r>
      <w:r w:rsidRPr="00257E67">
        <w:rPr>
          <w:rStyle w:val="Emphasis"/>
          <w:u w:val="none"/>
        </w:rPr>
        <w:t>increase</w:t>
      </w:r>
      <w:r w:rsidRPr="00257E67">
        <w:rPr>
          <w:rStyle w:val="StyleUnderline"/>
          <w:u w:val="none"/>
        </w:rPr>
        <w:t xml:space="preserve"> over the next decade</w:t>
      </w:r>
      <w:r w:rsidRPr="00257E67">
        <w:t xml:space="preserve">, according to US intelligence agencies. According to CIA2, an </w:t>
      </w:r>
      <w:r w:rsidRPr="00257E67">
        <w:rPr>
          <w:rStyle w:val="Emphasis"/>
          <w:u w:val="none"/>
        </w:rPr>
        <w:t>interest</w:t>
      </w:r>
      <w:r w:rsidRPr="00257E67">
        <w:t xml:space="preserve"> </w:t>
      </w:r>
      <w:r w:rsidRPr="00257E67">
        <w:rPr>
          <w:rStyle w:val="StyleUnderline"/>
          <w:u w:val="none"/>
        </w:rPr>
        <w:t>among non-state actors, including terrorists</w:t>
      </w:r>
      <w:r w:rsidRPr="00257E67">
        <w:rPr>
          <w:rStyle w:val="StyleUnderline"/>
          <w:b/>
        </w:rPr>
        <w:t xml:space="preserve">, for biological and chemical materials is real and growing, and </w:t>
      </w:r>
      <w:r w:rsidRPr="00257E67">
        <w:rPr>
          <w:rStyle w:val="Emphasis"/>
        </w:rPr>
        <w:t>the number of potential perpetrators is increasing</w:t>
      </w:r>
      <w:r w:rsidRPr="00257E67">
        <w:t xml:space="preserve">. The agency also noted that </w:t>
      </w:r>
      <w:r w:rsidRPr="00257E67">
        <w:rPr>
          <w:rStyle w:val="StyleUnderline"/>
          <w:u w:val="none"/>
        </w:rPr>
        <w:t>many of these groups had developed an international network and did not need to rely on state sponsors for financial and technical support.</w:t>
      </w:r>
      <w:r w:rsidRPr="00257E67">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257E67">
        <w:t>Condesman</w:t>
      </w:r>
      <w:proofErr w:type="spellEnd"/>
      <w:r w:rsidRPr="00257E67">
        <w:t xml:space="preserve">, Burke, 2001). The risk of </w:t>
      </w:r>
      <w:r w:rsidRPr="00257E67">
        <w:rPr>
          <w:rStyle w:val="StyleUnderline"/>
          <w:u w:val="none"/>
        </w:rPr>
        <w:t>CBRN weapons</w:t>
      </w:r>
      <w:r w:rsidRPr="00257E67">
        <w:t xml:space="preserve"> is growing since terrorists are better acquainted with these agents and their potential for causing harm3. These agents possess desirable characteristics as </w:t>
      </w:r>
      <w:r w:rsidRPr="006559BB">
        <w:rPr>
          <w:b/>
          <w:highlight w:val="green"/>
          <w:u w:val="single"/>
        </w:rPr>
        <w:t>weapons</w:t>
      </w:r>
      <w:r w:rsidRPr="00257E67">
        <w:t xml:space="preserve"> of terror; they </w:t>
      </w:r>
      <w:r w:rsidRPr="006559BB">
        <w:rPr>
          <w:rStyle w:val="StyleUnderline"/>
          <w:b/>
          <w:highlight w:val="green"/>
        </w:rPr>
        <w:t xml:space="preserve">are biologically invisible to the naked eye, </w:t>
      </w:r>
      <w:r w:rsidRPr="006559BB">
        <w:rPr>
          <w:rStyle w:val="Emphasis"/>
          <w:highlight w:val="green"/>
        </w:rPr>
        <w:t>odorless</w:t>
      </w:r>
      <w:r w:rsidRPr="006559BB">
        <w:rPr>
          <w:rStyle w:val="StyleUnderline"/>
          <w:b/>
          <w:highlight w:val="green"/>
        </w:rPr>
        <w:t xml:space="preserve"> and potentially </w:t>
      </w:r>
      <w:r w:rsidRPr="006559BB">
        <w:rPr>
          <w:rStyle w:val="Emphasis"/>
          <w:highlight w:val="green"/>
        </w:rPr>
        <w:t>lethal</w:t>
      </w:r>
      <w:r w:rsidRPr="006559BB">
        <w:rPr>
          <w:rStyle w:val="StyleUnderline"/>
          <w:b/>
          <w:highlight w:val="green"/>
        </w:rPr>
        <w:t xml:space="preserve"> in the form of particles</w:t>
      </w:r>
      <w:r w:rsidRPr="00257E67">
        <w:rPr>
          <w:rStyle w:val="StyleUnderline"/>
          <w:u w:val="none"/>
        </w:rPr>
        <w:t xml:space="preserve">; natural organisms are so </w:t>
      </w:r>
      <w:r w:rsidRPr="00257E67">
        <w:rPr>
          <w:rStyle w:val="Emphasis"/>
          <w:u w:val="none"/>
        </w:rPr>
        <w:t>readily available</w:t>
      </w:r>
      <w:r w:rsidRPr="00257E67">
        <w:rPr>
          <w:rStyle w:val="StyleUnderline"/>
          <w:u w:val="none"/>
        </w:rPr>
        <w:t>, and can be "</w:t>
      </w:r>
      <w:r w:rsidRPr="00257E67">
        <w:rPr>
          <w:rStyle w:val="Emphasis"/>
          <w:u w:val="none"/>
        </w:rPr>
        <w:t>camouflaged</w:t>
      </w:r>
      <w:r w:rsidRPr="00257E67">
        <w:rPr>
          <w:rStyle w:val="StyleUnderline"/>
          <w:u w:val="none"/>
        </w:rPr>
        <w:t>" in natural disasters</w:t>
      </w:r>
      <w:r w:rsidRPr="00257E67">
        <w:t xml:space="preserve"> and used to spread fear and various diseases. </w:t>
      </w:r>
      <w:r w:rsidRPr="00257E67">
        <w:rPr>
          <w:rStyle w:val="StyleUnderline"/>
          <w:u w:val="none"/>
        </w:rPr>
        <w:t>Chemical agents quickly attack the critical physiological centers of the body</w:t>
      </w:r>
      <w:r w:rsidRPr="00257E67">
        <w:t xml:space="preserve">, disabling or </w:t>
      </w:r>
      <w:r w:rsidRPr="00257E67">
        <w:rPr>
          <w:rStyle w:val="Emphasis"/>
          <w:u w:val="none"/>
        </w:rPr>
        <w:t>killing</w:t>
      </w:r>
      <w:r w:rsidRPr="00257E67">
        <w:t xml:space="preserve"> </w:t>
      </w:r>
      <w:r w:rsidRPr="00257E67">
        <w:rPr>
          <w:rStyle w:val="StyleUnderline"/>
          <w:u w:val="none"/>
        </w:rPr>
        <w:t>the victim. Biological and chemical weapons</w:t>
      </w:r>
      <w:r w:rsidRPr="00257E67">
        <w:t xml:space="preserve"> require the application of huge amounts of resources and </w:t>
      </w:r>
      <w:r w:rsidRPr="00257E67">
        <w:rPr>
          <w:rStyle w:val="StyleUnderline"/>
          <w:u w:val="none"/>
        </w:rPr>
        <w:t xml:space="preserve">result in different effects, causing </w:t>
      </w:r>
      <w:r w:rsidRPr="00257E67">
        <w:rPr>
          <w:rStyle w:val="Emphasis"/>
          <w:u w:val="none"/>
        </w:rPr>
        <w:t>fear and panic in the contaminated areas</w:t>
      </w:r>
      <w:r w:rsidRPr="00257E67">
        <w:rPr>
          <w:rStyle w:val="StyleUnderline"/>
          <w:u w:val="none"/>
        </w:rPr>
        <w:t>.</w:t>
      </w:r>
      <w:r w:rsidRPr="00257E67">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257E67">
        <w:t>Spinella</w:t>
      </w:r>
      <w:proofErr w:type="spellEnd"/>
      <w:r w:rsidRPr="00257E67">
        <w:t xml:space="preserve">, 2014, pp.645-656). "Bioterrorism is the intentional use of microorganisms or toxins derived from living organisms used for hostile purposes intended to cause disease or death in man, animals and plants, on which they depend". </w:t>
      </w:r>
      <w:r w:rsidRPr="00257E67">
        <w:rPr>
          <w:rStyle w:val="StyleUnderline"/>
          <w:u w:val="none"/>
        </w:rPr>
        <w:t xml:space="preserve">The threat of bioterrorist attacks is real, and each individual is a potential terrorist, when terrorists are "invisible" prior to an </w:t>
      </w:r>
      <w:proofErr w:type="gramStart"/>
      <w:r w:rsidRPr="00257E67">
        <w:rPr>
          <w:rStyle w:val="StyleUnderline"/>
          <w:u w:val="none"/>
        </w:rPr>
        <w:t>attack which</w:t>
      </w:r>
      <w:proofErr w:type="gramEnd"/>
      <w:r w:rsidRPr="00257E67">
        <w:rPr>
          <w:rStyle w:val="StyleUnderline"/>
          <w:u w:val="none"/>
        </w:rPr>
        <w:t xml:space="preserve"> also can be "invisible" in the form of causing infectious diseases or epidemics.</w:t>
      </w:r>
      <w:r w:rsidRPr="00257E67">
        <w:t xml:space="preserve"> Citizens who are not aware they are infected are potential safety hazard and so-called dangerous bodies (</w:t>
      </w:r>
      <w:proofErr w:type="spellStart"/>
      <w:r w:rsidRPr="00257E67">
        <w:t>Mijalković</w:t>
      </w:r>
      <w:proofErr w:type="spellEnd"/>
      <w:r w:rsidRPr="00257E67">
        <w:t xml:space="preserve">, 2011). In the last ten years, the issue of CBRN weapons has attracted the attention of experts, but a list of priorities by the heads of states </w:t>
      </w:r>
      <w:proofErr w:type="gramStart"/>
      <w:r w:rsidRPr="00257E67">
        <w:t>has never been established</w:t>
      </w:r>
      <w:proofErr w:type="gramEnd"/>
      <w:r w:rsidRPr="00257E67">
        <w:t xml:space="preserve">. Biological weapons almost </w:t>
      </w:r>
      <w:proofErr w:type="gramStart"/>
      <w:r w:rsidRPr="00257E67">
        <w:t>became forgotten</w:t>
      </w:r>
      <w:proofErr w:type="gramEnd"/>
      <w:r w:rsidRPr="00257E67">
        <w:t xml:space="preserve"> after they had been banned by the 1972 Convention on Biological Weapons. A significant attention </w:t>
      </w:r>
      <w:proofErr w:type="gramStart"/>
      <w:r w:rsidRPr="00257E67">
        <w:t>was paid</w:t>
      </w:r>
      <w:proofErr w:type="gramEnd"/>
      <w:r w:rsidRPr="00257E67">
        <w:t xml:space="preserve">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w:t>
      </w:r>
      <w:proofErr w:type="spellStart"/>
      <w:r w:rsidRPr="00257E67">
        <w:t>Bettis</w:t>
      </w:r>
      <w:proofErr w:type="spellEnd"/>
      <w:r w:rsidRPr="00257E67">
        <w:t xml:space="preserve">,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w:t>
      </w:r>
      <w:proofErr w:type="gramStart"/>
      <w:r w:rsidRPr="00257E67">
        <w:t>threat</w:t>
      </w:r>
      <w:proofErr w:type="gramEnd"/>
      <w:r w:rsidRPr="00257E67">
        <w:t xml:space="preserve"> as it is invisible, and cannot be heard or felt. The history of warfare, terrorism and crime involving biological agents in the last century is considerably less dangerous and more deadly than the history of conventional warfare (</w:t>
      </w:r>
      <w:proofErr w:type="spellStart"/>
      <w:r w:rsidRPr="00257E67">
        <w:t>Parachini</w:t>
      </w:r>
      <w:proofErr w:type="spellEnd"/>
      <w:r w:rsidRPr="00257E67">
        <w:t xml:space="preserve">, 2001). Today, </w:t>
      </w:r>
      <w:r w:rsidRPr="00257E67">
        <w:rPr>
          <w:rStyle w:val="StyleUnderline"/>
          <w:u w:val="none"/>
        </w:rPr>
        <w:t xml:space="preserve">some states and some terrorist groups can more easily </w:t>
      </w:r>
      <w:r w:rsidRPr="00257E67">
        <w:rPr>
          <w:rStyle w:val="Emphasis"/>
          <w:u w:val="none"/>
        </w:rPr>
        <w:t>overcome technological barriers</w:t>
      </w:r>
      <w:r w:rsidRPr="00257E67">
        <w:t xml:space="preserve"> </w:t>
      </w:r>
      <w:r w:rsidRPr="00257E67">
        <w:rPr>
          <w:rStyle w:val="StyleUnderline"/>
          <w:u w:val="none"/>
        </w:rPr>
        <w:t>due to the increased flow of information and access to previously unavailable technologies. Along with nuclear and chemical weapons, biological weapons are part of an</w:t>
      </w:r>
      <w:r w:rsidRPr="00257E67">
        <w:t xml:space="preserve"> </w:t>
      </w:r>
      <w:r w:rsidRPr="00257E67">
        <w:rPr>
          <w:rStyle w:val="Emphasis"/>
          <w:u w:val="none"/>
        </w:rPr>
        <w:t>unholy trinity of weapons of mass destruction</w:t>
      </w:r>
      <w:r w:rsidRPr="00257E67">
        <w:t xml:space="preserve"> (Davis, Johnson-</w:t>
      </w:r>
      <w:proofErr w:type="spellStart"/>
      <w:r w:rsidRPr="00257E67">
        <w:t>Winegar</w:t>
      </w:r>
      <w:proofErr w:type="spellEnd"/>
      <w:r w:rsidRPr="00257E67">
        <w:t xml:space="preserve">, 2000, pp.15-28). </w:t>
      </w:r>
      <w:proofErr w:type="gramStart"/>
      <w:r w:rsidRPr="00257E67">
        <w:rPr>
          <w:rStyle w:val="StyleUnderline"/>
          <w:u w:val="none"/>
        </w:rPr>
        <w:t xml:space="preserve">The </w:t>
      </w:r>
      <w:r w:rsidRPr="006559BB">
        <w:rPr>
          <w:rStyle w:val="StyleUnderline"/>
          <w:b/>
          <w:highlight w:val="green"/>
        </w:rPr>
        <w:t>society</w:t>
      </w:r>
      <w:r w:rsidRPr="006559BB">
        <w:rPr>
          <w:rStyle w:val="StyleUnderline"/>
          <w:b/>
        </w:rPr>
        <w:t xml:space="preserve"> is now </w:t>
      </w:r>
      <w:r w:rsidRPr="006559BB">
        <w:rPr>
          <w:rStyle w:val="StyleUnderline"/>
          <w:b/>
          <w:highlight w:val="green"/>
        </w:rPr>
        <w:t>faced with</w:t>
      </w:r>
      <w:r w:rsidRPr="006559BB">
        <w:rPr>
          <w:rStyle w:val="StyleUnderline"/>
          <w:b/>
        </w:rPr>
        <w:t xml:space="preserve"> the </w:t>
      </w:r>
      <w:r w:rsidRPr="006559BB">
        <w:rPr>
          <w:rStyle w:val="StyleUnderline"/>
          <w:b/>
          <w:highlight w:val="green"/>
        </w:rPr>
        <w:t>threat of an</w:t>
      </w:r>
      <w:r w:rsidRPr="006559BB">
        <w:rPr>
          <w:b/>
          <w:highlight w:val="green"/>
          <w:u w:val="single"/>
        </w:rPr>
        <w:t xml:space="preserve"> </w:t>
      </w:r>
      <w:r w:rsidRPr="006559BB">
        <w:rPr>
          <w:rStyle w:val="Emphasis"/>
          <w:highlight w:val="green"/>
        </w:rPr>
        <w:t>apocalyptic</w:t>
      </w:r>
      <w:r w:rsidRPr="006559BB">
        <w:rPr>
          <w:rStyle w:val="Emphasis"/>
        </w:rPr>
        <w:t xml:space="preserve"> and asymmetric </w:t>
      </w:r>
      <w:r w:rsidRPr="006559BB">
        <w:rPr>
          <w:rStyle w:val="Emphasis"/>
          <w:highlight w:val="green"/>
        </w:rPr>
        <w:t>war</w:t>
      </w:r>
      <w:r w:rsidRPr="006559BB">
        <w:rPr>
          <w:b/>
        </w:rPr>
        <w:t xml:space="preserve"> scenario</w:t>
      </w:r>
      <w:r w:rsidRPr="00257E67">
        <w:t xml:space="preserve"> </w:t>
      </w:r>
      <w:r w:rsidRPr="00257E67">
        <w:rPr>
          <w:rStyle w:val="StyleUnderline"/>
          <w:u w:val="none"/>
        </w:rPr>
        <w:t xml:space="preserve">in which </w:t>
      </w:r>
      <w:r w:rsidRPr="00257E67">
        <w:rPr>
          <w:rStyle w:val="Emphasis"/>
          <w:u w:val="none"/>
        </w:rPr>
        <w:t>kamikaze attackers</w:t>
      </w:r>
      <w:r w:rsidRPr="00257E67">
        <w:t xml:space="preserve"> </w:t>
      </w:r>
      <w:r w:rsidRPr="00257E67">
        <w:rPr>
          <w:rStyle w:val="StyleUnderline"/>
          <w:u w:val="none"/>
        </w:rPr>
        <w:t>are able to arm themselves with WMD</w:t>
      </w:r>
      <w:r w:rsidRPr="00257E67">
        <w:t xml:space="preserve">4 </w:t>
      </w:r>
      <w:r w:rsidRPr="00257E67">
        <w:rPr>
          <w:rStyle w:val="StyleUnderline"/>
          <w:u w:val="none"/>
        </w:rPr>
        <w:t>without even having to have a "physical" weapon to create fear</w:t>
      </w:r>
      <w:r w:rsidRPr="00257E67">
        <w:t>; they probably still prefer simple, proven methods: a stampede in an enclosed place, or just an explosive device, which will kill many people5 (Palmer, 2004, pp.3-9).</w:t>
      </w:r>
      <w:proofErr w:type="gramEnd"/>
      <w:r w:rsidRPr="00257E67">
        <w:t xml:space="preserve"> Early detection and response to biological or chemical terrorism are crucial to solving this problem (U.S. Congress House, 2003, p.117).</w:t>
      </w:r>
    </w:p>
    <w:p w:rsidR="008B5B88" w:rsidRDefault="008B5B88" w:rsidP="008B5B88">
      <w:pPr>
        <w:pStyle w:val="Heading3"/>
      </w:pPr>
      <w:r>
        <w:t>2</w:t>
      </w:r>
    </w:p>
    <w:p w:rsidR="008B5B88" w:rsidRPr="008334AC" w:rsidRDefault="008B5B88" w:rsidP="008B5B88">
      <w:pPr>
        <w:pStyle w:val="Heading4"/>
      </w:pPr>
      <w:r>
        <w:t xml:space="preserve">Despite </w:t>
      </w:r>
      <w:r w:rsidRPr="00A11340">
        <w:rPr>
          <w:u w:val="single"/>
        </w:rPr>
        <w:t>growing rivalry</w:t>
      </w:r>
      <w:r>
        <w:t xml:space="preserve">, US-China economic </w:t>
      </w:r>
      <w:r w:rsidRPr="00A11340">
        <w:rPr>
          <w:u w:val="single"/>
        </w:rPr>
        <w:t>interdependence</w:t>
      </w:r>
      <w:r w:rsidR="00833C6E">
        <w:t xml:space="preserve"> strong now</w:t>
      </w:r>
      <w:r>
        <w:t xml:space="preserve">– but it can </w:t>
      </w:r>
      <w:r w:rsidRPr="00A11340">
        <w:rPr>
          <w:u w:val="single"/>
        </w:rPr>
        <w:t>easily collapse</w:t>
      </w:r>
      <w:r>
        <w:t>.</w:t>
      </w:r>
    </w:p>
    <w:p w:rsidR="008B5B88" w:rsidRPr="008334AC" w:rsidRDefault="008B5B88" w:rsidP="008B5B88">
      <w:proofErr w:type="gramStart"/>
      <w:r w:rsidRPr="008334AC">
        <w:rPr>
          <w:rStyle w:val="Style13ptBold"/>
        </w:rPr>
        <w:t>Hass 8/12</w:t>
      </w:r>
      <w:r>
        <w:t xml:space="preserve"> [Ryan Hass (Senior Fellow - Foreign Policy, Center for East Asia Policy Studies, John L. Thornton China Center The Michael H. </w:t>
      </w:r>
      <w:proofErr w:type="spellStart"/>
      <w:r>
        <w:t>Armacost</w:t>
      </w:r>
      <w:proofErr w:type="spellEnd"/>
      <w:r>
        <w:t xml:space="preserve"> Chair Chen-Fu and Cecilia Yen Koo Chair in Taiwan Studies Nonresident Fellow, Paul Tsai China Center, Yale Law School), </w:t>
      </w:r>
      <w:r w:rsidRPr="008334AC">
        <w:t xml:space="preserve">8-12-2021, "The “new normal” in US-China relations: Hardening competition and deep interdependence," Brookings, </w:t>
      </w:r>
      <w:hyperlink r:id="rId15" w:history="1">
        <w:r w:rsidRPr="009B67B8">
          <w:rPr>
            <w:rStyle w:val="Hyperlink"/>
          </w:rPr>
          <w:t>https://www.brookings.edu/blog/order-from-chaos/2021/08/12/the-new-normal-in-us-china-relations-hardening-competition-and-deep-interdependence/</w:t>
        </w:r>
      </w:hyperlink>
      <w:r>
        <w:t xml:space="preserve"> // belle]</w:t>
      </w:r>
      <w:proofErr w:type="gramEnd"/>
    </w:p>
    <w:p w:rsidR="008B5B88" w:rsidRDefault="008B5B88" w:rsidP="008B5B88">
      <w:r>
        <w:t xml:space="preserve">The </w:t>
      </w:r>
      <w:r w:rsidRPr="00A11340">
        <w:rPr>
          <w:rStyle w:val="Emphasis"/>
        </w:rPr>
        <w:t xml:space="preserve">intensification of </w:t>
      </w:r>
      <w:r w:rsidRPr="00A11340">
        <w:rPr>
          <w:rStyle w:val="Emphasis"/>
          <w:highlight w:val="green"/>
        </w:rPr>
        <w:t xml:space="preserve">U.S.-China </w:t>
      </w:r>
      <w:r w:rsidRPr="00A11340">
        <w:rPr>
          <w:rStyle w:val="Emphasis"/>
        </w:rPr>
        <w:t>competition</w:t>
      </w:r>
      <w:r>
        <w:t xml:space="preserve"> has captured significant attention in recent years. American attitudes toward China have become more negative during this period, as anger has built over disruptions resulting from the COVID-19 </w:t>
      </w:r>
      <w:proofErr w:type="gramStart"/>
      <w:r>
        <w:t>pandemic,</w:t>
      </w:r>
      <w:proofErr w:type="gramEnd"/>
      <w:r>
        <w:t xml:space="preserve"> Beijing’s trampling of Hong Kong’s autonomy, human rights violations in Xinjiang, and job losses to China.</w:t>
      </w:r>
    </w:p>
    <w:p w:rsidR="008B5B88" w:rsidRDefault="008B5B88" w:rsidP="008B5B88">
      <w:r>
        <w:t xml:space="preserve">Amidst this focus on great power competition, two broader trends in the U.S.-China relationship have commanded relatively less attention. The first has been the widening gap in </w:t>
      </w:r>
      <w:proofErr w:type="gramStart"/>
      <w:r>
        <w:t>America’s</w:t>
      </w:r>
      <w:proofErr w:type="gramEnd"/>
      <w:r>
        <w:t xml:space="preserve"> and China’s overall national power relative to every other country in the world. The second has been the continuing </w:t>
      </w:r>
      <w:r w:rsidRPr="008334AC">
        <w:rPr>
          <w:rStyle w:val="Emphasis"/>
        </w:rPr>
        <w:t xml:space="preserve">thick </w:t>
      </w:r>
      <w:r w:rsidRPr="00A11340">
        <w:rPr>
          <w:rStyle w:val="Emphasis"/>
          <w:highlight w:val="green"/>
        </w:rPr>
        <w:t>interdependence</w:t>
      </w:r>
      <w:r w:rsidRPr="008334AC">
        <w:rPr>
          <w:rStyle w:val="Emphasis"/>
        </w:rPr>
        <w:t xml:space="preserve"> between the United States and </w:t>
      </w:r>
      <w:r w:rsidRPr="0059338C">
        <w:rPr>
          <w:rStyle w:val="Emphasis"/>
        </w:rPr>
        <w:t xml:space="preserve">China, even </w:t>
      </w:r>
      <w:r w:rsidRPr="00A11340">
        <w:rPr>
          <w:rStyle w:val="Emphasis"/>
          <w:highlight w:val="green"/>
        </w:rPr>
        <w:t>amidst their growing rivalry</w:t>
      </w:r>
      <w:r>
        <w:t xml:space="preserve">. Even on economic issues, where rhetoric and actions around decoupling command the most attention, </w:t>
      </w:r>
      <w:r w:rsidRPr="00A11340">
        <w:rPr>
          <w:rStyle w:val="Emphasis"/>
          <w:highlight w:val="green"/>
        </w:rPr>
        <w:t>trade and investment data</w:t>
      </w:r>
      <w:r w:rsidRPr="008334AC">
        <w:rPr>
          <w:rStyle w:val="Emphasis"/>
        </w:rPr>
        <w:t xml:space="preserve"> continue to </w:t>
      </w:r>
      <w:r w:rsidRPr="00A11340">
        <w:rPr>
          <w:rStyle w:val="Emphasis"/>
          <w:highlight w:val="green"/>
        </w:rPr>
        <w:t>point</w:t>
      </w:r>
      <w:r w:rsidRPr="008334AC">
        <w:rPr>
          <w:rStyle w:val="Emphasis"/>
        </w:rPr>
        <w:t xml:space="preserve"> stubbornly </w:t>
      </w:r>
      <w:r w:rsidRPr="00A11340">
        <w:rPr>
          <w:rStyle w:val="Emphasis"/>
          <w:highlight w:val="green"/>
        </w:rPr>
        <w:t>in the direction of</w:t>
      </w:r>
      <w:r w:rsidRPr="008334AC">
        <w:rPr>
          <w:rStyle w:val="Emphasis"/>
        </w:rPr>
        <w:t xml:space="preserve"> deep </w:t>
      </w:r>
      <w:r w:rsidRPr="00A11340">
        <w:rPr>
          <w:rStyle w:val="Emphasis"/>
          <w:highlight w:val="green"/>
        </w:rPr>
        <w:t>interdependence</w:t>
      </w:r>
      <w:r>
        <w:t xml:space="preserve">. These trends will </w:t>
      </w:r>
      <w:proofErr w:type="gramStart"/>
      <w:r>
        <w:t>impact</w:t>
      </w:r>
      <w:proofErr w:type="gramEnd"/>
      <w:r>
        <w:t xml:space="preserve"> how competition is conducted between the U.S. and China in the coming years.</w:t>
      </w:r>
    </w:p>
    <w:p w:rsidR="008B5B88" w:rsidRDefault="008B5B88" w:rsidP="008B5B88">
      <w:r>
        <w:t>SEPARATING FROM THE PACK</w:t>
      </w:r>
    </w:p>
    <w:p w:rsidR="008B5B88" w:rsidRDefault="008B5B88" w:rsidP="008B5B88">
      <w:r>
        <w:t xml:space="preserve">As America’s </w:t>
      </w:r>
      <w:proofErr w:type="spellStart"/>
      <w:r>
        <w:t>unipolarity</w:t>
      </w:r>
      <w:proofErr w:type="spellEnd"/>
      <w:r>
        <w:t xml:space="preserve">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rsidR="008B5B88" w:rsidRDefault="008B5B88" w:rsidP="008B5B88">
      <w:r>
        <w:t xml:space="preserve">The U.S. and China are likely to continue amassing disproportionate weight in the international system going forward. Their growing role in the global economy </w:t>
      </w:r>
      <w:proofErr w:type="gramStart"/>
      <w:r>
        <w:t>is fueled</w:t>
      </w:r>
      <w:proofErr w:type="gramEnd"/>
      <w:r>
        <w:t xml:space="preserve"> largely by both countries’ technology sectors. These two countries have unique traits. These include </w:t>
      </w:r>
      <w:proofErr w:type="gramStart"/>
      <w:r>
        <w:t>world-class</w:t>
      </w:r>
      <w:proofErr w:type="gramEnd"/>
      <w:r>
        <w:t xml:space="preserve">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w:t>
      </w:r>
      <w:proofErr w:type="gramStart"/>
      <w:r>
        <w:t>is expected</w:t>
      </w:r>
      <w:proofErr w:type="gramEnd"/>
      <w:r>
        <w:t xml:space="preserve"> to add to the global economy by 2030.</w:t>
      </w:r>
    </w:p>
    <w:p w:rsidR="008B5B88" w:rsidRDefault="008B5B88" w:rsidP="008B5B88">
      <w:r>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rsidR="008B5B88" w:rsidRDefault="008B5B88" w:rsidP="008B5B88">
      <w:r>
        <w:t>DEEP INTERDEPENDENCE</w:t>
      </w:r>
    </w:p>
    <w:p w:rsidR="008B5B88" w:rsidRPr="00A11340" w:rsidRDefault="008B5B88" w:rsidP="008B5B88">
      <w:pPr>
        <w:rPr>
          <w:b/>
          <w:iCs/>
          <w:sz w:val="26"/>
          <w:u w:val="single"/>
        </w:rPr>
      </w:pPr>
      <w:r>
        <w:t xml:space="preserve">At </w:t>
      </w:r>
      <w:r w:rsidRPr="009F1600">
        <w:t xml:space="preserve">the same time, </w:t>
      </w:r>
      <w:r w:rsidRPr="009F1600">
        <w:rPr>
          <w:rStyle w:val="Emphasis"/>
        </w:rPr>
        <w:t>bilateral competition between the United States and China also is intensifying</w:t>
      </w:r>
      <w:r w:rsidRPr="009F1600">
        <w:t xml:space="preserve">. </w:t>
      </w:r>
      <w:r w:rsidRPr="009F1600">
        <w:rPr>
          <w:rStyle w:val="Emphasis"/>
        </w:rPr>
        <w:t xml:space="preserve">Even so, rising bilateral friction has </w:t>
      </w:r>
      <w:proofErr w:type="gramStart"/>
      <w:r w:rsidRPr="009F1600">
        <w:rPr>
          <w:rStyle w:val="Emphasis"/>
        </w:rPr>
        <w:t>not – at least not yet – undone</w:t>
      </w:r>
      <w:proofErr w:type="gramEnd"/>
      <w:r w:rsidRPr="009F1600">
        <w:rPr>
          <w:rStyle w:val="Emphasis"/>
        </w:rPr>
        <w:t xml:space="preserve"> the deep interdependencies that have built up between the two powers over decades.</w:t>
      </w:r>
    </w:p>
    <w:p w:rsidR="008B5B88" w:rsidRDefault="008B5B88" w:rsidP="008B5B88">
      <w:r>
        <w:t xml:space="preserve">In the economic realm, </w:t>
      </w:r>
      <w:r w:rsidRPr="00A11340">
        <w:rPr>
          <w:rStyle w:val="Emphasis"/>
        </w:rPr>
        <w:t>trade and investment ties remain significant</w:t>
      </w:r>
      <w:r>
        <w:t xml:space="preserve">, even as both countries continue to take steps to limit vulnerabilities from the other. For example, Chinese regulators have been asserting greater control over when and where Chinese companies raise capital; Beijing’s recent probe of ride-hailing app </w:t>
      </w:r>
      <w:proofErr w:type="spellStart"/>
      <w:r>
        <w:t>Didi</w:t>
      </w:r>
      <w:proofErr w:type="spellEnd"/>
      <w:r>
        <w:t xml:space="preserve"> </w:t>
      </w:r>
      <w:proofErr w:type="spellStart"/>
      <w:r>
        <w:t>Chuxing</w:t>
      </w:r>
      <w:proofErr w:type="spellEnd"/>
      <w: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A11340">
        <w:rPr>
          <w:rStyle w:val="Emphasis"/>
        </w:rPr>
        <w:t>. Both countries have sought to disentangle supply chains around sensitive technologies with national security</w:t>
      </w:r>
      <w:r>
        <w:t>, and in the American case, human rights dimensions. U.S. officials have sought to raise awareness of the risks for American firms of doing business in Hong Kong and Xinjiang.</w:t>
      </w:r>
    </w:p>
    <w:p w:rsidR="008B5B88" w:rsidRPr="00A11340" w:rsidRDefault="008B5B88" w:rsidP="008B5B88">
      <w:pPr>
        <w:rPr>
          <w:rStyle w:val="Emphasis"/>
        </w:rPr>
      </w:pPr>
      <w:r w:rsidRPr="00A11340">
        <w:rPr>
          <w:rStyle w:val="Emphasis"/>
        </w:rPr>
        <w:t>Even so, U.S.-</w:t>
      </w:r>
      <w:r w:rsidRPr="009F1600">
        <w:rPr>
          <w:rStyle w:val="Emphasis"/>
        </w:rPr>
        <w:t>China trade and investment ties remain robust.</w:t>
      </w:r>
      <w:r w:rsidRPr="009F1600">
        <w:t xml:space="preserve"> </w:t>
      </w:r>
      <w:r w:rsidRPr="009F1600">
        <w:rPr>
          <w:rStyle w:val="Emphasis"/>
        </w:rPr>
        <w:t>In 2020, China was America’s largest goods trading partner, third largest export market, and largest source of imports. Exports to China supported an estimated 1.2 million jobs in</w:t>
      </w:r>
      <w:r w:rsidRPr="00A11340">
        <w:rPr>
          <w:rStyle w:val="Emphasis"/>
        </w:rPr>
        <w:t xml:space="preserve"> the United States in 2019. Most </w:t>
      </w:r>
      <w:r w:rsidRPr="00A11340">
        <w:rPr>
          <w:rStyle w:val="Emphasis"/>
          <w:highlight w:val="green"/>
        </w:rPr>
        <w:t>U.S. companies</w:t>
      </w:r>
      <w:r w:rsidRPr="00A11340">
        <w:rPr>
          <w:rStyle w:val="Emphasis"/>
        </w:rPr>
        <w:t xml:space="preserve"> operating </w:t>
      </w:r>
      <w:r w:rsidRPr="0059338C">
        <w:rPr>
          <w:rStyle w:val="Emphasis"/>
        </w:rPr>
        <w:t>in China report</w:t>
      </w:r>
      <w:r w:rsidRPr="00A11340">
        <w:rPr>
          <w:rStyle w:val="Emphasis"/>
        </w:rPr>
        <w:t xml:space="preserve"> being </w:t>
      </w:r>
      <w:r w:rsidRPr="00A11340">
        <w:rPr>
          <w:rStyle w:val="Emphasis"/>
          <w:highlight w:val="green"/>
        </w:rPr>
        <w:t>committed to</w:t>
      </w:r>
      <w:r w:rsidRPr="00A11340">
        <w:rPr>
          <w:rStyle w:val="Emphasis"/>
        </w:rPr>
        <w:t xml:space="preserve"> the </w:t>
      </w:r>
      <w:r w:rsidRPr="00A11340">
        <w:rPr>
          <w:rStyle w:val="Emphasis"/>
          <w:highlight w:val="green"/>
        </w:rPr>
        <w:t>China market for</w:t>
      </w:r>
      <w:r w:rsidRPr="00A11340">
        <w:rPr>
          <w:rStyle w:val="Emphasis"/>
        </w:rPr>
        <w:t xml:space="preserve"> the </w:t>
      </w:r>
      <w:r w:rsidRPr="00A11340">
        <w:rPr>
          <w:rStyle w:val="Emphasis"/>
          <w:highlight w:val="green"/>
        </w:rPr>
        <w:t>long term.</w:t>
      </w:r>
    </w:p>
    <w:p w:rsidR="008B5B88" w:rsidRPr="002E29F4" w:rsidRDefault="008B5B88" w:rsidP="008B5B88">
      <w:pPr>
        <w:rPr>
          <w:b/>
          <w:iCs/>
          <w:sz w:val="26"/>
          <w:u w:val="single"/>
        </w:rPr>
      </w:pPr>
      <w:r w:rsidRPr="0059338C">
        <w:rPr>
          <w:rStyle w:val="Emphasis"/>
        </w:rPr>
        <w:t xml:space="preserve">U.S. investment firms have been increasing their positions in China, following a global trend. </w:t>
      </w:r>
      <w:r w:rsidRPr="0059338C">
        <w:t>BlackRock</w:t>
      </w:r>
      <w:r w:rsidRPr="00A11340">
        <w:t xml:space="preserve">, J.P. Morgan Chase, Goldman Sachs, and Morgan Stanley have all increased their exposure in China, matching similar efforts by UBS, Nomura </w:t>
      </w:r>
      <w:r w:rsidRPr="00E20330">
        <w:t>Holding</w:t>
      </w:r>
      <w:r w:rsidRPr="00A11340">
        <w:t>s, Credit Suisse, and AXA.</w:t>
      </w:r>
      <w:r w:rsidRPr="00A11340">
        <w:rPr>
          <w:rStyle w:val="Emphasis"/>
        </w:rPr>
        <w:t xml:space="preserve"> The Rhodium Group estimates that </w:t>
      </w:r>
      <w:r w:rsidRPr="00A11340">
        <w:rPr>
          <w:rStyle w:val="Emphasis"/>
          <w:highlight w:val="green"/>
        </w:rPr>
        <w:t>U.S. investors</w:t>
      </w:r>
      <w:r w:rsidRPr="00A11340">
        <w:rPr>
          <w:rStyle w:val="Emphasis"/>
        </w:rPr>
        <w:t xml:space="preserve"> held </w:t>
      </w:r>
      <w:r w:rsidRPr="00E20330">
        <w:rPr>
          <w:rStyle w:val="Emphasis"/>
        </w:rPr>
        <w:t>$1.1 trillion in</w:t>
      </w:r>
      <w:r w:rsidRPr="00A11340">
        <w:rPr>
          <w:rStyle w:val="Emphasis"/>
          <w:highlight w:val="green"/>
        </w:rPr>
        <w:t xml:space="preserve"> equities issued by Chinese companies</w:t>
      </w:r>
      <w:r w:rsidRPr="00A11340">
        <w:rPr>
          <w:rStyle w:val="Emphasis"/>
        </w:rPr>
        <w:t xml:space="preserve">, and that there was as much as </w:t>
      </w:r>
      <w:r w:rsidRPr="00E20330">
        <w:rPr>
          <w:rStyle w:val="Emphasis"/>
        </w:rPr>
        <w:t>$3.3 trillion in U.</w:t>
      </w:r>
      <w:r w:rsidRPr="00A11340">
        <w:rPr>
          <w:rStyle w:val="Emphasis"/>
        </w:rPr>
        <w:t>S.-</w:t>
      </w:r>
      <w:r w:rsidRPr="00E20330">
        <w:rPr>
          <w:rStyle w:val="Emphasis"/>
        </w:rPr>
        <w:t>China two-way equity and bond holdings</w:t>
      </w:r>
      <w:r w:rsidRPr="00A11340">
        <w:rPr>
          <w:rStyle w:val="Emphasis"/>
        </w:rPr>
        <w:t xml:space="preserve"> at the end of 2020.</w:t>
      </w:r>
    </w:p>
    <w:p w:rsidR="008B5B88" w:rsidRDefault="008B5B88" w:rsidP="008B5B88">
      <w:r>
        <w:t xml:space="preserve">One leg of the U.S.-China economic relationship that has atrophied in recent years has been </w:t>
      </w:r>
      <w:r w:rsidRPr="00A11340">
        <w:rPr>
          <w:rStyle w:val="Emphasis"/>
          <w:highlight w:val="green"/>
        </w:rPr>
        <w:t>China’s flow of investment into</w:t>
      </w:r>
      <w:r w:rsidRPr="00A11340">
        <w:rPr>
          <w:rStyle w:val="Emphasis"/>
        </w:rPr>
        <w:t xml:space="preserve"> the </w:t>
      </w:r>
      <w:r w:rsidRPr="00A11340">
        <w:rPr>
          <w:rStyle w:val="Emphasis"/>
          <w:highlight w:val="green"/>
        </w:rPr>
        <w:t>U</w:t>
      </w:r>
      <w:r w:rsidRPr="00A11340">
        <w:rPr>
          <w:rStyle w:val="Emphasis"/>
        </w:rPr>
        <w:t xml:space="preserve">nited </w:t>
      </w:r>
      <w:r w:rsidRPr="00A11340">
        <w:rPr>
          <w:rStyle w:val="Emphasis"/>
          <w:highlight w:val="green"/>
        </w:rPr>
        <w:t>S</w:t>
      </w:r>
      <w:r w:rsidRPr="00A11340">
        <w:rPr>
          <w:rStyle w:val="Emphasis"/>
        </w:rPr>
        <w:t>tates.</w:t>
      </w:r>
      <w:r>
        <w:t xml:space="preserve"> This has largely been a product of tightened capital controls in China, growing Chinese government scrutiny of its companies’ offshore investments, and </w:t>
      </w:r>
      <w:proofErr w:type="gramStart"/>
      <w:r>
        <w:t>enhanced</w:t>
      </w:r>
      <w:proofErr w:type="gramEnd"/>
      <w:r>
        <w:t xml:space="preserve"> U.S. screening of Chinese investments for national security concerns.</w:t>
      </w:r>
    </w:p>
    <w:p w:rsidR="008B5B88" w:rsidRPr="002E29F4" w:rsidRDefault="008B5B88" w:rsidP="008B5B88">
      <w:pPr>
        <w:rPr>
          <w:b/>
          <w:iCs/>
          <w:sz w:val="26"/>
          <w:u w:val="single"/>
        </w:rPr>
      </w:pPr>
      <w:r w:rsidRPr="0059338C">
        <w:rPr>
          <w:rStyle w:val="Emphasis"/>
        </w:rPr>
        <w:t>Another area of U.S.-China interdependence has</w:t>
      </w:r>
      <w:r w:rsidRPr="00A11340">
        <w:rPr>
          <w:rStyle w:val="Emphasis"/>
        </w:rPr>
        <w:t xml:space="preserve"> </w:t>
      </w:r>
      <w:r w:rsidRPr="0059338C">
        <w:rPr>
          <w:rStyle w:val="Emphasis"/>
        </w:rPr>
        <w:t>been knowledge production</w:t>
      </w:r>
      <w:r w:rsidRPr="0059338C">
        <w:t>. As</w:t>
      </w:r>
      <w:r>
        <w:t xml:space="preserve"> U.S.-China technology expert Matt Sheehan has observed, “</w:t>
      </w:r>
      <w:r w:rsidRPr="00A11340">
        <w:rPr>
          <w:rStyle w:val="Emphasis"/>
        </w:rPr>
        <w:t xml:space="preserve">With the rise of Chinese talent and capital, the </w:t>
      </w:r>
      <w:r w:rsidRPr="00A11340">
        <w:rPr>
          <w:rStyle w:val="Emphasis"/>
          <w:highlight w:val="green"/>
        </w:rPr>
        <w:t>exchange of tech</w:t>
      </w:r>
      <w:r w:rsidRPr="00A11340">
        <w:rPr>
          <w:rStyle w:val="Emphasis"/>
        </w:rPr>
        <w:t xml:space="preserve">nological </w:t>
      </w:r>
      <w:r w:rsidRPr="00A11340">
        <w:rPr>
          <w:rStyle w:val="Emphasis"/>
          <w:highlight w:val="green"/>
        </w:rPr>
        <w:t xml:space="preserve">know-how </w:t>
      </w:r>
      <w:r w:rsidRPr="0059338C">
        <w:rPr>
          <w:rStyle w:val="Emphasis"/>
        </w:rPr>
        <w:t xml:space="preserve">between </w:t>
      </w:r>
      <w:r w:rsidRPr="00E20330">
        <w:rPr>
          <w:rStyle w:val="Emphasis"/>
        </w:rPr>
        <w:t>the U</w:t>
      </w:r>
      <w:r w:rsidRPr="00E20330">
        <w:t>nited</w:t>
      </w:r>
      <w:r w:rsidRPr="00E20330">
        <w:rPr>
          <w:rStyle w:val="Emphasis"/>
        </w:rPr>
        <w:t xml:space="preserve"> S</w:t>
      </w:r>
      <w:r w:rsidRPr="00E20330">
        <w:t xml:space="preserve">tates </w:t>
      </w:r>
      <w:r w:rsidRPr="00E20330">
        <w:rPr>
          <w:rStyle w:val="Emphasis"/>
        </w:rPr>
        <w:t>and China now</w:t>
      </w:r>
      <w:r w:rsidRPr="00A11340">
        <w:rPr>
          <w:rStyle w:val="Emphasis"/>
        </w:rPr>
        <w:t xml:space="preserve"> takes place among private businesses and between individuals.” </w:t>
      </w:r>
      <w:r w:rsidRPr="00A11340">
        <w:rPr>
          <w:rStyle w:val="Emphasis"/>
          <w:highlight w:val="green"/>
        </w:rPr>
        <w:t>Leading tech</w:t>
      </w:r>
      <w:r w:rsidRPr="00A11340">
        <w:rPr>
          <w:rStyle w:val="Emphasis"/>
        </w:rPr>
        <w:t xml:space="preserve">nology </w:t>
      </w:r>
      <w:r w:rsidRPr="00A11340">
        <w:rPr>
          <w:rStyle w:val="Emphasis"/>
          <w:highlight w:val="green"/>
        </w:rPr>
        <w:t xml:space="preserve">companies </w:t>
      </w:r>
      <w:r w:rsidRPr="0059338C">
        <w:rPr>
          <w:rStyle w:val="Emphasis"/>
        </w:rPr>
        <w:t>in both countries have</w:t>
      </w:r>
      <w:r w:rsidRPr="00A11340">
        <w:rPr>
          <w:rStyle w:val="Emphasis"/>
        </w:rPr>
        <w:t xml:space="preserve"> been </w:t>
      </w:r>
      <w:r w:rsidRPr="00A11340">
        <w:rPr>
          <w:rStyle w:val="Emphasis"/>
          <w:highlight w:val="green"/>
        </w:rPr>
        <w:t>building research centers</w:t>
      </w:r>
      <w:r w:rsidRPr="00A11340">
        <w:rPr>
          <w:rStyle w:val="Emphasis"/>
        </w:rPr>
        <w:t xml:space="preserve"> </w:t>
      </w:r>
      <w:r w:rsidRPr="00A11340">
        <w:rPr>
          <w:rStyle w:val="Emphasis"/>
          <w:highlight w:val="green"/>
        </w:rPr>
        <w:t>in the other</w:t>
      </w:r>
      <w:r w:rsidRPr="00A11340">
        <w:rPr>
          <w:rStyle w:val="Emphasis"/>
        </w:rPr>
        <w:t xml:space="preserve">. </w:t>
      </w:r>
      <w:r w:rsidRPr="00A11340">
        <w:t xml:space="preserve">Alibaba, Baidu, and </w:t>
      </w:r>
      <w:proofErr w:type="spellStart"/>
      <w:r w:rsidRPr="00A11340">
        <w:t>Tencent</w:t>
      </w:r>
      <w:proofErr w:type="spellEnd"/>
      <w:r w:rsidRPr="00A11340">
        <w:t xml:space="preserve"> have all opened research centers in the United States, just as Apple, Microsoft, Tesla, and other major American technology companies rely upon engineering talent in China.</w:t>
      </w:r>
    </w:p>
    <w:p w:rsidR="008B5B88" w:rsidRDefault="008B5B88" w:rsidP="008B5B88">
      <w:r>
        <w:t xml:space="preserve">In </w:t>
      </w:r>
      <w:r w:rsidRPr="00A11340">
        <w:rPr>
          <w:rStyle w:val="Emphasis"/>
          <w:highlight w:val="green"/>
        </w:rPr>
        <w:t>science</w:t>
      </w:r>
      <w:r w:rsidRPr="00E20330">
        <w:rPr>
          <w:rStyle w:val="Emphasis"/>
        </w:rPr>
        <w:t xml:space="preserve"> collaboration</w:t>
      </w:r>
      <w:r>
        <w:t xml:space="preserve">, The Nature Index ranks </w:t>
      </w:r>
      <w:r w:rsidRPr="00A11340">
        <w:rPr>
          <w:rStyle w:val="Emphasis"/>
        </w:rPr>
        <w:t xml:space="preserve">the </w:t>
      </w:r>
      <w:r w:rsidRPr="00A11340">
        <w:rPr>
          <w:rStyle w:val="Emphasis"/>
          <w:highlight w:val="green"/>
        </w:rPr>
        <w:t>joint research</w:t>
      </w:r>
      <w:r w:rsidRPr="00A11340">
        <w:rPr>
          <w:rStyle w:val="Emphasis"/>
        </w:rPr>
        <w:t xml:space="preserve"> between the two </w:t>
      </w:r>
      <w:proofErr w:type="gramStart"/>
      <w:r w:rsidRPr="00A11340">
        <w:rPr>
          <w:rStyle w:val="Emphasis"/>
        </w:rPr>
        <w:t>countries</w:t>
      </w:r>
      <w:proofErr w:type="gramEnd"/>
      <w:r w:rsidRPr="00A11340">
        <w:rPr>
          <w:rStyle w:val="Emphasis"/>
        </w:rPr>
        <w:t xml:space="preserve"> as the world’s most </w:t>
      </w:r>
      <w:r w:rsidRPr="00A11340">
        <w:rPr>
          <w:rStyle w:val="Emphasis"/>
          <w:highlight w:val="green"/>
        </w:rPr>
        <w:t>academically fertile</w:t>
      </w:r>
      <w:r>
        <w:t xml:space="preserve">. U.S.-China scientific collaboration grew by more than 10% each year on average between 2015 and 2019. </w:t>
      </w:r>
      <w:r w:rsidRPr="00A11340">
        <w:rPr>
          <w:rStyle w:val="Emphasis"/>
        </w:rPr>
        <w:t xml:space="preserve">Even following the global spread of COVID-19, </w:t>
      </w:r>
      <w:r w:rsidRPr="0059338C">
        <w:rPr>
          <w:rStyle w:val="Emphasis"/>
        </w:rPr>
        <w:t xml:space="preserve">American and Chinese </w:t>
      </w:r>
      <w:r w:rsidRPr="00A11340">
        <w:rPr>
          <w:rStyle w:val="Emphasis"/>
          <w:highlight w:val="green"/>
        </w:rPr>
        <w:t>experts</w:t>
      </w:r>
      <w:r w:rsidRPr="00A11340">
        <w:rPr>
          <w:rStyle w:val="Emphasis"/>
        </w:rPr>
        <w:t xml:space="preserve"> </w:t>
      </w:r>
      <w:r w:rsidRPr="00A11340">
        <w:rPr>
          <w:rStyle w:val="Emphasis"/>
          <w:highlight w:val="green"/>
        </w:rPr>
        <w:t xml:space="preserve">collaborated more during </w:t>
      </w:r>
      <w:r w:rsidRPr="0059338C">
        <w:rPr>
          <w:rStyle w:val="Emphasis"/>
        </w:rPr>
        <w:t xml:space="preserve">the </w:t>
      </w:r>
      <w:r w:rsidRPr="00A11340">
        <w:rPr>
          <w:rStyle w:val="Emphasis"/>
          <w:highlight w:val="green"/>
        </w:rPr>
        <w:t>past year than over</w:t>
      </w:r>
      <w:r w:rsidRPr="00A11340">
        <w:rPr>
          <w:rStyle w:val="Emphasis"/>
        </w:rPr>
        <w:t xml:space="preserve"> the </w:t>
      </w:r>
      <w:r w:rsidRPr="00A11340">
        <w:rPr>
          <w:rStyle w:val="Emphasis"/>
          <w:highlight w:val="green"/>
        </w:rPr>
        <w:t>previous five years combined</w:t>
      </w:r>
      <w:r>
        <w:t>. This has led to over 100 co-authored articles in leading scientific journals and frequent joint appearances in science-focused workshops and webinars.</w:t>
      </w:r>
    </w:p>
    <w:p w:rsidR="008B5B88" w:rsidRPr="009F1600" w:rsidRDefault="008B5B88" w:rsidP="008B5B88">
      <w:r w:rsidRPr="009F1600">
        <w:rPr>
          <w:rStyle w:val="Emphasis"/>
        </w:rPr>
        <w:t>China also is the largest source of international students in the United States</w:t>
      </w:r>
      <w:r w:rsidRPr="009F1600">
        <w:t xml:space="preserve">. In the 2019-20 year, there were over 370,000 Chinese students in the U.S., representing 34% of international students in colleges and universities. Up until now, many of the top Chinese students have </w:t>
      </w:r>
      <w:r w:rsidRPr="009F1600">
        <w:rPr>
          <w:rStyle w:val="Emphasis"/>
        </w:rPr>
        <w:t>stayed in the United States following graduation and contributed to America’s scientific, technological, and economic development</w:t>
      </w:r>
      <w:r w:rsidRPr="009F1600">
        <w:t xml:space="preserve">. It remains to </w:t>
      </w:r>
      <w:proofErr w:type="gramStart"/>
      <w:r w:rsidRPr="009F1600">
        <w:t>be seen</w:t>
      </w:r>
      <w:proofErr w:type="gramEnd"/>
      <w:r w:rsidRPr="009F1600">
        <w:t xml:space="preserve"> whether this trend will continue.</w:t>
      </w:r>
    </w:p>
    <w:p w:rsidR="008B5B88" w:rsidRDefault="008B5B88" w:rsidP="008B5B88">
      <w:r w:rsidRPr="009F1600">
        <w:t>COMPETITIVE INTERDEPENDENCE</w:t>
      </w:r>
    </w:p>
    <w:p w:rsidR="008B5B88" w:rsidRDefault="008B5B88" w:rsidP="008B5B88">
      <w:r>
        <w:t xml:space="preserve">The scale of American and Chinese interests implicated will likely induce sobriety over time in Washington and Beijing as to how the relationship </w:t>
      </w:r>
      <w:proofErr w:type="gramStart"/>
      <w:r>
        <w:t>is managed</w:t>
      </w:r>
      <w:proofErr w:type="gramEnd"/>
      <w:r>
        <w:t xml:space="preserve">. </w:t>
      </w:r>
      <w:r w:rsidRPr="002E29F4">
        <w:rPr>
          <w:rStyle w:val="Emphasis"/>
        </w:rPr>
        <w:t xml:space="preserve">The </w:t>
      </w:r>
      <w:r w:rsidRPr="002E29F4">
        <w:rPr>
          <w:rStyle w:val="Emphasis"/>
          <w:highlight w:val="green"/>
        </w:rPr>
        <w:t>U.S. policy</w:t>
      </w:r>
      <w:r w:rsidRPr="002E29F4">
        <w:rPr>
          <w:rStyle w:val="Emphasis"/>
        </w:rPr>
        <w:t xml:space="preserve"> focus </w:t>
      </w:r>
      <w:r w:rsidRPr="002E29F4">
        <w:rPr>
          <w:rStyle w:val="Emphasis"/>
          <w:highlight w:val="green"/>
        </w:rPr>
        <w:t>for</w:t>
      </w:r>
      <w:r w:rsidRPr="002E29F4">
        <w:rPr>
          <w:rStyle w:val="Emphasis"/>
        </w:rPr>
        <w:t xml:space="preserve"> the </w:t>
      </w:r>
      <w:proofErr w:type="gramStart"/>
      <w:r w:rsidRPr="002E29F4">
        <w:rPr>
          <w:rStyle w:val="Emphasis"/>
        </w:rPr>
        <w:t>foreseeable</w:t>
      </w:r>
      <w:proofErr w:type="gramEnd"/>
      <w:r w:rsidRPr="002E29F4">
        <w:rPr>
          <w:rStyle w:val="Emphasis"/>
        </w:rPr>
        <w:t xml:space="preserve"> </w:t>
      </w:r>
      <w:r w:rsidRPr="002E29F4">
        <w:rPr>
          <w:rStyle w:val="Emphasis"/>
          <w:highlight w:val="green"/>
        </w:rPr>
        <w:t>future is not</w:t>
      </w:r>
      <w:r w:rsidRPr="002E29F4">
        <w:rPr>
          <w:rStyle w:val="Emphasis"/>
        </w:rPr>
        <w:t xml:space="preserve"> likely to be seeking </w:t>
      </w:r>
      <w:r w:rsidRPr="002E29F4">
        <w:rPr>
          <w:rStyle w:val="Emphasis"/>
          <w:highlight w:val="green"/>
        </w:rPr>
        <w:t>to “defeat” China</w:t>
      </w:r>
      <w:r w:rsidRPr="002E29F4">
        <w:rPr>
          <w:rStyle w:val="Emphasis"/>
        </w:rPr>
        <w:t xml:space="preserve"> </w:t>
      </w:r>
      <w:r w:rsidRPr="007C5165">
        <w:rPr>
          <w:rStyle w:val="Emphasis"/>
        </w:rPr>
        <w:t>or compel the collapse of the Chinese Communist Party</w:t>
      </w:r>
      <w:r w:rsidRPr="002E29F4">
        <w:rPr>
          <w:rStyle w:val="Emphasis"/>
        </w:rPr>
        <w:t xml:space="preserve">. </w:t>
      </w:r>
      <w:r w:rsidRPr="002E29F4">
        <w:rPr>
          <w:rStyle w:val="Emphasis"/>
          <w:highlight w:val="green"/>
        </w:rPr>
        <w:t>Rathe</w:t>
      </w:r>
      <w:r w:rsidRPr="002E29F4">
        <w:rPr>
          <w:rStyle w:val="Emphasis"/>
        </w:rPr>
        <w:t xml:space="preserve">r, the focus will be on </w:t>
      </w:r>
      <w:r w:rsidRPr="002E29F4">
        <w:rPr>
          <w:rStyle w:val="Emphasis"/>
          <w:highlight w:val="green"/>
        </w:rPr>
        <w:t>taking steps</w:t>
      </w:r>
      <w:r w:rsidRPr="002E29F4">
        <w:rPr>
          <w:rStyle w:val="Emphasis"/>
        </w:rPr>
        <w:t xml:space="preserve"> at home and with partners abroad to </w:t>
      </w:r>
      <w:r w:rsidRPr="002E29F4">
        <w:rPr>
          <w:rStyle w:val="Emphasis"/>
          <w:highlight w:val="green"/>
        </w:rPr>
        <w:t>strengthen</w:t>
      </w:r>
      <w:r w:rsidRPr="002E29F4">
        <w:rPr>
          <w:rStyle w:val="Emphasis"/>
        </w:rPr>
        <w:t xml:space="preserve"> America’s long-term </w:t>
      </w:r>
      <w:r w:rsidRPr="002E29F4">
        <w:rPr>
          <w:rStyle w:val="Emphasis"/>
          <w:highlight w:val="green"/>
        </w:rPr>
        <w:t>competitiveness</w:t>
      </w:r>
      <w:r w:rsidRPr="002E29F4">
        <w:rPr>
          <w:rStyle w:val="Emphasis"/>
        </w:rPr>
        <w:t xml:space="preserve"> vis-à-vis China</w:t>
      </w:r>
      <w:r>
        <w:t>. At the same time, American leaders will continue to push their Chinese counterparts to improve the treatment of their citizens. Such efforts are definitional to America’s self-identity as a champion of values.</w:t>
      </w:r>
    </w:p>
    <w:p w:rsidR="008B5B88" w:rsidRDefault="008B5B88" w:rsidP="008B5B88">
      <w:r>
        <w:t xml:space="preserve">The </w:t>
      </w:r>
      <w:r w:rsidRPr="002E29F4">
        <w:rPr>
          <w:rStyle w:val="Emphasis"/>
        </w:rPr>
        <w:t>dense webs formed by trade, financial, scientific, and academic links</w:t>
      </w:r>
      <w:r>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rsidR="008B5B88" w:rsidRDefault="008B5B88" w:rsidP="008B5B88">
      <w:r>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rsidR="008B5B88" w:rsidRPr="009F1600" w:rsidRDefault="008B5B88" w:rsidP="008B5B88">
      <w:r>
        <w:t xml:space="preserve">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w:t>
      </w:r>
      <w:r w:rsidRPr="009F1600">
        <w:t>security partner.</w:t>
      </w:r>
    </w:p>
    <w:p w:rsidR="008B5B88" w:rsidRPr="002E29F4" w:rsidRDefault="008B5B88" w:rsidP="008B5B88">
      <w:r w:rsidRPr="00417BC2">
        <w:rPr>
          <w:rStyle w:val="Emphasis"/>
          <w:highlight w:val="green"/>
        </w:rPr>
        <w:t>U.S.-China relations are going to be hard-nosed and tense. Neither side is likely to offer concessions in service of smoother relations</w:t>
      </w:r>
      <w:r w:rsidRPr="009F1600">
        <w:rPr>
          <w:rStyle w:val="Emphasis"/>
        </w:rPr>
        <w:t xml:space="preserve">. </w:t>
      </w:r>
      <w:r w:rsidRPr="009F1600">
        <w:t>At the same time, the balance of interests on both sides likely will</w:t>
      </w:r>
      <w:r w:rsidRPr="002E29F4">
        <w:t xml:space="preserve"> control hostile impulses, placing the relationship in a state of hardening competition that coexists alongside a mutual awareness that both sides will be impacted — for good or ill — by their capacity to address common challenges.</w:t>
      </w:r>
    </w:p>
    <w:p w:rsidR="008B5B88" w:rsidRDefault="008B5B88" w:rsidP="008B5B88">
      <w:pPr>
        <w:pStyle w:val="Heading4"/>
      </w:pPr>
      <w:r>
        <w:t xml:space="preserve">Plan hurts US-China relations – means China goes back on </w:t>
      </w:r>
      <w:proofErr w:type="spellStart"/>
      <w:proofErr w:type="gramStart"/>
      <w:r>
        <w:t>it’s</w:t>
      </w:r>
      <w:proofErr w:type="spellEnd"/>
      <w:proofErr w:type="gramEnd"/>
      <w:r>
        <w:t xml:space="preserve"> promise to regulate IP violations and draws in U.S. crackdown.</w:t>
      </w:r>
    </w:p>
    <w:p w:rsidR="008B5B88" w:rsidRPr="00976391" w:rsidRDefault="008B5B88" w:rsidP="008B5B88">
      <w:r w:rsidRPr="00976391">
        <w:rPr>
          <w:rStyle w:val="Style13ptBold"/>
        </w:rPr>
        <w:t>Shape 2/19</w:t>
      </w:r>
      <w:r>
        <w:t xml:space="preserve"> [</w:t>
      </w:r>
      <w:r w:rsidRPr="00976391">
        <w:t>Steven M. Shape</w:t>
      </w:r>
      <w:r>
        <w:t xml:space="preserve">; </w:t>
      </w:r>
      <w:r w:rsidRPr="00976391">
        <w:t>registered patent attorney and electrical engineer who has represented preeminent technology companies in complex, high-stakes Intellectual Property litigation</w:t>
      </w:r>
      <w:r>
        <w:t xml:space="preserve">; </w:t>
      </w:r>
      <w:r w:rsidRPr="00976391">
        <w:t xml:space="preserve">2-19-2021, "IP Law Looms Large Over U.S.-China Relations," No Publication, </w:t>
      </w:r>
      <w:hyperlink r:id="rId16" w:history="1">
        <w:r w:rsidRPr="00C24FBA">
          <w:rPr>
            <w:rStyle w:val="Hyperlink"/>
          </w:rPr>
          <w:t>https://www.mondaq.com/trademark/1038030/ip-law-looms-large-over-us-china-relations //</w:t>
        </w:r>
      </w:hyperlink>
      <w:r>
        <w:t xml:space="preserve"> belle]</w:t>
      </w:r>
    </w:p>
    <w:p w:rsidR="008B5B88" w:rsidRPr="00EE3067" w:rsidRDefault="008B5B88" w:rsidP="008B5B88">
      <w:pPr>
        <w:rPr>
          <w:rStyle w:val="Emphasis"/>
        </w:rPr>
      </w:pPr>
      <w:r>
        <w:t xml:space="preserve">The </w:t>
      </w:r>
      <w:r w:rsidRPr="001F3975">
        <w:rPr>
          <w:rStyle w:val="Emphasis"/>
          <w:highlight w:val="green"/>
        </w:rPr>
        <w:t>U.S. and China</w:t>
      </w:r>
      <w:r>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1F3975">
        <w:rPr>
          <w:rStyle w:val="Emphasis"/>
        </w:rPr>
        <w:t>Accusations regarding violations of Intellectual Property law were among the biggest flashpoints,</w:t>
      </w:r>
      <w:r>
        <w:t xml:space="preserve"> and ultimately, China announced new regulations concerning IP protection in November 2019 as a conciliatory move. Nearly 14 months later, newly inaugurated President Joe </w:t>
      </w:r>
      <w:r w:rsidRPr="001F3975">
        <w:rPr>
          <w:rStyle w:val="Emphasis"/>
        </w:rPr>
        <w:t xml:space="preserve">Biden has yet </w:t>
      </w:r>
      <w:proofErr w:type="gramStart"/>
      <w:r w:rsidRPr="001F3975">
        <w:rPr>
          <w:rStyle w:val="Emphasis"/>
        </w:rPr>
        <w:t>to fully clarify</w:t>
      </w:r>
      <w:proofErr w:type="gramEnd"/>
      <w:r w:rsidRPr="001F3975">
        <w:rPr>
          <w:rStyle w:val="Emphasis"/>
        </w:rPr>
        <w:t xml:space="preserve"> his administration's stance toward China.</w:t>
      </w:r>
      <w:r>
        <w:t xml:space="preserve"> However, </w:t>
      </w:r>
      <w:r w:rsidRPr="001F3975">
        <w:rPr>
          <w:rStyle w:val="Emphasis"/>
        </w:rPr>
        <w:t xml:space="preserve">it is </w:t>
      </w:r>
      <w:r w:rsidRPr="001F3975">
        <w:rPr>
          <w:rStyle w:val="Emphasis"/>
          <w:highlight w:val="green"/>
        </w:rPr>
        <w:t>inevitable</w:t>
      </w:r>
      <w:r w:rsidRPr="001F3975">
        <w:rPr>
          <w:rStyle w:val="Emphasis"/>
        </w:rPr>
        <w:t xml:space="preserve"> that </w:t>
      </w:r>
      <w:r w:rsidRPr="001F3975">
        <w:rPr>
          <w:rStyle w:val="Emphasis"/>
          <w:highlight w:val="green"/>
        </w:rPr>
        <w:t>IP rights</w:t>
      </w:r>
      <w:r w:rsidRPr="001F3975">
        <w:rPr>
          <w:rStyle w:val="Emphasis"/>
        </w:rPr>
        <w:t xml:space="preserve"> and their preservation </w:t>
      </w:r>
      <w:r w:rsidRPr="001F3975">
        <w:rPr>
          <w:rStyle w:val="Emphasis"/>
          <w:highlight w:val="green"/>
        </w:rPr>
        <w:t>will factor into negotiations between</w:t>
      </w:r>
      <w:r w:rsidRPr="001F3975">
        <w:rPr>
          <w:rStyle w:val="Emphasis"/>
        </w:rPr>
        <w:t xml:space="preserve"> </w:t>
      </w:r>
      <w:r w:rsidRPr="001F3975">
        <w:rPr>
          <w:rStyle w:val="Emphasis"/>
          <w:highlight w:val="green"/>
        </w:rPr>
        <w:t>the two</w:t>
      </w:r>
      <w:r w:rsidRPr="001F3975">
        <w:rPr>
          <w:rStyle w:val="Emphasis"/>
        </w:rPr>
        <w:t xml:space="preserve"> economic giants.</w:t>
      </w:r>
      <w:r>
        <w:rPr>
          <w:rStyle w:val="Emphasis"/>
        </w:rPr>
        <w:t xml:space="preserve"> </w:t>
      </w:r>
      <w: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976391">
        <w:rPr>
          <w:rStyle w:val="Emphasis"/>
          <w:highlight w:val="green"/>
        </w:rPr>
        <w:t>two nations agreed</w:t>
      </w:r>
      <w:r w:rsidRPr="00976391">
        <w:rPr>
          <w:rStyle w:val="Emphasis"/>
        </w:rPr>
        <w:t xml:space="preserve"> in principle</w:t>
      </w:r>
      <w:r>
        <w:t xml:space="preserve"> on "Phase One" of a new trade agreement December 12, 2019, per The Washington Post, and formalized the deal about a month later. The </w:t>
      </w:r>
      <w:r w:rsidRPr="00976391">
        <w:rPr>
          <w:rStyle w:val="Emphasis"/>
          <w:highlight w:val="green"/>
        </w:rPr>
        <w:t>U.S.</w:t>
      </w:r>
      <w:r w:rsidRPr="00976391">
        <w:rPr>
          <w:rStyle w:val="Emphasis"/>
        </w:rPr>
        <w:t xml:space="preserve"> pledged </w:t>
      </w:r>
      <w:r w:rsidRPr="00976391">
        <w:rPr>
          <w:rStyle w:val="Emphasis"/>
          <w:highlight w:val="green"/>
        </w:rPr>
        <w:t>not to impose</w:t>
      </w:r>
      <w:r w:rsidRPr="00976391">
        <w:rPr>
          <w:rStyle w:val="Emphasis"/>
        </w:rPr>
        <w:t xml:space="preserve"> further </w:t>
      </w:r>
      <w:r w:rsidRPr="00976391">
        <w:rPr>
          <w:rStyle w:val="Emphasis"/>
          <w:highlight w:val="green"/>
        </w:rPr>
        <w:t>tariffs</w:t>
      </w:r>
      <w:r w:rsidRPr="00976391">
        <w:rPr>
          <w:rStyle w:val="Emphasis"/>
        </w:rPr>
        <w:t xml:space="preserve"> and roll back existing import taxes </w:t>
      </w:r>
      <w:r w:rsidRPr="00976391">
        <w:rPr>
          <w:rStyle w:val="Emphasis"/>
          <w:highlight w:val="green"/>
        </w:rPr>
        <w:t>in return for China's IP reforms</w:t>
      </w:r>
      <w:r w:rsidRPr="00976391">
        <w:rPr>
          <w:rStyle w:val="Emphasis"/>
        </w:rPr>
        <w:t xml:space="preserve"> and agreement to buy American goods.</w:t>
      </w:r>
      <w: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w:t>
      </w:r>
      <w:proofErr w:type="gramStart"/>
      <w:r>
        <w:t>One</w:t>
      </w:r>
      <w:proofErr w:type="gramEnd"/>
      <w:r>
        <w:t xml:space="preserve"> target was unrealistic. On the IP front, a Hong Kong news provider noted that Beijing had drafted some specific guidance to protect pharmaceutical patents, trade secrets and copyrights, but it was unclear how well they </w:t>
      </w:r>
      <w:proofErr w:type="gramStart"/>
      <w:r>
        <w:t>were being implemented</w:t>
      </w:r>
      <w:proofErr w:type="gramEnd"/>
      <w:r>
        <w:t xml:space="preserve">. Additionally, a January 2021 report by the U.S. Patent and Trademark Office (USPTO) found that </w:t>
      </w:r>
      <w:r w:rsidRPr="00976391">
        <w:rPr>
          <w:rStyle w:val="Emphasis"/>
          <w:highlight w:val="green"/>
        </w:rPr>
        <w:t>Chinese policies</w:t>
      </w:r>
      <w:r>
        <w:t xml:space="preserve"> which </w:t>
      </w:r>
      <w:r w:rsidRPr="00976391">
        <w:rPr>
          <w:rStyle w:val="Emphasis"/>
          <w:highlight w:val="green"/>
        </w:rPr>
        <w:t xml:space="preserve">offered </w:t>
      </w:r>
      <w:proofErr w:type="gramStart"/>
      <w:r w:rsidRPr="00976391">
        <w:rPr>
          <w:rStyle w:val="Emphasis"/>
          <w:highlight w:val="green"/>
        </w:rPr>
        <w:t>subsidies</w:t>
      </w:r>
      <w:r>
        <w:t xml:space="preserve"> for certain</w:t>
      </w:r>
      <w:proofErr w:type="gramEnd"/>
      <w:r>
        <w:t xml:space="preserve"> trademark and </w:t>
      </w:r>
      <w:r w:rsidRPr="00976391">
        <w:rPr>
          <w:rStyle w:val="Emphasis"/>
        </w:rPr>
        <w:t xml:space="preserve">patent applications </w:t>
      </w:r>
      <w:r w:rsidRPr="00976391">
        <w:rPr>
          <w:rStyle w:val="Emphasis"/>
          <w:highlight w:val="green"/>
        </w:rPr>
        <w:t>helped motivate</w:t>
      </w:r>
      <w:r>
        <w:t xml:space="preserve"> a glut of </w:t>
      </w:r>
      <w:r w:rsidRPr="00976391">
        <w:rPr>
          <w:rStyle w:val="Emphasis"/>
          <w:highlight w:val="green"/>
        </w:rPr>
        <w:t>fraudulent</w:t>
      </w:r>
      <w:r w:rsidRPr="00976391">
        <w:rPr>
          <w:rStyle w:val="Emphasis"/>
        </w:rPr>
        <w:t xml:space="preserve"> </w:t>
      </w:r>
      <w:r>
        <w:t xml:space="preserve">and bad-faith </w:t>
      </w:r>
      <w:r w:rsidRPr="00976391">
        <w:rPr>
          <w:rStyle w:val="Emphasis"/>
          <w:highlight w:val="green"/>
        </w:rPr>
        <w:t>filings</w:t>
      </w:r>
      <w:r w:rsidRPr="00976391">
        <w:rPr>
          <w:rStyle w:val="Emphasis"/>
        </w:rPr>
        <w:t xml:space="preserve"> in the last few years</w:t>
      </w:r>
      <w:r>
        <w:t xml:space="preserve">. The bigger picture of China's IP law </w:t>
      </w:r>
      <w:proofErr w:type="gramStart"/>
      <w:r>
        <w:t>A</w:t>
      </w:r>
      <w:proofErr w:type="gramEnd"/>
      <w:r>
        <w:t xml:space="preserve">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1F3975">
        <w:rPr>
          <w:rStyle w:val="Emphasis"/>
        </w:rPr>
        <w:t xml:space="preserve">China is quite strict in certain aspects of IP protection: Beijing allows (and encourages) all businesses to impose non-compete agreements to help protect trade secrets and other IP assets. In addition, according to the National Law Review, </w:t>
      </w:r>
      <w:r w:rsidRPr="00EE3067">
        <w:rPr>
          <w:rStyle w:val="Emphasis"/>
          <w:highlight w:val="green"/>
        </w:rPr>
        <w:t>two new measures</w:t>
      </w:r>
      <w:r w:rsidRPr="001F3975">
        <w:rPr>
          <w:rStyle w:val="Emphasis"/>
        </w:rPr>
        <w:t xml:space="preserve"> were passed in 2020 </w:t>
      </w:r>
      <w:r w:rsidRPr="00EE3067">
        <w:rPr>
          <w:rStyle w:val="Emphasis"/>
          <w:highlight w:val="green"/>
        </w:rPr>
        <w:t>specifically</w:t>
      </w:r>
      <w:r w:rsidRPr="001F3975">
        <w:rPr>
          <w:rStyle w:val="Emphasis"/>
        </w:rPr>
        <w:t xml:space="preserve"> to </w:t>
      </w:r>
      <w:r w:rsidRPr="00EE3067">
        <w:rPr>
          <w:rStyle w:val="Emphasis"/>
          <w:highlight w:val="green"/>
        </w:rPr>
        <w:t>combat bad-faith trademark applications</w:t>
      </w:r>
      <w:r w:rsidRPr="001F3975">
        <w:rPr>
          <w:rStyle w:val="Emphasis"/>
        </w:rPr>
        <w:t xml:space="preserve">, in addition to the other </w:t>
      </w:r>
      <w:r w:rsidRPr="00EE3067">
        <w:rPr>
          <w:rStyle w:val="Emphasis"/>
          <w:highlight w:val="green"/>
        </w:rPr>
        <w:t>new guidelines</w:t>
      </w:r>
      <w:r w:rsidRPr="001F3975">
        <w:rPr>
          <w:rStyle w:val="Emphasis"/>
        </w:rPr>
        <w:t xml:space="preserve"> being imposed </w:t>
      </w:r>
      <w:r w:rsidRPr="00EE3067">
        <w:rPr>
          <w:rStyle w:val="Emphasis"/>
          <w:highlight w:val="green"/>
        </w:rPr>
        <w:t>by</w:t>
      </w:r>
      <w:r w:rsidRPr="001F3975">
        <w:rPr>
          <w:rStyle w:val="Emphasis"/>
        </w:rPr>
        <w:t xml:space="preserve"> the China National Intellectual Property Administration (</w:t>
      </w:r>
      <w:r w:rsidRPr="00EE3067">
        <w:rPr>
          <w:rStyle w:val="Emphasis"/>
          <w:highlight w:val="green"/>
        </w:rPr>
        <w:t>CNIPA</w:t>
      </w:r>
      <w:r w:rsidRPr="001F3975">
        <w:rPr>
          <w:rStyle w:val="Emphasis"/>
        </w:rPr>
        <w:t xml:space="preserve">) in accordance with the Phase </w:t>
      </w:r>
      <w:proofErr w:type="gramStart"/>
      <w:r w:rsidRPr="001F3975">
        <w:rPr>
          <w:rStyle w:val="Emphasis"/>
        </w:rPr>
        <w:t>One</w:t>
      </w:r>
      <w:proofErr w:type="gramEnd"/>
      <w:r w:rsidRPr="001F3975">
        <w:rPr>
          <w:rStyle w:val="Emphasis"/>
        </w:rPr>
        <w:t xml:space="preserve"> agreement.</w:t>
      </w:r>
      <w:r>
        <w:rPr>
          <w:rStyle w:val="Emphasis"/>
        </w:rPr>
        <w:t xml:space="preserve"> </w:t>
      </w:r>
      <w:r w:rsidRPr="00EE3067">
        <w:rPr>
          <w:rStyle w:val="Emphasis"/>
        </w:rPr>
        <w:t>All that said</w:t>
      </w:r>
      <w:proofErr w:type="gramStart"/>
      <w:r w:rsidRPr="00EE3067">
        <w:rPr>
          <w:rStyle w:val="Emphasis"/>
        </w:rPr>
        <w:t>,</w:t>
      </w:r>
      <w:proofErr w:type="gramEnd"/>
      <w:r w:rsidRPr="00EE3067">
        <w:rPr>
          <w:rStyle w:val="Emphasis"/>
        </w:rPr>
        <w:t xml:space="preserve"> it would be inaccurate to describe </w:t>
      </w:r>
      <w:r w:rsidRPr="00EE3067">
        <w:rPr>
          <w:rStyle w:val="Emphasis"/>
          <w:highlight w:val="green"/>
        </w:rPr>
        <w:t>Chinese IP law</w:t>
      </w:r>
      <w:r w:rsidRPr="00EE3067">
        <w:rPr>
          <w:rStyle w:val="Emphasis"/>
        </w:rPr>
        <w:t xml:space="preserve"> as thoroughly protective for either domestic or foreign innovators. Along with the aforementioned trademark and patent subsidies, considerable </w:t>
      </w:r>
      <w:r w:rsidRPr="00EE3067">
        <w:rPr>
          <w:rStyle w:val="Emphasis"/>
          <w:highlight w:val="green"/>
        </w:rPr>
        <w:t>controversy stems from "forced technology transfer</w:t>
      </w:r>
      <w:r w:rsidRPr="00EE3067">
        <w:rPr>
          <w:rStyle w:val="Emphasis"/>
        </w:rPr>
        <w:t xml:space="preserve">" policies. </w:t>
      </w:r>
      <w:r w:rsidRPr="00EE3067">
        <w:t>According to the University of Oxford's Business Law Blog</w:t>
      </w:r>
      <w:r w:rsidRPr="00EE3067">
        <w:rPr>
          <w:rStyle w:val="Emphasis"/>
        </w:rPr>
        <w:t xml:space="preserve">, foreign companies looking to do business in China must turn over their technology to local firms or be denied the right to operate within China. </w:t>
      </w:r>
      <w:r w:rsidRPr="00EE3067">
        <w:t>This effectively means</w:t>
      </w:r>
      <w:r w:rsidRPr="00EE3067">
        <w:rPr>
          <w:rStyle w:val="Emphasis"/>
        </w:rPr>
        <w:t xml:space="preserve"> turning over the blueprints (literal or otherwise) to such technology - which is </w:t>
      </w:r>
      <w:proofErr w:type="gramStart"/>
      <w:r w:rsidRPr="00EE3067">
        <w:rPr>
          <w:rStyle w:val="Emphasis"/>
        </w:rPr>
        <w:t>all but equivalent</w:t>
      </w:r>
      <w:proofErr w:type="gramEnd"/>
      <w:r w:rsidRPr="00EE3067">
        <w:rPr>
          <w:rStyle w:val="Emphasis"/>
        </w:rPr>
        <w:t xml:space="preserve"> to surrendering the IP. It creates considerable opportunities for infringement, fraud and corruption</w:t>
      </w:r>
      <w:r w:rsidRPr="00EE3067">
        <w:t xml:space="preserve">. </w:t>
      </w:r>
      <w:proofErr w:type="gramStart"/>
      <w:r w:rsidRPr="00EE3067">
        <w:t>Also</w:t>
      </w:r>
      <w:proofErr w:type="gramEnd"/>
      <w:r w:rsidRPr="00EE3067">
        <w:t>, in disputes with foreign firms, some local IP courts still markedly favor domestic organizations</w:t>
      </w:r>
      <w:r w:rsidRPr="00EE3067">
        <w:rPr>
          <w:rStyle w:val="Emphasis"/>
        </w:rPr>
        <w:t>.</w:t>
      </w:r>
      <w:r>
        <w:rPr>
          <w:rStyle w:val="Emphasis"/>
        </w:rPr>
        <w:t xml:space="preserve"> </w:t>
      </w:r>
      <w:r w:rsidRPr="00EE3067">
        <w:rPr>
          <w:rStyle w:val="Emphasis"/>
          <w:highlight w:val="green"/>
        </w:rPr>
        <w:t>Chinese government</w:t>
      </w:r>
      <w:r w:rsidRPr="00EE3067">
        <w:rPr>
          <w:rStyle w:val="Emphasis"/>
        </w:rPr>
        <w:t xml:space="preserve"> representatives often </w:t>
      </w:r>
      <w:r w:rsidRPr="00EE3067">
        <w:rPr>
          <w:rStyle w:val="Emphasis"/>
          <w:highlight w:val="green"/>
        </w:rPr>
        <w:t>resent</w:t>
      </w:r>
      <w:r w:rsidRPr="00EE3067">
        <w:rPr>
          <w:rStyle w:val="Emphasis"/>
        </w:rPr>
        <w:t xml:space="preserve"> such </w:t>
      </w:r>
      <w:r w:rsidRPr="00EE3067">
        <w:rPr>
          <w:rStyle w:val="Emphasis"/>
          <w:highlight w:val="green"/>
        </w:rPr>
        <w:t>accusations of bias</w:t>
      </w:r>
      <w:r w:rsidRPr="00EE3067">
        <w:rPr>
          <w:rStyle w:val="Emphasis"/>
        </w:rPr>
        <w:t xml:space="preserve"> or corruption. </w:t>
      </w:r>
      <w:r w:rsidRPr="00EE3067">
        <w:t>In their view, the deals represent friendly agreements between businesses, and courts' decisions are not politically motivated. While Oxford noted that FTT guidelines are not as pervasive now as they were a few years ago, they have yet to disappear altogether. The</w:t>
      </w:r>
      <w:r>
        <w:t xml:space="preserve"> Biden approach: Not dissimilar, but multilateral </w:t>
      </w:r>
      <w:proofErr w:type="gramStart"/>
      <w:r>
        <w:t>If</w:t>
      </w:r>
      <w:proofErr w:type="gramEnd"/>
      <w:r>
        <w:t xml:space="preserve"> the new U.S. Secretary of the Treasury, Janet Yellen, is to be believed, the </w:t>
      </w:r>
      <w:r w:rsidRPr="00EE3067">
        <w:rPr>
          <w:rStyle w:val="Emphasis"/>
          <w:highlight w:val="green"/>
        </w:rPr>
        <w:t>Biden</w:t>
      </w:r>
      <w:r>
        <w:t xml:space="preserve"> administration </w:t>
      </w:r>
      <w:r w:rsidRPr="00EE3067">
        <w:rPr>
          <w:rStyle w:val="Emphasis"/>
          <w:highlight w:val="green"/>
        </w:rPr>
        <w:t>will not tolerate</w:t>
      </w:r>
      <w:r w:rsidRPr="00EE3067">
        <w:rPr>
          <w:rStyle w:val="Emphasis"/>
        </w:rPr>
        <w:t xml:space="preserve"> any signs of </w:t>
      </w:r>
      <w:r w:rsidRPr="00EE3067">
        <w:rPr>
          <w:rStyle w:val="Emphasis"/>
          <w:highlight w:val="green"/>
        </w:rPr>
        <w:t>lapses in China's IP protections</w:t>
      </w:r>
      <w:r w:rsidRPr="00EE3067">
        <w:rPr>
          <w:rStyle w:val="Emphasis"/>
        </w:rPr>
        <w:t>.</w:t>
      </w:r>
      <w:r>
        <w:t xml:space="preserve"> "We need to take on China's abusive, unfair and illegal practices," Yellen said to the Senate Finance Committee at her confirmation hearings. As reported by Bloomberg, she added, </w:t>
      </w:r>
      <w:r w:rsidRPr="00EE3067">
        <w:rPr>
          <w:rStyle w:val="Emphasis"/>
        </w:rPr>
        <w:t>"[</w:t>
      </w:r>
      <w:r w:rsidRPr="00EE3067">
        <w:rPr>
          <w:rStyle w:val="Emphasis"/>
          <w:highlight w:val="green"/>
        </w:rPr>
        <w:t>China</w:t>
      </w:r>
      <w:r w:rsidRPr="00EE3067">
        <w:rPr>
          <w:rStyle w:val="Emphasis"/>
        </w:rPr>
        <w:t xml:space="preserve"> has] been </w:t>
      </w:r>
      <w:r w:rsidRPr="00EE3067">
        <w:rPr>
          <w:rStyle w:val="Emphasis"/>
          <w:highlight w:val="green"/>
        </w:rPr>
        <w:t>stealing</w:t>
      </w:r>
      <w:r w:rsidRPr="00EE3067">
        <w:rPr>
          <w:rStyle w:val="Emphasis"/>
        </w:rPr>
        <w:t xml:space="preserve"> </w:t>
      </w:r>
      <w:r w:rsidRPr="00EE3067">
        <w:rPr>
          <w:rStyle w:val="Emphasis"/>
          <w:highlight w:val="green"/>
        </w:rPr>
        <w:t>i</w:t>
      </w:r>
      <w:r w:rsidRPr="00EE3067">
        <w:rPr>
          <w:rStyle w:val="Emphasis"/>
        </w:rPr>
        <w:t xml:space="preserve">ntellectual </w:t>
      </w:r>
      <w:r w:rsidRPr="00EE3067">
        <w:rPr>
          <w:rStyle w:val="Emphasis"/>
          <w:highlight w:val="green"/>
        </w:rPr>
        <w:t>p</w:t>
      </w:r>
      <w:r w:rsidRPr="00EE3067">
        <w:rPr>
          <w:rStyle w:val="Emphasis"/>
        </w:rPr>
        <w:t xml:space="preserve">roperty and engaging practices that give it an unfair technological </w:t>
      </w:r>
      <w:r w:rsidRPr="00EE3067">
        <w:rPr>
          <w:rStyle w:val="StyleUnderline"/>
        </w:rPr>
        <w:t xml:space="preserve">advantage, including forced technology transfers. And </w:t>
      </w:r>
      <w:proofErr w:type="gramStart"/>
      <w:r w:rsidRPr="00EE3067">
        <w:rPr>
          <w:rStyle w:val="StyleUnderline"/>
        </w:rPr>
        <w:t>these .</w:t>
      </w:r>
      <w:proofErr w:type="gramEnd"/>
      <w:r w:rsidRPr="00EE3067">
        <w:rPr>
          <w:rStyle w:val="StyleUnderline"/>
        </w:rPr>
        <w:t xml:space="preserve"> </w:t>
      </w:r>
      <w:proofErr w:type="gramStart"/>
      <w:r w:rsidRPr="00EE3067">
        <w:rPr>
          <w:rStyle w:val="StyleUnderline"/>
        </w:rPr>
        <w:t>are</w:t>
      </w:r>
      <w:proofErr w:type="gramEnd"/>
      <w:r w:rsidRPr="00EE3067">
        <w:rPr>
          <w:rStyle w:val="StyleUnderline"/>
        </w:rPr>
        <w:t xml:space="preserve"> practices that </w:t>
      </w:r>
      <w:r w:rsidRPr="00EE3067">
        <w:rPr>
          <w:rStyle w:val="StyleUnderline"/>
          <w:highlight w:val="green"/>
        </w:rPr>
        <w:t>we're prepared to</w:t>
      </w:r>
      <w:r w:rsidRPr="00EE3067">
        <w:rPr>
          <w:rStyle w:val="StyleUnderline"/>
        </w:rPr>
        <w:t xml:space="preserve"> use the full array of tools to </w:t>
      </w:r>
      <w:r w:rsidRPr="00EE3067">
        <w:rPr>
          <w:rStyle w:val="StyleUnderline"/>
          <w:highlight w:val="green"/>
        </w:rPr>
        <w:t>address."</w:t>
      </w:r>
      <w:r>
        <w:rPr>
          <w:rStyle w:val="StyleUnderline"/>
        </w:rPr>
        <w:t xml:space="preserve"> </w:t>
      </w:r>
      <w:r w:rsidRPr="00EE3067">
        <w:rPr>
          <w:rStyle w:val="Emphasis"/>
        </w:rPr>
        <w:t xml:space="preserve">Biden had expressed similar sentiments during a December interview with The New York Times. However, he also said that </w:t>
      </w:r>
      <w:r w:rsidRPr="00EE3067">
        <w:rPr>
          <w:rStyle w:val="Emphasis"/>
          <w:highlight w:val="green"/>
        </w:rPr>
        <w:t>they would work with ally</w:t>
      </w:r>
      <w:r w:rsidRPr="00EE3067">
        <w:rPr>
          <w:rStyle w:val="Emphasis"/>
        </w:rPr>
        <w:t xml:space="preserve"> nations to "</w:t>
      </w:r>
      <w:r w:rsidRPr="00EE3067">
        <w:rPr>
          <w:rStyle w:val="Emphasis"/>
          <w:highlight w:val="green"/>
        </w:rPr>
        <w:t xml:space="preserve">develop </w:t>
      </w:r>
      <w:r w:rsidRPr="00EE3067">
        <w:rPr>
          <w:rStyle w:val="Emphasis"/>
        </w:rPr>
        <w:t xml:space="preserve">a coherent </w:t>
      </w:r>
      <w:r w:rsidRPr="00EE3067">
        <w:rPr>
          <w:rStyle w:val="Emphasis"/>
          <w:highlight w:val="green"/>
        </w:rPr>
        <w:t>strategy" for addressin</w:t>
      </w:r>
      <w:r w:rsidRPr="00EE3067">
        <w:rPr>
          <w:rStyle w:val="Emphasis"/>
        </w:rPr>
        <w:t xml:space="preserve">g cases of </w:t>
      </w:r>
      <w:r w:rsidRPr="00EE3067">
        <w:rPr>
          <w:rStyle w:val="Emphasis"/>
          <w:highlight w:val="green"/>
        </w:rPr>
        <w:t>IP infringement</w:t>
      </w:r>
      <w:r w:rsidRPr="00EE3067">
        <w:rPr>
          <w:rStyle w:val="Emphasis"/>
        </w:rPr>
        <w:t xml:space="preserve"> and other issues - a stance Yellen echoed before the Senate - instead of taking China on in a unilateral and bellicose manner. </w:t>
      </w:r>
      <w:r w:rsidRPr="00EE3067">
        <w:t>This more nuanced approach could yield greater cooperation from Beijing and help repair U.S.-China trade relations, but we will likely not know one way or the other for some time.</w:t>
      </w:r>
      <w:r>
        <w:rPr>
          <w:rStyle w:val="Emphasis"/>
        </w:rPr>
        <w:t xml:space="preserve"> </w:t>
      </w:r>
      <w:r w:rsidRPr="00EE3067">
        <w:rPr>
          <w:rStyle w:val="Emphasis"/>
        </w:rPr>
        <w:t xml:space="preserve">As we saw with the trade war, conflicts between the </w:t>
      </w:r>
      <w:r w:rsidRPr="0021005C">
        <w:rPr>
          <w:rStyle w:val="Emphasis"/>
          <w:highlight w:val="green"/>
        </w:rPr>
        <w:t>U</w:t>
      </w:r>
      <w:r w:rsidRPr="00EE3067">
        <w:rPr>
          <w:rStyle w:val="Emphasis"/>
          <w:highlight w:val="green"/>
        </w:rPr>
        <w:t>.S. and China can quickly escalate</w:t>
      </w:r>
      <w:r w:rsidRPr="00EE3067">
        <w:rPr>
          <w:rStyle w:val="Emphasis"/>
        </w:rPr>
        <w:t xml:space="preserve"> and have ripple effects throughout the world. I</w:t>
      </w:r>
      <w:r w:rsidRPr="00EE3067">
        <w:t>t would thus be wise for all organizations doing business in China to keep themselves abreast of the country's evolving IP regulations and work with a reliable IP services provider to help establish strong protection for their intangible assets.</w:t>
      </w:r>
    </w:p>
    <w:p w:rsidR="008B5B88" w:rsidRDefault="008B5B88" w:rsidP="008B5B88">
      <w:pPr>
        <w:pStyle w:val="Heading4"/>
      </w:pPr>
      <w:r>
        <w:t>Maintaining US-China relations key to confidence building, dialogue measures, and address mutual anxieties about nukes -- that prevents nuke war.</w:t>
      </w:r>
    </w:p>
    <w:p w:rsidR="008B5B88" w:rsidRDefault="008B5B88" w:rsidP="008B5B88">
      <w:r w:rsidRPr="00D12863">
        <w:rPr>
          <w:rStyle w:val="Style13ptBold"/>
        </w:rPr>
        <w:t>CSIS ’13</w:t>
      </w:r>
      <w:r>
        <w:t xml:space="preserve"> [CSIS (</w:t>
      </w:r>
      <w:r w:rsidRPr="00D12863">
        <w:t>CSIS is a nonprofit organization headquartered in Washington, D.C. The Center’s 220 full- time staff and large network of affiliated scholars conduct research and analysis and develop policy initiatives that look into the future and anticipate change</w:t>
      </w:r>
      <w:r>
        <w:t>)</w:t>
      </w:r>
      <w:r w:rsidRPr="00D12863">
        <w:t xml:space="preserve">, </w:t>
      </w:r>
      <w:r>
        <w:t>March 2013</w:t>
      </w:r>
      <w:r w:rsidRPr="00D12863">
        <w:t xml:space="preserve">, " </w:t>
      </w:r>
      <w:r>
        <w:t>Nuclear Weapons and U.S.-China Relations a way forward</w:t>
      </w:r>
      <w:r w:rsidRPr="00D12863">
        <w:t xml:space="preserve">," Center for Strategic and International Studies, </w:t>
      </w:r>
      <w:hyperlink r:id="rId17" w:history="1">
        <w:r w:rsidRPr="009B67B8">
          <w:rPr>
            <w:rStyle w:val="Hyperlink"/>
          </w:rPr>
          <w:t>https://csis-website-prod.s3.amazonaws.com/s3fs-public/legacy_files/files/publication/130307_Colby_USChinaNuclear_Web.pdf</w:t>
        </w:r>
      </w:hyperlink>
      <w:r>
        <w:t xml:space="preserve">  // belle]</w:t>
      </w:r>
    </w:p>
    <w:p w:rsidR="008B5B88" w:rsidRDefault="008B5B88" w:rsidP="008B5B88">
      <w:r>
        <w:t xml:space="preserve">The United States has long seen China as a central factor in its strategy in Asia. Since the 1970s, </w:t>
      </w:r>
      <w:r w:rsidRPr="00D12863">
        <w:rPr>
          <w:rStyle w:val="Emphasis"/>
        </w:rPr>
        <w:t>U.S. policy</w:t>
      </w:r>
      <w:r>
        <w:t xml:space="preserve"> has </w:t>
      </w:r>
      <w:r w:rsidRPr="00D12863">
        <w:rPr>
          <w:rStyle w:val="Emphasis"/>
        </w:rPr>
        <w:t>sought to encourage China’s economic reforms and development and to integrate China into the existing international political and economic order</w:t>
      </w:r>
      <w:r>
        <w:t xml:space="preserve">. While hopeful that China will develop into a constructive stakeholder, the United States and much of the Asia-Pacific region </w:t>
      </w:r>
      <w:r w:rsidRPr="00D12863">
        <w:rPr>
          <w:rStyle w:val="Emphasis"/>
        </w:rPr>
        <w:t>share continuing concerns</w:t>
      </w:r>
      <w:r>
        <w:t xml:space="preserve"> about some aspects of China’s behavior that, it is </w:t>
      </w:r>
      <w:proofErr w:type="gramStart"/>
      <w:r>
        <w:t>feared,</w:t>
      </w:r>
      <w:proofErr w:type="gramEnd"/>
      <w:r>
        <w:t xml:space="preserve"> could undermine regional stability and U.S. interests in the Asia-Pacific.</w:t>
      </w:r>
    </w:p>
    <w:p w:rsidR="008B5B88" w:rsidRPr="00D12863" w:rsidRDefault="008B5B88" w:rsidP="008B5B88">
      <w:pPr>
        <w:rPr>
          <w:rStyle w:val="Emphasis"/>
        </w:rPr>
      </w:pPr>
      <w:r>
        <w:t xml:space="preserve">Unfortunately, significant sources of tension and disagreement between the United States and its allies, on the one hand, and China, on the other, remain. These sources of discord could, in the worst case, lead to conflict. </w:t>
      </w:r>
      <w:proofErr w:type="gramStart"/>
      <w:r>
        <w:t>Needless to say, a</w:t>
      </w:r>
      <w:proofErr w:type="gramEnd"/>
      <w:r>
        <w:t xml:space="preserve"> large-scale conventional war between the United States and China would be incredibly dangerous and likely tremendously damaging. </w:t>
      </w:r>
      <w:r w:rsidRPr="00D12863">
        <w:rPr>
          <w:rStyle w:val="Emphasis"/>
        </w:rPr>
        <w:t>Nuclear war between the two would be devastating for all involved.</w:t>
      </w:r>
      <w:r>
        <w:t xml:space="preserve"> Even though a </w:t>
      </w:r>
      <w:r w:rsidRPr="00D12863">
        <w:rPr>
          <w:rStyle w:val="Emphasis"/>
        </w:rPr>
        <w:t xml:space="preserve">conventional war </w:t>
      </w:r>
      <w:r>
        <w:t xml:space="preserve">between the two nations currently seems unlikely and nuclear war even more so, the possibility that war could break out, posing dramatic dangers and damage, clearly </w:t>
      </w:r>
      <w:r w:rsidRPr="00D12863">
        <w:rPr>
          <w:rStyle w:val="Emphasis"/>
        </w:rPr>
        <w:t xml:space="preserve">indicates that </w:t>
      </w:r>
      <w:r w:rsidRPr="00D12863">
        <w:rPr>
          <w:rStyle w:val="Emphasis"/>
          <w:highlight w:val="green"/>
        </w:rPr>
        <w:t xml:space="preserve">active steps </w:t>
      </w:r>
      <w:proofErr w:type="gramStart"/>
      <w:r w:rsidRPr="00D12863">
        <w:rPr>
          <w:rStyle w:val="Emphasis"/>
          <w:highlight w:val="green"/>
        </w:rPr>
        <w:t>should</w:t>
      </w:r>
      <w:r w:rsidRPr="00D12863">
        <w:rPr>
          <w:rStyle w:val="Emphasis"/>
        </w:rPr>
        <w:t xml:space="preserve"> </w:t>
      </w:r>
      <w:r w:rsidRPr="00D12863">
        <w:rPr>
          <w:rStyle w:val="Emphasis"/>
          <w:highlight w:val="green"/>
        </w:rPr>
        <w:t>be taken</w:t>
      </w:r>
      <w:proofErr w:type="gramEnd"/>
      <w:r w:rsidRPr="00D12863">
        <w:rPr>
          <w:rStyle w:val="Emphasis"/>
          <w:highlight w:val="green"/>
        </w:rPr>
        <w:t xml:space="preserve"> to avoid conflict</w:t>
      </w:r>
      <w:r w:rsidRPr="00D12863">
        <w:rPr>
          <w:rStyle w:val="Emphasis"/>
        </w:rPr>
        <w:t xml:space="preserve"> and successfully </w:t>
      </w:r>
      <w:r w:rsidRPr="00D12863">
        <w:rPr>
          <w:rStyle w:val="Emphasis"/>
          <w:highlight w:val="green"/>
        </w:rPr>
        <w:t>manage U.S.-China nuclear dynamics</w:t>
      </w:r>
      <w:r w:rsidRPr="00D12863">
        <w:rPr>
          <w:rStyle w:val="Emphasis"/>
        </w:rPr>
        <w:t>.</w:t>
      </w:r>
    </w:p>
    <w:p w:rsidR="008B5B88" w:rsidRDefault="008B5B88" w:rsidP="008B5B88">
      <w:r>
        <w:t>Significance and Objectives of U.S.-China Nuclear Relations</w:t>
      </w:r>
    </w:p>
    <w:p w:rsidR="008B5B88" w:rsidRDefault="008B5B88" w:rsidP="008B5B88">
      <w:r w:rsidRPr="00D12863">
        <w:rPr>
          <w:rStyle w:val="Emphasis"/>
          <w:highlight w:val="green"/>
        </w:rPr>
        <w:t>Maintaining stability</w:t>
      </w:r>
      <w:r w:rsidRPr="00D12863">
        <w:t xml:space="preserve"> in</w:t>
      </w:r>
      <w:r>
        <w:t xml:space="preserve"> U.S.-China nuclear relations will be </w:t>
      </w:r>
      <w:r w:rsidRPr="00D12863">
        <w:rPr>
          <w:rStyle w:val="Emphasis"/>
          <w:highlight w:val="green"/>
        </w:rPr>
        <w:t>critical</w:t>
      </w:r>
      <w:r w:rsidRPr="00D12863">
        <w:rPr>
          <w:rStyle w:val="Emphasis"/>
        </w:rPr>
        <w:t xml:space="preserve"> </w:t>
      </w:r>
      <w:r>
        <w:t xml:space="preserve">to the interests of the United States and those of its allies and security partners in the coming years. </w:t>
      </w:r>
      <w:proofErr w:type="gramStart"/>
      <w:r>
        <w:t>The Working Group judges that the nuclear dynamics between the United States and China are relatively stable at this time, primarily because both sides have or will soon have a nuclear deterrent of the size and scope they determine they need, and China appears committed to a relatively restrained posture oriented around a “lean and effective” nuclear force and its no-first-use policy.</w:t>
      </w:r>
      <w:proofErr w:type="gramEnd"/>
      <w:r>
        <w:t xml:space="preserve"> Yet the Working Group is concerned that the changing </w:t>
      </w:r>
      <w:r w:rsidRPr="00D12863">
        <w:rPr>
          <w:rStyle w:val="Emphasis"/>
          <w:highlight w:val="green"/>
        </w:rPr>
        <w:t>conventional military balance</w:t>
      </w:r>
      <w:r w:rsidRPr="00D12863">
        <w:rPr>
          <w:rStyle w:val="Emphasis"/>
        </w:rPr>
        <w:t xml:space="preserve"> of power in the region, the current sources of </w:t>
      </w:r>
      <w:r w:rsidRPr="00D12863">
        <w:rPr>
          <w:rStyle w:val="Emphasis"/>
          <w:highlight w:val="green"/>
        </w:rPr>
        <w:t>tension</w:t>
      </w:r>
      <w:r w:rsidRPr="00D12863">
        <w:rPr>
          <w:rStyle w:val="Emphasis"/>
        </w:rPr>
        <w:t xml:space="preserve"> and possible conflict, and the </w:t>
      </w:r>
      <w:r w:rsidRPr="00D12863">
        <w:rPr>
          <w:rStyle w:val="Emphasis"/>
          <w:highlight w:val="green"/>
        </w:rPr>
        <w:t>expansion of</w:t>
      </w:r>
      <w:r w:rsidRPr="00D12863">
        <w:rPr>
          <w:rStyle w:val="Emphasis"/>
        </w:rPr>
        <w:t xml:space="preserve"> the quality and quantity of </w:t>
      </w:r>
      <w:r w:rsidRPr="00D12863">
        <w:rPr>
          <w:rStyle w:val="Emphasis"/>
          <w:highlight w:val="green"/>
        </w:rPr>
        <w:t>China’s nuclear arsenal</w:t>
      </w:r>
      <w:r w:rsidRPr="00D12863">
        <w:rPr>
          <w:rStyle w:val="Emphasis"/>
        </w:rPr>
        <w:t xml:space="preserve"> raise serious </w:t>
      </w:r>
      <w:r w:rsidRPr="00D12863">
        <w:rPr>
          <w:rStyle w:val="Emphasis"/>
          <w:highlight w:val="green"/>
        </w:rPr>
        <w:t>questions</w:t>
      </w:r>
      <w:r w:rsidRPr="00D12863">
        <w:rPr>
          <w:rStyle w:val="Emphasis"/>
        </w:rPr>
        <w:t xml:space="preserve"> </w:t>
      </w:r>
      <w:r w:rsidRPr="00D12863">
        <w:rPr>
          <w:rStyle w:val="Emphasis"/>
          <w:highlight w:val="green"/>
        </w:rPr>
        <w:t>about</w:t>
      </w:r>
      <w:r w:rsidRPr="00D12863">
        <w:rPr>
          <w:rStyle w:val="Emphasis"/>
        </w:rPr>
        <w:t xml:space="preserve"> the </w:t>
      </w:r>
      <w:r w:rsidRPr="00D12863">
        <w:rPr>
          <w:rStyle w:val="Emphasis"/>
          <w:highlight w:val="green"/>
        </w:rPr>
        <w:t>future stability</w:t>
      </w:r>
      <w:r w:rsidRPr="00D12863">
        <w:rPr>
          <w:rStyle w:val="Emphasis"/>
        </w:rPr>
        <w:t xml:space="preserve"> of U.S-China nuclear relations</w:t>
      </w:r>
      <w:r>
        <w:t xml:space="preserve">. The </w:t>
      </w:r>
      <w:r w:rsidRPr="00D12863">
        <w:rPr>
          <w:rStyle w:val="Emphasis"/>
          <w:highlight w:val="green"/>
        </w:rPr>
        <w:t>recommendations</w:t>
      </w:r>
      <w:r>
        <w:t xml:space="preserve"> contained in this report are therefore focused on enhancing nuclear </w:t>
      </w:r>
      <w:proofErr w:type="spellStart"/>
      <w:r>
        <w:t>stabil</w:t>
      </w:r>
      <w:proofErr w:type="spellEnd"/>
      <w:r>
        <w:t xml:space="preserve">- </w:t>
      </w:r>
      <w:proofErr w:type="spellStart"/>
      <w:r>
        <w:t>ity</w:t>
      </w:r>
      <w:proofErr w:type="spellEnd"/>
      <w:r>
        <w:t xml:space="preserve"> between the United States and China, </w:t>
      </w:r>
      <w:r w:rsidRPr="00D12863">
        <w:rPr>
          <w:rStyle w:val="Emphasis"/>
        </w:rPr>
        <w:t xml:space="preserve">primarily by advocating a series of both bilateral and </w:t>
      </w:r>
      <w:proofErr w:type="spellStart"/>
      <w:r w:rsidRPr="00D12863">
        <w:rPr>
          <w:rStyle w:val="Emphasis"/>
        </w:rPr>
        <w:t>unilat</w:t>
      </w:r>
      <w:proofErr w:type="spellEnd"/>
      <w:r w:rsidRPr="00D12863">
        <w:rPr>
          <w:rStyle w:val="Emphasis"/>
        </w:rPr>
        <w:t xml:space="preserve">- </w:t>
      </w:r>
      <w:proofErr w:type="spellStart"/>
      <w:r w:rsidRPr="00D12863">
        <w:rPr>
          <w:rStyle w:val="Emphasis"/>
        </w:rPr>
        <w:t>eral</w:t>
      </w:r>
      <w:proofErr w:type="spellEnd"/>
      <w:r w:rsidRPr="00D12863">
        <w:rPr>
          <w:rStyle w:val="Emphasis"/>
        </w:rPr>
        <w:t xml:space="preserve"> policy and posture adjustments that would enhance crisis stability and arms race stability, while also </w:t>
      </w:r>
      <w:r w:rsidRPr="00D12863">
        <w:rPr>
          <w:rStyle w:val="Emphasis"/>
          <w:highlight w:val="green"/>
        </w:rPr>
        <w:t>lay</w:t>
      </w:r>
      <w:r w:rsidRPr="00D12863">
        <w:rPr>
          <w:rStyle w:val="Emphasis"/>
        </w:rPr>
        <w:t xml:space="preserve">ing the </w:t>
      </w:r>
      <w:r w:rsidRPr="00D12863">
        <w:rPr>
          <w:rStyle w:val="Emphasis"/>
          <w:highlight w:val="green"/>
        </w:rPr>
        <w:t>groundwork for</w:t>
      </w:r>
      <w:r w:rsidRPr="00D12863">
        <w:rPr>
          <w:rStyle w:val="Emphasis"/>
        </w:rPr>
        <w:t xml:space="preserve"> future </w:t>
      </w:r>
      <w:r w:rsidRPr="00D12863">
        <w:rPr>
          <w:rStyle w:val="Emphasis"/>
          <w:highlight w:val="green"/>
        </w:rPr>
        <w:t>bilateral and multilateral nuclear engagement</w:t>
      </w:r>
      <w:r w:rsidRPr="00D12863">
        <w:rPr>
          <w:rStyle w:val="Emphasis"/>
        </w:rPr>
        <w:t>.</w:t>
      </w:r>
    </w:p>
    <w:p w:rsidR="008B5B88" w:rsidRDefault="008B5B88" w:rsidP="008B5B88">
      <w:r>
        <w:t xml:space="preserve">Because the current nuclear dynamics are broadly stabilizing and </w:t>
      </w:r>
      <w:proofErr w:type="gramStart"/>
      <w:r>
        <w:t>should be sustained</w:t>
      </w:r>
      <w:proofErr w:type="gramEnd"/>
      <w:r>
        <w:t xml:space="preserve">, the Working Group recommends that U.S.-China nuclear relations be oriented toward sustaining these dynamics and avoiding decisions by either side that could erode stability. We therefore </w:t>
      </w:r>
      <w:r w:rsidRPr="00D12863">
        <w:rPr>
          <w:rStyle w:val="Emphasis"/>
          <w:highlight w:val="green"/>
        </w:rPr>
        <w:t>recommend</w:t>
      </w:r>
      <w:r w:rsidRPr="00D12863">
        <w:rPr>
          <w:rStyle w:val="Emphasis"/>
        </w:rPr>
        <w:t xml:space="preserve"> a </w:t>
      </w:r>
      <w:r w:rsidRPr="00D12863">
        <w:rPr>
          <w:rStyle w:val="Emphasis"/>
          <w:highlight w:val="green"/>
        </w:rPr>
        <w:t>robust</w:t>
      </w:r>
      <w:r w:rsidRPr="00D12863">
        <w:rPr>
          <w:rStyle w:val="Emphasis"/>
        </w:rPr>
        <w:t xml:space="preserve"> but realistically tailored program of </w:t>
      </w:r>
      <w:r w:rsidRPr="00D12863">
        <w:rPr>
          <w:rStyle w:val="Emphasis"/>
          <w:highlight w:val="green"/>
        </w:rPr>
        <w:t>engagement and dialogue</w:t>
      </w:r>
      <w:r w:rsidRPr="00D12863">
        <w:rPr>
          <w:rStyle w:val="Emphasis"/>
        </w:rPr>
        <w:t xml:space="preserve"> on nuclear issues that reinforce China’s nuclear restraint and </w:t>
      </w:r>
      <w:r w:rsidRPr="00D12863">
        <w:rPr>
          <w:rStyle w:val="Emphasis"/>
          <w:highlight w:val="green"/>
        </w:rPr>
        <w:t>advance</w:t>
      </w:r>
      <w:r w:rsidRPr="00D12863">
        <w:rPr>
          <w:rStyle w:val="Emphasis"/>
        </w:rPr>
        <w:t xml:space="preserve"> U.S. interests in stability, dialogue, </w:t>
      </w:r>
      <w:r w:rsidRPr="00D12863">
        <w:rPr>
          <w:rStyle w:val="Emphasis"/>
          <w:highlight w:val="green"/>
        </w:rPr>
        <w:t>transparency</w:t>
      </w:r>
      <w:r w:rsidRPr="00D12863">
        <w:rPr>
          <w:rStyle w:val="Emphasis"/>
        </w:rPr>
        <w:t xml:space="preserve">, and </w:t>
      </w:r>
      <w:proofErr w:type="spellStart"/>
      <w:r w:rsidRPr="00D12863">
        <w:rPr>
          <w:rStyle w:val="Emphasis"/>
        </w:rPr>
        <w:t>prog</w:t>
      </w:r>
      <w:proofErr w:type="spellEnd"/>
      <w:r w:rsidRPr="00D12863">
        <w:rPr>
          <w:rStyle w:val="Emphasis"/>
        </w:rPr>
        <w:t xml:space="preserve">- </w:t>
      </w:r>
      <w:proofErr w:type="spellStart"/>
      <w:r w:rsidRPr="00D12863">
        <w:rPr>
          <w:rStyle w:val="Emphasis"/>
        </w:rPr>
        <w:t>ress</w:t>
      </w:r>
      <w:proofErr w:type="spellEnd"/>
      <w:r w:rsidRPr="00D12863">
        <w:rPr>
          <w:rStyle w:val="Emphasis"/>
        </w:rPr>
        <w:t xml:space="preserve"> toward </w:t>
      </w:r>
      <w:r w:rsidRPr="00D12863">
        <w:rPr>
          <w:rStyle w:val="Emphasis"/>
          <w:highlight w:val="green"/>
        </w:rPr>
        <w:t>arms control</w:t>
      </w:r>
      <w:r w:rsidRPr="00D12863">
        <w:rPr>
          <w:rStyle w:val="Emphasis"/>
        </w:rPr>
        <w:t>.</w:t>
      </w:r>
      <w:r>
        <w:t xml:space="preserve"> The Working Group recognizes, however, the limited success attempts at dialogue and cooperation have thus far yielded. </w:t>
      </w:r>
      <w:proofErr w:type="gramStart"/>
      <w:r>
        <w:t>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roofErr w:type="gramEnd"/>
    </w:p>
    <w:p w:rsidR="008B5B88" w:rsidRDefault="008B5B88" w:rsidP="008B5B88">
      <w:r>
        <w:t xml:space="preserve">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w:t>
      </w:r>
      <w:proofErr w:type="gramStart"/>
      <w:r>
        <w:t>is, however, divided</w:t>
      </w:r>
      <w:proofErr w:type="gramEnd"/>
      <w:r>
        <w:t xml:space="preserve"> on whether the United States should publicly and formally announce this acceptance.</w:t>
      </w:r>
    </w:p>
    <w:p w:rsidR="008B5B88" w:rsidRDefault="008B5B88" w:rsidP="008B5B88">
      <w:r>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rsidR="008B5B88" w:rsidRDefault="008B5B88" w:rsidP="008B5B88">
      <w:r>
        <w:t xml:space="preserve">Stability can emerge between the United States and China if each </w:t>
      </w:r>
      <w:proofErr w:type="gramStart"/>
      <w:r>
        <w:t>fields</w:t>
      </w:r>
      <w:proofErr w:type="gramEnd"/>
      <w:r>
        <w:t xml:space="preserve">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w:t>
      </w:r>
      <w:proofErr w:type="spellStart"/>
      <w:r>
        <w:t>irri</w:t>
      </w:r>
      <w:proofErr w:type="spellEnd"/>
      <w:r>
        <w:t xml:space="preserve">- </w:t>
      </w:r>
      <w:proofErr w:type="spellStart"/>
      <w:r>
        <w:t>tants</w:t>
      </w:r>
      <w:proofErr w:type="spellEnd"/>
      <w:r>
        <w:t xml:space="preserve"> in crisis or as dangers in conflict. In this way, the benefits of deterrence </w:t>
      </w:r>
      <w:proofErr w:type="gramStart"/>
      <w:r>
        <w:t>can be retained</w:t>
      </w:r>
      <w:proofErr w:type="gramEnd"/>
      <w:r>
        <w:t>, while minimizing the chances of nuclear escalation and avoiding a competition in the development of offensive and defensive strategic arms that would intensify uncertainties for both sides.</w:t>
      </w:r>
    </w:p>
    <w:p w:rsidR="008B5B88" w:rsidRDefault="008B5B88" w:rsidP="008B5B88">
      <w:r w:rsidRPr="00D12863">
        <w:rPr>
          <w:rStyle w:val="Emphasis"/>
          <w:highlight w:val="green"/>
        </w:rPr>
        <w:t>Both sides</w:t>
      </w:r>
      <w:r w:rsidRPr="00D12863">
        <w:rPr>
          <w:rStyle w:val="Emphasis"/>
        </w:rPr>
        <w:t xml:space="preserve"> could </w:t>
      </w:r>
      <w:r w:rsidRPr="00D12863">
        <w:rPr>
          <w:rStyle w:val="Emphasis"/>
          <w:highlight w:val="green"/>
        </w:rPr>
        <w:t>derive value from cooperation</w:t>
      </w:r>
      <w:r>
        <w:t xml:space="preserve"> </w:t>
      </w:r>
      <w:r w:rsidRPr="00D12863">
        <w:rPr>
          <w:rStyle w:val="Emphasis"/>
        </w:rPr>
        <w:t>on nuclear weapons issues</w:t>
      </w:r>
      <w:r>
        <w:t xml:space="preserve"> grounded in the stability concept. </w:t>
      </w:r>
      <w:r w:rsidRPr="00D12863">
        <w:rPr>
          <w:rStyle w:val="Emphasis"/>
        </w:rPr>
        <w:t xml:space="preserve">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w:t>
      </w:r>
      <w:r w:rsidRPr="00D12863">
        <w:rPr>
          <w:rStyle w:val="Emphasis"/>
          <w:highlight w:val="green"/>
        </w:rPr>
        <w:t>worries</w:t>
      </w:r>
      <w:r w:rsidRPr="00D12863">
        <w:rPr>
          <w:rStyle w:val="Emphasis"/>
        </w:rPr>
        <w:t xml:space="preserve"> about the composition of China’s nuclear force, China’s views on escalation and plans for nuclear use, and the </w:t>
      </w:r>
      <w:r w:rsidRPr="00D12863">
        <w:rPr>
          <w:rStyle w:val="Emphasis"/>
          <w:highlight w:val="green"/>
        </w:rPr>
        <w:t>future trajectory of China’s</w:t>
      </w:r>
      <w:r w:rsidRPr="00D12863">
        <w:rPr>
          <w:rStyle w:val="Emphasis"/>
        </w:rPr>
        <w:t xml:space="preserve"> strategic </w:t>
      </w:r>
      <w:r w:rsidRPr="00D12863">
        <w:rPr>
          <w:rStyle w:val="Emphasis"/>
          <w:highlight w:val="green"/>
        </w:rPr>
        <w:t>posture</w:t>
      </w:r>
      <w:r w:rsidRPr="00D12863">
        <w:rPr>
          <w:highlight w:val="green"/>
        </w:rPr>
        <w:t>.</w:t>
      </w:r>
      <w:r>
        <w:t xml:space="preserve"> </w:t>
      </w:r>
      <w:r w:rsidRPr="00D12863">
        <w:rPr>
          <w:rStyle w:val="Emphasis"/>
          <w:highlight w:val="green"/>
        </w:rPr>
        <w:t>China</w:t>
      </w:r>
      <w:r w:rsidRPr="00D12863">
        <w:rPr>
          <w:rStyle w:val="Emphasis"/>
        </w:rPr>
        <w:t xml:space="preserve">, meanwhile, </w:t>
      </w:r>
      <w:r w:rsidRPr="00D12863">
        <w:rPr>
          <w:rStyle w:val="Emphasis"/>
          <w:highlight w:val="green"/>
        </w:rPr>
        <w:t>worries about</w:t>
      </w:r>
      <w:r w:rsidRPr="00D12863">
        <w:rPr>
          <w:rStyle w:val="Emphasis"/>
        </w:rPr>
        <w:t xml:space="preserve"> the ability of the </w:t>
      </w:r>
      <w:r w:rsidRPr="00D12863">
        <w:rPr>
          <w:rStyle w:val="Emphasis"/>
          <w:highlight w:val="green"/>
        </w:rPr>
        <w:t>U</w:t>
      </w:r>
      <w:r w:rsidRPr="00D12863">
        <w:rPr>
          <w:rStyle w:val="Emphasis"/>
        </w:rPr>
        <w:t xml:space="preserve">nited </w:t>
      </w:r>
      <w:r w:rsidRPr="00D12863">
        <w:rPr>
          <w:rStyle w:val="Emphasis"/>
          <w:highlight w:val="green"/>
        </w:rPr>
        <w:t>S</w:t>
      </w:r>
      <w:r w:rsidRPr="00D12863">
        <w:rPr>
          <w:rStyle w:val="Emphasis"/>
        </w:rPr>
        <w:t xml:space="preserve">tates to </w:t>
      </w:r>
      <w:r w:rsidRPr="00D12863">
        <w:rPr>
          <w:rStyle w:val="Emphasis"/>
          <w:highlight w:val="green"/>
        </w:rPr>
        <w:t>deny it</w:t>
      </w:r>
      <w:r w:rsidRPr="00D12863">
        <w:rPr>
          <w:rStyle w:val="Emphasis"/>
        </w:rPr>
        <w:t xml:space="preserve"> a </w:t>
      </w:r>
      <w:r w:rsidRPr="00D12863">
        <w:rPr>
          <w:rStyle w:val="Emphasis"/>
          <w:highlight w:val="green"/>
        </w:rPr>
        <w:t>second-strike</w:t>
      </w:r>
      <w:r w:rsidRPr="00D12863">
        <w:rPr>
          <w:rStyle w:val="Emphasis"/>
        </w:rPr>
        <w:t xml:space="preserve"> </w:t>
      </w:r>
      <w:proofErr w:type="spellStart"/>
      <w:r w:rsidRPr="00D12863">
        <w:rPr>
          <w:rStyle w:val="Emphasis"/>
        </w:rPr>
        <w:t>capa</w:t>
      </w:r>
      <w:proofErr w:type="spellEnd"/>
      <w:r w:rsidRPr="00D12863">
        <w:rPr>
          <w:rStyle w:val="Emphasis"/>
        </w:rPr>
        <w:t xml:space="preserve">- </w:t>
      </w:r>
      <w:proofErr w:type="spellStart"/>
      <w:r w:rsidRPr="00D12863">
        <w:rPr>
          <w:rStyle w:val="Emphasis"/>
        </w:rPr>
        <w:t>bility</w:t>
      </w:r>
      <w:proofErr w:type="spellEnd"/>
      <w:r w:rsidRPr="00D12863">
        <w:rPr>
          <w:rStyle w:val="Emphasis"/>
        </w:rPr>
        <w:t>;</w:t>
      </w:r>
      <w:r>
        <w:t xml:space="preserve"> the scope and sophistication of future U.S. nuclear, conventional prompt global strike, and </w:t>
      </w:r>
      <w:r w:rsidRPr="00D12863">
        <w:t xml:space="preserve">missile defense programs; and U.S. unwillingness to acknowledge a condition of mutual </w:t>
      </w:r>
      <w:proofErr w:type="spellStart"/>
      <w:r w:rsidRPr="00D12863">
        <w:t>vulner</w:t>
      </w:r>
      <w:proofErr w:type="spellEnd"/>
      <w:r w:rsidRPr="00D12863">
        <w:t xml:space="preserve">- ability between the two nations. </w:t>
      </w:r>
      <w:proofErr w:type="gramStart"/>
      <w:r w:rsidRPr="00D12863">
        <w:rPr>
          <w:rStyle w:val="Emphasis"/>
        </w:rPr>
        <w:t xml:space="preserve">A </w:t>
      </w:r>
      <w:r w:rsidRPr="00D12863">
        <w:rPr>
          <w:rStyle w:val="Emphasis"/>
          <w:highlight w:val="green"/>
        </w:rPr>
        <w:t>stability-grounded model</w:t>
      </w:r>
      <w:r w:rsidRPr="00D12863">
        <w:rPr>
          <w:rStyle w:val="Emphasis"/>
        </w:rPr>
        <w:t xml:space="preserve"> could help </w:t>
      </w:r>
      <w:r w:rsidRPr="00D12863">
        <w:rPr>
          <w:rStyle w:val="Emphasis"/>
          <w:highlight w:val="green"/>
        </w:rPr>
        <w:t xml:space="preserve">address these </w:t>
      </w:r>
      <w:proofErr w:type="spellStart"/>
      <w:r w:rsidRPr="00D12863">
        <w:rPr>
          <w:rStyle w:val="Emphasis"/>
          <w:highlight w:val="green"/>
        </w:rPr>
        <w:t>anxiet</w:t>
      </w:r>
      <w:proofErr w:type="spellEnd"/>
      <w:r w:rsidRPr="00D12863">
        <w:rPr>
          <w:rStyle w:val="Emphasis"/>
          <w:highlight w:val="green"/>
        </w:rPr>
        <w:t xml:space="preserve">- </w:t>
      </w:r>
      <w:proofErr w:type="spellStart"/>
      <w:r w:rsidRPr="00D12863">
        <w:rPr>
          <w:rStyle w:val="Emphasis"/>
          <w:highlight w:val="green"/>
        </w:rPr>
        <w:t>ies</w:t>
      </w:r>
      <w:proofErr w:type="spellEnd"/>
      <w:r w:rsidRPr="00D12863">
        <w:t xml:space="preserve">—on the U.S. side by </w:t>
      </w:r>
      <w:r w:rsidRPr="00D12863">
        <w:rPr>
          <w:rStyle w:val="Emphasis"/>
          <w:highlight w:val="green"/>
        </w:rPr>
        <w:t>providing greater insight</w:t>
      </w:r>
      <w:r w:rsidRPr="00D12863">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w:t>
      </w:r>
      <w:proofErr w:type="gramEnd"/>
      <w:r w:rsidRPr="00D12863">
        <w:t xml:space="preserve"> Concurrently, such an approach would have the added benefit of </w:t>
      </w:r>
      <w:r w:rsidRPr="00D12863">
        <w:rPr>
          <w:rStyle w:val="Emphasis"/>
          <w:highlight w:val="green"/>
        </w:rPr>
        <w:t>building confidence on both sides</w:t>
      </w:r>
      <w:r w:rsidRPr="00D12863">
        <w:t xml:space="preserve">, thereby </w:t>
      </w:r>
      <w:r w:rsidRPr="00D12863">
        <w:rPr>
          <w:rStyle w:val="Emphasis"/>
          <w:highlight w:val="green"/>
        </w:rPr>
        <w:t xml:space="preserve">enhancing strategic trust </w:t>
      </w:r>
      <w:r w:rsidRPr="00D12863">
        <w:rPr>
          <w:rStyle w:val="Emphasis"/>
        </w:rPr>
        <w:t>more broadly</w:t>
      </w:r>
      <w:r w:rsidRPr="00D12863">
        <w:t>. Finally, such a model could also provide a satisfactory way in which both nations could see something approximating their current force size, posture, and doctrine as satisfactory and compatible with stability.</w:t>
      </w:r>
    </w:p>
    <w:p w:rsidR="008B5B88" w:rsidRDefault="008B5B88" w:rsidP="008B5B88">
      <w:pPr>
        <w:rPr>
          <w:u w:val="single"/>
        </w:rPr>
      </w:pPr>
    </w:p>
    <w:p w:rsidR="008B5B88" w:rsidRDefault="008B5B88" w:rsidP="008B5B88">
      <w:pPr>
        <w:pStyle w:val="Heading3"/>
      </w:pPr>
      <w:r>
        <w:t>3</w:t>
      </w:r>
    </w:p>
    <w:p w:rsidR="008B5B88" w:rsidRPr="00C02579" w:rsidRDefault="008B5B88" w:rsidP="008B5B88">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The United States federal government should:</w:t>
      </w:r>
    </w:p>
    <w:p w:rsidR="008B5B88" w:rsidRPr="00C02579" w:rsidRDefault="008B5B88" w:rsidP="008B5B88">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w:t>
      </w:r>
      <w:proofErr w:type="gramStart"/>
      <w:r w:rsidRPr="00C02579">
        <w:rPr>
          <w:rFonts w:asciiTheme="majorHAnsi" w:eastAsiaTheme="majorEastAsia" w:hAnsiTheme="majorHAnsi" w:cstheme="majorHAnsi"/>
          <w:b/>
          <w:iCs/>
          <w:sz w:val="26"/>
        </w:rPr>
        <w:t>substantially</w:t>
      </w:r>
      <w:proofErr w:type="gramEnd"/>
      <w:r w:rsidRPr="00C02579">
        <w:rPr>
          <w:rFonts w:asciiTheme="majorHAnsi" w:eastAsiaTheme="majorEastAsia" w:hAnsiTheme="majorHAnsi" w:cstheme="majorHAnsi"/>
          <w:b/>
          <w:iCs/>
          <w:sz w:val="26"/>
        </w:rPr>
        <w:t xml:space="preserve"> increase production and global distribution of the COVID-19 Vaccine, </w:t>
      </w:r>
      <w:r w:rsidRPr="00C02579">
        <w:rPr>
          <w:rFonts w:asciiTheme="majorHAnsi" w:eastAsiaTheme="majorEastAsia" w:hAnsiTheme="majorHAnsi" w:cstheme="majorHAnsi"/>
          <w:b/>
          <w:iCs/>
          <w:color w:val="000000"/>
          <w:sz w:val="26"/>
        </w:rPr>
        <w:t xml:space="preserve">specifically providing all necessary vaccines to </w:t>
      </w:r>
      <w:r>
        <w:rPr>
          <w:rFonts w:asciiTheme="majorHAnsi" w:eastAsiaTheme="majorEastAsia" w:hAnsiTheme="majorHAnsi" w:cstheme="majorHAnsi"/>
          <w:b/>
          <w:iCs/>
          <w:color w:val="000000"/>
          <w:sz w:val="26"/>
        </w:rPr>
        <w:t>developing nations</w:t>
      </w:r>
    </w:p>
    <w:p w:rsidR="008B5B88" w:rsidRPr="00C02579" w:rsidRDefault="008B5B88" w:rsidP="008B5B88">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 </w:t>
      </w:r>
      <w:proofErr w:type="gramStart"/>
      <w:r w:rsidRPr="00C02579">
        <w:rPr>
          <w:rFonts w:asciiTheme="majorHAnsi" w:eastAsiaTheme="majorEastAsia" w:hAnsiTheme="majorHAnsi" w:cstheme="majorHAnsi"/>
          <w:b/>
          <w:iCs/>
          <w:sz w:val="26"/>
        </w:rPr>
        <w:t>cooperate</w:t>
      </w:r>
      <w:proofErr w:type="gramEnd"/>
      <w:r w:rsidRPr="00C02579">
        <w:rPr>
          <w:rFonts w:asciiTheme="majorHAnsi" w:eastAsiaTheme="majorEastAsia" w:hAnsiTheme="majorHAnsi" w:cstheme="majorHAnsi"/>
          <w:b/>
          <w:iCs/>
          <w:sz w:val="26"/>
        </w:rPr>
        <w:t xml:space="preserve"> with allies to achieve increased production and global distribution of the COVID-19 Vaccine.</w:t>
      </w:r>
    </w:p>
    <w:p w:rsidR="00880B91" w:rsidRDefault="00880B91">
      <w:bookmarkStart w:id="0" w:name="_GoBack"/>
      <w:bookmarkEnd w:id="0"/>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E095A64"/>
    <w:multiLevelType w:val="hybridMultilevel"/>
    <w:tmpl w:val="C4B03E46"/>
    <w:lvl w:ilvl="0" w:tplc="C2A6F14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B88"/>
    <w:rsid w:val="00526C15"/>
    <w:rsid w:val="005F710B"/>
    <w:rsid w:val="006810A9"/>
    <w:rsid w:val="006D2354"/>
    <w:rsid w:val="007B3A6A"/>
    <w:rsid w:val="00832ACD"/>
    <w:rsid w:val="00833C6E"/>
    <w:rsid w:val="00880B91"/>
    <w:rsid w:val="008B5B88"/>
    <w:rsid w:val="00D9181A"/>
    <w:rsid w:val="00E7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71998"/>
  <w15:chartTrackingRefBased/>
  <w15:docId w15:val="{E102C127-F091-4DFA-871E-3B6F532A5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810A9"/>
    <w:rPr>
      <w:rFonts w:ascii="Calibri" w:hAnsi="Calibri"/>
    </w:rPr>
  </w:style>
  <w:style w:type="paragraph" w:styleId="Heading1">
    <w:name w:val="heading 1"/>
    <w:aliases w:val="Pocket"/>
    <w:basedOn w:val="Normal"/>
    <w:next w:val="Normal"/>
    <w:link w:val="Heading1Char"/>
    <w:qFormat/>
    <w:rsid w:val="006810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10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6810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6810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10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0A9"/>
  </w:style>
  <w:style w:type="character" w:customStyle="1" w:styleId="Heading1Char">
    <w:name w:val="Heading 1 Char"/>
    <w:aliases w:val="Pocket Char"/>
    <w:basedOn w:val="DefaultParagraphFont"/>
    <w:link w:val="Heading1"/>
    <w:rsid w:val="006810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10A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6810A9"/>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6810A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6810A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810A9"/>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6810A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6810A9"/>
    <w:rPr>
      <w:color w:val="auto"/>
      <w:u w:val="none"/>
    </w:rPr>
  </w:style>
  <w:style w:type="character" w:styleId="FollowedHyperlink">
    <w:name w:val="FollowedHyperlink"/>
    <w:basedOn w:val="DefaultParagraphFont"/>
    <w:uiPriority w:val="99"/>
    <w:semiHidden/>
    <w:unhideWhenUsed/>
    <w:rsid w:val="006810A9"/>
    <w:rPr>
      <w:color w:val="auto"/>
      <w:u w:val="none"/>
    </w:rPr>
  </w:style>
  <w:style w:type="paragraph" w:customStyle="1" w:styleId="Emphasis1">
    <w:name w:val="Emphasis1"/>
    <w:basedOn w:val="Normal"/>
    <w:link w:val="Emphasis"/>
    <w:autoRedefine/>
    <w:uiPriority w:val="7"/>
    <w:qFormat/>
    <w:rsid w:val="008B5B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8B5B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8B5B88"/>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F710B"/>
    <w:pPr>
      <w:spacing w:after="0" w:line="240" w:lineRule="auto"/>
    </w:pPr>
    <w:rPr>
      <w:u w:val="single"/>
    </w:rPr>
  </w:style>
  <w:style w:type="paragraph" w:styleId="ListParagraph">
    <w:name w:val="List Paragraph"/>
    <w:aliases w:val="6 font"/>
    <w:basedOn w:val="Normal"/>
    <w:uiPriority w:val="99"/>
    <w:qFormat/>
    <w:rsid w:val="005F710B"/>
    <w:pPr>
      <w:spacing w:after="0" w:line="240" w:lineRule="auto"/>
      <w:ind w:left="720"/>
      <w:contextualSpacing/>
    </w:pPr>
    <w:rPr>
      <w:rFonts w:ascii="Times New Roman" w:hAnsi="Times New Roman" w:cs="Times New Roman"/>
    </w:rPr>
  </w:style>
  <w:style w:type="paragraph" w:styleId="NoSpacing">
    <w:name w:val="No Spacing"/>
    <w:aliases w:val="Card Format,Note Level 21,ClearFormatting,Clear,DDI Tag,Tag Title,No Spacing51,No Spacing11211"/>
    <w:basedOn w:val="Heading1"/>
    <w:autoRedefine/>
    <w:uiPriority w:val="99"/>
    <w:qFormat/>
    <w:rsid w:val="005F710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industries/pharmaceuticals-and-medical-products/our-insights/the-bio-revolution-innovations-transforming-economies-societies-and-our-lives"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ckinsey.com/business-functions/m-and-a/our-insights/a-new-prescription-for-m-and-a-in-pharma"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csis-website-prod.s3.amazonaws.com/s3fs-public/legacy_files/files/publication/130307_Colby_USChinaNuclear_Web.pdf" TargetMode="External"/><Relationship Id="rId2" Type="http://schemas.openxmlformats.org/officeDocument/2006/relationships/styles" Target="styles.xml"/><Relationship Id="rId16" Type="http://schemas.openxmlformats.org/officeDocument/2006/relationships/hyperlink" Target="https://www.mondaq.com/trademark/1038030/ip-law-looms-large-over-us-china-relations%20//" TargetMode="External"/><Relationship Id="rId1" Type="http://schemas.openxmlformats.org/officeDocument/2006/relationships/numbering" Target="numbering.xml"/><Relationship Id="rId6" Type="http://schemas.openxmlformats.org/officeDocument/2006/relationships/hyperlink" Target="https://www.mckinsey.com/industries/pharmaceuticals-and-medical-products/our-insights/on-pins-and-needles-will-covid-19-vaccines-save-the-world" TargetMode="Externa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hyperlink" Target="https://www.mckinsey.com/industries/pharmaceuticals-and-medical-products/our-insights/whats-ahead-for-biotech-another-wave-or-low-tide" TargetMode="External"/><Relationship Id="rId15" Type="http://schemas.openxmlformats.org/officeDocument/2006/relationships/hyperlink" Target="https://www.brookings.edu/blog/order-from-chaos/2021/08/12/the-new-normal-in-us-china-relations-hardening-competition-and-deep-interdependence/"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34</TotalTime>
  <Pages>16</Pages>
  <Words>8777</Words>
  <Characters>50031</Characters>
  <Application>Microsoft Office Word</Application>
  <DocSecurity>0</DocSecurity>
  <Lines>416</Lines>
  <Paragraphs>117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vt:lpstr>
      <vt:lpstr>        2</vt:lpstr>
      <vt:lpstr>        3</vt:lpstr>
    </vt:vector>
  </TitlesOfParts>
  <Company>CISD</Company>
  <LinksUpToDate>false</LinksUpToDate>
  <CharactersWithSpaces>58691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2021-10-09T14:28:00Z</dcterms:created>
  <dcterms:modified xsi:type="dcterms:W3CDTF">2021-10-17T15:18:00Z</dcterms:modified>
</cp:coreProperties>
</file>