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09CA" w:rsidRPr="004138FD" w:rsidRDefault="002309CA" w:rsidP="002309CA">
      <w:pPr>
        <w:pStyle w:val="Heading3"/>
      </w:pPr>
      <w:r>
        <w:t>1</w:t>
      </w:r>
    </w:p>
    <w:p w:rsidR="002309CA" w:rsidRPr="00477E0B" w:rsidRDefault="002309CA" w:rsidP="002309CA">
      <w:pPr>
        <w:pStyle w:val="Heading4"/>
        <w:shd w:val="clear" w:color="auto" w:fill="FFFFFF"/>
        <w:spacing w:before="0" w:line="264" w:lineRule="atLeast"/>
        <w:rPr>
          <w:rFonts w:asciiTheme="minorHAnsi" w:hAnsiTheme="minorHAnsi" w:cstheme="minorHAnsi"/>
          <w:color w:val="000000"/>
          <w:szCs w:val="26"/>
        </w:rPr>
      </w:pPr>
      <w:r w:rsidRPr="00477E0B">
        <w:rPr>
          <w:rFonts w:asciiTheme="minorHAnsi" w:hAnsiTheme="minorHAnsi" w:cstheme="minorHAnsi"/>
          <w:color w:val="000000"/>
          <w:szCs w:val="26"/>
        </w:rPr>
        <w:t xml:space="preserve">Interpretation—the </w:t>
      </w:r>
      <w:proofErr w:type="spellStart"/>
      <w:r w:rsidRPr="00477E0B">
        <w:rPr>
          <w:rFonts w:asciiTheme="minorHAnsi" w:hAnsiTheme="minorHAnsi" w:cstheme="minorHAnsi"/>
          <w:color w:val="000000"/>
          <w:szCs w:val="26"/>
        </w:rPr>
        <w:t>aff</w:t>
      </w:r>
      <w:proofErr w:type="spellEnd"/>
      <w:r w:rsidRPr="00477E0B">
        <w:rPr>
          <w:rFonts w:asciiTheme="minorHAnsi" w:hAnsiTheme="minorHAnsi" w:cstheme="minorHAnsi"/>
          <w:color w:val="000000"/>
          <w:szCs w:val="26"/>
        </w:rPr>
        <w:t xml:space="preserve"> must disclose the plan text, framework, and advantage a</w:t>
      </w:r>
      <w:r>
        <w:rPr>
          <w:rFonts w:asciiTheme="minorHAnsi" w:hAnsiTheme="minorHAnsi" w:cstheme="minorHAnsi"/>
          <w:color w:val="000000"/>
          <w:szCs w:val="26"/>
        </w:rPr>
        <w:t xml:space="preserve">rea 30 minutes before the round if the </w:t>
      </w:r>
      <w:proofErr w:type="spellStart"/>
      <w:r>
        <w:rPr>
          <w:rFonts w:asciiTheme="minorHAnsi" w:hAnsiTheme="minorHAnsi" w:cstheme="minorHAnsi"/>
          <w:color w:val="000000"/>
          <w:szCs w:val="26"/>
        </w:rPr>
        <w:t>aff</w:t>
      </w:r>
      <w:proofErr w:type="spellEnd"/>
      <w:r>
        <w:rPr>
          <w:rFonts w:asciiTheme="minorHAnsi" w:hAnsiTheme="minorHAnsi" w:cstheme="minorHAnsi"/>
          <w:color w:val="000000"/>
          <w:szCs w:val="26"/>
        </w:rPr>
        <w:t xml:space="preserve"> does not defend the whole res.</w:t>
      </w:r>
      <w:r w:rsidRPr="00477E0B">
        <w:rPr>
          <w:rFonts w:asciiTheme="minorHAnsi" w:hAnsiTheme="minorHAnsi" w:cstheme="minorHAnsi"/>
          <w:color w:val="000000"/>
          <w:szCs w:val="26"/>
        </w:rPr>
        <w:t xml:space="preserve"> To clarify, disclosure can occur on the wiki or over message.</w:t>
      </w:r>
    </w:p>
    <w:p w:rsidR="002309CA" w:rsidRDefault="002309CA" w:rsidP="002309CA">
      <w:pPr>
        <w:pStyle w:val="Heading4"/>
        <w:shd w:val="clear" w:color="auto" w:fill="FFFFFF"/>
        <w:spacing w:before="0" w:line="264" w:lineRule="atLeast"/>
        <w:rPr>
          <w:rFonts w:asciiTheme="minorHAnsi" w:hAnsiTheme="minorHAnsi" w:cstheme="minorHAnsi"/>
          <w:color w:val="000000"/>
          <w:szCs w:val="26"/>
        </w:rPr>
      </w:pPr>
      <w:r w:rsidRPr="00477E0B">
        <w:rPr>
          <w:rFonts w:asciiTheme="minorHAnsi" w:hAnsiTheme="minorHAnsi" w:cstheme="minorHAnsi"/>
          <w:color w:val="000000"/>
          <w:szCs w:val="26"/>
        </w:rPr>
        <w:t>Violation—screenshots</w:t>
      </w:r>
    </w:p>
    <w:p w:rsidR="002309CA" w:rsidRPr="00D71B60" w:rsidRDefault="002309CA" w:rsidP="002309CA">
      <w:r>
        <w:rPr>
          <w:noProof/>
        </w:rPr>
        <w:drawing>
          <wp:inline distT="0" distB="0" distL="0" distR="0" wp14:anchorId="5E842211" wp14:editId="0E1BBD78">
            <wp:extent cx="5943600" cy="175196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ye.PNG"/>
                    <pic:cNvPicPr/>
                  </pic:nvPicPr>
                  <pic:blipFill>
                    <a:blip r:embed="rId5">
                      <a:extLst>
                        <a:ext uri="{28A0092B-C50C-407E-A947-70E740481C1C}">
                          <a14:useLocalDpi xmlns:a14="http://schemas.microsoft.com/office/drawing/2010/main" val="0"/>
                        </a:ext>
                      </a:extLst>
                    </a:blip>
                    <a:stretch>
                      <a:fillRect/>
                    </a:stretch>
                  </pic:blipFill>
                  <pic:spPr>
                    <a:xfrm>
                      <a:off x="0" y="0"/>
                      <a:ext cx="5943600" cy="1751965"/>
                    </a:xfrm>
                    <a:prstGeom prst="rect">
                      <a:avLst/>
                    </a:prstGeom>
                  </pic:spPr>
                </pic:pic>
              </a:graphicData>
            </a:graphic>
          </wp:inline>
        </w:drawing>
      </w:r>
    </w:p>
    <w:p w:rsidR="002309CA" w:rsidRPr="00D71B60" w:rsidRDefault="002309CA" w:rsidP="002309CA"/>
    <w:p w:rsidR="002309CA" w:rsidRPr="00477E0B" w:rsidRDefault="002309CA" w:rsidP="002309CA">
      <w:pPr>
        <w:pStyle w:val="Heading4"/>
        <w:shd w:val="clear" w:color="auto" w:fill="FFFFFF"/>
        <w:spacing w:before="0" w:line="264" w:lineRule="atLeast"/>
        <w:rPr>
          <w:rFonts w:asciiTheme="minorHAnsi" w:hAnsiTheme="minorHAnsi" w:cstheme="minorHAnsi"/>
          <w:color w:val="000000"/>
          <w:szCs w:val="26"/>
        </w:rPr>
      </w:pPr>
      <w:r w:rsidRPr="00477E0B">
        <w:rPr>
          <w:rFonts w:asciiTheme="minorHAnsi" w:hAnsiTheme="minorHAnsi" w:cstheme="minorHAnsi"/>
          <w:color w:val="000000"/>
          <w:szCs w:val="26"/>
        </w:rPr>
        <w:lastRenderedPageBreak/>
        <w:t xml:space="preserve">Vote </w:t>
      </w:r>
      <w:proofErr w:type="spellStart"/>
      <w:r w:rsidRPr="00477E0B">
        <w:rPr>
          <w:rFonts w:asciiTheme="minorHAnsi" w:hAnsiTheme="minorHAnsi" w:cstheme="minorHAnsi"/>
          <w:color w:val="000000"/>
          <w:szCs w:val="26"/>
        </w:rPr>
        <w:t>neg</w:t>
      </w:r>
      <w:proofErr w:type="spellEnd"/>
      <w:r w:rsidRPr="00477E0B">
        <w:rPr>
          <w:rFonts w:asciiTheme="minorHAnsi" w:hAnsiTheme="minorHAnsi" w:cstheme="minorHAnsi"/>
          <w:color w:val="000000"/>
          <w:szCs w:val="26"/>
        </w:rPr>
        <w:t xml:space="preserve"> for prep and clash—</w:t>
      </w:r>
      <w:r>
        <w:rPr>
          <w:rFonts w:asciiTheme="minorHAnsi" w:hAnsiTheme="minorHAnsi" w:cstheme="minorHAnsi"/>
          <w:color w:val="000000"/>
          <w:szCs w:val="26"/>
        </w:rPr>
        <w:t>3</w:t>
      </w:r>
      <w:r w:rsidRPr="00477E0B">
        <w:rPr>
          <w:rFonts w:asciiTheme="minorHAnsi" w:hAnsiTheme="minorHAnsi" w:cstheme="minorHAnsi"/>
          <w:color w:val="000000"/>
          <w:szCs w:val="26"/>
        </w:rPr>
        <w:t xml:space="preserve"> internal links—a) </w:t>
      </w:r>
      <w:proofErr w:type="spellStart"/>
      <w:r w:rsidRPr="00477E0B">
        <w:rPr>
          <w:rFonts w:asciiTheme="minorHAnsi" w:hAnsiTheme="minorHAnsi" w:cstheme="minorHAnsi"/>
          <w:color w:val="000000"/>
          <w:szCs w:val="26"/>
        </w:rPr>
        <w:t>neg</w:t>
      </w:r>
      <w:proofErr w:type="spellEnd"/>
      <w:r w:rsidRPr="00477E0B">
        <w:rPr>
          <w:rFonts w:asciiTheme="minorHAnsi" w:hAnsiTheme="minorHAnsi" w:cstheme="minorHAnsi"/>
          <w:color w:val="000000"/>
          <w:szCs w:val="26"/>
        </w:rPr>
        <w:t xml:space="preserve"> prep—4 minutes of prep is not enough to put together a coherent 1nc or update generics—30 minutes is necessary to learn a little about the affirmative and piece together what 1nc positions apply and cut and research their applications to the affirmative</w:t>
      </w:r>
      <w:r>
        <w:rPr>
          <w:rFonts w:asciiTheme="minorHAnsi" w:hAnsiTheme="minorHAnsi" w:cstheme="minorHAnsi"/>
          <w:color w:val="000000"/>
          <w:szCs w:val="26"/>
        </w:rPr>
        <w:t xml:space="preserve">. This is uniquely true when the </w:t>
      </w:r>
      <w:proofErr w:type="spellStart"/>
      <w:r>
        <w:rPr>
          <w:rFonts w:asciiTheme="minorHAnsi" w:hAnsiTheme="minorHAnsi" w:cstheme="minorHAnsi"/>
          <w:color w:val="000000"/>
          <w:szCs w:val="26"/>
        </w:rPr>
        <w:t>aff</w:t>
      </w:r>
      <w:proofErr w:type="spellEnd"/>
      <w:r>
        <w:rPr>
          <w:rFonts w:asciiTheme="minorHAnsi" w:hAnsiTheme="minorHAnsi" w:cstheme="minorHAnsi"/>
          <w:color w:val="000000"/>
          <w:szCs w:val="26"/>
        </w:rPr>
        <w:t xml:space="preserve"> doesn’t defend the topic, b</w:t>
      </w:r>
      <w:proofErr w:type="gramStart"/>
      <w:r>
        <w:rPr>
          <w:rFonts w:asciiTheme="minorHAnsi" w:hAnsiTheme="minorHAnsi" w:cstheme="minorHAnsi"/>
          <w:color w:val="000000"/>
          <w:szCs w:val="26"/>
        </w:rPr>
        <w:t>)the</w:t>
      </w:r>
      <w:proofErr w:type="gramEnd"/>
      <w:r>
        <w:rPr>
          <w:rFonts w:asciiTheme="minorHAnsi" w:hAnsiTheme="minorHAnsi" w:cstheme="minorHAnsi"/>
          <w:color w:val="000000"/>
          <w:szCs w:val="26"/>
        </w:rPr>
        <w:t xml:space="preserve"> </w:t>
      </w:r>
      <w:proofErr w:type="spellStart"/>
      <w:r>
        <w:rPr>
          <w:rFonts w:asciiTheme="minorHAnsi" w:hAnsiTheme="minorHAnsi" w:cstheme="minorHAnsi"/>
          <w:color w:val="000000"/>
          <w:szCs w:val="26"/>
        </w:rPr>
        <w:t>neg</w:t>
      </w:r>
      <w:proofErr w:type="spellEnd"/>
      <w:r>
        <w:rPr>
          <w:rFonts w:asciiTheme="minorHAnsi" w:hAnsiTheme="minorHAnsi" w:cstheme="minorHAnsi"/>
          <w:color w:val="000000"/>
          <w:szCs w:val="26"/>
        </w:rPr>
        <w:t xml:space="preserve"> should definitely get a heads up before round because most of their topic prep is thrown out the window killing engagement. c</w:t>
      </w:r>
      <w:r w:rsidRPr="00477E0B">
        <w:rPr>
          <w:rFonts w:asciiTheme="minorHAnsi" w:hAnsiTheme="minorHAnsi" w:cstheme="minorHAnsi"/>
          <w:color w:val="000000"/>
          <w:szCs w:val="26"/>
        </w:rPr>
        <w:t xml:space="preserve">) </w:t>
      </w:r>
      <w:proofErr w:type="spellStart"/>
      <w:proofErr w:type="gramStart"/>
      <w:r w:rsidRPr="00477E0B">
        <w:rPr>
          <w:rFonts w:asciiTheme="minorHAnsi" w:hAnsiTheme="minorHAnsi" w:cstheme="minorHAnsi"/>
          <w:color w:val="000000"/>
          <w:szCs w:val="26"/>
        </w:rPr>
        <w:t>aff</w:t>
      </w:r>
      <w:proofErr w:type="spellEnd"/>
      <w:proofErr w:type="gramEnd"/>
      <w:r w:rsidRPr="00477E0B">
        <w:rPr>
          <w:rFonts w:asciiTheme="minorHAnsi" w:hAnsiTheme="minorHAnsi" w:cstheme="minorHAnsi"/>
          <w:color w:val="000000"/>
          <w:szCs w:val="26"/>
        </w:rPr>
        <w:t xml:space="preserve"> quality—plan text disclosure discourages cheap shot </w:t>
      </w:r>
      <w:proofErr w:type="spellStart"/>
      <w:r w:rsidRPr="00477E0B">
        <w:rPr>
          <w:rFonts w:asciiTheme="minorHAnsi" w:hAnsiTheme="minorHAnsi" w:cstheme="minorHAnsi"/>
          <w:color w:val="000000"/>
          <w:szCs w:val="26"/>
        </w:rPr>
        <w:t>affs</w:t>
      </w:r>
      <w:proofErr w:type="spellEnd"/>
      <w:r w:rsidRPr="00477E0B">
        <w:rPr>
          <w:rFonts w:asciiTheme="minorHAnsi" w:hAnsiTheme="minorHAnsi" w:cstheme="minorHAnsi"/>
          <w:color w:val="000000"/>
          <w:szCs w:val="26"/>
        </w:rPr>
        <w:t xml:space="preserve">. If the </w:t>
      </w:r>
      <w:proofErr w:type="spellStart"/>
      <w:r w:rsidRPr="00477E0B">
        <w:rPr>
          <w:rFonts w:asciiTheme="minorHAnsi" w:hAnsiTheme="minorHAnsi" w:cstheme="minorHAnsi"/>
          <w:color w:val="000000"/>
          <w:szCs w:val="26"/>
        </w:rPr>
        <w:t>aff</w:t>
      </w:r>
      <w:proofErr w:type="spellEnd"/>
      <w:r w:rsidRPr="00477E0B">
        <w:rPr>
          <w:rFonts w:asciiTheme="minorHAnsi" w:hAnsiTheme="minorHAnsi" w:cstheme="minorHAnsi"/>
          <w:color w:val="000000"/>
          <w:szCs w:val="26"/>
        </w:rPr>
        <w:t xml:space="preserve"> isn't inherent or easily defeated by 20 minutes of research, it should lose—this will answer the 1ar's claim about innovation—with 30 minutes of prep, there's still an incentive to find a new strategic, well justified </w:t>
      </w:r>
      <w:proofErr w:type="spellStart"/>
      <w:r w:rsidRPr="00477E0B">
        <w:rPr>
          <w:rFonts w:asciiTheme="minorHAnsi" w:hAnsiTheme="minorHAnsi" w:cstheme="minorHAnsi"/>
          <w:color w:val="000000"/>
          <w:szCs w:val="26"/>
        </w:rPr>
        <w:t>aff</w:t>
      </w:r>
      <w:proofErr w:type="spellEnd"/>
      <w:r w:rsidRPr="00477E0B">
        <w:rPr>
          <w:rFonts w:asciiTheme="minorHAnsi" w:hAnsiTheme="minorHAnsi" w:cstheme="minorHAnsi"/>
          <w:color w:val="000000"/>
          <w:szCs w:val="26"/>
        </w:rPr>
        <w:t xml:space="preserve">, but no incentive to cut a horrible, incoherent </w:t>
      </w:r>
      <w:proofErr w:type="spellStart"/>
      <w:r w:rsidRPr="00477E0B">
        <w:rPr>
          <w:rFonts w:asciiTheme="minorHAnsi" w:hAnsiTheme="minorHAnsi" w:cstheme="minorHAnsi"/>
          <w:color w:val="000000"/>
          <w:szCs w:val="26"/>
        </w:rPr>
        <w:t>aff</w:t>
      </w:r>
      <w:proofErr w:type="spellEnd"/>
      <w:r w:rsidRPr="00477E0B">
        <w:rPr>
          <w:rFonts w:asciiTheme="minorHAnsi" w:hAnsiTheme="minorHAnsi" w:cstheme="minorHAnsi"/>
          <w:color w:val="000000"/>
          <w:szCs w:val="26"/>
        </w:rPr>
        <w:t xml:space="preserve"> that the </w:t>
      </w:r>
      <w:proofErr w:type="spellStart"/>
      <w:r w:rsidRPr="00477E0B">
        <w:rPr>
          <w:rFonts w:asciiTheme="minorHAnsi" w:hAnsiTheme="minorHAnsi" w:cstheme="minorHAnsi"/>
          <w:color w:val="000000"/>
          <w:szCs w:val="26"/>
        </w:rPr>
        <w:t>neg</w:t>
      </w:r>
      <w:proofErr w:type="spellEnd"/>
      <w:r w:rsidRPr="00477E0B">
        <w:rPr>
          <w:rFonts w:asciiTheme="minorHAnsi" w:hAnsiTheme="minorHAnsi" w:cstheme="minorHAnsi"/>
          <w:color w:val="000000"/>
          <w:szCs w:val="26"/>
        </w:rPr>
        <w:t xml:space="preserve"> can't check against the broader literature.</w:t>
      </w:r>
    </w:p>
    <w:p w:rsidR="002309CA" w:rsidRPr="00477E0B" w:rsidRDefault="002309CA" w:rsidP="002309CA">
      <w:pPr>
        <w:pStyle w:val="Heading4"/>
        <w:shd w:val="clear" w:color="auto" w:fill="FFFFFF"/>
        <w:spacing w:before="0" w:line="264" w:lineRule="atLeast"/>
        <w:rPr>
          <w:rFonts w:asciiTheme="minorHAnsi" w:hAnsiTheme="minorHAnsi" w:cstheme="minorHAnsi"/>
          <w:color w:val="000000"/>
          <w:szCs w:val="26"/>
        </w:rPr>
      </w:pPr>
      <w:r w:rsidRPr="00477E0B">
        <w:rPr>
          <w:rFonts w:asciiTheme="minorHAnsi" w:hAnsiTheme="minorHAnsi" w:cstheme="minorHAnsi"/>
          <w:color w:val="000000"/>
          <w:szCs w:val="26"/>
        </w:rPr>
        <w:t>Fairness and education are voters – debate's a game that needs rules to evaluate it and education gives us portable skills for life like research and thinking.</w:t>
      </w:r>
    </w:p>
    <w:p w:rsidR="002309CA" w:rsidRPr="00477E0B" w:rsidRDefault="002309CA" w:rsidP="002309CA">
      <w:pPr>
        <w:pStyle w:val="Heading4"/>
        <w:shd w:val="clear" w:color="auto" w:fill="FFFFFF"/>
        <w:spacing w:before="0" w:line="264" w:lineRule="atLeast"/>
        <w:rPr>
          <w:rFonts w:asciiTheme="minorHAnsi" w:hAnsiTheme="minorHAnsi" w:cstheme="minorHAnsi"/>
          <w:color w:val="000000"/>
          <w:szCs w:val="26"/>
        </w:rPr>
      </w:pPr>
      <w:r w:rsidRPr="00477E0B">
        <w:rPr>
          <w:rFonts w:asciiTheme="minorHAnsi" w:hAnsiTheme="minorHAnsi" w:cstheme="minorHAnsi"/>
          <w:color w:val="000000"/>
          <w:szCs w:val="26"/>
        </w:rPr>
        <w:t xml:space="preserve">Drop the debater – a) they have a 7-6 rebuttal advantage and the 2ar to make </w:t>
      </w:r>
      <w:proofErr w:type="spellStart"/>
      <w:r w:rsidRPr="00477E0B">
        <w:rPr>
          <w:rFonts w:asciiTheme="minorHAnsi" w:hAnsiTheme="minorHAnsi" w:cstheme="minorHAnsi"/>
          <w:color w:val="000000"/>
          <w:szCs w:val="26"/>
        </w:rPr>
        <w:t>args</w:t>
      </w:r>
      <w:proofErr w:type="spellEnd"/>
      <w:r w:rsidRPr="00477E0B">
        <w:rPr>
          <w:rFonts w:asciiTheme="minorHAnsi" w:hAnsiTheme="minorHAnsi" w:cstheme="minorHAnsi"/>
          <w:color w:val="000000"/>
          <w:szCs w:val="26"/>
        </w:rPr>
        <w:t xml:space="preserve"> I can't respond to, b) it deters future abuse and sets a positive norm.</w:t>
      </w:r>
    </w:p>
    <w:p w:rsidR="002309CA" w:rsidRPr="00477E0B" w:rsidRDefault="002309CA" w:rsidP="002309CA">
      <w:pPr>
        <w:pStyle w:val="Heading4"/>
        <w:shd w:val="clear" w:color="auto" w:fill="FFFFFF"/>
        <w:spacing w:before="0" w:line="264" w:lineRule="atLeast"/>
        <w:rPr>
          <w:rFonts w:asciiTheme="minorHAnsi" w:hAnsiTheme="minorHAnsi" w:cstheme="minorHAnsi"/>
          <w:color w:val="000000"/>
          <w:szCs w:val="26"/>
        </w:rPr>
      </w:pPr>
      <w:r w:rsidRPr="00477E0B">
        <w:rPr>
          <w:rFonts w:asciiTheme="minorHAnsi" w:hAnsiTheme="minorHAnsi" w:cstheme="minorHAnsi"/>
          <w:color w:val="000000"/>
          <w:szCs w:val="26"/>
        </w:rPr>
        <w:t xml:space="preserve">Use competing </w:t>
      </w:r>
      <w:proofErr w:type="spellStart"/>
      <w:r w:rsidRPr="00477E0B">
        <w:rPr>
          <w:rFonts w:asciiTheme="minorHAnsi" w:hAnsiTheme="minorHAnsi" w:cstheme="minorHAnsi"/>
          <w:color w:val="000000"/>
          <w:szCs w:val="26"/>
        </w:rPr>
        <w:t>interps</w:t>
      </w:r>
      <w:proofErr w:type="spellEnd"/>
      <w:r w:rsidRPr="00477E0B">
        <w:rPr>
          <w:rFonts w:asciiTheme="minorHAnsi" w:hAnsiTheme="minorHAnsi" w:cstheme="minorHAnsi"/>
          <w:color w:val="000000"/>
          <w:szCs w:val="26"/>
        </w:rPr>
        <w:t xml:space="preserve"> – a) reasonability invites arbitrary judge intervention since we don't know your </w:t>
      </w:r>
      <w:proofErr w:type="spellStart"/>
      <w:r w:rsidRPr="00477E0B">
        <w:rPr>
          <w:rFonts w:asciiTheme="minorHAnsi" w:hAnsiTheme="minorHAnsi" w:cstheme="minorHAnsi"/>
          <w:color w:val="000000"/>
          <w:szCs w:val="26"/>
        </w:rPr>
        <w:t>bs</w:t>
      </w:r>
      <w:proofErr w:type="spellEnd"/>
      <w:r w:rsidRPr="00477E0B">
        <w:rPr>
          <w:rFonts w:asciiTheme="minorHAnsi" w:hAnsiTheme="minorHAnsi" w:cstheme="minorHAnsi"/>
          <w:color w:val="000000"/>
          <w:szCs w:val="26"/>
        </w:rPr>
        <w:t xml:space="preserve"> meter, b) collapses to competing </w:t>
      </w:r>
      <w:proofErr w:type="spellStart"/>
      <w:r w:rsidRPr="00477E0B">
        <w:rPr>
          <w:rFonts w:asciiTheme="minorHAnsi" w:hAnsiTheme="minorHAnsi" w:cstheme="minorHAnsi"/>
          <w:color w:val="000000"/>
          <w:szCs w:val="26"/>
        </w:rPr>
        <w:t>interps</w:t>
      </w:r>
      <w:proofErr w:type="spellEnd"/>
      <w:r w:rsidRPr="00477E0B">
        <w:rPr>
          <w:rFonts w:asciiTheme="minorHAnsi" w:hAnsiTheme="minorHAnsi" w:cstheme="minorHAnsi"/>
          <w:color w:val="000000"/>
          <w:szCs w:val="26"/>
        </w:rPr>
        <w:t xml:space="preserve"> – we justify 2 </w:t>
      </w:r>
      <w:proofErr w:type="spellStart"/>
      <w:r w:rsidRPr="00477E0B">
        <w:rPr>
          <w:rFonts w:asciiTheme="minorHAnsi" w:hAnsiTheme="minorHAnsi" w:cstheme="minorHAnsi"/>
          <w:color w:val="000000"/>
          <w:szCs w:val="26"/>
        </w:rPr>
        <w:t>brightlines</w:t>
      </w:r>
      <w:proofErr w:type="spellEnd"/>
      <w:r w:rsidRPr="00477E0B">
        <w:rPr>
          <w:rFonts w:asciiTheme="minorHAnsi" w:hAnsiTheme="minorHAnsi" w:cstheme="minorHAnsi"/>
          <w:color w:val="000000"/>
          <w:szCs w:val="26"/>
        </w:rPr>
        <w:t xml:space="preserve"> under an offense defense paradigm just like 2 </w:t>
      </w:r>
      <w:proofErr w:type="spellStart"/>
      <w:r w:rsidRPr="00477E0B">
        <w:rPr>
          <w:rFonts w:asciiTheme="minorHAnsi" w:hAnsiTheme="minorHAnsi" w:cstheme="minorHAnsi"/>
          <w:color w:val="000000"/>
          <w:szCs w:val="26"/>
        </w:rPr>
        <w:t>interps</w:t>
      </w:r>
      <w:proofErr w:type="spellEnd"/>
      <w:r w:rsidRPr="00477E0B">
        <w:rPr>
          <w:rFonts w:asciiTheme="minorHAnsi" w:hAnsiTheme="minorHAnsi" w:cstheme="minorHAnsi"/>
          <w:color w:val="000000"/>
          <w:szCs w:val="26"/>
        </w:rPr>
        <w:t>.</w:t>
      </w:r>
    </w:p>
    <w:p w:rsidR="002309CA" w:rsidRPr="00477E0B" w:rsidRDefault="002309CA" w:rsidP="002309CA">
      <w:pPr>
        <w:pStyle w:val="Heading4"/>
        <w:shd w:val="clear" w:color="auto" w:fill="FFFFFF"/>
        <w:spacing w:before="0" w:line="264" w:lineRule="atLeast"/>
        <w:rPr>
          <w:rFonts w:asciiTheme="minorHAnsi" w:hAnsiTheme="minorHAnsi" w:cstheme="minorHAnsi"/>
          <w:color w:val="000000"/>
          <w:szCs w:val="26"/>
        </w:rPr>
      </w:pPr>
      <w:r w:rsidRPr="00477E0B">
        <w:rPr>
          <w:rFonts w:asciiTheme="minorHAnsi" w:hAnsiTheme="minorHAnsi" w:cstheme="minorHAnsi"/>
          <w:color w:val="000000"/>
          <w:szCs w:val="26"/>
        </w:rPr>
        <w:t xml:space="preserve">No RVIs – a) illogical – you shouldn't win for being fair – it's a litmus test for engaging in substance, b) norming – I can't concede the </w:t>
      </w:r>
      <w:proofErr w:type="spellStart"/>
      <w:r w:rsidRPr="00477E0B">
        <w:rPr>
          <w:rFonts w:asciiTheme="minorHAnsi" w:hAnsiTheme="minorHAnsi" w:cstheme="minorHAnsi"/>
          <w:color w:val="000000"/>
          <w:szCs w:val="26"/>
        </w:rPr>
        <w:t>counterinterp</w:t>
      </w:r>
      <w:proofErr w:type="spellEnd"/>
      <w:r w:rsidRPr="00477E0B">
        <w:rPr>
          <w:rFonts w:asciiTheme="minorHAnsi" w:hAnsiTheme="minorHAnsi" w:cstheme="minorHAnsi"/>
          <w:color w:val="000000"/>
          <w:szCs w:val="26"/>
        </w:rPr>
        <w:t xml:space="preserve"> if I realize I'm wrong which forces me to argue for bad norms, c) baiting – incentivizes good debaters to be abusive, bait theory, then collapse to the 1AR RVI, d) topic </w:t>
      </w:r>
      <w:proofErr w:type="spellStart"/>
      <w:r w:rsidRPr="00477E0B">
        <w:rPr>
          <w:rFonts w:asciiTheme="minorHAnsi" w:hAnsiTheme="minorHAnsi" w:cstheme="minorHAnsi"/>
          <w:color w:val="000000"/>
          <w:szCs w:val="26"/>
        </w:rPr>
        <w:t>ed</w:t>
      </w:r>
      <w:proofErr w:type="spellEnd"/>
      <w:r w:rsidRPr="00477E0B">
        <w:rPr>
          <w:rFonts w:asciiTheme="minorHAnsi" w:hAnsiTheme="minorHAnsi" w:cstheme="minorHAnsi"/>
          <w:color w:val="000000"/>
          <w:szCs w:val="26"/>
        </w:rPr>
        <w:t xml:space="preserve"> – prevents 1AR </w:t>
      </w:r>
      <w:proofErr w:type="spellStart"/>
      <w:r w:rsidRPr="00477E0B">
        <w:rPr>
          <w:rFonts w:asciiTheme="minorHAnsi" w:hAnsiTheme="minorHAnsi" w:cstheme="minorHAnsi"/>
          <w:color w:val="000000"/>
          <w:szCs w:val="26"/>
        </w:rPr>
        <w:t>blipstorm</w:t>
      </w:r>
      <w:proofErr w:type="spellEnd"/>
      <w:r w:rsidRPr="00477E0B">
        <w:rPr>
          <w:rFonts w:asciiTheme="minorHAnsi" w:hAnsiTheme="minorHAnsi" w:cstheme="minorHAnsi"/>
          <w:color w:val="000000"/>
          <w:szCs w:val="26"/>
        </w:rPr>
        <w:t xml:space="preserve"> scripts and allows us to get back to substance after resolving theory</w:t>
      </w:r>
    </w:p>
    <w:p w:rsidR="002309CA" w:rsidRPr="00477E0B" w:rsidRDefault="002309CA" w:rsidP="002309CA">
      <w:pPr>
        <w:pStyle w:val="Heading4"/>
        <w:shd w:val="clear" w:color="auto" w:fill="FFFFFF"/>
        <w:spacing w:before="0" w:line="264" w:lineRule="atLeast"/>
        <w:rPr>
          <w:rFonts w:asciiTheme="minorHAnsi" w:hAnsiTheme="minorHAnsi" w:cstheme="minorHAnsi"/>
          <w:color w:val="000000"/>
          <w:szCs w:val="26"/>
        </w:rPr>
      </w:pPr>
      <w:proofErr w:type="spellStart"/>
      <w:r w:rsidRPr="00477E0B">
        <w:rPr>
          <w:rFonts w:asciiTheme="minorHAnsi" w:hAnsiTheme="minorHAnsi" w:cstheme="minorHAnsi"/>
          <w:color w:val="000000"/>
          <w:szCs w:val="26"/>
        </w:rPr>
        <w:t>Neg</w:t>
      </w:r>
      <w:proofErr w:type="spellEnd"/>
      <w:r w:rsidRPr="00477E0B">
        <w:rPr>
          <w:rFonts w:asciiTheme="minorHAnsi" w:hAnsiTheme="minorHAnsi" w:cstheme="minorHAnsi"/>
          <w:color w:val="000000"/>
          <w:szCs w:val="26"/>
        </w:rPr>
        <w:t xml:space="preserve"> theory first – a) sequencing – the </w:t>
      </w:r>
      <w:proofErr w:type="spellStart"/>
      <w:r w:rsidRPr="00477E0B">
        <w:rPr>
          <w:rFonts w:asciiTheme="minorHAnsi" w:hAnsiTheme="minorHAnsi" w:cstheme="minorHAnsi"/>
          <w:color w:val="000000"/>
          <w:szCs w:val="26"/>
        </w:rPr>
        <w:t>neg</w:t>
      </w:r>
      <w:proofErr w:type="spellEnd"/>
      <w:r w:rsidRPr="00477E0B">
        <w:rPr>
          <w:rFonts w:asciiTheme="minorHAnsi" w:hAnsiTheme="minorHAnsi" w:cstheme="minorHAnsi"/>
          <w:color w:val="000000"/>
          <w:szCs w:val="26"/>
        </w:rPr>
        <w:t xml:space="preserve"> was only abusive </w:t>
      </w:r>
      <w:proofErr w:type="spellStart"/>
      <w:r w:rsidRPr="00477E0B">
        <w:rPr>
          <w:rFonts w:asciiTheme="minorHAnsi" w:hAnsiTheme="minorHAnsi" w:cstheme="minorHAnsi"/>
          <w:color w:val="000000"/>
          <w:szCs w:val="26"/>
        </w:rPr>
        <w:t>cuz</w:t>
      </w:r>
      <w:proofErr w:type="spellEnd"/>
      <w:r w:rsidRPr="00477E0B">
        <w:rPr>
          <w:rFonts w:asciiTheme="minorHAnsi" w:hAnsiTheme="minorHAnsi" w:cstheme="minorHAnsi"/>
          <w:color w:val="000000"/>
          <w:szCs w:val="26"/>
        </w:rPr>
        <w:t xml:space="preserve"> the </w:t>
      </w:r>
      <w:proofErr w:type="spellStart"/>
      <w:r w:rsidRPr="00477E0B">
        <w:rPr>
          <w:rFonts w:asciiTheme="minorHAnsi" w:hAnsiTheme="minorHAnsi" w:cstheme="minorHAnsi"/>
          <w:color w:val="000000"/>
          <w:szCs w:val="26"/>
        </w:rPr>
        <w:t>aff</w:t>
      </w:r>
      <w:proofErr w:type="spellEnd"/>
      <w:r w:rsidRPr="00477E0B">
        <w:rPr>
          <w:rFonts w:asciiTheme="minorHAnsi" w:hAnsiTheme="minorHAnsi" w:cstheme="minorHAnsi"/>
          <w:color w:val="000000"/>
          <w:szCs w:val="26"/>
        </w:rPr>
        <w:t xml:space="preserve"> was and we needed to keep up, b) magnitude – the </w:t>
      </w:r>
      <w:proofErr w:type="spellStart"/>
      <w:r w:rsidRPr="00477E0B">
        <w:rPr>
          <w:rFonts w:asciiTheme="minorHAnsi" w:hAnsiTheme="minorHAnsi" w:cstheme="minorHAnsi"/>
          <w:color w:val="000000"/>
          <w:szCs w:val="26"/>
        </w:rPr>
        <w:t>aff</w:t>
      </w:r>
      <w:proofErr w:type="spellEnd"/>
      <w:r w:rsidRPr="00477E0B">
        <w:rPr>
          <w:rFonts w:asciiTheme="minorHAnsi" w:hAnsiTheme="minorHAnsi" w:cstheme="minorHAnsi"/>
          <w:color w:val="000000"/>
          <w:szCs w:val="26"/>
        </w:rPr>
        <w:t xml:space="preserve"> affects a larger portion of the debate since it determines every speech after it and pre round </w:t>
      </w:r>
      <w:proofErr w:type="spellStart"/>
      <w:r w:rsidRPr="00477E0B">
        <w:rPr>
          <w:rFonts w:asciiTheme="minorHAnsi" w:hAnsiTheme="minorHAnsi" w:cstheme="minorHAnsi"/>
          <w:color w:val="000000"/>
          <w:szCs w:val="26"/>
        </w:rPr>
        <w:t>neg</w:t>
      </w:r>
      <w:proofErr w:type="spellEnd"/>
      <w:r w:rsidRPr="00477E0B">
        <w:rPr>
          <w:rFonts w:asciiTheme="minorHAnsi" w:hAnsiTheme="minorHAnsi" w:cstheme="minorHAnsi"/>
          <w:color w:val="000000"/>
          <w:szCs w:val="26"/>
        </w:rPr>
        <w:t xml:space="preserve"> prep</w:t>
      </w:r>
    </w:p>
    <w:p w:rsidR="002309CA" w:rsidRDefault="002309CA" w:rsidP="002309CA">
      <w:pPr>
        <w:pStyle w:val="Heading3"/>
      </w:pPr>
      <w:r>
        <w:t>2</w:t>
      </w:r>
    </w:p>
    <w:p w:rsidR="002309CA" w:rsidRPr="00006DFC" w:rsidRDefault="002309CA" w:rsidP="002309CA">
      <w:pPr>
        <w:pStyle w:val="Heading4"/>
      </w:pPr>
      <w:r w:rsidRPr="006660FE">
        <w:rPr>
          <w:rFonts w:cs="Calibri"/>
        </w:rPr>
        <w:t xml:space="preserve">CP: The member nations of </w:t>
      </w:r>
      <w:r w:rsidR="002A1C5A">
        <w:rPr>
          <w:rFonts w:cs="Calibri"/>
        </w:rPr>
        <w:t xml:space="preserve">the WTO </w:t>
      </w:r>
      <w:r w:rsidRPr="006660FE">
        <w:rPr>
          <w:rFonts w:cs="Calibri"/>
        </w:rPr>
        <w:t xml:space="preserve">should enter into a prior and binding consultation with the World Health Organization over </w:t>
      </w:r>
      <w:r>
        <w:rPr>
          <w:rFonts w:cs="Calibri"/>
        </w:rPr>
        <w:t xml:space="preserve">whether </w:t>
      </w:r>
      <w:r>
        <w:t xml:space="preserve">they should reduce intellectual property protections for medicines deemed essential during public health emergencies of </w:t>
      </w:r>
      <w:proofErr w:type="gramStart"/>
      <w:r>
        <w:t>world-wide</w:t>
      </w:r>
      <w:proofErr w:type="gramEnd"/>
      <w:r>
        <w:t xml:space="preserve"> concern. </w:t>
      </w:r>
      <w:r w:rsidRPr="006660FE">
        <w:rPr>
          <w:rFonts w:cs="Calibri"/>
        </w:rPr>
        <w:t xml:space="preserve">Member nations should support the proposal and adopt the results of consultation. </w:t>
      </w:r>
    </w:p>
    <w:p w:rsidR="002309CA" w:rsidRPr="006660FE" w:rsidRDefault="002309CA" w:rsidP="002309CA"/>
    <w:p w:rsidR="002309CA" w:rsidRPr="00221625" w:rsidRDefault="002309CA" w:rsidP="002309CA">
      <w:pPr>
        <w:pStyle w:val="Heading4"/>
        <w:rPr>
          <w:rFonts w:asciiTheme="majorHAnsi" w:hAnsiTheme="majorHAnsi" w:cstheme="majorHAnsi"/>
        </w:rPr>
      </w:pPr>
      <w:r>
        <w:rPr>
          <w:rFonts w:asciiTheme="majorHAnsi" w:hAnsiTheme="majorHAnsi" w:cstheme="majorHAnsi"/>
        </w:rPr>
        <w:t>Ought</w:t>
      </w:r>
      <w:r w:rsidRPr="00221625">
        <w:rPr>
          <w:rFonts w:asciiTheme="majorHAnsi" w:hAnsiTheme="majorHAnsi" w:cstheme="majorHAnsi"/>
        </w:rPr>
        <w:t xml:space="preserve"> means should </w:t>
      </w:r>
    </w:p>
    <w:p w:rsidR="002309CA" w:rsidRDefault="002309CA" w:rsidP="002309CA">
      <w:pPr>
        <w:rPr>
          <w:rFonts w:asciiTheme="majorHAnsi" w:hAnsiTheme="majorHAnsi" w:cstheme="majorHAnsi"/>
        </w:rPr>
      </w:pPr>
      <w:r w:rsidRPr="00221625">
        <w:rPr>
          <w:rStyle w:val="Style13ptBold"/>
          <w:rFonts w:asciiTheme="majorHAnsi" w:hAnsiTheme="majorHAnsi" w:cstheme="majorHAnsi"/>
        </w:rPr>
        <w:t>Merriam Webster, No Date</w:t>
      </w:r>
      <w:r w:rsidRPr="00221625">
        <w:rPr>
          <w:rFonts w:asciiTheme="majorHAnsi" w:hAnsiTheme="majorHAnsi" w:cstheme="majorHAnsi"/>
        </w:rPr>
        <w:t xml:space="preserve"> – Merriam Webster’s Learner’s Dictionary, “ought”, </w:t>
      </w:r>
      <w:hyperlink r:id="rId6" w:history="1">
        <w:r w:rsidRPr="00221625">
          <w:rPr>
            <w:rStyle w:val="Hyperlink"/>
            <w:rFonts w:asciiTheme="majorHAnsi" w:hAnsiTheme="majorHAnsi" w:cstheme="majorHAnsi"/>
          </w:rPr>
          <w:t>http://www.learnersdictionary.com/definition/ought</w:t>
        </w:r>
      </w:hyperlink>
      <w:r w:rsidRPr="00221625">
        <w:rPr>
          <w:rFonts w:asciiTheme="majorHAnsi" w:hAnsiTheme="majorHAnsi" w:cstheme="majorHAnsi"/>
        </w:rPr>
        <w:br/>
        <w:t>ought /ˈ</w:t>
      </w:r>
      <w:proofErr w:type="spellStart"/>
      <w:r w:rsidRPr="00221625">
        <w:rPr>
          <w:rFonts w:asciiTheme="majorHAnsi" w:hAnsiTheme="majorHAnsi" w:cstheme="majorHAnsi"/>
        </w:rPr>
        <w:t>ɑːt</w:t>
      </w:r>
      <w:proofErr w:type="spellEnd"/>
      <w:r w:rsidRPr="00221625">
        <w:rPr>
          <w:rFonts w:asciiTheme="majorHAnsi" w:hAnsiTheme="majorHAnsi" w:cstheme="majorHAnsi"/>
        </w:rPr>
        <w:t>/ verb</w:t>
      </w:r>
      <w:r w:rsidRPr="00221625">
        <w:rPr>
          <w:rFonts w:asciiTheme="majorHAnsi" w:hAnsiTheme="majorHAnsi" w:cstheme="majorHAnsi"/>
        </w:rPr>
        <w:br/>
        <w:t xml:space="preserve">Learner's definition of OUGHT [modal verb] 1 ◊ Ought is almost always followed by to and the infinitive form of a verb. </w:t>
      </w:r>
      <w:r w:rsidRPr="00221625">
        <w:rPr>
          <w:rStyle w:val="StyleUnderline"/>
          <w:rFonts w:asciiTheme="majorHAnsi" w:hAnsiTheme="majorHAnsi" w:cstheme="majorHAnsi"/>
        </w:rPr>
        <w:t xml:space="preserve">The phrase </w:t>
      </w:r>
      <w:r w:rsidRPr="002E47A4">
        <w:rPr>
          <w:rStyle w:val="StyleUnderline"/>
          <w:rFonts w:asciiTheme="majorHAnsi" w:hAnsiTheme="majorHAnsi" w:cstheme="majorHAnsi"/>
          <w:highlight w:val="green"/>
        </w:rPr>
        <w:t>ought</w:t>
      </w:r>
      <w:r w:rsidRPr="00221625">
        <w:rPr>
          <w:rStyle w:val="StyleUnderline"/>
          <w:rFonts w:asciiTheme="majorHAnsi" w:hAnsiTheme="majorHAnsi" w:cstheme="majorHAnsi"/>
        </w:rPr>
        <w:t xml:space="preserve"> to </w:t>
      </w:r>
      <w:proofErr w:type="gramStart"/>
      <w:r w:rsidRPr="002E47A4">
        <w:rPr>
          <w:rStyle w:val="StyleUnderline"/>
          <w:rFonts w:asciiTheme="majorHAnsi" w:hAnsiTheme="majorHAnsi" w:cstheme="majorHAnsi"/>
          <w:highlight w:val="green"/>
        </w:rPr>
        <w:t>has</w:t>
      </w:r>
      <w:proofErr w:type="gramEnd"/>
      <w:r w:rsidRPr="002E47A4">
        <w:rPr>
          <w:rStyle w:val="StyleUnderline"/>
          <w:rFonts w:asciiTheme="majorHAnsi" w:hAnsiTheme="majorHAnsi" w:cstheme="majorHAnsi"/>
          <w:highlight w:val="green"/>
        </w:rPr>
        <w:t xml:space="preserve"> the same meaning as should</w:t>
      </w:r>
      <w:r w:rsidRPr="00221625">
        <w:rPr>
          <w:rStyle w:val="StyleUnderline"/>
          <w:rFonts w:asciiTheme="majorHAnsi" w:hAnsiTheme="majorHAnsi" w:cstheme="majorHAnsi"/>
        </w:rPr>
        <w:t xml:space="preserve"> and is used in the same ways</w:t>
      </w:r>
      <w:r w:rsidRPr="00221625">
        <w:rPr>
          <w:rFonts w:asciiTheme="majorHAnsi" w:hAnsiTheme="majorHAnsi" w:cstheme="majorHAnsi"/>
        </w:rPr>
        <w:t xml:space="preserve">, </w:t>
      </w:r>
      <w:r w:rsidRPr="00221625">
        <w:rPr>
          <w:rStyle w:val="StyleUnderline"/>
          <w:rFonts w:asciiTheme="majorHAnsi" w:hAnsiTheme="majorHAnsi" w:cstheme="majorHAnsi"/>
        </w:rPr>
        <w:t>but it is less common and somewhat more formal.</w:t>
      </w:r>
      <w:r w:rsidRPr="00221625">
        <w:rPr>
          <w:rFonts w:asciiTheme="majorHAnsi" w:hAnsiTheme="majorHAnsi" w:cstheme="majorHAnsi"/>
        </w:rPr>
        <w:t xml:space="preserve"> The negative forms ought not and </w:t>
      </w:r>
      <w:proofErr w:type="gramStart"/>
      <w:r w:rsidRPr="00221625">
        <w:rPr>
          <w:rFonts w:asciiTheme="majorHAnsi" w:hAnsiTheme="majorHAnsi" w:cstheme="majorHAnsi"/>
        </w:rPr>
        <w:t>oughtn't</w:t>
      </w:r>
      <w:proofErr w:type="gramEnd"/>
      <w:r w:rsidRPr="00221625">
        <w:rPr>
          <w:rFonts w:asciiTheme="majorHAnsi" w:hAnsiTheme="majorHAnsi" w:cstheme="majorHAnsi"/>
        </w:rPr>
        <w:t xml:space="preserve"> are often used without a following to. — used to indicate what is expected </w:t>
      </w:r>
      <w:proofErr w:type="gramStart"/>
      <w:r w:rsidRPr="00221625">
        <w:rPr>
          <w:rFonts w:asciiTheme="majorHAnsi" w:hAnsiTheme="majorHAnsi" w:cstheme="majorHAnsi"/>
        </w:rPr>
        <w:t>They</w:t>
      </w:r>
      <w:proofErr w:type="gramEnd"/>
      <w:r w:rsidRPr="00221625">
        <w:rPr>
          <w:rFonts w:asciiTheme="majorHAnsi" w:hAnsiTheme="majorHAnsi" w:cstheme="majorHAnsi"/>
        </w:rPr>
        <w:t xml:space="preserve"> ought to be here by now. You ought to be able to read this book. There ought to be a gas station on the way. </w:t>
      </w:r>
      <w:proofErr w:type="gramStart"/>
      <w:r w:rsidRPr="00221625">
        <w:rPr>
          <w:rFonts w:asciiTheme="majorHAnsi" w:hAnsiTheme="majorHAnsi" w:cstheme="majorHAnsi"/>
        </w:rPr>
        <w:t>2</w:t>
      </w:r>
      <w:proofErr w:type="gramEnd"/>
      <w:r w:rsidRPr="00221625">
        <w:rPr>
          <w:rFonts w:asciiTheme="majorHAnsi" w:hAnsiTheme="majorHAnsi" w:cstheme="majorHAnsi"/>
        </w:rPr>
        <w:t xml:space="preserve"> — </w:t>
      </w:r>
      <w:r w:rsidRPr="002E47A4">
        <w:rPr>
          <w:rStyle w:val="StyleUnderline"/>
          <w:rFonts w:asciiTheme="majorHAnsi" w:hAnsiTheme="majorHAnsi" w:cstheme="majorHAnsi"/>
          <w:highlight w:val="green"/>
        </w:rPr>
        <w:t>used to say or suggest what should be done</w:t>
      </w:r>
      <w:r w:rsidRPr="00221625">
        <w:rPr>
          <w:rFonts w:asciiTheme="majorHAnsi" w:hAnsiTheme="majorHAnsi" w:cstheme="majorHAnsi"/>
        </w:rPr>
        <w:t xml:space="preserve"> You ought to get some rest. That leak ought to </w:t>
      </w:r>
      <w:proofErr w:type="gramStart"/>
      <w:r w:rsidRPr="00221625">
        <w:rPr>
          <w:rFonts w:asciiTheme="majorHAnsi" w:hAnsiTheme="majorHAnsi" w:cstheme="majorHAnsi"/>
        </w:rPr>
        <w:t>be fixed</w:t>
      </w:r>
      <w:proofErr w:type="gramEnd"/>
      <w:r w:rsidRPr="00221625">
        <w:rPr>
          <w:rFonts w:asciiTheme="majorHAnsi" w:hAnsiTheme="majorHAnsi" w:cstheme="majorHAnsi"/>
        </w:rPr>
        <w:t>. You ought to do your homework.</w:t>
      </w:r>
    </w:p>
    <w:p w:rsidR="002309CA" w:rsidRPr="006337B8" w:rsidRDefault="002309CA" w:rsidP="002309CA">
      <w:pPr>
        <w:rPr>
          <w:rFonts w:asciiTheme="majorHAnsi" w:hAnsiTheme="majorHAnsi" w:cstheme="majorHAnsi"/>
        </w:rPr>
      </w:pPr>
    </w:p>
    <w:p w:rsidR="002309CA" w:rsidRPr="00A66FEA" w:rsidRDefault="002309CA" w:rsidP="002309CA">
      <w:pPr>
        <w:pStyle w:val="Heading4"/>
        <w:rPr>
          <w:rFonts w:cs="Times New Roman"/>
        </w:rPr>
      </w:pPr>
      <w:r>
        <w:rPr>
          <w:rFonts w:cs="Times New Roman"/>
        </w:rPr>
        <w:t xml:space="preserve">Should means </w:t>
      </w:r>
      <w:r w:rsidRPr="00A66FEA">
        <w:rPr>
          <w:rFonts w:cs="Times New Roman"/>
          <w:u w:val="single"/>
        </w:rPr>
        <w:t>must</w:t>
      </w:r>
      <w:r>
        <w:rPr>
          <w:rFonts w:cs="Times New Roman"/>
        </w:rPr>
        <w:t xml:space="preserve"> and </w:t>
      </w:r>
      <w:r w:rsidRPr="00A66FEA">
        <w:rPr>
          <w:rFonts w:cs="Times New Roman"/>
        </w:rPr>
        <w:t>is</w:t>
      </w:r>
      <w:r>
        <w:rPr>
          <w:rFonts w:cs="Times New Roman"/>
        </w:rPr>
        <w:t xml:space="preserve"> </w:t>
      </w:r>
      <w:r w:rsidRPr="00A66FEA">
        <w:rPr>
          <w:rFonts w:cs="Times New Roman"/>
          <w:u w:val="single"/>
        </w:rPr>
        <w:t>immediate</w:t>
      </w:r>
    </w:p>
    <w:p w:rsidR="002309CA" w:rsidRPr="00917C90" w:rsidRDefault="002309CA" w:rsidP="002309CA">
      <w:r w:rsidRPr="00917C90">
        <w:rPr>
          <w:rStyle w:val="Style13ptBold"/>
        </w:rPr>
        <w:t>Summers 94</w:t>
      </w:r>
      <w:r w:rsidRPr="00917C90">
        <w:t xml:space="preserve"> (Justice – Oklahoma Supreme Court, “Kelsey v. </w:t>
      </w:r>
      <w:proofErr w:type="spellStart"/>
      <w:r w:rsidRPr="00917C90">
        <w:t>Dollarsaver</w:t>
      </w:r>
      <w:proofErr w:type="spellEnd"/>
      <w:r w:rsidRPr="00917C90">
        <w:t xml:space="preserve"> Food Warehouse of Durant”, 1994 OK 123, 11-8, http://www.oscn.net/applications/oscn/DeliverDocument.asp?CiteID=20287#marker3fn13)</w:t>
      </w:r>
    </w:p>
    <w:p w:rsidR="002309CA" w:rsidRDefault="002309CA" w:rsidP="002309CA">
      <w:r w:rsidRPr="00917C90">
        <w:t xml:space="preserve">¶4 </w:t>
      </w:r>
      <w:proofErr w:type="gramStart"/>
      <w:r w:rsidRPr="00A66FEA">
        <w:rPr>
          <w:rStyle w:val="StyleUnderline"/>
        </w:rPr>
        <w:t>The</w:t>
      </w:r>
      <w:proofErr w:type="gramEnd"/>
      <w:r w:rsidRPr="00A66FEA">
        <w:rPr>
          <w:rStyle w:val="StyleUnderline"/>
        </w:rPr>
        <w:t xml:space="preserve"> legal question to be resolved by the court is whether the word </w:t>
      </w:r>
      <w:r w:rsidRPr="002E47A4">
        <w:rPr>
          <w:rStyle w:val="StyleUnderline"/>
          <w:highlight w:val="green"/>
        </w:rPr>
        <w:t>"should</w:t>
      </w:r>
      <w:r w:rsidRPr="00A66FEA">
        <w:t>"</w:t>
      </w:r>
      <w:hyperlink r:id="rId7" w:anchor="marker3fn13" w:history="1">
        <w:r w:rsidRPr="00917C90">
          <w:rPr>
            <w:rStyle w:val="Hyperlink"/>
          </w:rPr>
          <w:t>13</w:t>
        </w:r>
      </w:hyperlink>
      <w:r w:rsidRPr="00917C90">
        <w:t xml:space="preserve"> in the May 18 order connotes futurity or </w:t>
      </w:r>
      <w:r w:rsidRPr="002E47A4">
        <w:rPr>
          <w:rStyle w:val="StyleUnderline"/>
          <w:highlight w:val="green"/>
        </w:rPr>
        <w:t>may be deemed</w:t>
      </w:r>
      <w:r w:rsidRPr="00A66FEA">
        <w:rPr>
          <w:rStyle w:val="StyleUnderline"/>
        </w:rPr>
        <w:t xml:space="preserve"> a ruling </w:t>
      </w:r>
      <w:r w:rsidRPr="002E47A4">
        <w:rPr>
          <w:rStyle w:val="StyleUnderline"/>
          <w:highlight w:val="green"/>
        </w:rPr>
        <w:t>in praesenti</w:t>
      </w:r>
      <w:r w:rsidRPr="00917C90">
        <w:t>.</w:t>
      </w:r>
      <w:hyperlink r:id="rId8" w:anchor="marker3fn14" w:history="1">
        <w:r w:rsidRPr="00917C90">
          <w:rPr>
            <w:rStyle w:val="Hyperlink"/>
          </w:rPr>
          <w:t>14</w:t>
        </w:r>
      </w:hyperlink>
      <w:r w:rsidRPr="00917C90">
        <w:t xml:space="preserve"> The answer to this query is not to be divined from rules of grammar</w:t>
      </w:r>
      <w:proofErr w:type="gramStart"/>
      <w:r w:rsidRPr="00917C90">
        <w:t>;</w:t>
      </w:r>
      <w:proofErr w:type="gramEnd"/>
      <w:r>
        <w:fldChar w:fldCharType="begin"/>
      </w:r>
      <w:r>
        <w:instrText xml:space="preserve"> HYPERLINK "http://www.oscn.net/applications/oscn/DeliverDocument.asp?CiteID=20287" \l "marker3fn15" </w:instrText>
      </w:r>
      <w:r>
        <w:fldChar w:fldCharType="separate"/>
      </w:r>
      <w:r w:rsidRPr="00917C90">
        <w:rPr>
          <w:rStyle w:val="Hyperlink"/>
        </w:rPr>
        <w:t>15</w:t>
      </w:r>
      <w:r>
        <w:rPr>
          <w:rStyle w:val="Hyperlink"/>
        </w:rPr>
        <w:fldChar w:fldCharType="end"/>
      </w:r>
      <w:r w:rsidRPr="00917C90">
        <w:t xml:space="preserve"> it must be governed by the age-old practice culture of legal professionals and its immemorial language usage. </w:t>
      </w:r>
      <w:proofErr w:type="gramStart"/>
      <w:r w:rsidRPr="00917C90">
        <w:t xml:space="preserve">To determine if the omission (from the critical May 18 entry) of the turgid phrase, "and the same hereby is", (1) makes it an in </w:t>
      </w:r>
      <w:proofErr w:type="spellStart"/>
      <w:r w:rsidRPr="00917C90">
        <w:t>futuro</w:t>
      </w:r>
      <w:proofErr w:type="spellEnd"/>
      <w:r w:rsidRPr="00917C90">
        <w:t xml:space="preserve"> ruling - i.e., an expression of what the judge will or would do at a later stage - or (2) constitutes an in in </w:t>
      </w:r>
      <w:proofErr w:type="spellStart"/>
      <w:r w:rsidRPr="00917C90">
        <w:t>praesenti</w:t>
      </w:r>
      <w:proofErr w:type="spellEnd"/>
      <w:r w:rsidRPr="00917C90">
        <w:t xml:space="preserve"> resolution of a disputed law issue, the trial judge's intent must be garnered from the four corners of the entire record.</w:t>
      </w:r>
      <w:hyperlink r:id="rId9" w:anchor="marker3fn16" w:history="1">
        <w:r w:rsidRPr="00917C90">
          <w:rPr>
            <w:rStyle w:val="Hyperlink"/>
          </w:rPr>
          <w:t>16</w:t>
        </w:r>
        <w:proofErr w:type="gramEnd"/>
        <w:r w:rsidRPr="00917C90">
          <w:rPr>
            <w:rStyle w:val="Hyperlink"/>
          </w:rPr>
          <w:t xml:space="preserve"> </w:t>
        </w:r>
      </w:hyperlink>
      <w:r w:rsidRPr="00917C90">
        <w:t>[CONTINUES – TO FOOTNOTE]</w:t>
      </w:r>
      <w:r>
        <w:t xml:space="preserve"> </w:t>
      </w:r>
      <w:hyperlink r:id="rId10" w:anchor="marker2fn13" w:history="1">
        <w:r w:rsidRPr="00917C90">
          <w:rPr>
            <w:rStyle w:val="Hyperlink"/>
          </w:rPr>
          <w:t>13</w:t>
        </w:r>
      </w:hyperlink>
      <w:r w:rsidRPr="00917C90">
        <w:t xml:space="preserve"> "</w:t>
      </w:r>
      <w:r w:rsidRPr="00917C90">
        <w:rPr>
          <w:i/>
          <w:iCs/>
        </w:rPr>
        <w:t>Should</w:t>
      </w:r>
      <w:r w:rsidRPr="00917C90">
        <w:t xml:space="preserve">" not only is used as a "present indicative" synonymous with </w:t>
      </w:r>
      <w:r w:rsidRPr="00917C90">
        <w:rPr>
          <w:i/>
          <w:iCs/>
        </w:rPr>
        <w:t>ought</w:t>
      </w:r>
      <w:r w:rsidRPr="00917C90">
        <w:t xml:space="preserve"> but also is the past tense of "shall" with various shades of meaning not always easy to analyze. See 57 C.J. Shall § </w:t>
      </w:r>
      <w:proofErr w:type="gramStart"/>
      <w:r w:rsidRPr="00917C90">
        <w:t>9</w:t>
      </w:r>
      <w:proofErr w:type="gramEnd"/>
      <w:r w:rsidRPr="00917C90">
        <w:t xml:space="preserve">, Judgments § 121 (1932). O. JESPERSEN, GROWTH AND STRUCTURE OF THE ENGLISH LANGUAGE (1984); St. Louis &amp; S.F.R. Co. v. Brown, 45 </w:t>
      </w:r>
      <w:proofErr w:type="spellStart"/>
      <w:r w:rsidRPr="00917C90">
        <w:t>Okl</w:t>
      </w:r>
      <w:proofErr w:type="spellEnd"/>
      <w:r w:rsidRPr="00917C90">
        <w:t xml:space="preserve">. 143, 144 P. 1075, 1080-81 (1914). For a more detailed explanation, see the Partridge quotation infra note 15. </w:t>
      </w:r>
      <w:r w:rsidRPr="00A66FEA">
        <w:rPr>
          <w:rStyle w:val="StyleUnderline"/>
        </w:rPr>
        <w:t xml:space="preserve">Certain </w:t>
      </w:r>
      <w:r w:rsidRPr="002E47A4">
        <w:rPr>
          <w:rStyle w:val="StyleUnderline"/>
          <w:highlight w:val="green"/>
        </w:rPr>
        <w:t>contexts mandate a construction of</w:t>
      </w:r>
      <w:r w:rsidRPr="00A66FEA">
        <w:rPr>
          <w:rStyle w:val="StyleUnderline"/>
        </w:rPr>
        <w:t xml:space="preserve"> the term "</w:t>
      </w:r>
      <w:r w:rsidRPr="002E47A4">
        <w:rPr>
          <w:rStyle w:val="StyleUnderline"/>
          <w:highlight w:val="green"/>
        </w:rPr>
        <w:t xml:space="preserve">should" as </w:t>
      </w:r>
      <w:r w:rsidRPr="002E47A4">
        <w:rPr>
          <w:rStyle w:val="Emphasis"/>
          <w:highlight w:val="green"/>
        </w:rPr>
        <w:t>more than</w:t>
      </w:r>
      <w:r w:rsidRPr="00A66FEA">
        <w:rPr>
          <w:rStyle w:val="StyleUnderline"/>
        </w:rPr>
        <w:t xml:space="preserve"> merely indicating preference or </w:t>
      </w:r>
      <w:r w:rsidRPr="002E47A4">
        <w:rPr>
          <w:rStyle w:val="Emphasis"/>
          <w:highlight w:val="green"/>
        </w:rPr>
        <w:t>desirability</w:t>
      </w:r>
      <w:r w:rsidRPr="00A66FEA">
        <w:rPr>
          <w:rStyle w:val="StyleUnderline"/>
        </w:rPr>
        <w:t>.</w:t>
      </w:r>
      <w:r w:rsidRPr="00917C90">
        <w:t xml:space="preserve"> </w:t>
      </w:r>
      <w:proofErr w:type="gramStart"/>
      <w:r w:rsidRPr="00917C90">
        <w:t xml:space="preserve">Brown, supra at 1080-81 (jury instructions stating that jurors "should" reduce the amount of damages in proportion to the amount of contributory negligence of the plaintiff was held to imply an </w:t>
      </w:r>
      <w:r w:rsidRPr="00917C90">
        <w:rPr>
          <w:i/>
          <w:iCs/>
        </w:rPr>
        <w:t>obligation</w:t>
      </w:r>
      <w:r w:rsidRPr="00917C90">
        <w:t xml:space="preserve"> </w:t>
      </w:r>
      <w:r w:rsidRPr="00917C90">
        <w:rPr>
          <w:i/>
          <w:iCs/>
        </w:rPr>
        <w:t>and to be more than advisory</w:t>
      </w:r>
      <w:r w:rsidRPr="00917C90">
        <w:t xml:space="preserve">); </w:t>
      </w:r>
      <w:proofErr w:type="spellStart"/>
      <w:r w:rsidRPr="00917C90">
        <w:t>Carrigan</w:t>
      </w:r>
      <w:proofErr w:type="spellEnd"/>
      <w:r w:rsidRPr="00917C90">
        <w:t xml:space="preserve"> v. California Horse Racing Board, 60 Wash. App. 79, </w:t>
      </w:r>
      <w:hyperlink r:id="rId11" w:history="1">
        <w:r w:rsidRPr="00917C90">
          <w:rPr>
            <w:rStyle w:val="Hyperlink"/>
          </w:rPr>
          <w:t>802 P.2d 813</w:t>
        </w:r>
      </w:hyperlink>
      <w:r w:rsidRPr="00917C90">
        <w:t xml:space="preserve"> (1990) (one of the Rules of Appellate Procedure requiring that a party "should devote a section of the brief to the request for the fee or expenses" was interpreted to mean that a party is under an </w:t>
      </w:r>
      <w:r w:rsidRPr="00917C90">
        <w:rPr>
          <w:i/>
          <w:iCs/>
        </w:rPr>
        <w:t>obligation</w:t>
      </w:r>
      <w:r w:rsidRPr="00917C90">
        <w:t xml:space="preserve"> to include the requested segment); State v. Rack, 318 S.W.2d 211, 215 (Mo. 1958) </w:t>
      </w:r>
      <w:r w:rsidRPr="00917C90">
        <w:rPr>
          <w:u w:val="single"/>
        </w:rPr>
        <w:t>("should" would mean the same as</w:t>
      </w:r>
      <w:r w:rsidRPr="00917C90">
        <w:t xml:space="preserve"> "shall" or </w:t>
      </w:r>
      <w:r w:rsidRPr="00917C90">
        <w:rPr>
          <w:u w:val="single"/>
        </w:rPr>
        <w:t xml:space="preserve">"must" </w:t>
      </w:r>
      <w:r w:rsidRPr="00917C90">
        <w:t>when used in an instruction to the jury which tells the triers they "should disregard false testimony").</w:t>
      </w:r>
      <w:proofErr w:type="gramEnd"/>
      <w:r w:rsidRPr="00917C90">
        <w:t xml:space="preserve"> </w:t>
      </w:r>
      <w:hyperlink r:id="rId12" w:anchor="marker2fn14" w:history="1">
        <w:proofErr w:type="gramStart"/>
        <w:r w:rsidRPr="00917C90">
          <w:rPr>
            <w:rStyle w:val="Hyperlink"/>
          </w:rPr>
          <w:t>14</w:t>
        </w:r>
        <w:proofErr w:type="gramEnd"/>
      </w:hyperlink>
      <w:r w:rsidRPr="00917C90">
        <w:t xml:space="preserve"> </w:t>
      </w:r>
      <w:r w:rsidRPr="00A66FEA">
        <w:rPr>
          <w:rStyle w:val="StyleUnderline"/>
        </w:rPr>
        <w:t xml:space="preserve">In </w:t>
      </w:r>
      <w:proofErr w:type="spellStart"/>
      <w:r w:rsidRPr="00A66FEA">
        <w:rPr>
          <w:rStyle w:val="StyleUnderline"/>
        </w:rPr>
        <w:t>praesenti</w:t>
      </w:r>
      <w:proofErr w:type="spellEnd"/>
      <w:r w:rsidRPr="00A66FEA">
        <w:rPr>
          <w:rStyle w:val="StyleUnderline"/>
        </w:rPr>
        <w:t xml:space="preserve"> means literally "at the present time."</w:t>
      </w:r>
      <w:r w:rsidRPr="00917C90">
        <w:t xml:space="preserve"> BLACK'S LAW DICTIONARY 792 (</w:t>
      </w:r>
      <w:proofErr w:type="gramStart"/>
      <w:r w:rsidRPr="00917C90">
        <w:t>6th</w:t>
      </w:r>
      <w:proofErr w:type="gramEnd"/>
      <w:r w:rsidRPr="00917C90">
        <w:t xml:space="preserve"> Ed. 1990). In legal </w:t>
      </w:r>
      <w:r w:rsidRPr="00A66FEA">
        <w:rPr>
          <w:rStyle w:val="StyleUnderline"/>
        </w:rPr>
        <w:t xml:space="preserve">parlance </w:t>
      </w:r>
      <w:r w:rsidRPr="002E47A4">
        <w:rPr>
          <w:rStyle w:val="StyleUnderline"/>
          <w:highlight w:val="green"/>
        </w:rPr>
        <w:t>the phrase denotes that</w:t>
      </w:r>
      <w:r w:rsidRPr="00A66FEA">
        <w:rPr>
          <w:rStyle w:val="StyleUnderline"/>
        </w:rPr>
        <w:t xml:space="preserve"> which in </w:t>
      </w:r>
      <w:r w:rsidRPr="002E47A4">
        <w:rPr>
          <w:rStyle w:val="StyleUnderline"/>
          <w:highlight w:val="green"/>
        </w:rPr>
        <w:t>law is</w:t>
      </w:r>
      <w:r w:rsidRPr="00A66FEA">
        <w:rPr>
          <w:rStyle w:val="StyleUnderline"/>
        </w:rPr>
        <w:t xml:space="preserve"> presently or </w:t>
      </w:r>
      <w:r w:rsidRPr="002E47A4">
        <w:rPr>
          <w:rStyle w:val="Emphasis"/>
          <w:highlight w:val="green"/>
        </w:rPr>
        <w:t>immediately effective</w:t>
      </w:r>
      <w:r w:rsidRPr="002E47A4">
        <w:rPr>
          <w:rStyle w:val="StyleUnderline"/>
          <w:highlight w:val="green"/>
        </w:rPr>
        <w:t>, as opposed to</w:t>
      </w:r>
      <w:r w:rsidRPr="00A66FEA">
        <w:rPr>
          <w:rStyle w:val="StyleUnderline"/>
        </w:rPr>
        <w:t xml:space="preserve"> something that will or would become effective </w:t>
      </w:r>
      <w:r w:rsidRPr="002E47A4">
        <w:rPr>
          <w:rStyle w:val="StyleUnderline"/>
          <w:highlight w:val="green"/>
        </w:rPr>
        <w:t>in the future</w:t>
      </w:r>
      <w:r w:rsidRPr="00917C90">
        <w:rPr>
          <w:i/>
          <w:iCs/>
        </w:rPr>
        <w:t xml:space="preserve"> [in </w:t>
      </w:r>
      <w:proofErr w:type="spellStart"/>
      <w:r w:rsidRPr="00917C90">
        <w:rPr>
          <w:i/>
          <w:iCs/>
        </w:rPr>
        <w:t>futurol</w:t>
      </w:r>
      <w:proofErr w:type="spellEnd"/>
      <w:r w:rsidRPr="00917C90">
        <w:t xml:space="preserve">]. See Van </w:t>
      </w:r>
      <w:proofErr w:type="spellStart"/>
      <w:r w:rsidRPr="00917C90">
        <w:t>Wyck</w:t>
      </w:r>
      <w:proofErr w:type="spellEnd"/>
      <w:r w:rsidRPr="00917C90">
        <w:t xml:space="preserve"> v. </w:t>
      </w:r>
      <w:proofErr w:type="spellStart"/>
      <w:r w:rsidRPr="00917C90">
        <w:t>Knevals</w:t>
      </w:r>
      <w:proofErr w:type="spellEnd"/>
      <w:r w:rsidRPr="00917C90">
        <w:t xml:space="preserve">, </w:t>
      </w:r>
      <w:hyperlink r:id="rId13" w:history="1">
        <w:r w:rsidRPr="00917C90">
          <w:rPr>
            <w:rStyle w:val="Hyperlink"/>
          </w:rPr>
          <w:t>106 U.S. 360</w:t>
        </w:r>
      </w:hyperlink>
      <w:r w:rsidRPr="00917C90">
        <w:t xml:space="preserve">, 365, 1 </w:t>
      </w:r>
      <w:proofErr w:type="spellStart"/>
      <w:r w:rsidRPr="00917C90">
        <w:t>S.Ct</w:t>
      </w:r>
      <w:proofErr w:type="spellEnd"/>
      <w:r w:rsidRPr="00917C90">
        <w:t xml:space="preserve">. 336, 337, 27 </w:t>
      </w:r>
      <w:proofErr w:type="spellStart"/>
      <w:r w:rsidRPr="00917C90">
        <w:t>L.Ed</w:t>
      </w:r>
      <w:proofErr w:type="spellEnd"/>
      <w:r w:rsidRPr="00917C90">
        <w:t xml:space="preserve">. </w:t>
      </w:r>
      <w:proofErr w:type="gramStart"/>
      <w:r w:rsidRPr="00917C90">
        <w:t>201</w:t>
      </w:r>
      <w:proofErr w:type="gramEnd"/>
      <w:r w:rsidRPr="00917C90">
        <w:t xml:space="preserve"> (1882).</w:t>
      </w:r>
    </w:p>
    <w:p w:rsidR="002309CA" w:rsidRPr="006660FE" w:rsidRDefault="002309CA" w:rsidP="002309CA"/>
    <w:p w:rsidR="002309CA" w:rsidRPr="006660FE" w:rsidRDefault="002309CA" w:rsidP="002309CA">
      <w:pPr>
        <w:pStyle w:val="Heading4"/>
        <w:rPr>
          <w:rFonts w:cs="Calibri"/>
        </w:rPr>
      </w:pPr>
      <w:r w:rsidRPr="006660FE">
        <w:rPr>
          <w:rFonts w:cs="Calibri"/>
        </w:rPr>
        <w:t>WHO says yes – it supports increasing the availability of generics and limiting TRIPS</w:t>
      </w:r>
    </w:p>
    <w:p w:rsidR="002309CA" w:rsidRPr="006660FE" w:rsidRDefault="002309CA" w:rsidP="002309CA">
      <w:pPr>
        <w:rPr>
          <w:rStyle w:val="Style13ptBold"/>
          <w:b w:val="0"/>
          <w:bCs w:val="0"/>
        </w:rPr>
      </w:pPr>
      <w:proofErr w:type="spellStart"/>
      <w:proofErr w:type="gramStart"/>
      <w:r w:rsidRPr="006660FE">
        <w:rPr>
          <w:rStyle w:val="Style13ptBold"/>
        </w:rPr>
        <w:t>Hoen</w:t>
      </w:r>
      <w:proofErr w:type="spellEnd"/>
      <w:r w:rsidRPr="006660FE">
        <w:rPr>
          <w:rStyle w:val="Style13ptBold"/>
        </w:rPr>
        <w:t xml:space="preserve"> 03 </w:t>
      </w:r>
      <w:r w:rsidRPr="006660FE">
        <w:rPr>
          <w:rStyle w:val="Style13ptBold"/>
          <w:b w:val="0"/>
          <w:sz w:val="16"/>
          <w:szCs w:val="16"/>
        </w:rPr>
        <w:t xml:space="preserve">[(Ellen T., </w:t>
      </w:r>
      <w:r w:rsidRPr="006660FE">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6660FE">
        <w:rPr>
          <w:rStyle w:val="Style13ptBold"/>
          <w:b w:val="0"/>
          <w:sz w:val="16"/>
          <w:szCs w:val="16"/>
        </w:rPr>
        <w:t>) “</w:t>
      </w:r>
      <w:r w:rsidRPr="006660FE">
        <w:rPr>
          <w:bCs/>
          <w:szCs w:val="16"/>
        </w:rPr>
        <w:t>TRIPS, Pharmaceutical Patents and Access to Essential Medicines: Seattle, Doha and Beyond,” Chicago Journal of International Law, 2003] JL</w:t>
      </w:r>
      <w:proofErr w:type="gramEnd"/>
    </w:p>
    <w:p w:rsidR="002309CA" w:rsidRPr="006660FE" w:rsidRDefault="002309CA" w:rsidP="002309CA">
      <w:pPr>
        <w:rPr>
          <w:sz w:val="12"/>
        </w:rPr>
      </w:pPr>
      <w:r w:rsidRPr="006660FE">
        <w:rPr>
          <w:sz w:val="12"/>
        </w:rPr>
        <w:t xml:space="preserve">However, </w:t>
      </w:r>
      <w:r w:rsidRPr="006660FE">
        <w:rPr>
          <w:rStyle w:val="StyleUnderline"/>
        </w:rPr>
        <w:t xml:space="preserve">subsequent resolutions of the World Health Assembly have strengthened </w:t>
      </w:r>
      <w:r w:rsidRPr="006660FE">
        <w:rPr>
          <w:rStyle w:val="StyleUnderline"/>
          <w:highlight w:val="green"/>
        </w:rPr>
        <w:t>the WHO</w:t>
      </w:r>
      <w:r w:rsidRPr="006660FE">
        <w:rPr>
          <w:rStyle w:val="StyleUnderline"/>
        </w:rPr>
        <w:t>’s mandate in the trade arena</w:t>
      </w:r>
      <w:r w:rsidRPr="006660FE">
        <w:rPr>
          <w:sz w:val="12"/>
        </w:rPr>
        <w:t xml:space="preserve">. In 2001, </w:t>
      </w:r>
      <w:r w:rsidRPr="006660FE">
        <w:rPr>
          <w:rStyle w:val="Emphasis"/>
        </w:rPr>
        <w:t xml:space="preserve">the World Health Assembly </w:t>
      </w:r>
      <w:r w:rsidRPr="006660FE">
        <w:rPr>
          <w:rStyle w:val="Emphasis"/>
          <w:highlight w:val="green"/>
        </w:rPr>
        <w:t>adopted two resolutions</w:t>
      </w:r>
      <w:r w:rsidRPr="006660FE">
        <w:rPr>
          <w:rStyle w:val="StyleUnderline"/>
        </w:rPr>
        <w:t xml:space="preserve"> in particular that had a bearing on the debate over TRIPS</w:t>
      </w:r>
      <w:r w:rsidRPr="006660FE">
        <w:rPr>
          <w:sz w:val="12"/>
        </w:rPr>
        <w:t xml:space="preserve"> [30]. </w:t>
      </w:r>
      <w:r w:rsidRPr="006660FE">
        <w:rPr>
          <w:rStyle w:val="StyleUnderline"/>
        </w:rPr>
        <w:t>The resolutions addressed</w:t>
      </w:r>
      <w:r w:rsidRPr="006660FE">
        <w:rPr>
          <w:sz w:val="12"/>
        </w:rPr>
        <w:t>:</w:t>
      </w:r>
    </w:p>
    <w:p w:rsidR="002309CA" w:rsidRPr="006660FE" w:rsidRDefault="002309CA" w:rsidP="002309CA">
      <w:pPr>
        <w:rPr>
          <w:rStyle w:val="StyleUnderline"/>
        </w:rPr>
      </w:pPr>
      <w:r w:rsidRPr="006660FE">
        <w:rPr>
          <w:sz w:val="12"/>
        </w:rPr>
        <w:t xml:space="preserve">– </w:t>
      </w:r>
      <w:proofErr w:type="gramStart"/>
      <w:r w:rsidRPr="006660FE">
        <w:rPr>
          <w:rStyle w:val="StyleUnderline"/>
          <w:highlight w:val="green"/>
        </w:rPr>
        <w:t>the</w:t>
      </w:r>
      <w:proofErr w:type="gramEnd"/>
      <w:r w:rsidRPr="006660FE">
        <w:rPr>
          <w:rStyle w:val="StyleUnderline"/>
          <w:highlight w:val="green"/>
        </w:rPr>
        <w:t xml:space="preserve"> need</w:t>
      </w:r>
      <w:r w:rsidRPr="006660FE">
        <w:rPr>
          <w:rStyle w:val="StyleUnderline"/>
        </w:rPr>
        <w:t xml:space="preserve"> </w:t>
      </w:r>
      <w:r w:rsidRPr="006660FE">
        <w:rPr>
          <w:rStyle w:val="Emphasis"/>
        </w:rPr>
        <w:t xml:space="preserve">to strengthen policies </w:t>
      </w:r>
      <w:r w:rsidRPr="006660FE">
        <w:rPr>
          <w:rStyle w:val="Emphasis"/>
          <w:highlight w:val="green"/>
        </w:rPr>
        <w:t>to increase the availability of generic drugs</w:t>
      </w:r>
      <w:r w:rsidRPr="006660FE">
        <w:rPr>
          <w:sz w:val="12"/>
        </w:rPr>
        <w:t>;</w:t>
      </w:r>
    </w:p>
    <w:p w:rsidR="002309CA" w:rsidRPr="006660FE" w:rsidRDefault="002309CA" w:rsidP="002309CA">
      <w:pPr>
        <w:rPr>
          <w:rStyle w:val="Emphasis"/>
        </w:rPr>
      </w:pPr>
      <w:r w:rsidRPr="006660FE">
        <w:rPr>
          <w:sz w:val="12"/>
        </w:rPr>
        <w:t xml:space="preserve">– </w:t>
      </w:r>
      <w:proofErr w:type="gramStart"/>
      <w:r w:rsidRPr="006660FE">
        <w:rPr>
          <w:rStyle w:val="StyleUnderline"/>
          <w:highlight w:val="green"/>
        </w:rPr>
        <w:t>and</w:t>
      </w:r>
      <w:proofErr w:type="gramEnd"/>
      <w:r w:rsidRPr="006660FE">
        <w:rPr>
          <w:rStyle w:val="StyleUnderline"/>
        </w:rPr>
        <w:t xml:space="preserve"> the need to </w:t>
      </w:r>
      <w:r w:rsidRPr="006660FE">
        <w:rPr>
          <w:rStyle w:val="Emphasis"/>
          <w:highlight w:val="green"/>
        </w:rPr>
        <w:t>evaluate</w:t>
      </w:r>
      <w:r w:rsidRPr="006660FE">
        <w:rPr>
          <w:rStyle w:val="Emphasis"/>
        </w:rPr>
        <w:t xml:space="preserve"> the impact of </w:t>
      </w:r>
      <w:r w:rsidRPr="006660FE">
        <w:rPr>
          <w:rStyle w:val="Emphasis"/>
          <w:highlight w:val="green"/>
        </w:rPr>
        <w:t>TRIPS on access to drugs</w:t>
      </w:r>
      <w:r w:rsidRPr="006660FE">
        <w:rPr>
          <w:rStyle w:val="Emphasis"/>
        </w:rPr>
        <w:t>, local manufacturing capacity, and the development of new drugs</w:t>
      </w:r>
    </w:p>
    <w:p w:rsidR="002309CA" w:rsidRPr="006660FE" w:rsidRDefault="002309CA" w:rsidP="002309CA"/>
    <w:p w:rsidR="002309CA" w:rsidRPr="006660FE" w:rsidRDefault="002309CA" w:rsidP="002309CA">
      <w:pPr>
        <w:pStyle w:val="Heading4"/>
        <w:rPr>
          <w:rFonts w:cs="Calibri"/>
        </w:rPr>
      </w:pPr>
      <w:r w:rsidRPr="006660FE">
        <w:rPr>
          <w:rFonts w:cs="Calibri"/>
        </w:rPr>
        <w:t xml:space="preserve">Consultation boosts strong </w:t>
      </w:r>
      <w:r w:rsidRPr="006660FE">
        <w:rPr>
          <w:rFonts w:cs="Calibri"/>
          <w:u w:val="single"/>
        </w:rPr>
        <w:t>leadership</w:t>
      </w:r>
      <w:r w:rsidRPr="006660FE">
        <w:rPr>
          <w:rFonts w:cs="Calibri"/>
        </w:rPr>
        <w:t xml:space="preserve">, </w:t>
      </w:r>
      <w:r w:rsidRPr="006660FE">
        <w:rPr>
          <w:rFonts w:cs="Calibri"/>
          <w:u w:val="single"/>
        </w:rPr>
        <w:t>authority</w:t>
      </w:r>
      <w:r w:rsidRPr="006660FE">
        <w:rPr>
          <w:rFonts w:cs="Calibri"/>
        </w:rPr>
        <w:t xml:space="preserve">, and </w:t>
      </w:r>
      <w:r w:rsidRPr="006660FE">
        <w:rPr>
          <w:rFonts w:cs="Calibri"/>
          <w:u w:val="single"/>
        </w:rPr>
        <w:t>cohesion</w:t>
      </w:r>
      <w:r w:rsidRPr="006660FE">
        <w:rPr>
          <w:rFonts w:cs="Calibri"/>
        </w:rPr>
        <w:t xml:space="preserve"> among member states – key to WHO legitimacy</w:t>
      </w:r>
    </w:p>
    <w:p w:rsidR="002309CA" w:rsidRPr="006660FE" w:rsidRDefault="002309CA" w:rsidP="002309CA">
      <w:pPr>
        <w:rPr>
          <w:rStyle w:val="Style13ptBold"/>
          <w:b w:val="0"/>
          <w:bCs w:val="0"/>
        </w:rPr>
      </w:pPr>
      <w:proofErr w:type="spellStart"/>
      <w:proofErr w:type="gramStart"/>
      <w:r w:rsidRPr="006660FE">
        <w:rPr>
          <w:rStyle w:val="Style13ptBold"/>
        </w:rPr>
        <w:t>Gostin</w:t>
      </w:r>
      <w:proofErr w:type="spellEnd"/>
      <w:r w:rsidRPr="006660FE">
        <w:rPr>
          <w:rStyle w:val="Style13ptBold"/>
        </w:rPr>
        <w:t xml:space="preserve"> et al 15 </w:t>
      </w:r>
      <w:r w:rsidRPr="006660FE">
        <w:rPr>
          <w:rStyle w:val="Style13ptBold"/>
          <w:b w:val="0"/>
          <w:sz w:val="16"/>
          <w:szCs w:val="16"/>
        </w:rPr>
        <w:t xml:space="preserve">[(Lawrence O., </w:t>
      </w:r>
      <w:r w:rsidRPr="006660F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6660FE">
        <w:rPr>
          <w:rStyle w:val="Style13ptBold"/>
          <w:b w:val="0"/>
          <w:sz w:val="16"/>
          <w:szCs w:val="16"/>
        </w:rPr>
        <w:t>) “</w:t>
      </w:r>
      <w:r w:rsidRPr="006660FE">
        <w:rPr>
          <w:bCs/>
          <w:szCs w:val="16"/>
        </w:rPr>
        <w:t>The Normative Authority of the World Health Organization,” Georgetown University Law Center, 5/2/2015] JL</w:t>
      </w:r>
      <w:proofErr w:type="gramEnd"/>
    </w:p>
    <w:p w:rsidR="002309CA" w:rsidRPr="006660FE" w:rsidRDefault="002309CA" w:rsidP="002309CA">
      <w:pPr>
        <w:rPr>
          <w:szCs w:val="26"/>
        </w:rPr>
      </w:pPr>
      <w:r w:rsidRPr="006660FE">
        <w:rPr>
          <w:rStyle w:val="StyleUnderline"/>
          <w:szCs w:val="26"/>
          <w:highlight w:val="green"/>
        </w:rPr>
        <w:t xml:space="preserve">Members want the WHO to </w:t>
      </w:r>
      <w:r w:rsidRPr="006660FE">
        <w:rPr>
          <w:rStyle w:val="Emphasis"/>
          <w:szCs w:val="26"/>
          <w:highlight w:val="green"/>
        </w:rPr>
        <w:t>exert leadership, harmonize disparate activities, and set priorities</w:t>
      </w:r>
      <w:r w:rsidRPr="006660FE">
        <w:rPr>
          <w:szCs w:val="26"/>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6660FE">
        <w:rPr>
          <w:rStyle w:val="StyleUnderline"/>
          <w:szCs w:val="26"/>
        </w:rPr>
        <w:t xml:space="preserve">the </w:t>
      </w:r>
      <w:r w:rsidRPr="006660FE">
        <w:rPr>
          <w:rStyle w:val="StyleUnderline"/>
          <w:szCs w:val="26"/>
          <w:highlight w:val="green"/>
        </w:rPr>
        <w:t xml:space="preserve">WHO </w:t>
      </w:r>
      <w:proofErr w:type="gramStart"/>
      <w:r w:rsidRPr="006660FE">
        <w:rPr>
          <w:rStyle w:val="StyleUnderline"/>
          <w:szCs w:val="26"/>
          <w:highlight w:val="green"/>
        </w:rPr>
        <w:t>is pulled</w:t>
      </w:r>
      <w:proofErr w:type="gramEnd"/>
      <w:r w:rsidRPr="006660FE">
        <w:rPr>
          <w:rStyle w:val="StyleUnderline"/>
          <w:szCs w:val="26"/>
          <w:highlight w:val="green"/>
        </w:rPr>
        <w:t xml:space="preserve"> between</w:t>
      </w:r>
      <w:r w:rsidRPr="006660FE">
        <w:rPr>
          <w:rStyle w:val="StyleUnderline"/>
          <w:szCs w:val="26"/>
        </w:rPr>
        <w:t xml:space="preserve"> power </w:t>
      </w:r>
      <w:r w:rsidRPr="006660FE">
        <w:rPr>
          <w:rStyle w:val="StyleUnderline"/>
          <w:szCs w:val="26"/>
          <w:highlight w:val="green"/>
        </w:rPr>
        <w:t>blocs</w:t>
      </w:r>
      <w:r w:rsidRPr="006660FE">
        <w:rPr>
          <w:szCs w:val="26"/>
        </w:rPr>
        <w:t xml:space="preserve">, with North America and Europe (the primary funders) on one side and emerging economies such as Brazil, China, and India on the other. </w:t>
      </w:r>
      <w:r w:rsidRPr="006660FE">
        <w:rPr>
          <w:rStyle w:val="StyleUnderline"/>
          <w:szCs w:val="26"/>
        </w:rPr>
        <w:t>An inherent tension exists between richer ‘net contributor’ states and poorer ‘net recipient’ states</w:t>
      </w:r>
      <w:r w:rsidRPr="006660FE">
        <w:rPr>
          <w:szCs w:val="26"/>
        </w:rPr>
        <w:t>, with the former seeking smaller WHO budgets and the latter larger budgets.</w:t>
      </w:r>
    </w:p>
    <w:p w:rsidR="002309CA" w:rsidRPr="006660FE" w:rsidRDefault="002309CA" w:rsidP="002309CA">
      <w:pPr>
        <w:rPr>
          <w:szCs w:val="26"/>
        </w:rPr>
      </w:pPr>
      <w:r w:rsidRPr="006660FE">
        <w:rPr>
          <w:szCs w:val="26"/>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w:t>
      </w:r>
      <w:proofErr w:type="gramStart"/>
      <w:r w:rsidRPr="006660FE">
        <w:rPr>
          <w:szCs w:val="26"/>
        </w:rPr>
        <w:t>This</w:t>
      </w:r>
      <w:proofErr w:type="gramEnd"/>
      <w:r w:rsidRPr="006660FE">
        <w:rPr>
          <w:szCs w:val="26"/>
        </w:rPr>
        <w:t xml:space="preserve"> caused enormous suffering in West Africa and placed countries throughout the region e and the world e at risk. </w:t>
      </w:r>
      <w:r w:rsidRPr="006660FE">
        <w:rPr>
          <w:rStyle w:val="StyleUnderline"/>
          <w:szCs w:val="26"/>
        </w:rPr>
        <w:t xml:space="preserve">Member </w:t>
      </w:r>
      <w:r w:rsidRPr="006660FE">
        <w:rPr>
          <w:rStyle w:val="StyleUnderline"/>
          <w:szCs w:val="26"/>
          <w:highlight w:val="green"/>
        </w:rPr>
        <w:t>states</w:t>
      </w:r>
      <w:r w:rsidRPr="006660FE">
        <w:rPr>
          <w:rStyle w:val="StyleUnderline"/>
          <w:szCs w:val="26"/>
        </w:rPr>
        <w:t xml:space="preserve"> should </w:t>
      </w:r>
      <w:r w:rsidRPr="006660FE">
        <w:rPr>
          <w:rStyle w:val="StyleUnderline"/>
          <w:szCs w:val="26"/>
          <w:highlight w:val="green"/>
        </w:rPr>
        <w:t>recognize</w:t>
      </w:r>
      <w:r w:rsidRPr="006660FE">
        <w:rPr>
          <w:rStyle w:val="StyleUnderline"/>
          <w:szCs w:val="26"/>
        </w:rPr>
        <w:t xml:space="preserve"> that </w:t>
      </w:r>
      <w:r w:rsidRPr="006660FE">
        <w:rPr>
          <w:rStyle w:val="StyleUnderline"/>
          <w:szCs w:val="26"/>
          <w:highlight w:val="green"/>
        </w:rPr>
        <w:t>the health of their citizens depends on</w:t>
      </w:r>
      <w:r w:rsidRPr="006660FE">
        <w:rPr>
          <w:rStyle w:val="StyleUnderline"/>
          <w:szCs w:val="26"/>
        </w:rPr>
        <w:t xml:space="preserve"> strengthening others' capacity. The </w:t>
      </w:r>
      <w:r w:rsidRPr="006660FE">
        <w:rPr>
          <w:rStyle w:val="StyleUnderline"/>
          <w:szCs w:val="26"/>
          <w:highlight w:val="green"/>
        </w:rPr>
        <w:t>WHO</w:t>
      </w:r>
      <w:r w:rsidRPr="006660FE">
        <w:rPr>
          <w:rStyle w:val="StyleUnderline"/>
          <w:szCs w:val="26"/>
        </w:rPr>
        <w:t xml:space="preserve"> has a central role in creating systems </w:t>
      </w:r>
      <w:r w:rsidRPr="006660FE">
        <w:rPr>
          <w:rStyle w:val="StyleUnderline"/>
          <w:szCs w:val="26"/>
          <w:highlight w:val="green"/>
        </w:rPr>
        <w:t xml:space="preserve">to </w:t>
      </w:r>
      <w:r w:rsidRPr="006660FE">
        <w:rPr>
          <w:rStyle w:val="Emphasis"/>
          <w:szCs w:val="26"/>
          <w:highlight w:val="green"/>
        </w:rPr>
        <w:t>facilitate and encourage</w:t>
      </w:r>
      <w:r w:rsidRPr="006660FE">
        <w:rPr>
          <w:rStyle w:val="Emphasis"/>
          <w:szCs w:val="26"/>
        </w:rPr>
        <w:t xml:space="preserve"> such </w:t>
      </w:r>
      <w:r w:rsidRPr="006660FE">
        <w:rPr>
          <w:rStyle w:val="Emphasis"/>
          <w:szCs w:val="26"/>
          <w:highlight w:val="green"/>
        </w:rPr>
        <w:t>cooperation</w:t>
      </w:r>
      <w:r w:rsidRPr="006660FE">
        <w:rPr>
          <w:szCs w:val="26"/>
        </w:rPr>
        <w:t>.</w:t>
      </w:r>
    </w:p>
    <w:p w:rsidR="002309CA" w:rsidRPr="006660FE" w:rsidRDefault="002309CA" w:rsidP="002309CA">
      <w:pPr>
        <w:rPr>
          <w:szCs w:val="26"/>
        </w:rPr>
      </w:pPr>
      <w:r w:rsidRPr="006660FE">
        <w:rPr>
          <w:rStyle w:val="Emphasis"/>
          <w:szCs w:val="26"/>
        </w:rPr>
        <w:t xml:space="preserve">The </w:t>
      </w:r>
      <w:r w:rsidRPr="006660FE">
        <w:rPr>
          <w:rStyle w:val="Emphasis"/>
          <w:szCs w:val="26"/>
          <w:highlight w:val="green"/>
        </w:rPr>
        <w:t>WHO cannot succeed unless members act as shareholders, foregoing</w:t>
      </w:r>
      <w:r w:rsidRPr="006660FE">
        <w:rPr>
          <w:rStyle w:val="Emphasis"/>
          <w:szCs w:val="26"/>
        </w:rPr>
        <w:t xml:space="preserve"> a measure of </w:t>
      </w:r>
      <w:r w:rsidRPr="006660FE">
        <w:rPr>
          <w:rStyle w:val="Emphasis"/>
          <w:szCs w:val="26"/>
          <w:highlight w:val="green"/>
        </w:rPr>
        <w:t>sovereignty for the global</w:t>
      </w:r>
      <w:r w:rsidRPr="006660FE">
        <w:rPr>
          <w:rStyle w:val="Emphasis"/>
          <w:szCs w:val="26"/>
        </w:rPr>
        <w:t xml:space="preserve"> common </w:t>
      </w:r>
      <w:r w:rsidRPr="006660FE">
        <w:rPr>
          <w:rStyle w:val="Emphasis"/>
          <w:szCs w:val="26"/>
          <w:highlight w:val="green"/>
        </w:rPr>
        <w:t>good</w:t>
      </w:r>
      <w:r w:rsidRPr="006660FE">
        <w:rPr>
          <w:szCs w:val="26"/>
        </w:rPr>
        <w:t xml:space="preserve">. </w:t>
      </w:r>
      <w:r w:rsidRPr="006660FE">
        <w:rPr>
          <w:rStyle w:val="StyleUnderline"/>
          <w:szCs w:val="26"/>
        </w:rPr>
        <w:t xml:space="preserve">It is in all states' interests to have a strong global health leader, safeguarding health security, building health systems, and reducing health inequalities. </w:t>
      </w:r>
      <w:proofErr w:type="gramStart"/>
      <w:r w:rsidRPr="006660FE">
        <w:rPr>
          <w:rStyle w:val="StyleUnderline"/>
          <w:szCs w:val="26"/>
        </w:rPr>
        <w:t>But</w:t>
      </w:r>
      <w:proofErr w:type="gramEnd"/>
      <w:r w:rsidRPr="006660FE">
        <w:rPr>
          <w:rStyle w:val="StyleUnderline"/>
          <w:szCs w:val="26"/>
        </w:rPr>
        <w:t xml:space="preserve"> </w:t>
      </w:r>
      <w:r w:rsidRPr="006660FE">
        <w:rPr>
          <w:rStyle w:val="Emphasis"/>
          <w:szCs w:val="26"/>
          <w:highlight w:val="green"/>
        </w:rPr>
        <w:t>that will not happen unless members</w:t>
      </w:r>
      <w:r w:rsidRPr="006660FE">
        <w:rPr>
          <w:szCs w:val="26"/>
        </w:rPr>
        <w:t xml:space="preserve"> fund the Organization generously, </w:t>
      </w:r>
      <w:r w:rsidRPr="006660FE">
        <w:rPr>
          <w:rStyle w:val="Emphasis"/>
          <w:szCs w:val="26"/>
          <w:highlight w:val="green"/>
        </w:rPr>
        <w:t>grant it authority</w:t>
      </w:r>
      <w:r w:rsidRPr="006660FE">
        <w:rPr>
          <w:szCs w:val="26"/>
        </w:rPr>
        <w:t xml:space="preserve"> and flexibility, and hold it accountable.</w:t>
      </w:r>
    </w:p>
    <w:p w:rsidR="002309CA" w:rsidRPr="006660FE" w:rsidRDefault="002309CA" w:rsidP="002309CA"/>
    <w:p w:rsidR="002309CA" w:rsidRPr="006660FE" w:rsidRDefault="002309CA" w:rsidP="002309CA">
      <w:pPr>
        <w:pStyle w:val="Heading4"/>
        <w:rPr>
          <w:rFonts w:cs="Calibri"/>
        </w:rPr>
      </w:pPr>
      <w:r w:rsidRPr="006660FE">
        <w:rPr>
          <w:rFonts w:cs="Calibri"/>
        </w:rPr>
        <w:t>WHO is critical to disease prevention – it is the only international institution that can disperse information, standardize global public health, and facilitate public-private cooperation</w:t>
      </w:r>
    </w:p>
    <w:p w:rsidR="002309CA" w:rsidRPr="006660FE" w:rsidRDefault="002309CA" w:rsidP="002309CA">
      <w:pPr>
        <w:rPr>
          <w:rStyle w:val="Style13ptBold"/>
          <w:bCs w:val="0"/>
        </w:rPr>
      </w:pPr>
      <w:proofErr w:type="spellStart"/>
      <w:r w:rsidRPr="006660FE">
        <w:rPr>
          <w:rStyle w:val="Style13ptBold"/>
        </w:rPr>
        <w:t>Murtugudde</w:t>
      </w:r>
      <w:proofErr w:type="spellEnd"/>
      <w:r w:rsidRPr="006660FE">
        <w:rPr>
          <w:rStyle w:val="Style13ptBold"/>
        </w:rPr>
        <w:t xml:space="preserve"> 20 </w:t>
      </w:r>
      <w:r w:rsidRPr="006660FE">
        <w:rPr>
          <w:rStyle w:val="Style13ptBold"/>
          <w:b w:val="0"/>
          <w:sz w:val="16"/>
          <w:szCs w:val="16"/>
        </w:rPr>
        <w:t>[(Raghu, professor of atmospheric and oceanic science at the University of Maryland, PhD in mechanical engineering from Columbia University) “</w:t>
      </w:r>
      <w:r w:rsidRPr="006660FE">
        <w:rPr>
          <w:szCs w:val="16"/>
        </w:rPr>
        <w:t>Why We Need the World Health Organization Now More Than Ever,” Science, 4/19/2020] JL</w:t>
      </w:r>
    </w:p>
    <w:p w:rsidR="002309CA" w:rsidRPr="006660FE" w:rsidRDefault="002309CA" w:rsidP="002309CA">
      <w:pPr>
        <w:rPr>
          <w:szCs w:val="26"/>
        </w:rPr>
      </w:pPr>
      <w:r w:rsidRPr="006660FE">
        <w:rPr>
          <w:rStyle w:val="StyleUnderline"/>
          <w:szCs w:val="26"/>
          <w:highlight w:val="green"/>
        </w:rPr>
        <w:t>WHO</w:t>
      </w:r>
      <w:r w:rsidRPr="006660FE">
        <w:rPr>
          <w:rStyle w:val="StyleUnderline"/>
          <w:szCs w:val="26"/>
        </w:rPr>
        <w:t xml:space="preserve"> continues to </w:t>
      </w:r>
      <w:r w:rsidRPr="006660FE">
        <w:rPr>
          <w:rStyle w:val="StyleUnderline"/>
          <w:szCs w:val="26"/>
          <w:highlight w:val="green"/>
        </w:rPr>
        <w:t xml:space="preserve">play an </w:t>
      </w:r>
      <w:r w:rsidRPr="006660FE">
        <w:rPr>
          <w:rStyle w:val="Emphasis"/>
          <w:szCs w:val="26"/>
          <w:highlight w:val="green"/>
        </w:rPr>
        <w:t>indispensable role</w:t>
      </w:r>
      <w:r w:rsidRPr="006660FE">
        <w:rPr>
          <w:rStyle w:val="StyleUnderline"/>
          <w:szCs w:val="26"/>
        </w:rPr>
        <w:t xml:space="preserve"> during the current COVID-19 outbreak</w:t>
      </w:r>
      <w:r w:rsidRPr="006660FE">
        <w:rPr>
          <w:szCs w:val="26"/>
        </w:rPr>
        <w:t xml:space="preserve"> </w:t>
      </w:r>
      <w:proofErr w:type="gramStart"/>
      <w:r w:rsidRPr="006660FE">
        <w:rPr>
          <w:szCs w:val="26"/>
        </w:rPr>
        <w:t>itself.</w:t>
      </w:r>
      <w:proofErr w:type="gramEnd"/>
      <w:r w:rsidRPr="006660FE">
        <w:rPr>
          <w:szCs w:val="26"/>
        </w:rPr>
        <w:t xml:space="preserve"> In November 2018, </w:t>
      </w:r>
      <w:r w:rsidRPr="006660FE">
        <w:rPr>
          <w:rStyle w:val="StyleUnderline"/>
          <w:szCs w:val="26"/>
        </w:rPr>
        <w:t xml:space="preserve">the US National Academies of Sciences, Engineering and Medicine </w:t>
      </w:r>
      <w:proofErr w:type="spellStart"/>
      <w:r w:rsidRPr="006660FE">
        <w:rPr>
          <w:rStyle w:val="StyleUnderline"/>
          <w:szCs w:val="26"/>
        </w:rPr>
        <w:t>organised</w:t>
      </w:r>
      <w:proofErr w:type="spellEnd"/>
      <w:r w:rsidRPr="006660FE">
        <w:rPr>
          <w:rStyle w:val="StyleUnderline"/>
          <w:szCs w:val="26"/>
        </w:rPr>
        <w:t xml:space="preserve"> a workshop to explore lessons from past influenza outbreaks and so develop recommendations for pandemic preparedness for 2030. The salient findings serve well to underscore the </w:t>
      </w:r>
      <w:r w:rsidRPr="006660FE">
        <w:rPr>
          <w:rStyle w:val="Emphasis"/>
          <w:szCs w:val="26"/>
        </w:rPr>
        <w:t>critical role of WHO for humankind</w:t>
      </w:r>
      <w:r w:rsidRPr="006660FE">
        <w:rPr>
          <w:szCs w:val="26"/>
        </w:rPr>
        <w:t>.</w:t>
      </w:r>
    </w:p>
    <w:p w:rsidR="002309CA" w:rsidRPr="006660FE" w:rsidRDefault="002309CA" w:rsidP="002309CA">
      <w:pPr>
        <w:rPr>
          <w:szCs w:val="26"/>
        </w:rPr>
      </w:pPr>
      <w:r w:rsidRPr="006660FE">
        <w:rPr>
          <w:rStyle w:val="StyleUnderline"/>
          <w:szCs w:val="26"/>
        </w:rPr>
        <w:t xml:space="preserve">The world’s </w:t>
      </w:r>
      <w:r w:rsidRPr="006660FE">
        <w:rPr>
          <w:rStyle w:val="Emphasis"/>
          <w:szCs w:val="26"/>
        </w:rPr>
        <w:t>influenza burden has only increased</w:t>
      </w:r>
      <w:r w:rsidRPr="006660FE">
        <w:rPr>
          <w:szCs w:val="26"/>
        </w:rPr>
        <w:t xml:space="preserve"> in the last two decades, a period in which </w:t>
      </w:r>
      <w:r w:rsidRPr="006660FE">
        <w:rPr>
          <w:rStyle w:val="StyleUnderline"/>
          <w:szCs w:val="26"/>
        </w:rPr>
        <w:t xml:space="preserve">there have also been </w:t>
      </w:r>
      <w:r w:rsidRPr="006660FE">
        <w:rPr>
          <w:rStyle w:val="Emphasis"/>
          <w:szCs w:val="26"/>
          <w:highlight w:val="green"/>
        </w:rPr>
        <w:t>30 new zoonotic diseases</w:t>
      </w:r>
      <w:r w:rsidRPr="006660FE">
        <w:rPr>
          <w:szCs w:val="26"/>
          <w:highlight w:val="green"/>
        </w:rPr>
        <w:t xml:space="preserve">. </w:t>
      </w:r>
      <w:r w:rsidRPr="006660FE">
        <w:rPr>
          <w:rStyle w:val="StyleUnderline"/>
          <w:szCs w:val="26"/>
          <w:highlight w:val="green"/>
        </w:rPr>
        <w:t>A warming world</w:t>
      </w:r>
      <w:r w:rsidRPr="006660FE">
        <w:rPr>
          <w:rStyle w:val="StyleUnderline"/>
          <w:szCs w:val="26"/>
        </w:rPr>
        <w:t xml:space="preserve"> with increasing humidity, lost habitats and industrial livestock/poultry farming </w:t>
      </w:r>
      <w:r w:rsidRPr="006660FE">
        <w:rPr>
          <w:rStyle w:val="StyleUnderline"/>
          <w:szCs w:val="26"/>
          <w:highlight w:val="green"/>
        </w:rPr>
        <w:t>has</w:t>
      </w:r>
      <w:r w:rsidRPr="006660FE">
        <w:rPr>
          <w:rStyle w:val="StyleUnderline"/>
          <w:szCs w:val="26"/>
        </w:rPr>
        <w:t xml:space="preserve"> many </w:t>
      </w:r>
      <w:r w:rsidRPr="006660FE">
        <w:rPr>
          <w:rStyle w:val="StyleUnderline"/>
          <w:szCs w:val="26"/>
          <w:highlight w:val="green"/>
        </w:rPr>
        <w:t>opportunities for pathogens to move</w:t>
      </w:r>
      <w:r w:rsidRPr="006660FE">
        <w:rPr>
          <w:rStyle w:val="StyleUnderline"/>
          <w:szCs w:val="26"/>
        </w:rPr>
        <w:t xml:space="preserve"> from animals and birds to humans</w:t>
      </w:r>
      <w:r w:rsidRPr="006660FE">
        <w:rPr>
          <w:szCs w:val="26"/>
        </w:rPr>
        <w:t xml:space="preserve">. Increasing global connectivity simply </w:t>
      </w:r>
      <w:proofErr w:type="spellStart"/>
      <w:r w:rsidRPr="006660FE">
        <w:rPr>
          <w:szCs w:val="26"/>
        </w:rPr>
        <w:t>catalyses</w:t>
      </w:r>
      <w:proofErr w:type="spellEnd"/>
      <w:r w:rsidRPr="006660FE">
        <w:rPr>
          <w:szCs w:val="26"/>
        </w:rPr>
        <w:t xml:space="preserve"> this process, as much as it </w:t>
      </w:r>
      <w:proofErr w:type="spellStart"/>
      <w:r w:rsidRPr="006660FE">
        <w:rPr>
          <w:szCs w:val="26"/>
        </w:rPr>
        <w:t>catalyses</w:t>
      </w:r>
      <w:proofErr w:type="spellEnd"/>
      <w:r w:rsidRPr="006660FE">
        <w:rPr>
          <w:szCs w:val="26"/>
        </w:rPr>
        <w:t xml:space="preserve"> economic growth.</w:t>
      </w:r>
    </w:p>
    <w:p w:rsidR="002309CA" w:rsidRPr="006660FE" w:rsidRDefault="002309CA" w:rsidP="002309CA">
      <w:pPr>
        <w:rPr>
          <w:szCs w:val="26"/>
        </w:rPr>
      </w:pPr>
      <w:r w:rsidRPr="006660FE">
        <w:rPr>
          <w:rStyle w:val="StyleUnderline"/>
          <w:szCs w:val="26"/>
          <w:highlight w:val="green"/>
        </w:rPr>
        <w:t>WHO coordinates</w:t>
      </w:r>
      <w:r w:rsidRPr="006660FE">
        <w:rPr>
          <w:rStyle w:val="StyleUnderline"/>
          <w:szCs w:val="26"/>
        </w:rPr>
        <w:t xml:space="preserve"> </w:t>
      </w:r>
      <w:r w:rsidRPr="006660FE">
        <w:rPr>
          <w:rStyle w:val="Emphasis"/>
          <w:szCs w:val="26"/>
        </w:rPr>
        <w:t xml:space="preserve">health </w:t>
      </w:r>
      <w:r w:rsidRPr="006660FE">
        <w:rPr>
          <w:rStyle w:val="Emphasis"/>
          <w:szCs w:val="26"/>
          <w:highlight w:val="green"/>
        </w:rPr>
        <w:t>research</w:t>
      </w:r>
      <w:r w:rsidRPr="006660FE">
        <w:rPr>
          <w:rStyle w:val="Emphasis"/>
          <w:szCs w:val="26"/>
        </w:rPr>
        <w:t xml:space="preserve">, clinical </w:t>
      </w:r>
      <w:r w:rsidRPr="006660FE">
        <w:rPr>
          <w:rStyle w:val="Emphasis"/>
          <w:szCs w:val="26"/>
          <w:highlight w:val="green"/>
        </w:rPr>
        <w:t>trials, drug safety, vaccine development, surveillance, virus sharing</w:t>
      </w:r>
      <w:r w:rsidRPr="006660FE">
        <w:rPr>
          <w:rStyle w:val="StyleUnderline"/>
          <w:szCs w:val="26"/>
        </w:rPr>
        <w:t xml:space="preserve">, </w:t>
      </w:r>
      <w:proofErr w:type="gramStart"/>
      <w:r w:rsidRPr="006660FE">
        <w:rPr>
          <w:rStyle w:val="StyleUnderline"/>
          <w:szCs w:val="26"/>
        </w:rPr>
        <w:t>etc.</w:t>
      </w:r>
      <w:proofErr w:type="gramEnd"/>
      <w:r w:rsidRPr="006660FE">
        <w:rPr>
          <w:rStyle w:val="StyleUnderline"/>
          <w:szCs w:val="26"/>
        </w:rPr>
        <w:t xml:space="preserve"> The importance of </w:t>
      </w:r>
      <w:proofErr w:type="gramStart"/>
      <w:r w:rsidRPr="006660FE">
        <w:rPr>
          <w:rStyle w:val="StyleUnderline"/>
          <w:szCs w:val="26"/>
        </w:rPr>
        <w:t>WHO’s</w:t>
      </w:r>
      <w:proofErr w:type="gramEnd"/>
      <w:r w:rsidRPr="006660FE">
        <w:rPr>
          <w:rStyle w:val="StyleUnderline"/>
          <w:szCs w:val="26"/>
        </w:rPr>
        <w:t xml:space="preserve"> work on </w:t>
      </w:r>
      <w:proofErr w:type="spellStart"/>
      <w:r w:rsidRPr="006660FE">
        <w:rPr>
          <w:rStyle w:val="Emphasis"/>
          <w:szCs w:val="26"/>
        </w:rPr>
        <w:t>immunisation</w:t>
      </w:r>
      <w:proofErr w:type="spellEnd"/>
      <w:r w:rsidRPr="006660FE">
        <w:rPr>
          <w:rStyle w:val="StyleUnderline"/>
          <w:szCs w:val="26"/>
        </w:rPr>
        <w:t xml:space="preserve"> across the globe, especially with HIV, can hardly be overstated. It has a rich </w:t>
      </w:r>
      <w:proofErr w:type="gramStart"/>
      <w:r w:rsidRPr="006660FE">
        <w:rPr>
          <w:rStyle w:val="StyleUnderline"/>
          <w:szCs w:val="26"/>
        </w:rPr>
        <w:t>track record</w:t>
      </w:r>
      <w:proofErr w:type="gramEnd"/>
      <w:r w:rsidRPr="006660FE">
        <w:rPr>
          <w:rStyle w:val="StyleUnderline"/>
          <w:szCs w:val="26"/>
        </w:rPr>
        <w:t xml:space="preserve"> of </w:t>
      </w:r>
      <w:r w:rsidRPr="006660FE">
        <w:rPr>
          <w:rStyle w:val="Emphasis"/>
          <w:szCs w:val="26"/>
          <w:highlight w:val="green"/>
        </w:rPr>
        <w:t>collaborat</w:t>
      </w:r>
      <w:r w:rsidRPr="006660FE">
        <w:rPr>
          <w:rStyle w:val="Emphasis"/>
          <w:szCs w:val="26"/>
        </w:rPr>
        <w:t xml:space="preserve">ing </w:t>
      </w:r>
      <w:r w:rsidRPr="006660FE">
        <w:rPr>
          <w:rStyle w:val="Emphasis"/>
          <w:szCs w:val="26"/>
          <w:highlight w:val="green"/>
        </w:rPr>
        <w:t>with private</w:t>
      </w:r>
      <w:r w:rsidRPr="006660FE">
        <w:rPr>
          <w:rStyle w:val="Emphasis"/>
          <w:szCs w:val="26"/>
        </w:rPr>
        <w:t xml:space="preserve">-sector </w:t>
      </w:r>
      <w:proofErr w:type="spellStart"/>
      <w:r w:rsidRPr="006660FE">
        <w:rPr>
          <w:rStyle w:val="Emphasis"/>
          <w:szCs w:val="26"/>
          <w:highlight w:val="green"/>
        </w:rPr>
        <w:t>organisations</w:t>
      </w:r>
      <w:proofErr w:type="spellEnd"/>
      <w:r w:rsidRPr="006660FE">
        <w:rPr>
          <w:rStyle w:val="Emphasis"/>
          <w:szCs w:val="26"/>
          <w:highlight w:val="green"/>
        </w:rPr>
        <w:t xml:space="preserve"> to advance r</w:t>
      </w:r>
      <w:r w:rsidRPr="006660FE">
        <w:rPr>
          <w:rStyle w:val="Emphasis"/>
          <w:szCs w:val="26"/>
        </w:rPr>
        <w:t xml:space="preserve">esearch </w:t>
      </w:r>
      <w:r w:rsidRPr="006660FE">
        <w:rPr>
          <w:rStyle w:val="Emphasis"/>
          <w:szCs w:val="26"/>
          <w:highlight w:val="green"/>
        </w:rPr>
        <w:t>and d</w:t>
      </w:r>
      <w:r w:rsidRPr="006660FE">
        <w:rPr>
          <w:rStyle w:val="Emphasis"/>
          <w:szCs w:val="26"/>
        </w:rPr>
        <w:t>evelopment</w:t>
      </w:r>
      <w:r w:rsidRPr="006660FE">
        <w:rPr>
          <w:rStyle w:val="StyleUnderline"/>
          <w:szCs w:val="26"/>
        </w:rPr>
        <w:t xml:space="preserve"> of health solutions </w:t>
      </w:r>
      <w:r w:rsidRPr="006660FE">
        <w:rPr>
          <w:rStyle w:val="StyleUnderline"/>
          <w:szCs w:val="26"/>
          <w:highlight w:val="green"/>
        </w:rPr>
        <w:t>and improving their access</w:t>
      </w:r>
      <w:r w:rsidRPr="006660FE">
        <w:rPr>
          <w:rStyle w:val="StyleUnderline"/>
          <w:szCs w:val="26"/>
        </w:rPr>
        <w:t xml:space="preserve"> in the global south</w:t>
      </w:r>
      <w:r w:rsidRPr="006660FE">
        <w:rPr>
          <w:szCs w:val="26"/>
        </w:rPr>
        <w:t>.</w:t>
      </w:r>
    </w:p>
    <w:p w:rsidR="002309CA" w:rsidRPr="006660FE" w:rsidRDefault="002309CA" w:rsidP="002309CA">
      <w:pPr>
        <w:rPr>
          <w:szCs w:val="26"/>
        </w:rPr>
      </w:pPr>
      <w:r w:rsidRPr="006660FE">
        <w:rPr>
          <w:rStyle w:val="StyleUnderline"/>
          <w:szCs w:val="26"/>
        </w:rPr>
        <w:t xml:space="preserve">It discharges its duties while maintaining a </w:t>
      </w:r>
      <w:r w:rsidRPr="006660FE">
        <w:rPr>
          <w:rStyle w:val="Emphasis"/>
          <w:szCs w:val="26"/>
        </w:rPr>
        <w:t>dynamic equilibrium between such diverse and powerful forces as national securities, economic interests, human rights and ethics</w:t>
      </w:r>
      <w:r w:rsidRPr="006660FE">
        <w:rPr>
          <w:szCs w:val="26"/>
        </w:rPr>
        <w:t xml:space="preserve">. COVID-19 has highlighted how political calculations can hamper </w:t>
      </w:r>
      <w:proofErr w:type="gramStart"/>
      <w:r w:rsidRPr="006660FE">
        <w:rPr>
          <w:szCs w:val="26"/>
        </w:rPr>
        <w:t>data-sharing</w:t>
      </w:r>
      <w:proofErr w:type="gramEnd"/>
      <w:r w:rsidRPr="006660FE">
        <w:rPr>
          <w:szCs w:val="26"/>
        </w:rPr>
        <w:t xml:space="preserve"> and mitigation efforts within and across national borders, and WHO often simply becomes a convenient political scapegoat in such situations.</w:t>
      </w:r>
    </w:p>
    <w:p w:rsidR="002309CA" w:rsidRDefault="002309CA" w:rsidP="002309CA">
      <w:pPr>
        <w:rPr>
          <w:szCs w:val="26"/>
        </w:rPr>
      </w:pPr>
      <w:r w:rsidRPr="006660FE">
        <w:rPr>
          <w:rStyle w:val="StyleUnderline"/>
          <w:szCs w:val="26"/>
          <w:highlight w:val="green"/>
        </w:rPr>
        <w:t>I</w:t>
      </w:r>
      <w:r w:rsidRPr="006660FE">
        <w:rPr>
          <w:rStyle w:val="StyleUnderline"/>
          <w:szCs w:val="26"/>
        </w:rPr>
        <w:t xml:space="preserve">nternational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R</w:t>
      </w:r>
      <w:r w:rsidRPr="006660FE">
        <w:rPr>
          <w:rStyle w:val="StyleUnderline"/>
          <w:szCs w:val="26"/>
        </w:rPr>
        <w:t xml:space="preserve">egulations, a 2005 agreement between 196 countries to work together for global health security, </w:t>
      </w:r>
      <w:r w:rsidRPr="006660FE">
        <w:rPr>
          <w:rStyle w:val="StyleUnderline"/>
          <w:szCs w:val="26"/>
          <w:highlight w:val="green"/>
        </w:rPr>
        <w:t>focuses on detection, assessment and reporting</w:t>
      </w:r>
      <w:r w:rsidRPr="006660FE">
        <w:rPr>
          <w:rStyle w:val="StyleUnderline"/>
          <w:szCs w:val="26"/>
        </w:rPr>
        <w:t xml:space="preserve"> of public health events</w:t>
      </w:r>
      <w:r w:rsidRPr="006660FE">
        <w:rPr>
          <w:szCs w:val="26"/>
        </w:rPr>
        <w:t xml:space="preserve">, </w:t>
      </w:r>
      <w:proofErr w:type="gramStart"/>
      <w:r w:rsidRPr="006660FE">
        <w:rPr>
          <w:szCs w:val="26"/>
        </w:rPr>
        <w:t>and also</w:t>
      </w:r>
      <w:proofErr w:type="gramEnd"/>
      <w:r w:rsidRPr="006660FE">
        <w:rPr>
          <w:szCs w:val="26"/>
        </w:rPr>
        <w:t xml:space="preserve"> includes non-pharmaceutical interventions such as travel and trade restrictions. </w:t>
      </w:r>
      <w:r w:rsidRPr="006660FE">
        <w:rPr>
          <w:rStyle w:val="Emphasis"/>
          <w:szCs w:val="26"/>
          <w:highlight w:val="green"/>
        </w:rPr>
        <w:t>WHO coordinates</w:t>
      </w:r>
      <w:r w:rsidRPr="006660FE">
        <w:rPr>
          <w:rStyle w:val="Emphasis"/>
          <w:szCs w:val="26"/>
        </w:rPr>
        <w:t xml:space="preserve"> and helps build capacity to implement </w:t>
      </w:r>
      <w:r w:rsidRPr="006660FE">
        <w:rPr>
          <w:rStyle w:val="Emphasis"/>
          <w:szCs w:val="26"/>
          <w:highlight w:val="green"/>
        </w:rPr>
        <w:t>IHR</w:t>
      </w:r>
      <w:r w:rsidRPr="006660FE">
        <w:rPr>
          <w:szCs w:val="26"/>
        </w:rPr>
        <w:t>.</w:t>
      </w:r>
    </w:p>
    <w:p w:rsidR="002309CA" w:rsidRDefault="002309CA" w:rsidP="002309CA">
      <w:pPr>
        <w:pStyle w:val="Heading3"/>
      </w:pPr>
      <w:r>
        <w:t>3</w:t>
      </w:r>
    </w:p>
    <w:p w:rsidR="002A1C5A" w:rsidRPr="007142A4" w:rsidRDefault="002A1C5A" w:rsidP="002A1C5A">
      <w:pPr>
        <w:pStyle w:val="Heading4"/>
        <w:rPr>
          <w:rStyle w:val="Style13ptBold"/>
          <w:rFonts w:ascii="AppleSystemUIFont" w:hAnsi="AppleSystemUIFont" w:cs="AppleSystemUIFont"/>
        </w:rPr>
      </w:pPr>
      <w:r w:rsidRPr="007142A4">
        <w:t xml:space="preserve">The </w:t>
      </w:r>
      <w:proofErr w:type="spellStart"/>
      <w:r>
        <w:t>a</w:t>
      </w:r>
      <w:r w:rsidRPr="007142A4">
        <w:t>ff’s</w:t>
      </w:r>
      <w:proofErr w:type="spellEnd"/>
      <w:r w:rsidRPr="007142A4">
        <w:t xml:space="preserve"> portrayal of a world with reduced IP protections as an “information commons” where medical inequality is solved by deregulation perpetuates the neoliberal myth of a perfect market </w:t>
      </w:r>
      <w:r w:rsidRPr="007142A4">
        <w:br/>
      </w:r>
      <w:proofErr w:type="spellStart"/>
      <w:r w:rsidRPr="007142A4">
        <w:rPr>
          <w:rStyle w:val="Style13ptBold"/>
          <w:b/>
        </w:rPr>
        <w:t>Kapczynski</w:t>
      </w:r>
      <w:proofErr w:type="spellEnd"/>
      <w:r w:rsidRPr="007142A4">
        <w:rPr>
          <w:rStyle w:val="Style13ptBold"/>
          <w:b/>
        </w:rPr>
        <w:t xml:space="preserve"> 14 </w:t>
      </w:r>
      <w:r w:rsidRPr="007142A4">
        <w:rPr>
          <w:b w:val="0"/>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hyperlink r:id="rId14" w:history="1">
        <w:r w:rsidRPr="007142A4">
          <w:rPr>
            <w:rStyle w:val="Hyperlink"/>
            <w:b w:val="0"/>
          </w:rPr>
          <w:t>https://scholarship.law.duke.edu/cgi/viewcontent.cgi?article=4710&amp;context=lcp</w:t>
        </w:r>
      </w:hyperlink>
      <w:r w:rsidRPr="007142A4">
        <w:rPr>
          <w:b w:val="0"/>
        </w:rPr>
        <w:t>] BC</w:t>
      </w:r>
    </w:p>
    <w:p w:rsidR="002A1C5A" w:rsidRPr="00B02763" w:rsidRDefault="002A1C5A" w:rsidP="002A1C5A">
      <w:pPr>
        <w:rPr>
          <w:rStyle w:val="StyleUnderline"/>
        </w:rPr>
      </w:pPr>
      <w:proofErr w:type="gramStart"/>
      <w:r w:rsidRPr="00B02763">
        <w:t xml:space="preserve">Over the last decade or so, </w:t>
      </w:r>
      <w:r w:rsidRPr="005B78F6">
        <w:rPr>
          <w:rStyle w:val="StyleUnderline"/>
          <w:highlight w:val="green"/>
        </w:rPr>
        <w:t>a</w:t>
      </w:r>
      <w:r w:rsidRPr="00B02763">
        <w:rPr>
          <w:rStyle w:val="StyleUnderline"/>
        </w:rPr>
        <w:t xml:space="preserve"> powerful </w:t>
      </w:r>
      <w:r w:rsidRPr="005B78F6">
        <w:rPr>
          <w:rStyle w:val="StyleUnderline"/>
          <w:highlight w:val="green"/>
        </w:rPr>
        <w:t xml:space="preserve">set of </w:t>
      </w:r>
      <w:r w:rsidRPr="005B78F6">
        <w:rPr>
          <w:rStyle w:val="Emphasis"/>
          <w:highlight w:val="green"/>
        </w:rPr>
        <w:t>critiques has emerged</w:t>
      </w:r>
      <w:r w:rsidRPr="005B78F6">
        <w:rPr>
          <w:rStyle w:val="StyleUnderline"/>
          <w:highlight w:val="green"/>
        </w:rPr>
        <w:t xml:space="preserve"> </w:t>
      </w:r>
      <w:r w:rsidRPr="007D6437">
        <w:rPr>
          <w:rStyle w:val="StyleUnderline"/>
          <w:highlight w:val="green"/>
        </w:rPr>
        <w:t>to contest</w:t>
      </w:r>
      <w:r w:rsidRPr="00B02763">
        <w:rPr>
          <w:rStyle w:val="StyleUnderline"/>
        </w:rPr>
        <w:t xml:space="preserve"> the dominant account just sketched out as well as </w:t>
      </w:r>
      <w:r w:rsidRPr="005B78F6">
        <w:rPr>
          <w:rStyle w:val="StyleUnderline"/>
          <w:highlight w:val="green"/>
        </w:rPr>
        <w:t>the</w:t>
      </w:r>
      <w:r w:rsidRPr="00B02763">
        <w:rPr>
          <w:rStyle w:val="StyleUnderline"/>
        </w:rPr>
        <w:t xml:space="preserve"> contemporary </w:t>
      </w:r>
      <w:r w:rsidRPr="005B78F6">
        <w:rPr>
          <w:rStyle w:val="Emphasis"/>
          <w:highlight w:val="green"/>
        </w:rPr>
        <w:t>state of IP law</w:t>
      </w:r>
      <w:r w:rsidRPr="00B02763">
        <w:t xml:space="preserve">.12 </w:t>
      </w:r>
      <w:r w:rsidRPr="00B02763">
        <w:rPr>
          <w:rStyle w:val="StyleUnderline"/>
        </w:rPr>
        <w:t>These arguments have come from many directions</w:t>
      </w:r>
      <w:r w:rsidRPr="00B02763">
        <w:t xml:space="preserve">, some even arising from scholars who previously were champions of the dominant account.13 </w:t>
      </w:r>
      <w:r w:rsidRPr="005B78F6">
        <w:rPr>
          <w:rStyle w:val="StyleUnderline"/>
          <w:highlight w:val="green"/>
        </w:rPr>
        <w:t>The most prominent</w:t>
      </w:r>
      <w:r w:rsidRPr="00B02763">
        <w:rPr>
          <w:rStyle w:val="StyleUnderline"/>
        </w:rPr>
        <w:t xml:space="preserve"> and potent line of theoretical critique in the legal literature </w:t>
      </w:r>
      <w:r w:rsidRPr="00316FE1">
        <w:rPr>
          <w:rStyle w:val="StyleUnderline"/>
        </w:rPr>
        <w:t>has come in the guise of</w:t>
      </w:r>
      <w:r w:rsidRPr="00B02763">
        <w:rPr>
          <w:rStyle w:val="StyleUnderline"/>
        </w:rPr>
        <w:t xml:space="preserve"> </w:t>
      </w:r>
      <w:r w:rsidRPr="007D6437">
        <w:rPr>
          <w:rStyle w:val="StyleUnderline"/>
          <w:highlight w:val="green"/>
        </w:rPr>
        <w:t>arguments for</w:t>
      </w:r>
      <w:r w:rsidRPr="00B02763">
        <w:rPr>
          <w:rStyle w:val="StyleUnderline"/>
        </w:rPr>
        <w:t xml:space="preserve"> free culture and </w:t>
      </w:r>
      <w:r w:rsidRPr="007D6437">
        <w:rPr>
          <w:rStyle w:val="StyleUnderline"/>
          <w:highlight w:val="green"/>
        </w:rPr>
        <w:t xml:space="preserve">the </w:t>
      </w:r>
      <w:r w:rsidRPr="007D6437">
        <w:rPr>
          <w:rStyle w:val="Emphasis"/>
          <w:highlight w:val="green"/>
        </w:rPr>
        <w:t>“information commons”</w:t>
      </w:r>
      <w:r w:rsidRPr="00B02763">
        <w:t xml:space="preserve"> and has been most influentially articulated by Lawrence </w:t>
      </w:r>
      <w:proofErr w:type="spellStart"/>
      <w:r w:rsidRPr="00B02763">
        <w:t>Lessig</w:t>
      </w:r>
      <w:proofErr w:type="spellEnd"/>
      <w:r w:rsidRPr="00B02763">
        <w:t xml:space="preserve"> and </w:t>
      </w:r>
      <w:proofErr w:type="spellStart"/>
      <w:r w:rsidRPr="00B02763">
        <w:t>Yochai</w:t>
      </w:r>
      <w:proofErr w:type="spellEnd"/>
      <w:r w:rsidRPr="00B02763">
        <w:t xml:space="preserve"> Benkler.14 </w:t>
      </w:r>
      <w:r w:rsidRPr="00B02763">
        <w:rPr>
          <w:rStyle w:val="StyleUnderline"/>
        </w:rPr>
        <w:t xml:space="preserve">Both </w:t>
      </w:r>
      <w:r w:rsidRPr="007D6437">
        <w:rPr>
          <w:rStyle w:val="StyleUnderline"/>
          <w:highlight w:val="green"/>
        </w:rPr>
        <w:t xml:space="preserve">have stressed </w:t>
      </w:r>
      <w:r w:rsidRPr="005B78F6">
        <w:rPr>
          <w:rStyle w:val="StyleUnderline"/>
          <w:highlight w:val="green"/>
        </w:rPr>
        <w:t>the problems with</w:t>
      </w:r>
      <w:r w:rsidRPr="00B02763">
        <w:rPr>
          <w:rStyle w:val="StyleUnderline"/>
        </w:rPr>
        <w:t xml:space="preserve"> expansive </w:t>
      </w:r>
      <w:r w:rsidRPr="005B78F6">
        <w:rPr>
          <w:rStyle w:val="StyleUnderline"/>
          <w:highlight w:val="green"/>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5B78F6">
        <w:rPr>
          <w:rStyle w:val="StyleUnderline"/>
          <w:highlight w:val="green"/>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5B78F6">
        <w:rPr>
          <w:rStyle w:val="StyleUnderline"/>
          <w:highlight w:val="green"/>
        </w:rPr>
        <w:t>production</w:t>
      </w:r>
      <w:r w:rsidRPr="00B02763">
        <w:rPr>
          <w:rStyle w:val="StyleUnderline"/>
        </w:rPr>
        <w:t>.</w:t>
      </w:r>
      <w:proofErr w:type="gramEnd"/>
      <w:r w:rsidRPr="00B02763">
        <w:rPr>
          <w:rStyle w:val="StyleUnderline"/>
        </w:rPr>
        <w:t xml:space="preserve"> </w:t>
      </w:r>
    </w:p>
    <w:p w:rsidR="002A1C5A" w:rsidRPr="00B02763" w:rsidRDefault="002A1C5A" w:rsidP="002A1C5A">
      <w:pPr>
        <w:rPr>
          <w:rStyle w:val="StyleUnderline"/>
        </w:rPr>
      </w:pPr>
      <w:proofErr w:type="spellStart"/>
      <w:r w:rsidRPr="00B02763">
        <w:t>Lessig</w:t>
      </w:r>
      <w:proofErr w:type="spellEnd"/>
      <w:r w:rsidRPr="00B02763">
        <w:t xml:space="preserve"> has written a series of influential books that have made him a “rock star of the information age,”15 particularly for young Internet and free-culture activists. </w:t>
      </w:r>
      <w:r w:rsidRPr="00B02763">
        <w:rPr>
          <w:rStyle w:val="StyleUnderline"/>
        </w:rPr>
        <w:t xml:space="preserve">He has argued powerfully, for example, that </w:t>
      </w:r>
      <w:r w:rsidRPr="007D6437">
        <w:rPr>
          <w:rStyle w:val="StyleUnderline"/>
        </w:rPr>
        <w:t xml:space="preserve">existing </w:t>
      </w:r>
      <w:r w:rsidRPr="005B78F6">
        <w:rPr>
          <w:rStyle w:val="StyleUnderline"/>
          <w:highlight w:val="green"/>
        </w:rPr>
        <w:t xml:space="preserve">copyright law </w:t>
      </w:r>
      <w:r w:rsidRPr="007D6437">
        <w:rPr>
          <w:rStyle w:val="StyleUnderline"/>
          <w:highlight w:val="green"/>
        </w:rPr>
        <w:t>is in</w:t>
      </w:r>
      <w:r w:rsidRPr="007D6437">
        <w:rPr>
          <w:rStyle w:val="StyleUnderline"/>
        </w:rPr>
        <w:t xml:space="preserve"> deep</w:t>
      </w:r>
      <w:r w:rsidRPr="00B02763">
        <w:rPr>
          <w:rStyle w:val="StyleUnderline"/>
        </w:rPr>
        <w:t xml:space="preserve"> </w:t>
      </w:r>
      <w:r w:rsidRPr="005B78F6">
        <w:rPr>
          <w:rStyle w:val="Emphasis"/>
          <w:highlight w:val="green"/>
        </w:rPr>
        <w:t>conflict with</w:t>
      </w:r>
      <w:r w:rsidRPr="00B02763">
        <w:rPr>
          <w:rStyle w:val="Emphasis"/>
        </w:rPr>
        <w:t xml:space="preserve"> the radical </w:t>
      </w:r>
      <w:r w:rsidRPr="007D6437">
        <w:rPr>
          <w:rStyle w:val="Emphasis"/>
        </w:rPr>
        <w:t>new possibilities for creativity</w:t>
      </w:r>
      <w:r w:rsidRPr="007D6437">
        <w:rPr>
          <w:rStyle w:val="StyleUnderline"/>
        </w:rPr>
        <w:t xml:space="preserve"> in the digital age.</w:t>
      </w:r>
      <w:r w:rsidRPr="007D6437">
        <w:t xml:space="preserve"> </w:t>
      </w:r>
      <w:proofErr w:type="gramStart"/>
      <w:r w:rsidRPr="007D6437">
        <w:t xml:space="preserve">As he points out, when a mother posting a video of her toddler dancing to a Prince song on YouTube is threatened with a $150,000 fine for copyright infringement, something has gone seriously awry.16 </w:t>
      </w:r>
      <w:proofErr w:type="spellStart"/>
      <w:r w:rsidRPr="007D6437">
        <w:t>Lessig</w:t>
      </w:r>
      <w:proofErr w:type="spellEnd"/>
      <w:r w:rsidRPr="007D6437">
        <w:t xml:space="preserve"> also contends that copyright law today is too long, too expansive, and instantiates a “permission culture” that is antithetical to free expression in the age of the remix.17 As he puts it, “</w:t>
      </w:r>
      <w:r w:rsidRPr="007D6437">
        <w:rPr>
          <w:rStyle w:val="StyleUnderline"/>
        </w:rPr>
        <w:t>the Internet has unleashed an extraordinary possibility for many to participate in the process of building and cultivating a culture that reaches far beyond local boundaries</w:t>
      </w:r>
      <w:r w:rsidRPr="00B02763">
        <w:rPr>
          <w:rStyle w:val="StyleUnderline"/>
        </w:rPr>
        <w:t xml:space="preserve">,” creating </w:t>
      </w:r>
      <w:r w:rsidRPr="007D6437">
        <w:rPr>
          <w:rStyle w:val="StyleUnderline"/>
          <w:highlight w:val="green"/>
        </w:rPr>
        <w:t>the possibility of markets</w:t>
      </w:r>
      <w:r w:rsidRPr="007D6437">
        <w:rPr>
          <w:rStyle w:val="StyleUnderline"/>
        </w:rPr>
        <w:t xml:space="preserve"> that “include a much</w:t>
      </w:r>
      <w:r w:rsidRPr="00B02763">
        <w:rPr>
          <w:rStyle w:val="StyleUnderline"/>
        </w:rPr>
        <w:t xml:space="preserve"> wider </w:t>
      </w:r>
      <w:r w:rsidRPr="007D6437">
        <w:rPr>
          <w:rStyle w:val="StyleUnderline"/>
        </w:rPr>
        <w:t xml:space="preserve">and more diverse range of creators,” if </w:t>
      </w:r>
      <w:r w:rsidRPr="005B78F6">
        <w:rPr>
          <w:rStyle w:val="StyleUnderline"/>
          <w:highlight w:val="green"/>
        </w:rPr>
        <w:t xml:space="preserve">not </w:t>
      </w:r>
      <w:r w:rsidRPr="005B78F6">
        <w:rPr>
          <w:rStyle w:val="Emphasis"/>
          <w:highlight w:val="green"/>
        </w:rPr>
        <w:t xml:space="preserve">stifled </w:t>
      </w:r>
      <w:r w:rsidRPr="007D6437">
        <w:rPr>
          <w:rStyle w:val="Emphasis"/>
          <w:highlight w:val="green"/>
        </w:rPr>
        <w:t>by incumbents who use IP law to “protect themselves against</w:t>
      </w:r>
      <w:r w:rsidRPr="007D6437">
        <w:rPr>
          <w:rStyle w:val="Emphasis"/>
        </w:rPr>
        <w:t xml:space="preserve"> t</w:t>
      </w:r>
      <w:r w:rsidRPr="00B02763">
        <w:rPr>
          <w:rStyle w:val="Emphasis"/>
        </w:rPr>
        <w:t xml:space="preserve">his </w:t>
      </w:r>
      <w:r w:rsidRPr="007D6437">
        <w:rPr>
          <w:rStyle w:val="Emphasis"/>
          <w:highlight w:val="green"/>
        </w:rPr>
        <w:t>competition</w:t>
      </w:r>
      <w:r w:rsidRPr="00B02763">
        <w:rPr>
          <w:rStyle w:val="StyleUnderline"/>
        </w:rPr>
        <w:t>.”</w:t>
      </w:r>
      <w:proofErr w:type="gramEnd"/>
      <w:r w:rsidRPr="00B02763">
        <w:rPr>
          <w:rStyle w:val="StyleUnderline"/>
        </w:rPr>
        <w:t>18</w:t>
      </w:r>
    </w:p>
    <w:p w:rsidR="002A1C5A" w:rsidRPr="00316FE1" w:rsidRDefault="002A1C5A" w:rsidP="002A1C5A">
      <w:pPr>
        <w:rPr>
          <w:sz w:val="12"/>
          <w:szCs w:val="12"/>
        </w:rPr>
      </w:pPr>
      <w:proofErr w:type="spellStart"/>
      <w:r w:rsidRPr="00316FE1">
        <w:rPr>
          <w:sz w:val="12"/>
          <w:szCs w:val="12"/>
        </w:rPr>
        <w:t>Benkler’s</w:t>
      </w:r>
      <w:proofErr w:type="spellEnd"/>
      <w:r w:rsidRPr="00316FE1">
        <w:rPr>
          <w:sz w:val="12"/>
          <w:szCs w:val="12"/>
        </w:rPr>
        <w:t xml:space="preserve"> work has also been extraordinarily formative in the field, particularly for his insights into the multiplicity of modes of information production. </w:t>
      </w:r>
      <w:proofErr w:type="gramStart"/>
      <w:r w:rsidRPr="00316FE1">
        <w:rPr>
          <w:sz w:val="12"/>
          <w:szCs w:val="12"/>
        </w:rPr>
        <w:t xml:space="preserve">As he has stressed, the conventional justification for IP does not account for the many successful and longstanding modes of market </w:t>
      </w:r>
      <w:proofErr w:type="spellStart"/>
      <w:r w:rsidRPr="00316FE1">
        <w:rPr>
          <w:sz w:val="12"/>
          <w:szCs w:val="12"/>
        </w:rPr>
        <w:t>nonexclusionary</w:t>
      </w:r>
      <w:proofErr w:type="spellEnd"/>
      <w:r w:rsidRPr="00316FE1">
        <w:rPr>
          <w:sz w:val="12"/>
          <w:szCs w:val="12"/>
        </w:rPr>
        <w:t xml:space="preserve"> information production.19 For example, attorneys write articles to attract clients, software developers sell services customizing free and </w:t>
      </w:r>
      <w:proofErr w:type="spellStart"/>
      <w:r w:rsidRPr="00316FE1">
        <w:rPr>
          <w:sz w:val="12"/>
          <w:szCs w:val="12"/>
        </w:rPr>
        <w:t>opensource</w:t>
      </w:r>
      <w:proofErr w:type="spellEnd"/>
      <w:r w:rsidRPr="00316FE1">
        <w:rPr>
          <w:sz w:val="12"/>
          <w:szCs w:val="12"/>
        </w:rPr>
        <w:t xml:space="preserve"> software for individual clients, and bands give music away for free to increase revenues from touring or merchandise.20 More </w:t>
      </w:r>
      <w:proofErr w:type="spellStart"/>
      <w:r w:rsidRPr="00316FE1">
        <w:rPr>
          <w:sz w:val="12"/>
          <w:szCs w:val="12"/>
        </w:rPr>
        <w:t>pathbreaking</w:t>
      </w:r>
      <w:proofErr w:type="spellEnd"/>
      <w:r w:rsidRPr="00316FE1">
        <w:rPr>
          <w:sz w:val="12"/>
          <w:szCs w:val="12"/>
        </w:rPr>
        <w:t xml:space="preserve"> still is </w:t>
      </w:r>
      <w:proofErr w:type="spellStart"/>
      <w:r w:rsidRPr="00316FE1">
        <w:rPr>
          <w:sz w:val="12"/>
          <w:szCs w:val="12"/>
        </w:rPr>
        <w:t>Benkler’s</w:t>
      </w:r>
      <w:proofErr w:type="spellEnd"/>
      <w:r w:rsidRPr="00316FE1">
        <w:rPr>
          <w:sz w:val="12"/>
          <w:szCs w:val="12"/>
        </w:rPr>
        <w:t xml:space="preserve">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w:t>
      </w:r>
      <w:proofErr w:type="spellStart"/>
      <w:r w:rsidRPr="00316FE1">
        <w:rPr>
          <w:sz w:val="12"/>
          <w:szCs w:val="12"/>
        </w:rPr>
        <w:t>Benkler</w:t>
      </w:r>
      <w:proofErr w:type="spellEnd"/>
      <w:r w:rsidRPr="00316FE1">
        <w:rPr>
          <w:sz w:val="12"/>
          <w:szCs w:val="12"/>
        </w:rPr>
        <w:t xml:space="preserve">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w:t>
      </w:r>
      <w:proofErr w:type="gramEnd"/>
      <w:r w:rsidRPr="00316FE1">
        <w:rPr>
          <w:sz w:val="12"/>
          <w:szCs w:val="12"/>
        </w:rPr>
        <w:t xml:space="preserve">23 Because commons-based peer production </w:t>
      </w:r>
      <w:proofErr w:type="gramStart"/>
      <w:r w:rsidRPr="00316FE1">
        <w:rPr>
          <w:sz w:val="12"/>
          <w:szCs w:val="12"/>
        </w:rPr>
        <w:t>is not hierarchically organized</w:t>
      </w:r>
      <w:proofErr w:type="gramEnd"/>
      <w:r w:rsidRPr="00316FE1">
        <w:rPr>
          <w:sz w:val="12"/>
          <w:szCs w:val="12"/>
        </w:rPr>
        <w:t xml:space="preserve"> and is motivated by social dynamics and concerns, it also offers new possibilities for human development, human freedom, a more critical approach to culture, and more democratic forms of political participation.24</w:t>
      </w:r>
    </w:p>
    <w:p w:rsidR="002A1C5A" w:rsidRPr="001E7B4B" w:rsidRDefault="002A1C5A" w:rsidP="002A1C5A">
      <w:r w:rsidRPr="001E7B4B">
        <w:t xml:space="preserve">This line of critique has been </w:t>
      </w:r>
      <w:proofErr w:type="gramStart"/>
      <w:r w:rsidRPr="001E7B4B">
        <w:t>profoundly generative</w:t>
      </w:r>
      <w:proofErr w:type="gramEnd"/>
      <w:r w:rsidRPr="001E7B4B">
        <w:t xml:space="preserve"> and has helped launch an important new conceptualization of the commons as a paradigm. That paradigm, as a recent book puts it, “helps us ‘get outside’ of the dominant discourse of the market economy and helps us represent different, more wholesome ways of being.”</w:t>
      </w:r>
      <w:proofErr w:type="gramStart"/>
      <w:r w:rsidRPr="001E7B4B">
        <w:t xml:space="preserve">25 Proponents of the commons concept draw upon contemporary articulations of successful commons-based resource management by </w:t>
      </w:r>
      <w:proofErr w:type="spellStart"/>
      <w:r w:rsidRPr="001E7B4B">
        <w:t>Elinor</w:t>
      </w:r>
      <w:proofErr w:type="spellEnd"/>
      <w:r w:rsidRPr="001E7B4B">
        <w:t xml:space="preserve"> </w:t>
      </w:r>
      <w:proofErr w:type="spellStart"/>
      <w:r w:rsidRPr="001E7B4B">
        <w:t>Ostrom</w:t>
      </w:r>
      <w:proofErr w:type="spellEnd"/>
      <w:r w:rsidRPr="001E7B4B">
        <w:t xml:space="preserve">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w:t>
      </w:r>
      <w:proofErr w:type="gramEnd"/>
      <w:r w:rsidRPr="001E7B4B">
        <w:t xml:space="preserve"> We are not amoebas with no human agency except hedonistic “utility preferences” expressed in the marketplace. </w:t>
      </w:r>
      <w:proofErr w:type="gramStart"/>
      <w:r w:rsidRPr="001E7B4B">
        <w:t>No:</w:t>
      </w:r>
      <w:proofErr w:type="gramEnd"/>
      <w:r w:rsidRPr="001E7B4B">
        <w:t xml:space="preserve">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w:t>
      </w:r>
    </w:p>
    <w:p w:rsidR="002A1C5A" w:rsidRPr="001E7B4B" w:rsidRDefault="002A1C5A" w:rsidP="002A1C5A">
      <w:r w:rsidRPr="001E7B4B">
        <w:t xml:space="preserve">This stands, of course, as a powerful rebuke to the neoliberal imaginary, which “constructs and </w:t>
      </w:r>
      <w:proofErr w:type="spellStart"/>
      <w:r w:rsidRPr="001E7B4B">
        <w:t>interpellates</w:t>
      </w:r>
      <w:proofErr w:type="spellEnd"/>
      <w:r w:rsidRPr="001E7B4B">
        <w:t xml:space="preserve"> individuals as . . . rational, calculating creatures whose moral autonomy is measured by their capacity for ‘self-care’— the ability to provide for their own needs and service their own ambitions.”30</w:t>
      </w:r>
    </w:p>
    <w:p w:rsidR="002A1C5A" w:rsidRPr="001E7B4B" w:rsidRDefault="002A1C5A" w:rsidP="002A1C5A">
      <w:r w:rsidRPr="001E7B4B">
        <w:t xml:space="preserve">III </w:t>
      </w:r>
    </w:p>
    <w:p w:rsidR="002A1C5A" w:rsidRPr="00B02763" w:rsidRDefault="002A1C5A" w:rsidP="002A1C5A">
      <w:r w:rsidRPr="001E7B4B">
        <w:t>Given this radical—and, in my view, critically important—attempt to rethink the subject at the core of neoliberal accounts, it is all the more striking</w:t>
      </w:r>
      <w:r w:rsidRPr="00B02763">
        <w:t xml:space="preserve"> that </w:t>
      </w:r>
      <w:r w:rsidRPr="007D6437">
        <w:rPr>
          <w:rStyle w:val="Emphasis"/>
          <w:highlight w:val="green"/>
        </w:rPr>
        <w:t>proponents of the commons</w:t>
      </w:r>
      <w:r w:rsidRPr="00B02763">
        <w:rPr>
          <w:rStyle w:val="Emphasis"/>
        </w:rPr>
        <w:t xml:space="preserve"> often appear to </w:t>
      </w:r>
      <w:r w:rsidRPr="005B78F6">
        <w:rPr>
          <w:rStyle w:val="Emphasis"/>
          <w:highlight w:val="green"/>
        </w:rPr>
        <w:t xml:space="preserve">adopt a neoliberal image </w:t>
      </w:r>
      <w:r w:rsidRPr="007D6437">
        <w:rPr>
          <w:rStyle w:val="Emphasis"/>
          <w:highlight w:val="green"/>
        </w:rPr>
        <w:t>of the state.</w:t>
      </w:r>
      <w:r w:rsidRPr="00B02763">
        <w:t xml:space="preserve"> For example, the introduction to a recently edited volume that gathers writings on the commons from seventy-three authors in thirty countries (entitled, tellingly, The Wealth of the Commons: A World </w:t>
      </w:r>
      <w:proofErr w:type="gramStart"/>
      <w:r w:rsidRPr="00B02763">
        <w:t>Beyond</w:t>
      </w:r>
      <w:proofErr w:type="gramEnd"/>
      <w:r w:rsidRPr="00B02763">
        <w:t xml:space="preserve"> Market and State) has this to say: </w:t>
      </w:r>
    </w:p>
    <w:p w:rsidR="002A1C5A" w:rsidRPr="00B02763" w:rsidRDefault="002A1C5A" w:rsidP="002A1C5A">
      <w:r w:rsidRPr="005B78F6">
        <w:rPr>
          <w:rStyle w:val="StyleUnderline"/>
          <w:highlight w:val="green"/>
        </w:rPr>
        <w:t>The presumption that the state</w:t>
      </w:r>
      <w:r w:rsidRPr="00B02763">
        <w:rPr>
          <w:rStyle w:val="StyleUnderline"/>
        </w:rPr>
        <w:t xml:space="preserve"> can and </w:t>
      </w:r>
      <w:r w:rsidRPr="005B78F6">
        <w:rPr>
          <w:rStyle w:val="StyleUnderline"/>
          <w:highlight w:val="green"/>
        </w:rPr>
        <w:t>will intervene</w:t>
      </w:r>
      <w:r w:rsidRPr="00B02763">
        <w:rPr>
          <w:rStyle w:val="StyleUnderline"/>
        </w:rPr>
        <w:t xml:space="preserve"> to represent the interests of citizens </w:t>
      </w:r>
      <w:r w:rsidRPr="005B78F6">
        <w:rPr>
          <w:rStyle w:val="StyleUnderline"/>
          <w:highlight w:val="green"/>
        </w:rPr>
        <w:t xml:space="preserve">is no </w:t>
      </w:r>
      <w:r w:rsidRPr="001E7B4B">
        <w:rPr>
          <w:rStyle w:val="StyleUnderline"/>
          <w:highlight w:val="green"/>
        </w:rPr>
        <w:t>longer credible</w:t>
      </w:r>
      <w:r w:rsidRPr="00B02763">
        <w:t>. Unable to govern for the long term, captured by commercial interests and hobbled by stodgy bureaucratic structures in an age of nimble electronic networks, the state is arguably incapable of meeting the needs of citizens as a whole.31</w:t>
      </w:r>
    </w:p>
    <w:p w:rsidR="002A1C5A" w:rsidRPr="00B02763" w:rsidRDefault="002A1C5A" w:rsidP="002A1C5A">
      <w:r w:rsidRPr="001E7B4B">
        <w:rPr>
          <w:rStyle w:val="StyleUnderline"/>
          <w:highlight w:val="green"/>
        </w:rPr>
        <w:t>The commons</w:t>
      </w:r>
      <w:r w:rsidRPr="00B02763">
        <w:rPr>
          <w:rStyle w:val="StyleUnderline"/>
        </w:rPr>
        <w:t xml:space="preserve">, they suggest, </w:t>
      </w:r>
      <w:r w:rsidRPr="001E7B4B">
        <w:rPr>
          <w:rStyle w:val="StyleUnderline"/>
          <w:highlight w:val="green"/>
        </w:rPr>
        <w:t>is a concept that seeks</w:t>
      </w:r>
      <w:r w:rsidRPr="00B02763">
        <w:rPr>
          <w:rStyle w:val="StyleUnderline"/>
        </w:rPr>
        <w:t xml:space="preserve"> not only </w:t>
      </w:r>
      <w:r w:rsidRPr="001E7B4B">
        <w:rPr>
          <w:rStyle w:val="StyleUnderline"/>
          <w:highlight w:val="green"/>
        </w:rPr>
        <w:t>to liberate us from</w:t>
      </w:r>
      <w:r w:rsidRPr="00B02763">
        <w:rPr>
          <w:rStyle w:val="StyleUnderline"/>
        </w:rPr>
        <w:t xml:space="preserve"> predatory and </w:t>
      </w:r>
      <w:r w:rsidRPr="001E7B4B">
        <w:rPr>
          <w:rStyle w:val="StyleUnderline"/>
          <w:highlight w:val="green"/>
        </w:rPr>
        <w:t>dysfunctional markets</w:t>
      </w:r>
      <w:r w:rsidRPr="00B02763">
        <w:rPr>
          <w:rStyle w:val="StyleUnderline"/>
        </w:rPr>
        <w:t>, but also from predatory and dysfunctional states</w:t>
      </w:r>
      <w:r w:rsidRPr="00B02763">
        <w:t xml:space="preserve">. Something immediately seems incongruous here. </w:t>
      </w:r>
      <w:r w:rsidRPr="00B02763">
        <w:rPr>
          <w:rStyle w:val="Emphasis"/>
        </w:rPr>
        <w:t>If people are inherently cooperative reciprocators, why are states irredeemably corrupt?</w:t>
      </w:r>
      <w:r w:rsidRPr="00B02763">
        <w:t xml:space="preserve"> After all, as Harold </w:t>
      </w:r>
      <w:proofErr w:type="spellStart"/>
      <w:r w:rsidRPr="00B02763">
        <w:t>Demsetz</w:t>
      </w:r>
      <w:proofErr w:type="spellEnd"/>
      <w:r w:rsidRPr="00B02763">
        <w:t xml:space="preserve"> famously wrote in his 1967 attack on Arrow’s optimism about state production of information, “[g]</w:t>
      </w:r>
      <w:proofErr w:type="spellStart"/>
      <w:r w:rsidRPr="00B02763">
        <w:t>overnment</w:t>
      </w:r>
      <w:proofErr w:type="spellEnd"/>
      <w:r w:rsidRPr="00B02763">
        <w:t xml:space="preserve"> is a group of people.”32</w:t>
      </w:r>
    </w:p>
    <w:p w:rsidR="002A1C5A" w:rsidRPr="00B02763" w:rsidRDefault="002A1C5A" w:rsidP="002A1C5A">
      <w:proofErr w:type="spellStart"/>
      <w:r w:rsidRPr="00B02763">
        <w:t>Lessig</w:t>
      </w:r>
      <w:proofErr w:type="spellEnd"/>
      <w:r w:rsidRPr="00B02763">
        <w:t>, one of the progenitors of the language of the commons in the informational domain, often leads with a similar view of the state:</w:t>
      </w:r>
    </w:p>
    <w:p w:rsidR="002A1C5A" w:rsidRPr="00B02763" w:rsidRDefault="002A1C5A" w:rsidP="002A1C5A">
      <w:r w:rsidRPr="00B02763">
        <w:t xml:space="preserve">[I]f the twentieth century taught us one lesson, it is the dominance of private over state ordering. Markets work </w:t>
      </w:r>
      <w:proofErr w:type="gramStart"/>
      <w:r w:rsidRPr="00B02763">
        <w:t>better</w:t>
      </w:r>
      <w:proofErr w:type="gramEnd"/>
      <w:r w:rsidRPr="00B02763">
        <w:t xml:space="preserve"> than Tammany Hall in deciding who should get what, when. </w:t>
      </w:r>
      <w:proofErr w:type="gramStart"/>
      <w:r w:rsidRPr="00B02763">
        <w:t>Or</w:t>
      </w:r>
      <w:proofErr w:type="gramEnd"/>
      <w:r w:rsidRPr="00B02763">
        <w:t xml:space="preserve"> as Nobel Prize-winning economist Ronald </w:t>
      </w:r>
      <w:proofErr w:type="spellStart"/>
      <w:r w:rsidRPr="00B02763">
        <w:t>Coase</w:t>
      </w:r>
      <w:proofErr w:type="spellEnd"/>
      <w:r w:rsidRPr="00B02763">
        <w:t xml:space="preserve"> put it, whatever problems there are with the market, the problems with government are more profound.33</w:t>
      </w:r>
    </w:p>
    <w:p w:rsidR="002A1C5A" w:rsidRPr="00B02763" w:rsidRDefault="002A1C5A" w:rsidP="002A1C5A">
      <w:proofErr w:type="spellStart"/>
      <w:r w:rsidRPr="00B02763">
        <w:rPr>
          <w:rStyle w:val="StyleUnderline"/>
        </w:rPr>
        <w:t>Lessig</w:t>
      </w:r>
      <w:proofErr w:type="spellEnd"/>
      <w:r w:rsidRPr="00B02763">
        <w:rPr>
          <w:rStyle w:val="StyleUnderline"/>
        </w:rPr>
        <w:t xml:space="preserve"> reveals his own sense of the power of </w:t>
      </w:r>
      <w:r w:rsidRPr="001E7B4B">
        <w:rPr>
          <w:rStyle w:val="StyleUnderline"/>
          <w:highlight w:val="green"/>
        </w:rPr>
        <w:t>this conception of the state</w:t>
      </w:r>
      <w:r w:rsidRPr="00B02763">
        <w:rPr>
          <w:rStyle w:val="StyleUnderline"/>
        </w:rPr>
        <w:t xml:space="preserve"> when he </w:t>
      </w:r>
      <w:r w:rsidRPr="001E7B4B">
        <w:rPr>
          <w:rStyle w:val="StyleUnderline"/>
          <w:highlight w:val="green"/>
        </w:rPr>
        <w:t xml:space="preserve">seeks to tar IP law with the same brush; we should </w:t>
      </w:r>
      <w:r w:rsidRPr="005B78F6">
        <w:rPr>
          <w:rStyle w:val="StyleUnderline"/>
          <w:highlight w:val="green"/>
        </w:rPr>
        <w:t>rebel against</w:t>
      </w:r>
      <w:r w:rsidRPr="00B02763">
        <w:rPr>
          <w:rStyle w:val="StyleUnderline"/>
        </w:rPr>
        <w:t xml:space="preserve"> current </w:t>
      </w:r>
      <w:r w:rsidRPr="005B78F6">
        <w:rPr>
          <w:rStyle w:val="StyleUnderline"/>
          <w:highlight w:val="green"/>
        </w:rPr>
        <w:t>IP</w:t>
      </w:r>
      <w:r w:rsidRPr="00B02763">
        <w:rPr>
          <w:rStyle w:val="StyleUnderline"/>
        </w:rPr>
        <w:t xml:space="preserve"> law, he suggests, </w:t>
      </w:r>
      <w:r w:rsidRPr="001E7B4B">
        <w:rPr>
          <w:rStyle w:val="StyleUnderline"/>
          <w:highlight w:val="green"/>
        </w:rPr>
        <w:t xml:space="preserve">because we should </w:t>
      </w:r>
      <w:r w:rsidRPr="005B78F6">
        <w:rPr>
          <w:rStyle w:val="StyleUnderline"/>
          <w:highlight w:val="green"/>
        </w:rPr>
        <w:t xml:space="preserve">“limit the </w:t>
      </w:r>
      <w:r w:rsidRPr="001E7B4B">
        <w:rPr>
          <w:rStyle w:val="StyleUnderline"/>
          <w:highlight w:val="green"/>
        </w:rPr>
        <w:t>government’s role in choosing the future of creativity</w:t>
      </w:r>
      <w:r w:rsidRPr="001E7B4B">
        <w:rPr>
          <w:highlight w:val="green"/>
        </w:rPr>
        <w:t>.”</w:t>
      </w:r>
      <w:r w:rsidRPr="00B02763">
        <w:t>34</w:t>
      </w:r>
    </w:p>
    <w:p w:rsidR="002A1C5A" w:rsidRPr="00B02763" w:rsidRDefault="002A1C5A" w:rsidP="002A1C5A">
      <w:proofErr w:type="spellStart"/>
      <w:proofErr w:type="gramStart"/>
      <w:r w:rsidRPr="00B02763">
        <w:t>Benkler</w:t>
      </w:r>
      <w:proofErr w:type="spellEnd"/>
      <w:r w:rsidRPr="00B02763">
        <w:t xml:space="preserve"> is more measured but admits as well to viewing the state as “a relatively suspect actor.”</w:t>
      </w:r>
      <w:proofErr w:type="gramEnd"/>
      <w:r w:rsidRPr="00B02763">
        <w:t xml:space="preserve">35 We should worry, he suggests, that direct governmental intervention “leads to centralization in the hands of government agencies and powerful political lobbies,”36 a view that echoes the neoliberal account described </w:t>
      </w:r>
      <w:proofErr w:type="gramStart"/>
      <w:r w:rsidRPr="00B02763">
        <w:t>above</w:t>
      </w:r>
      <w:proofErr w:type="gramEnd"/>
      <w:r w:rsidRPr="00B02763">
        <w:t xml:space="preserve">. </w:t>
      </w:r>
    </w:p>
    <w:p w:rsidR="002A1C5A" w:rsidRPr="00B02763" w:rsidRDefault="002A1C5A" w:rsidP="002A1C5A">
      <w:r w:rsidRPr="00B02763">
        <w:t xml:space="preserve">It should perhaps not surprise us that leading </w:t>
      </w:r>
      <w:r w:rsidRPr="001E7B4B">
        <w:rPr>
          <w:rStyle w:val="Emphasis"/>
          <w:highlight w:val="green"/>
        </w:rPr>
        <w:t>critics of neoliberal information policy embrace a neoliberal conception of the state</w:t>
      </w:r>
      <w:r w:rsidRPr="00B02763">
        <w:t xml:space="preserve">. After all, </w:t>
      </w:r>
      <w:r w:rsidRPr="005B78F6">
        <w:rPr>
          <w:rStyle w:val="StyleUnderline"/>
          <w:highlight w:val="green"/>
        </w:rPr>
        <w:t>neoliberalism is</w:t>
      </w:r>
      <w:r w:rsidRPr="00B02763">
        <w:rPr>
          <w:rStyle w:val="StyleUnderline"/>
        </w:rPr>
        <w:t xml:space="preserve"> not merely an ideology, but also </w:t>
      </w:r>
      <w:r w:rsidRPr="005B78F6">
        <w:rPr>
          <w:rStyle w:val="StyleUnderline"/>
          <w:highlight w:val="green"/>
        </w:rPr>
        <w:t>a set of policy prescriptions that</w:t>
      </w:r>
      <w:r w:rsidRPr="00B02763">
        <w:rPr>
          <w:rStyle w:val="StyleUnderline"/>
        </w:rPr>
        <w:t xml:space="preserve"> may have helped to </w:t>
      </w:r>
      <w:r w:rsidRPr="005B78F6">
        <w:rPr>
          <w:rStyle w:val="StyleUnderline"/>
          <w:highlight w:val="green"/>
        </w:rPr>
        <w:t xml:space="preserve">call forth the state that it has </w:t>
      </w:r>
      <w:r w:rsidRPr="001E7B4B">
        <w:rPr>
          <w:rStyle w:val="StyleUnderline"/>
          <w:highlight w:val="green"/>
        </w:rPr>
        <w:t>described.</w:t>
      </w:r>
      <w:r w:rsidRPr="00B02763">
        <w:t xml:space="preserve"> As David </w:t>
      </w:r>
      <w:r w:rsidRPr="001E7B4B">
        <w:t xml:space="preserve">Harvey puts it, </w:t>
      </w:r>
      <w:r w:rsidRPr="001E7B4B">
        <w:rPr>
          <w:rStyle w:val="Emphasis"/>
        </w:rPr>
        <w:t>“[t]he neoliberal fear that special-interest groups would pervert and subvert the state is nowhere better realized than in Washington, where armies of corporate lobbyists . . . effectively dictate legislation to match their special interests</w:t>
      </w:r>
      <w:r w:rsidRPr="001E7B4B">
        <w:t>.”37</w:t>
      </w:r>
    </w:p>
    <w:p w:rsidR="002A1C5A" w:rsidRPr="003C2743" w:rsidRDefault="002A1C5A" w:rsidP="002A1C5A">
      <w:r w:rsidRPr="001E7B4B">
        <w:rPr>
          <w:rStyle w:val="StyleUnderline"/>
        </w:rPr>
        <w:t xml:space="preserve">There are, it must be said, few areas of law </w:t>
      </w:r>
      <w:proofErr w:type="gramStart"/>
      <w:r w:rsidRPr="001E7B4B">
        <w:rPr>
          <w:rStyle w:val="StyleUnderline"/>
        </w:rPr>
        <w:t>that better</w:t>
      </w:r>
      <w:proofErr w:type="gramEnd"/>
      <w:r w:rsidRPr="001E7B4B">
        <w:rPr>
          <w:rStyle w:val="StyleUnderline"/>
        </w:rPr>
        <w:t xml:space="preserve"> exemplify this problem than IP law</w:t>
      </w:r>
      <w:r w:rsidRPr="001E7B4B">
        <w:t xml:space="preserve">. </w:t>
      </w:r>
      <w:proofErr w:type="gramStart"/>
      <w:r w:rsidRPr="001E7B4B">
        <w:t xml:space="preserve">For example, Jessica </w:t>
      </w:r>
      <w:proofErr w:type="spellStart"/>
      <w:r w:rsidRPr="001E7B4B">
        <w:t>Litman</w:t>
      </w:r>
      <w:proofErr w:type="spellEnd"/>
      <w:r w:rsidRPr="001E7B4B">
        <w:t xml:space="preserve">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w:t>
      </w:r>
      <w:proofErr w:type="spellStart"/>
      <w:r w:rsidRPr="001E7B4B">
        <w:t>TradeRelated</w:t>
      </w:r>
      <w:proofErr w:type="spellEnd"/>
      <w:r w:rsidRPr="001E7B4B">
        <w:t xml:space="preserve"> Aspects of Intellectual Property Rights (</w:t>
      </w:r>
      <w:r w:rsidRPr="001E7B4B">
        <w:rPr>
          <w:rStyle w:val="StyleUnderline"/>
        </w:rPr>
        <w:t>TRIPS</w:t>
      </w:r>
      <w:r w:rsidRPr="001E7B4B">
        <w:t>) Agreement.</w:t>
      </w:r>
      <w:proofErr w:type="gramEnd"/>
      <w:r w:rsidRPr="001E7B4B">
        <w:t xml:space="preserve"> </w:t>
      </w:r>
      <w:r w:rsidRPr="001E7B4B">
        <w:rPr>
          <w:rStyle w:val="StyleUnderline"/>
        </w:rPr>
        <w:t xml:space="preserve">TRIPS came into force in 1996, revolutionizing international IP law by both imposing new standards and by rendering them enforceable through the WTO’s </w:t>
      </w:r>
      <w:proofErr w:type="spellStart"/>
      <w:r w:rsidRPr="001E7B4B">
        <w:rPr>
          <w:rStyle w:val="StyleUnderline"/>
        </w:rPr>
        <w:t>disputeresolution</w:t>
      </w:r>
      <w:proofErr w:type="spellEnd"/>
      <w:r w:rsidRPr="001E7B4B">
        <w:rPr>
          <w:rStyle w:val="StyleUnderline"/>
        </w:rPr>
        <w:t xml:space="preserve"> system,</w:t>
      </w:r>
      <w:r w:rsidRPr="001E7B4B">
        <w:t xml:space="preserve"> which authorizes trade retaliation to enforce its judgments. Most countries in the world are members of TRIPS, and the Agreement introduced, for developing countries in particular, substantial new obligations, such as the obligation to grant patents on medicines and food-related inventions. Several excellent histories of the treaty </w:t>
      </w:r>
      <w:proofErr w:type="gramStart"/>
      <w:r w:rsidRPr="001E7B4B">
        <w:t>have been written</w:t>
      </w:r>
      <w:proofErr w:type="gramEnd"/>
      <w:r w:rsidRPr="001E7B4B">
        <w:t xml:space="preserve">, documenting its beginnings as a brash idea proposed by “twelve chief executive officers (representing pharmaceutical, entertainment, and software industries).”39 As Susan Sell has described, the </w:t>
      </w:r>
      <w:r w:rsidRPr="001E7B4B">
        <w:rPr>
          <w:rStyle w:val="Emphasis"/>
        </w:rPr>
        <w:t xml:space="preserve">TRIPS Agreement was a triumph of industry organizing. </w:t>
      </w:r>
      <w:r w:rsidRPr="001E7B4B">
        <w:t xml:space="preserve">Through </w:t>
      </w:r>
      <w:r w:rsidRPr="001E7B4B">
        <w:rPr>
          <w:rStyle w:val="StyleUnderline"/>
        </w:rPr>
        <w:t>TRIPS</w:t>
      </w:r>
      <w:r w:rsidRPr="001E7B4B">
        <w:t xml:space="preserve">, Industry </w:t>
      </w:r>
      <w:r w:rsidRPr="001E7B4B">
        <w:rPr>
          <w:rStyle w:val="Emphasis"/>
        </w:rPr>
        <w:t xml:space="preserve">revealed its power to identify and define a trade problem, devise a solution, and reduce it to a concrete proposal that </w:t>
      </w:r>
      <w:proofErr w:type="gramStart"/>
      <w:r w:rsidRPr="001E7B4B">
        <w:rPr>
          <w:rStyle w:val="Emphasis"/>
        </w:rPr>
        <w:t>could be sold</w:t>
      </w:r>
      <w:proofErr w:type="gramEnd"/>
      <w:r w:rsidRPr="001E7B4B">
        <w:rPr>
          <w:rStyle w:val="Emphasis"/>
        </w:rPr>
        <w:t xml:space="preserve"> to governments.</w:t>
      </w:r>
      <w:r w:rsidRPr="00883E30">
        <w:rPr>
          <w:rStyle w:val="Emphasis"/>
        </w:rPr>
        <w:t xml:space="preserve"> </w:t>
      </w:r>
    </w:p>
    <w:p w:rsidR="002309CA" w:rsidRDefault="002309CA" w:rsidP="002309CA">
      <w:pPr>
        <w:pStyle w:val="Heading4"/>
      </w:pPr>
      <w:r>
        <w:t xml:space="preserve">Their positioning of capitalist competition as intrinsic good driven by </w:t>
      </w:r>
      <w:r>
        <w:rPr>
          <w:u w:val="single"/>
        </w:rPr>
        <w:t>IP reform</w:t>
      </w:r>
      <w:r>
        <w:t xml:space="preserve"> acts to </w:t>
      </w:r>
      <w:r w:rsidRPr="004E78CA">
        <w:rPr>
          <w:u w:val="single"/>
        </w:rPr>
        <w:t>maintain the stability of capital accumulation</w:t>
      </w:r>
      <w:r>
        <w:t>.</w:t>
      </w:r>
    </w:p>
    <w:p w:rsidR="002309CA" w:rsidRPr="0096655D" w:rsidRDefault="002309CA" w:rsidP="002309CA">
      <w:pPr>
        <w:pStyle w:val="ListParagraph"/>
        <w:numPr>
          <w:ilvl w:val="0"/>
          <w:numId w:val="11"/>
        </w:numPr>
      </w:pPr>
      <w:r>
        <w:t>AT: Capitalism is when monopoly</w:t>
      </w:r>
    </w:p>
    <w:p w:rsidR="002309CA" w:rsidRDefault="002309CA" w:rsidP="002309CA">
      <w:proofErr w:type="spellStart"/>
      <w:r w:rsidRPr="0096655D">
        <w:rPr>
          <w:rStyle w:val="Style13ptBold"/>
        </w:rPr>
        <w:t>Christophers</w:t>
      </w:r>
      <w:proofErr w:type="spellEnd"/>
      <w:r w:rsidRPr="0096655D">
        <w:rPr>
          <w:rStyle w:val="Style13ptBold"/>
        </w:rPr>
        <w:t xml:space="preserve"> 16</w:t>
      </w:r>
      <w:r>
        <w:t xml:space="preserve"> [</w:t>
      </w:r>
      <w:r w:rsidRPr="0096655D">
        <w:t xml:space="preserve">Brett </w:t>
      </w:r>
      <w:proofErr w:type="spellStart"/>
      <w:r w:rsidRPr="0096655D">
        <w:t>Christophers</w:t>
      </w:r>
      <w:proofErr w:type="spellEnd"/>
      <w:r>
        <w:t>,</w:t>
      </w:r>
      <w:r w:rsidRPr="0096655D">
        <w:t xml:space="preserve"> Professor in the Department of Social and Economic Geography at Uppsala University</w:t>
      </w:r>
      <w:r>
        <w:t>,</w:t>
      </w:r>
      <w:r w:rsidRPr="0096655D">
        <w:t xml:space="preserve"> </w:t>
      </w:r>
      <w:r>
        <w:t xml:space="preserve">“The Great Leveler: Capitalism and Competition in the Court of Law,” 2016, Harvard University Press, pp. </w:t>
      </w:r>
      <w:r w:rsidRPr="001F2967">
        <w:t>8-15</w:t>
      </w:r>
      <w:r>
        <w:t>, EA]</w:t>
      </w:r>
    </w:p>
    <w:p w:rsidR="002309CA" w:rsidRPr="009F6522" w:rsidRDefault="002309CA" w:rsidP="002309CA">
      <w:pPr>
        <w:rPr>
          <w:sz w:val="16"/>
        </w:rPr>
      </w:pPr>
      <w:r w:rsidRPr="009F6522">
        <w:rPr>
          <w:rStyle w:val="StyleUnderline"/>
        </w:rPr>
        <w:t>The</w:t>
      </w:r>
      <w:r w:rsidRPr="009F6522">
        <w:rPr>
          <w:sz w:val="16"/>
        </w:rPr>
        <w:t xml:space="preserve"> aforementioned </w:t>
      </w:r>
      <w:r w:rsidRPr="009F6522">
        <w:rPr>
          <w:rStyle w:val="StyleUnderline"/>
        </w:rPr>
        <w:t>argument that capitalism</w:t>
      </w:r>
      <w:r w:rsidRPr="009F6522">
        <w:rPr>
          <w:sz w:val="16"/>
        </w:rPr>
        <w:t xml:space="preserve"> has </w:t>
      </w:r>
      <w:r w:rsidRPr="009F6522">
        <w:rPr>
          <w:rStyle w:val="StyleUnderline"/>
        </w:rPr>
        <w:t>historically migrated from</w:t>
      </w:r>
      <w:r w:rsidRPr="009F6522">
        <w:rPr>
          <w:sz w:val="16"/>
        </w:rPr>
        <w:t xml:space="preserve"> a state of </w:t>
      </w:r>
      <w:r w:rsidRPr="009F6522">
        <w:rPr>
          <w:rStyle w:val="StyleUnderline"/>
        </w:rPr>
        <w:t>competitiveness to</w:t>
      </w:r>
      <w:r w:rsidRPr="009F6522">
        <w:rPr>
          <w:sz w:val="16"/>
        </w:rPr>
        <w:t xml:space="preserve"> a state of </w:t>
      </w:r>
      <w:r w:rsidRPr="009F6522">
        <w:rPr>
          <w:rStyle w:val="StyleUnderline"/>
        </w:rPr>
        <w:t>monopoly</w:t>
      </w:r>
      <w:r w:rsidRPr="009F6522">
        <w:rPr>
          <w:sz w:val="16"/>
        </w:rPr>
        <w:t xml:space="preserve"> or oligopoly </w:t>
      </w:r>
      <w:r w:rsidRPr="009F6522">
        <w:rPr>
          <w:rStyle w:val="StyleUnderline"/>
        </w:rPr>
        <w:t>is</w:t>
      </w:r>
      <w:r w:rsidRPr="009F6522">
        <w:rPr>
          <w:rStyle w:val="Emphasis"/>
        </w:rPr>
        <w:t xml:space="preserve"> deficient</w:t>
      </w:r>
      <w:r w:rsidRPr="009F6522">
        <w:rPr>
          <w:sz w:val="16"/>
        </w:rPr>
        <w:t xml:space="preserve"> in four primary respects, both empirical and conceptual in nature.</w:t>
      </w:r>
    </w:p>
    <w:p w:rsidR="002309CA" w:rsidRPr="009F6522" w:rsidRDefault="002309CA" w:rsidP="002309CA">
      <w:pPr>
        <w:rPr>
          <w:rStyle w:val="StyleUnderline"/>
        </w:rPr>
      </w:pPr>
      <w:r w:rsidRPr="009F6522">
        <w:rPr>
          <w:sz w:val="16"/>
        </w:rPr>
        <w:t xml:space="preserve">First, </w:t>
      </w:r>
      <w:r w:rsidRPr="009F6522">
        <w:rPr>
          <w:rStyle w:val="StyleUnderline"/>
        </w:rPr>
        <w:t xml:space="preserve">there </w:t>
      </w:r>
      <w:r w:rsidRPr="00144B58">
        <w:rPr>
          <w:rStyle w:val="StyleUnderline"/>
        </w:rPr>
        <w:t>is</w:t>
      </w:r>
      <w:r w:rsidRPr="009F6522">
        <w:rPr>
          <w:rStyle w:val="StyleUnderline"/>
        </w:rPr>
        <w:t xml:space="preserve"> something </w:t>
      </w:r>
      <w:r w:rsidRPr="009F6522">
        <w:rPr>
          <w:rStyle w:val="Emphasis"/>
        </w:rPr>
        <w:t>deeply</w:t>
      </w:r>
      <w:r w:rsidRPr="009F6522">
        <w:rPr>
          <w:rStyle w:val="StyleUnderline"/>
        </w:rPr>
        <w:t xml:space="preserve"> </w:t>
      </w:r>
      <w:r w:rsidRPr="009F6522">
        <w:rPr>
          <w:rStyle w:val="Emphasis"/>
        </w:rPr>
        <w:t>misleading</w:t>
      </w:r>
      <w:r w:rsidRPr="009F6522">
        <w:rPr>
          <w:rStyle w:val="StyleUnderline"/>
        </w:rPr>
        <w:t xml:space="preserve"> about the </w:t>
      </w:r>
      <w:r w:rsidRPr="009F6522">
        <w:rPr>
          <w:rStyle w:val="Emphasis"/>
        </w:rPr>
        <w:t>either/or nature</w:t>
      </w:r>
      <w:r w:rsidRPr="009F6522">
        <w:rPr>
          <w:rStyle w:val="StyleUnderline"/>
        </w:rPr>
        <w:t xml:space="preserve"> of this historical narrative.</w:t>
      </w:r>
      <w:r w:rsidRPr="009F6522">
        <w:rPr>
          <w:sz w:val="16"/>
        </w:rPr>
        <w:t xml:space="preserve"> One of the most important—although rarely acknowledged—of Marx’s insights was that </w:t>
      </w:r>
      <w:r w:rsidRPr="002141D5">
        <w:rPr>
          <w:rStyle w:val="StyleUnderline"/>
          <w:highlight w:val="green"/>
        </w:rPr>
        <w:t>capitalism</w:t>
      </w:r>
      <w:r w:rsidRPr="009F6522">
        <w:rPr>
          <w:rStyle w:val="Emphasis"/>
        </w:rPr>
        <w:t xml:space="preserve"> always</w:t>
      </w:r>
      <w:r w:rsidRPr="009F6522">
        <w:rPr>
          <w:sz w:val="16"/>
        </w:rPr>
        <w:t xml:space="preserve">, everywhere, </w:t>
      </w:r>
      <w:r w:rsidRPr="002141D5">
        <w:rPr>
          <w:rStyle w:val="Emphasis"/>
          <w:highlight w:val="green"/>
        </w:rPr>
        <w:t>requires</w:t>
      </w:r>
      <w:r w:rsidRPr="009F6522">
        <w:rPr>
          <w:rStyle w:val="Emphasis"/>
        </w:rPr>
        <w:t xml:space="preserve"> both</w:t>
      </w:r>
      <w:r w:rsidRPr="009F6522">
        <w:rPr>
          <w:sz w:val="16"/>
        </w:rPr>
        <w:t xml:space="preserve">. It needs </w:t>
      </w:r>
      <w:r w:rsidRPr="002141D5">
        <w:rPr>
          <w:rStyle w:val="Emphasis"/>
          <w:highlight w:val="green"/>
        </w:rPr>
        <w:t>competition</w:t>
      </w:r>
      <w:r w:rsidRPr="009F6522">
        <w:rPr>
          <w:sz w:val="16"/>
        </w:rPr>
        <w:t xml:space="preserve">, assuredly, not least </w:t>
      </w:r>
      <w:r w:rsidRPr="002141D5">
        <w:rPr>
          <w:rStyle w:val="StyleUnderline"/>
          <w:highlight w:val="green"/>
        </w:rPr>
        <w:t>to drive</w:t>
      </w:r>
      <w:r w:rsidRPr="009F6522">
        <w:rPr>
          <w:sz w:val="16"/>
        </w:rPr>
        <w:t xml:space="preserve"> technological innovation and the </w:t>
      </w:r>
      <w:r w:rsidRPr="009F6522">
        <w:rPr>
          <w:rStyle w:val="StyleUnderline"/>
        </w:rPr>
        <w:t>reinvestment of profits, and</w:t>
      </w:r>
      <w:r w:rsidRPr="009F6522">
        <w:rPr>
          <w:sz w:val="16"/>
        </w:rPr>
        <w:t xml:space="preserve"> thus </w:t>
      </w:r>
      <w:r w:rsidRPr="002141D5">
        <w:rPr>
          <w:rStyle w:val="StyleUnderline"/>
          <w:highlight w:val="green"/>
        </w:rPr>
        <w:t>growth</w:t>
      </w:r>
      <w:r w:rsidRPr="009F6522">
        <w:rPr>
          <w:sz w:val="16"/>
        </w:rPr>
        <w:t xml:space="preserve">. </w:t>
      </w:r>
      <w:proofErr w:type="gramStart"/>
      <w:r w:rsidRPr="009F6522">
        <w:rPr>
          <w:sz w:val="16"/>
        </w:rPr>
        <w:t>But</w:t>
      </w:r>
      <w:proofErr w:type="gramEnd"/>
      <w:r w:rsidRPr="009F6522">
        <w:rPr>
          <w:sz w:val="16"/>
        </w:rPr>
        <w:t xml:space="preserve"> it also needs </w:t>
      </w:r>
      <w:r w:rsidRPr="002141D5">
        <w:rPr>
          <w:rStyle w:val="Emphasis"/>
          <w:highlight w:val="green"/>
        </w:rPr>
        <w:t>monopoly</w:t>
      </w:r>
      <w:r w:rsidRPr="009F6522">
        <w:rPr>
          <w:sz w:val="16"/>
        </w:rPr>
        <w:t xml:space="preserve">—not merely to enhance visibility within and control over otherwise potentially chaotic business environments, but also </w:t>
      </w:r>
      <w:r w:rsidRPr="002141D5">
        <w:rPr>
          <w:rStyle w:val="StyleUnderline"/>
          <w:highlight w:val="green"/>
        </w:rPr>
        <w:t>to</w:t>
      </w:r>
      <w:r w:rsidRPr="002141D5">
        <w:rPr>
          <w:rStyle w:val="Emphasis"/>
          <w:highlight w:val="green"/>
        </w:rPr>
        <w:t xml:space="preserve"> underwrite</w:t>
      </w:r>
      <w:r w:rsidRPr="009F6522">
        <w:rPr>
          <w:rStyle w:val="Emphasis"/>
        </w:rPr>
        <w:t xml:space="preserve"> capitalist, market-based </w:t>
      </w:r>
      <w:r w:rsidRPr="002141D5">
        <w:rPr>
          <w:rStyle w:val="Emphasis"/>
          <w:highlight w:val="green"/>
        </w:rPr>
        <w:t>trade</w:t>
      </w:r>
      <w:r w:rsidRPr="009F6522">
        <w:rPr>
          <w:sz w:val="16"/>
        </w:rPr>
        <w:t xml:space="preserve"> per se. Not for nothing does David Harvey argue, after Marx, that </w:t>
      </w:r>
      <w:r w:rsidRPr="002141D5">
        <w:rPr>
          <w:rStyle w:val="StyleUnderline"/>
          <w:highlight w:val="green"/>
        </w:rPr>
        <w:t xml:space="preserve">the </w:t>
      </w:r>
      <w:r w:rsidRPr="002141D5">
        <w:rPr>
          <w:rStyle w:val="Emphasis"/>
          <w:highlight w:val="green"/>
        </w:rPr>
        <w:t>“monopoly</w:t>
      </w:r>
      <w:r w:rsidRPr="009F6522">
        <w:rPr>
          <w:rStyle w:val="Emphasis"/>
        </w:rPr>
        <w:t xml:space="preserve"> power </w:t>
      </w:r>
      <w:r w:rsidRPr="002141D5">
        <w:rPr>
          <w:rStyle w:val="Emphasis"/>
          <w:highlight w:val="green"/>
        </w:rPr>
        <w:t xml:space="preserve">of private property” </w:t>
      </w:r>
      <w:r w:rsidRPr="002141D5">
        <w:rPr>
          <w:rStyle w:val="StyleUnderline"/>
          <w:highlight w:val="green"/>
        </w:rPr>
        <w:t>is</w:t>
      </w:r>
      <w:r w:rsidRPr="009F6522">
        <w:rPr>
          <w:sz w:val="16"/>
        </w:rPr>
        <w:t xml:space="preserve"> </w:t>
      </w:r>
      <w:r w:rsidRPr="009F6522">
        <w:rPr>
          <w:rStyle w:val="StyleUnderline"/>
        </w:rPr>
        <w:t xml:space="preserve">“both </w:t>
      </w:r>
      <w:r w:rsidRPr="002141D5">
        <w:rPr>
          <w:rStyle w:val="StyleUnderline"/>
          <w:highlight w:val="green"/>
        </w:rPr>
        <w:t xml:space="preserve">the </w:t>
      </w:r>
      <w:r w:rsidRPr="002141D5">
        <w:rPr>
          <w:rStyle w:val="Emphasis"/>
          <w:highlight w:val="green"/>
        </w:rPr>
        <w:t>beginning</w:t>
      </w:r>
      <w:r w:rsidRPr="009F6522">
        <w:rPr>
          <w:sz w:val="16"/>
        </w:rPr>
        <w:t xml:space="preserve"> point </w:t>
      </w:r>
      <w:r w:rsidRPr="002141D5">
        <w:rPr>
          <w:rStyle w:val="Emphasis"/>
          <w:highlight w:val="green"/>
        </w:rPr>
        <w:t>and</w:t>
      </w:r>
      <w:r w:rsidRPr="009F6522">
        <w:rPr>
          <w:sz w:val="16"/>
        </w:rPr>
        <w:t xml:space="preserve"> the </w:t>
      </w:r>
      <w:r w:rsidRPr="002141D5">
        <w:rPr>
          <w:rStyle w:val="Emphasis"/>
          <w:highlight w:val="green"/>
        </w:rPr>
        <w:t>end</w:t>
      </w:r>
      <w:r w:rsidRPr="009F6522">
        <w:rPr>
          <w:sz w:val="16"/>
        </w:rPr>
        <w:t xml:space="preserve"> point </w:t>
      </w:r>
      <w:r w:rsidRPr="002141D5">
        <w:rPr>
          <w:rStyle w:val="Emphasis"/>
          <w:highlight w:val="green"/>
        </w:rPr>
        <w:t>of</w:t>
      </w:r>
      <w:r w:rsidRPr="009F6522">
        <w:rPr>
          <w:rStyle w:val="Emphasis"/>
        </w:rPr>
        <w:t xml:space="preserve"> all </w:t>
      </w:r>
      <w:r w:rsidRPr="002141D5">
        <w:rPr>
          <w:rStyle w:val="Emphasis"/>
          <w:highlight w:val="green"/>
        </w:rPr>
        <w:t>capitalist activity</w:t>
      </w:r>
      <w:r w:rsidRPr="009F6522">
        <w:rPr>
          <w:sz w:val="16"/>
        </w:rPr>
        <w:t xml:space="preserve">.”20 For </w:t>
      </w:r>
      <w:r w:rsidRPr="009F6522">
        <w:rPr>
          <w:rStyle w:val="StyleUnderline"/>
        </w:rPr>
        <w:t>the legal institution of</w:t>
      </w:r>
      <w:r w:rsidRPr="009F6522">
        <w:rPr>
          <w:rStyle w:val="Emphasis"/>
        </w:rPr>
        <w:t xml:space="preserve"> private property does confer monopoly</w:t>
      </w:r>
      <w:r w:rsidRPr="009F6522">
        <w:rPr>
          <w:rStyle w:val="StyleUnderline"/>
        </w:rPr>
        <w:t>: the exclusive power to dispose of said property as the owner alone sees fit.</w:t>
      </w:r>
    </w:p>
    <w:p w:rsidR="002309CA" w:rsidRPr="009F6522" w:rsidRDefault="002309CA" w:rsidP="002309CA">
      <w:pPr>
        <w:rPr>
          <w:sz w:val="16"/>
        </w:rPr>
      </w:pPr>
      <w:proofErr w:type="gramStart"/>
      <w:r w:rsidRPr="009F6522">
        <w:rPr>
          <w:sz w:val="16"/>
        </w:rPr>
        <w:t>Capital’s seemingly paradoxical need for both competition and monopoly is explored in Chapter 1, which extracts from Marx a conceptualization of capitalism that critically informs the remainder of the book: that of capitalism always, necessarily, teetering on a knife edge, balanced precariously between the contradictory forces of competition and monopoly, and perennially in danger of lapsing too far to one side or the other.</w:t>
      </w:r>
      <w:proofErr w:type="gramEnd"/>
      <w:r w:rsidRPr="009F6522">
        <w:rPr>
          <w:sz w:val="16"/>
        </w:rPr>
        <w:t xml:space="preserve"> “</w:t>
      </w:r>
      <w:r w:rsidRPr="009F6522">
        <w:rPr>
          <w:rStyle w:val="StyleUnderline"/>
        </w:rPr>
        <w:t>The problem</w:t>
      </w:r>
      <w:r w:rsidRPr="009F6522">
        <w:rPr>
          <w:sz w:val="16"/>
        </w:rPr>
        <w:t>,” Harvey shrewdly observes, “</w:t>
      </w:r>
      <w:r w:rsidRPr="009F6522">
        <w:rPr>
          <w:rStyle w:val="StyleUnderline"/>
        </w:rPr>
        <w:t xml:space="preserve">is to keep economic relations </w:t>
      </w:r>
      <w:r w:rsidRPr="009F6522">
        <w:rPr>
          <w:rStyle w:val="Emphasis"/>
        </w:rPr>
        <w:t>competitive</w:t>
      </w:r>
      <w:r w:rsidRPr="009F6522">
        <w:rPr>
          <w:rStyle w:val="StyleUnderline"/>
        </w:rPr>
        <w:t xml:space="preserve"> </w:t>
      </w:r>
      <w:r w:rsidRPr="009F6522">
        <w:rPr>
          <w:rStyle w:val="Emphasis"/>
        </w:rPr>
        <w:t>enough</w:t>
      </w:r>
      <w:r w:rsidRPr="009F6522">
        <w:rPr>
          <w:rStyle w:val="StyleUnderline"/>
        </w:rPr>
        <w:t xml:space="preserve"> while </w:t>
      </w:r>
      <w:r w:rsidRPr="009F6522">
        <w:rPr>
          <w:rStyle w:val="Emphasis"/>
        </w:rPr>
        <w:t>sustaining</w:t>
      </w:r>
      <w:r w:rsidRPr="009F6522">
        <w:rPr>
          <w:sz w:val="16"/>
        </w:rPr>
        <w:t xml:space="preserve"> the individual and </w:t>
      </w:r>
      <w:r w:rsidRPr="009F6522">
        <w:rPr>
          <w:rStyle w:val="Emphasis"/>
        </w:rPr>
        <w:t>class monopoly privileges of private property</w:t>
      </w:r>
      <w:r w:rsidRPr="009F6522">
        <w:rPr>
          <w:rStyle w:val="StyleUnderline"/>
        </w:rPr>
        <w:t xml:space="preserve"> that are the foundation of capitalism</w:t>
      </w:r>
      <w:r w:rsidRPr="009F6522">
        <w:rPr>
          <w:sz w:val="16"/>
        </w:rPr>
        <w:t xml:space="preserve"> as a political-economic system.”21</w:t>
      </w:r>
    </w:p>
    <w:p w:rsidR="002309CA" w:rsidRPr="009F6522" w:rsidRDefault="002309CA" w:rsidP="002309CA">
      <w:pPr>
        <w:rPr>
          <w:rStyle w:val="Emphasis"/>
        </w:rPr>
      </w:pPr>
      <w:proofErr w:type="gramStart"/>
      <w:r w:rsidRPr="009F6522">
        <w:rPr>
          <w:sz w:val="16"/>
        </w:rPr>
        <w:t>And</w:t>
      </w:r>
      <w:proofErr w:type="gramEnd"/>
      <w:r w:rsidRPr="009F6522">
        <w:rPr>
          <w:sz w:val="16"/>
        </w:rPr>
        <w:t xml:space="preserve"> it is here that our economic laws crucially enter the picture. In metaphorical terms, </w:t>
      </w:r>
      <w:r w:rsidRPr="00144B58">
        <w:rPr>
          <w:rStyle w:val="StyleUnderline"/>
        </w:rPr>
        <w:t>the</w:t>
      </w:r>
      <w:r w:rsidRPr="009F6522">
        <w:rPr>
          <w:rStyle w:val="StyleUnderline"/>
        </w:rPr>
        <w:t xml:space="preserve"> law acts as a</w:t>
      </w:r>
      <w:r w:rsidRPr="009F6522">
        <w:rPr>
          <w:sz w:val="16"/>
        </w:rPr>
        <w:t xml:space="preserve"> powerful </w:t>
      </w:r>
      <w:r w:rsidRPr="009F6522">
        <w:rPr>
          <w:rStyle w:val="Emphasis"/>
        </w:rPr>
        <w:t>leveler</w:t>
      </w:r>
      <w:r w:rsidRPr="009F6522">
        <w:rPr>
          <w:sz w:val="16"/>
        </w:rPr>
        <w:t xml:space="preserve">: a pincer of sorts on the critical, combustible nexus of monopoly and competition, applicable from one side of the </w:t>
      </w:r>
      <w:proofErr w:type="gramStart"/>
      <w:r w:rsidRPr="009F6522">
        <w:rPr>
          <w:sz w:val="16"/>
        </w:rPr>
        <w:t>knife edge</w:t>
      </w:r>
      <w:proofErr w:type="gramEnd"/>
      <w:r w:rsidRPr="009F6522">
        <w:rPr>
          <w:sz w:val="16"/>
        </w:rPr>
        <w:t>, the other, or both. Antitrust (</w:t>
      </w:r>
      <w:r w:rsidRPr="002141D5">
        <w:rPr>
          <w:rStyle w:val="Emphasis"/>
          <w:highlight w:val="green"/>
        </w:rPr>
        <w:t>competition</w:t>
      </w:r>
      <w:r w:rsidRPr="009F6522">
        <w:rPr>
          <w:sz w:val="16"/>
        </w:rPr>
        <w:t xml:space="preserve">) </w:t>
      </w:r>
      <w:r w:rsidRPr="002141D5">
        <w:rPr>
          <w:rStyle w:val="Emphasis"/>
          <w:highlight w:val="green"/>
        </w:rPr>
        <w:t>law</w:t>
      </w:r>
      <w:r w:rsidRPr="009F6522">
        <w:rPr>
          <w:sz w:val="16"/>
        </w:rPr>
        <w:t xml:space="preserve">, meaningfully enforced, </w:t>
      </w:r>
      <w:r w:rsidRPr="002141D5">
        <w:rPr>
          <w:rStyle w:val="StyleUnderline"/>
          <w:highlight w:val="green"/>
        </w:rPr>
        <w:t xml:space="preserve">serves to </w:t>
      </w:r>
      <w:r w:rsidRPr="002141D5">
        <w:rPr>
          <w:rStyle w:val="Emphasis"/>
          <w:highlight w:val="green"/>
        </w:rPr>
        <w:t>constrain monopoly power</w:t>
      </w:r>
      <w:r w:rsidRPr="009F6522">
        <w:rPr>
          <w:rStyle w:val="StyleUnderline"/>
        </w:rPr>
        <w:t xml:space="preserve"> where it coheres too readily</w:t>
      </w:r>
      <w:r w:rsidRPr="009F6522">
        <w:rPr>
          <w:sz w:val="16"/>
        </w:rPr>
        <w:t xml:space="preserve">, thus </w:t>
      </w:r>
      <w:r w:rsidRPr="002141D5">
        <w:rPr>
          <w:rStyle w:val="Emphasis"/>
          <w:highlight w:val="green"/>
        </w:rPr>
        <w:t>boosting competition</w:t>
      </w:r>
      <w:r w:rsidRPr="009F6522">
        <w:rPr>
          <w:rStyle w:val="StyleUnderline"/>
        </w:rPr>
        <w:t>; IP law acts from the other side, allowing</w:t>
      </w:r>
      <w:r w:rsidRPr="009F6522">
        <w:rPr>
          <w:sz w:val="16"/>
        </w:rPr>
        <w:t xml:space="preserve"> a degree of </w:t>
      </w:r>
      <w:r w:rsidRPr="009F6522">
        <w:rPr>
          <w:rStyle w:val="StyleUnderline"/>
        </w:rPr>
        <w:t>monopoly power</w:t>
      </w:r>
      <w:r w:rsidRPr="009F6522">
        <w:rPr>
          <w:sz w:val="16"/>
        </w:rPr>
        <w:t xml:space="preserve"> where none “naturally” coheres, and </w:t>
      </w:r>
      <w:r w:rsidRPr="009F6522">
        <w:rPr>
          <w:rStyle w:val="StyleUnderline"/>
        </w:rPr>
        <w:t>limiting competition</w:t>
      </w:r>
      <w:r w:rsidRPr="009F6522">
        <w:rPr>
          <w:sz w:val="16"/>
        </w:rPr>
        <w:t xml:space="preserve"> in the process. This conceptualization of economic law </w:t>
      </w:r>
      <w:proofErr w:type="gramStart"/>
      <w:r w:rsidRPr="009F6522">
        <w:rPr>
          <w:sz w:val="16"/>
        </w:rPr>
        <w:t>is sketched out</w:t>
      </w:r>
      <w:proofErr w:type="gramEnd"/>
      <w:r w:rsidRPr="009F6522">
        <w:rPr>
          <w:sz w:val="16"/>
        </w:rPr>
        <w:t xml:space="preserve"> in Chapter 3. Together, such </w:t>
      </w:r>
      <w:r w:rsidRPr="00144B58">
        <w:rPr>
          <w:rStyle w:val="StyleUnderline"/>
        </w:rPr>
        <w:t>laws</w:t>
      </w:r>
      <w:r w:rsidRPr="009F6522">
        <w:rPr>
          <w:rStyle w:val="StyleUnderline"/>
        </w:rPr>
        <w:t xml:space="preserve"> help</w:t>
      </w:r>
      <w:r w:rsidRPr="009F6522">
        <w:rPr>
          <w:sz w:val="16"/>
        </w:rPr>
        <w:t xml:space="preserve"> to </w:t>
      </w:r>
      <w:r w:rsidRPr="00144B58">
        <w:rPr>
          <w:rStyle w:val="Emphasis"/>
        </w:rPr>
        <w:t>ensure</w:t>
      </w:r>
      <w:r w:rsidRPr="009F6522">
        <w:rPr>
          <w:sz w:val="16"/>
        </w:rPr>
        <w:t xml:space="preserve"> that over the long term, </w:t>
      </w:r>
      <w:r w:rsidRPr="009F6522">
        <w:rPr>
          <w:rStyle w:val="Emphasis"/>
        </w:rPr>
        <w:t>market-based capitalism is not too competitive</w:t>
      </w:r>
      <w:r w:rsidRPr="009F6522">
        <w:rPr>
          <w:sz w:val="16"/>
        </w:rPr>
        <w:t xml:space="preserve"> (driving down prices and profits) </w:t>
      </w:r>
      <w:r w:rsidRPr="009F6522">
        <w:rPr>
          <w:rStyle w:val="StyleUnderline"/>
        </w:rPr>
        <w:t>but</w:t>
      </w:r>
      <w:r w:rsidRPr="009F6522">
        <w:rPr>
          <w:sz w:val="16"/>
        </w:rPr>
        <w:t xml:space="preserve">, in Harvey’s terms, </w:t>
      </w:r>
      <w:r w:rsidRPr="009F6522">
        <w:rPr>
          <w:rStyle w:val="Emphasis"/>
        </w:rPr>
        <w:t>remains competitive enough</w:t>
      </w:r>
      <w:r w:rsidRPr="009F6522">
        <w:rPr>
          <w:sz w:val="16"/>
        </w:rPr>
        <w:t xml:space="preserve"> (</w:t>
      </w:r>
      <w:r w:rsidRPr="009F6522">
        <w:rPr>
          <w:rStyle w:val="Emphasis"/>
        </w:rPr>
        <w:t>avoiding stagnation and rent-seeking</w:t>
      </w:r>
      <w:r w:rsidRPr="009F6522">
        <w:rPr>
          <w:sz w:val="16"/>
        </w:rPr>
        <w:t xml:space="preserve">). In the process, </w:t>
      </w:r>
      <w:r w:rsidRPr="009F6522">
        <w:rPr>
          <w:rStyle w:val="StyleUnderline"/>
        </w:rPr>
        <w:t xml:space="preserve">the </w:t>
      </w:r>
      <w:r w:rsidRPr="002141D5">
        <w:rPr>
          <w:rStyle w:val="StyleUnderline"/>
          <w:highlight w:val="green"/>
        </w:rPr>
        <w:t>laws</w:t>
      </w:r>
      <w:r w:rsidRPr="009F6522">
        <w:rPr>
          <w:sz w:val="16"/>
        </w:rPr>
        <w:t xml:space="preserve"> in question </w:t>
      </w:r>
      <w:r w:rsidRPr="009F6522">
        <w:rPr>
          <w:rStyle w:val="StyleUnderline"/>
        </w:rPr>
        <w:t>historically</w:t>
      </w:r>
      <w:r w:rsidRPr="009F6522">
        <w:rPr>
          <w:sz w:val="16"/>
        </w:rPr>
        <w:t xml:space="preserve"> have </w:t>
      </w:r>
      <w:r w:rsidRPr="009F6522">
        <w:rPr>
          <w:rStyle w:val="StyleUnderline"/>
        </w:rPr>
        <w:t>contributed</w:t>
      </w:r>
      <w:r w:rsidRPr="009F6522">
        <w:rPr>
          <w:sz w:val="16"/>
        </w:rPr>
        <w:t xml:space="preserve"> substantially </w:t>
      </w:r>
      <w:r w:rsidRPr="009F6522">
        <w:rPr>
          <w:rStyle w:val="StyleUnderline"/>
        </w:rPr>
        <w:t xml:space="preserve">to </w:t>
      </w:r>
      <w:r w:rsidRPr="002141D5">
        <w:rPr>
          <w:rStyle w:val="Emphasis"/>
          <w:highlight w:val="green"/>
        </w:rPr>
        <w:t>keep</w:t>
      </w:r>
      <w:r w:rsidRPr="009F6522">
        <w:rPr>
          <w:rStyle w:val="Emphasis"/>
        </w:rPr>
        <w:t xml:space="preserve">ing capitalist </w:t>
      </w:r>
      <w:r w:rsidRPr="002141D5">
        <w:rPr>
          <w:rStyle w:val="Emphasis"/>
          <w:highlight w:val="green"/>
        </w:rPr>
        <w:t>accumulation regimes</w:t>
      </w:r>
      <w:r w:rsidRPr="009F6522">
        <w:rPr>
          <w:sz w:val="16"/>
        </w:rPr>
        <w:t xml:space="preserve"> broadly </w:t>
      </w:r>
      <w:r w:rsidRPr="002141D5">
        <w:rPr>
          <w:rStyle w:val="Emphasis"/>
          <w:highlight w:val="green"/>
        </w:rPr>
        <w:t>in balance</w:t>
      </w:r>
      <w:r w:rsidRPr="009F6522">
        <w:rPr>
          <w:rStyle w:val="Emphasis"/>
        </w:rPr>
        <w:t>.</w:t>
      </w:r>
    </w:p>
    <w:p w:rsidR="002309CA" w:rsidRPr="009F6522" w:rsidRDefault="002309CA" w:rsidP="002309CA">
      <w:pPr>
        <w:rPr>
          <w:rStyle w:val="Emphasis"/>
        </w:rPr>
      </w:pPr>
      <w:r w:rsidRPr="009F6522">
        <w:rPr>
          <w:sz w:val="16"/>
        </w:rPr>
        <w:t xml:space="preserve">At the pivot of this overall mechanism sits the phenomenon of profit. Following the lead of scholars such as Robert Brenner, this book places front and center the relationship between profitability and the interrelated dynamics of competition and monopoly.22 </w:t>
      </w:r>
      <w:proofErr w:type="gramStart"/>
      <w:r w:rsidRPr="009F6522">
        <w:rPr>
          <w:sz w:val="16"/>
        </w:rPr>
        <w:t>As</w:t>
      </w:r>
      <w:proofErr w:type="gramEnd"/>
      <w:r w:rsidRPr="009F6522">
        <w:rPr>
          <w:sz w:val="16"/>
        </w:rPr>
        <w:t xml:space="preserve">, indeed, did the </w:t>
      </w:r>
      <w:proofErr w:type="spellStart"/>
      <w:r w:rsidRPr="009F6522">
        <w:rPr>
          <w:sz w:val="16"/>
        </w:rPr>
        <w:t>classicals</w:t>
      </w:r>
      <w:proofErr w:type="spellEnd"/>
      <w:r w:rsidRPr="009F6522">
        <w:rPr>
          <w:sz w:val="16"/>
        </w:rPr>
        <w:t xml:space="preserve">: Profit rates were, as Chapter 1 will show, fundamental to their theorization of competition. But it is vital to recognize, as writers such as Keith Cowling have done, that </w:t>
      </w:r>
      <w:r w:rsidRPr="009F6522">
        <w:rPr>
          <w:rStyle w:val="StyleUnderline"/>
        </w:rPr>
        <w:t>this relationship does not assume a</w:t>
      </w:r>
      <w:r w:rsidRPr="009F6522">
        <w:rPr>
          <w:rStyle w:val="Emphasis"/>
        </w:rPr>
        <w:t xml:space="preserve"> simplistic less-competition-means-more-profit form</w:t>
      </w:r>
      <w:r w:rsidRPr="009F6522">
        <w:rPr>
          <w:rStyle w:val="StyleUnderline"/>
        </w:rPr>
        <w:t>, isolated</w:t>
      </w:r>
      <w:r w:rsidRPr="009F6522">
        <w:rPr>
          <w:sz w:val="16"/>
        </w:rPr>
        <w:t xml:space="preserve"> as it were</w:t>
      </w:r>
      <w:r w:rsidRPr="009F6522">
        <w:rPr>
          <w:rStyle w:val="StyleUnderline"/>
        </w:rPr>
        <w:t xml:space="preserve"> from other contributory factors</w:t>
      </w:r>
      <w:r w:rsidRPr="009F6522">
        <w:rPr>
          <w:sz w:val="16"/>
        </w:rPr>
        <w:t xml:space="preserve">.23 Indeed, the book shows that </w:t>
      </w:r>
      <w:r w:rsidRPr="00144B58">
        <w:rPr>
          <w:rStyle w:val="StyleUnderline"/>
        </w:rPr>
        <w:t>excesses</w:t>
      </w:r>
      <w:r w:rsidRPr="00144B58">
        <w:rPr>
          <w:rStyle w:val="Emphasis"/>
        </w:rPr>
        <w:t xml:space="preserve"> neither of competitive intensity nor</w:t>
      </w:r>
      <w:r w:rsidRPr="009F6522">
        <w:rPr>
          <w:rStyle w:val="Emphasis"/>
        </w:rPr>
        <w:t xml:space="preserve"> of </w:t>
      </w:r>
      <w:r w:rsidRPr="00144B58">
        <w:rPr>
          <w:rStyle w:val="Emphasis"/>
        </w:rPr>
        <w:t>monopoly powe</w:t>
      </w:r>
      <w:r w:rsidRPr="00144B58">
        <w:rPr>
          <w:rStyle w:val="StyleUnderline"/>
        </w:rPr>
        <w:t xml:space="preserve">r support </w:t>
      </w:r>
      <w:r w:rsidRPr="00144B58">
        <w:rPr>
          <w:rStyle w:val="Emphasis"/>
        </w:rPr>
        <w:t>long-term stability of profit-making</w:t>
      </w:r>
      <w:r w:rsidRPr="009F6522">
        <w:rPr>
          <w:rStyle w:val="Emphasis"/>
        </w:rPr>
        <w:t xml:space="preserve"> and accumulation.</w:t>
      </w:r>
    </w:p>
    <w:p w:rsidR="002309CA" w:rsidRPr="009F6522" w:rsidRDefault="002309CA" w:rsidP="002309CA">
      <w:pPr>
        <w:rPr>
          <w:sz w:val="16"/>
        </w:rPr>
      </w:pPr>
      <w:proofErr w:type="gramStart"/>
      <w:r w:rsidRPr="009F6522">
        <w:rPr>
          <w:sz w:val="16"/>
        </w:rPr>
        <w:t xml:space="preserve">Instead, it leans more toward the type of argument proffered by Gérard </w:t>
      </w:r>
      <w:proofErr w:type="spellStart"/>
      <w:r w:rsidRPr="009F6522">
        <w:rPr>
          <w:sz w:val="16"/>
        </w:rPr>
        <w:t>Duménil</w:t>
      </w:r>
      <w:proofErr w:type="spellEnd"/>
      <w:r w:rsidRPr="009F6522">
        <w:rPr>
          <w:sz w:val="16"/>
        </w:rPr>
        <w:t xml:space="preserve"> and Dominique </w:t>
      </w:r>
      <w:proofErr w:type="spellStart"/>
      <w:r w:rsidRPr="009F6522">
        <w:rPr>
          <w:sz w:val="16"/>
        </w:rPr>
        <w:t>Lévy</w:t>
      </w:r>
      <w:proofErr w:type="spellEnd"/>
      <w:r w:rsidRPr="009F6522">
        <w:rPr>
          <w:sz w:val="16"/>
        </w:rPr>
        <w:t xml:space="preserve">, which is that </w:t>
      </w:r>
      <w:r w:rsidRPr="009F6522">
        <w:rPr>
          <w:rStyle w:val="StyleUnderline"/>
        </w:rPr>
        <w:t>the dynamics of profitability</w:t>
      </w:r>
      <w:r w:rsidRPr="009F6522">
        <w:rPr>
          <w:rStyle w:val="Emphasis"/>
        </w:rPr>
        <w:t xml:space="preserve"> strongly influence the state’s attempts to regularize regimes of accumulation</w:t>
      </w:r>
      <w:r w:rsidRPr="009F6522">
        <w:rPr>
          <w:rStyle w:val="StyleUnderline"/>
        </w:rPr>
        <w:t xml:space="preserve">, and that </w:t>
      </w:r>
      <w:r w:rsidRPr="002141D5">
        <w:rPr>
          <w:rStyle w:val="Emphasis"/>
          <w:highlight w:val="green"/>
        </w:rPr>
        <w:t>stabilizing</w:t>
      </w:r>
      <w:r w:rsidRPr="002141D5">
        <w:rPr>
          <w:rStyle w:val="StyleUnderline"/>
          <w:highlight w:val="green"/>
        </w:rPr>
        <w:t xml:space="preserve"> </w:t>
      </w:r>
      <w:r w:rsidRPr="002141D5">
        <w:rPr>
          <w:rStyle w:val="Emphasis"/>
          <w:highlight w:val="green"/>
        </w:rPr>
        <w:t>capitalism is</w:t>
      </w:r>
      <w:r w:rsidRPr="009F6522">
        <w:rPr>
          <w:sz w:val="16"/>
        </w:rPr>
        <w:t xml:space="preserve"> thus in no small part </w:t>
      </w:r>
      <w:r w:rsidRPr="002141D5">
        <w:rPr>
          <w:rStyle w:val="Emphasis"/>
          <w:highlight w:val="green"/>
        </w:rPr>
        <w:t>a question</w:t>
      </w:r>
      <w:r w:rsidRPr="009F6522">
        <w:rPr>
          <w:sz w:val="16"/>
        </w:rPr>
        <w:t xml:space="preserve">, ultimately, </w:t>
      </w:r>
      <w:r w:rsidRPr="002141D5">
        <w:rPr>
          <w:rStyle w:val="Emphasis"/>
          <w:highlight w:val="green"/>
        </w:rPr>
        <w:t>of stabilizing profitability</w:t>
      </w:r>
      <w:r w:rsidRPr="009F6522">
        <w:rPr>
          <w:sz w:val="16"/>
        </w:rPr>
        <w:t>.24 Or, as David Gordon and coauthors have written, the reproduction of capitalism is “fundamentally conditioned by the level and stability of capitalist profitability.</w:t>
      </w:r>
      <w:proofErr w:type="gramEnd"/>
      <w:r w:rsidRPr="009F6522">
        <w:rPr>
          <w:sz w:val="16"/>
        </w:rPr>
        <w:t xml:space="preserve"> As profits go, in short, so goes the economy.”</w:t>
      </w:r>
      <w:proofErr w:type="gramStart"/>
      <w:r w:rsidRPr="009F6522">
        <w:rPr>
          <w:sz w:val="16"/>
        </w:rPr>
        <w:t xml:space="preserve">25 </w:t>
      </w:r>
      <w:r w:rsidRPr="009F6522">
        <w:rPr>
          <w:rStyle w:val="StyleUnderline"/>
        </w:rPr>
        <w:t>The</w:t>
      </w:r>
      <w:r w:rsidRPr="009F6522">
        <w:rPr>
          <w:sz w:val="16"/>
        </w:rPr>
        <w:t xml:space="preserve"> book’s particular </w:t>
      </w:r>
      <w:r w:rsidRPr="009F6522">
        <w:rPr>
          <w:rStyle w:val="StyleUnderline"/>
        </w:rPr>
        <w:t>slant</w:t>
      </w:r>
      <w:r w:rsidRPr="009F6522">
        <w:rPr>
          <w:sz w:val="16"/>
        </w:rPr>
        <w:t xml:space="preserve"> on such conceptions </w:t>
      </w:r>
      <w:r w:rsidRPr="009F6522">
        <w:rPr>
          <w:rStyle w:val="StyleUnderline"/>
        </w:rPr>
        <w:t xml:space="preserve">is to </w:t>
      </w:r>
      <w:r w:rsidRPr="009F6522">
        <w:rPr>
          <w:rStyle w:val="Emphasis"/>
        </w:rPr>
        <w:t>consider</w:t>
      </w:r>
      <w:r w:rsidRPr="009F6522">
        <w:rPr>
          <w:rStyle w:val="StyleUnderline"/>
        </w:rPr>
        <w:t xml:space="preserve"> </w:t>
      </w:r>
      <w:r w:rsidRPr="009F6522">
        <w:rPr>
          <w:rStyle w:val="Emphasis"/>
        </w:rPr>
        <w:t>corporate</w:t>
      </w:r>
      <w:r w:rsidRPr="009F6522">
        <w:rPr>
          <w:rStyle w:val="StyleUnderline"/>
        </w:rPr>
        <w:t xml:space="preserve"> </w:t>
      </w:r>
      <w:r w:rsidRPr="009F6522">
        <w:rPr>
          <w:rStyle w:val="Emphasis"/>
        </w:rPr>
        <w:t>profits</w:t>
      </w:r>
      <w:r w:rsidRPr="009F6522">
        <w:rPr>
          <w:sz w:val="16"/>
        </w:rPr>
        <w:t xml:space="preserve"> more in relative than absolute terms—and </w:t>
      </w:r>
      <w:r w:rsidRPr="009F6522">
        <w:rPr>
          <w:rStyle w:val="Emphasis"/>
        </w:rPr>
        <w:t>relative to</w:t>
      </w:r>
      <w:r w:rsidRPr="009F6522">
        <w:rPr>
          <w:sz w:val="16"/>
        </w:rPr>
        <w:t xml:space="preserve">, especially, </w:t>
      </w:r>
      <w:r w:rsidRPr="009F6522">
        <w:rPr>
          <w:rStyle w:val="Emphasis"/>
        </w:rPr>
        <w:t>labor and wages.</w:t>
      </w:r>
      <w:proofErr w:type="gramEnd"/>
      <w:r w:rsidRPr="009F6522">
        <w:rPr>
          <w:sz w:val="16"/>
        </w:rPr>
        <w:t xml:space="preserve"> </w:t>
      </w:r>
      <w:proofErr w:type="gramStart"/>
      <w:r w:rsidRPr="009F6522">
        <w:rPr>
          <w:sz w:val="16"/>
        </w:rPr>
        <w:t xml:space="preserve">While a comparable focus has recently been adopted by Thomas Piketty in his much discussed Capital in the Twenty-First Century, the inspiration underlying the approach taken here lies much further back in time, in the work in particular of Michal Kalecki.26 For as </w:t>
      </w:r>
      <w:proofErr w:type="spellStart"/>
      <w:r w:rsidRPr="009F6522">
        <w:rPr>
          <w:sz w:val="16"/>
        </w:rPr>
        <w:t>Kalecki</w:t>
      </w:r>
      <w:proofErr w:type="spellEnd"/>
      <w:r w:rsidRPr="009F6522">
        <w:rPr>
          <w:sz w:val="16"/>
        </w:rPr>
        <w:t xml:space="preserve"> showed both historically and conceptually, the relation of capital with labor, and profit with wages, is centrally implicated in the monopoly-competition relation and the balance that capitalism requires of it.</w:t>
      </w:r>
      <w:proofErr w:type="gramEnd"/>
      <w:r w:rsidRPr="009F6522">
        <w:rPr>
          <w:sz w:val="16"/>
        </w:rPr>
        <w:t xml:space="preserve"> </w:t>
      </w:r>
      <w:proofErr w:type="spellStart"/>
      <w:r w:rsidRPr="009F6522">
        <w:rPr>
          <w:sz w:val="16"/>
        </w:rPr>
        <w:t>Kalecki</w:t>
      </w:r>
      <w:proofErr w:type="spellEnd"/>
      <w:r w:rsidRPr="009F6522">
        <w:rPr>
          <w:sz w:val="16"/>
        </w:rPr>
        <w:t>, it is fair to say, would have had some very interesting things to say about the Apple wage-suppression antitrust lawsuit.</w:t>
      </w:r>
    </w:p>
    <w:p w:rsidR="002309CA" w:rsidRPr="004E78CA" w:rsidRDefault="002309CA" w:rsidP="002309CA">
      <w:pPr>
        <w:rPr>
          <w:sz w:val="16"/>
        </w:rPr>
      </w:pPr>
      <w:r w:rsidRPr="002141D5">
        <w:rPr>
          <w:rStyle w:val="StyleUnderline"/>
          <w:highlight w:val="green"/>
        </w:rPr>
        <w:t>A second</w:t>
      </w:r>
      <w:r w:rsidRPr="004E78CA">
        <w:rPr>
          <w:sz w:val="16"/>
        </w:rPr>
        <w:t xml:space="preserve"> and related </w:t>
      </w:r>
      <w:r w:rsidRPr="002141D5">
        <w:rPr>
          <w:rStyle w:val="StyleUnderline"/>
          <w:highlight w:val="green"/>
        </w:rPr>
        <w:t>problem</w:t>
      </w:r>
      <w:r w:rsidRPr="009F6522">
        <w:rPr>
          <w:rStyle w:val="StyleUnderline"/>
        </w:rPr>
        <w:t xml:space="preserve"> with the linear historical narrative of from-competition-to-monopoly </w:t>
      </w:r>
      <w:r w:rsidRPr="002141D5">
        <w:rPr>
          <w:rStyle w:val="StyleUnderline"/>
          <w:highlight w:val="green"/>
        </w:rPr>
        <w:t>is</w:t>
      </w:r>
      <w:r w:rsidRPr="009F6522">
        <w:rPr>
          <w:rStyle w:val="StyleUnderline"/>
        </w:rPr>
        <w:t xml:space="preserve"> its </w:t>
      </w:r>
      <w:r w:rsidRPr="002141D5">
        <w:rPr>
          <w:rStyle w:val="StyleUnderline"/>
          <w:highlight w:val="green"/>
        </w:rPr>
        <w:t>positing</w:t>
      </w:r>
      <w:r w:rsidRPr="009F6522">
        <w:rPr>
          <w:rStyle w:val="StyleUnderline"/>
        </w:rPr>
        <w:t xml:space="preserve"> of </w:t>
      </w:r>
      <w:r w:rsidRPr="002141D5">
        <w:rPr>
          <w:rStyle w:val="StyleUnderline"/>
          <w:highlight w:val="green"/>
        </w:rPr>
        <w:t>monopoly and competition</w:t>
      </w:r>
      <w:r w:rsidRPr="009F6522">
        <w:rPr>
          <w:rStyle w:val="StyleUnderline"/>
        </w:rPr>
        <w:t xml:space="preserve"> not only as </w:t>
      </w:r>
      <w:r w:rsidRPr="009F6522">
        <w:rPr>
          <w:rStyle w:val="Emphasis"/>
        </w:rPr>
        <w:t>mutually</w:t>
      </w:r>
      <w:r w:rsidRPr="009F6522">
        <w:rPr>
          <w:rStyle w:val="StyleUnderline"/>
        </w:rPr>
        <w:t xml:space="preserve"> </w:t>
      </w:r>
      <w:r w:rsidRPr="009F6522">
        <w:rPr>
          <w:rStyle w:val="Emphasis"/>
        </w:rPr>
        <w:t>exclusive</w:t>
      </w:r>
      <w:r w:rsidRPr="004E78CA">
        <w:rPr>
          <w:sz w:val="16"/>
        </w:rPr>
        <w:t xml:space="preserve"> alternatives, </w:t>
      </w:r>
      <w:proofErr w:type="gramStart"/>
      <w:r w:rsidRPr="009F6522">
        <w:rPr>
          <w:rStyle w:val="StyleUnderline"/>
        </w:rPr>
        <w:t>but</w:t>
      </w:r>
      <w:proofErr w:type="gramEnd"/>
      <w:r w:rsidRPr="009F6522">
        <w:rPr>
          <w:rStyle w:val="StyleUnderline"/>
        </w:rPr>
        <w:t xml:space="preserve"> </w:t>
      </w:r>
      <w:r w:rsidRPr="002141D5">
        <w:rPr>
          <w:rStyle w:val="StyleUnderline"/>
          <w:highlight w:val="green"/>
        </w:rPr>
        <w:t xml:space="preserve">as </w:t>
      </w:r>
      <w:r w:rsidRPr="002141D5">
        <w:rPr>
          <w:rStyle w:val="Emphasis"/>
          <w:highlight w:val="green"/>
        </w:rPr>
        <w:t>separable</w:t>
      </w:r>
      <w:r w:rsidRPr="004E78CA">
        <w:rPr>
          <w:sz w:val="16"/>
        </w:rPr>
        <w:t xml:space="preserve"> ones. Once more, we can turn to Marx for an effective </w:t>
      </w:r>
      <w:proofErr w:type="spellStart"/>
      <w:r w:rsidRPr="004E78CA">
        <w:rPr>
          <w:sz w:val="16"/>
        </w:rPr>
        <w:t>disabusal</w:t>
      </w:r>
      <w:proofErr w:type="spellEnd"/>
      <w:r w:rsidRPr="004E78CA">
        <w:rPr>
          <w:sz w:val="16"/>
        </w:rPr>
        <w:t xml:space="preserve"> of this figuring. </w:t>
      </w:r>
      <w:r w:rsidRPr="009F6522">
        <w:rPr>
          <w:rStyle w:val="StyleUnderline"/>
        </w:rPr>
        <w:t>Monopoly and competition</w:t>
      </w:r>
      <w:r w:rsidRPr="004E78CA">
        <w:rPr>
          <w:sz w:val="16"/>
        </w:rPr>
        <w:t xml:space="preserve">, </w:t>
      </w:r>
      <w:proofErr w:type="gramStart"/>
      <w:r w:rsidRPr="004E78CA">
        <w:rPr>
          <w:sz w:val="16"/>
        </w:rPr>
        <w:t xml:space="preserve">he argued, </w:t>
      </w:r>
      <w:r w:rsidRPr="009F6522">
        <w:rPr>
          <w:rStyle w:val="StyleUnderline"/>
        </w:rPr>
        <w:t>are</w:t>
      </w:r>
      <w:r w:rsidRPr="004E78CA">
        <w:rPr>
          <w:sz w:val="16"/>
        </w:rPr>
        <w:t xml:space="preserve"> much more </w:t>
      </w:r>
      <w:r w:rsidRPr="009F6522">
        <w:rPr>
          <w:rStyle w:val="Emphasis"/>
        </w:rPr>
        <w:t>closely related</w:t>
      </w:r>
      <w:r w:rsidRPr="004E78CA">
        <w:rPr>
          <w:sz w:val="16"/>
        </w:rPr>
        <w:t xml:space="preserve">, </w:t>
      </w:r>
      <w:r w:rsidRPr="009F6522">
        <w:rPr>
          <w:rStyle w:val="Emphasis"/>
        </w:rPr>
        <w:t>and</w:t>
      </w:r>
      <w:r w:rsidRPr="004E78CA">
        <w:rPr>
          <w:sz w:val="16"/>
        </w:rPr>
        <w:t xml:space="preserve"> much more closely </w:t>
      </w:r>
      <w:r w:rsidRPr="009F6522">
        <w:rPr>
          <w:rStyle w:val="Emphasis"/>
        </w:rPr>
        <w:t>connected</w:t>
      </w:r>
      <w:r w:rsidRPr="004E78CA">
        <w:rPr>
          <w:sz w:val="16"/>
        </w:rPr>
        <w:t>, than is typically recognized</w:t>
      </w:r>
      <w:proofErr w:type="gramEnd"/>
      <w:r w:rsidRPr="004E78CA">
        <w:rPr>
          <w:sz w:val="16"/>
        </w:rPr>
        <w:t xml:space="preserve">. </w:t>
      </w:r>
      <w:proofErr w:type="gramStart"/>
      <w:r w:rsidRPr="004E78CA">
        <w:rPr>
          <w:sz w:val="16"/>
        </w:rPr>
        <w:t>“</w:t>
      </w:r>
      <w:r w:rsidRPr="00144B58">
        <w:rPr>
          <w:rStyle w:val="Emphasis"/>
        </w:rPr>
        <w:t>Monopoly</w:t>
      </w:r>
      <w:r w:rsidRPr="009F6522">
        <w:rPr>
          <w:rStyle w:val="Emphasis"/>
        </w:rPr>
        <w:t xml:space="preserve"> produces competition, competition produces monopoly</w:t>
      </w:r>
      <w:r w:rsidRPr="004E78CA">
        <w:rPr>
          <w:sz w:val="16"/>
        </w:rPr>
        <w:t xml:space="preserve">,” he maintained, somewhat aphoristically, in a letter he wrote to Pavel </w:t>
      </w:r>
      <w:proofErr w:type="spellStart"/>
      <w:r w:rsidRPr="004E78CA">
        <w:rPr>
          <w:sz w:val="16"/>
        </w:rPr>
        <w:t>Annenkov</w:t>
      </w:r>
      <w:proofErr w:type="spellEnd"/>
      <w:r w:rsidRPr="004E78CA">
        <w:rPr>
          <w:sz w:val="16"/>
        </w:rPr>
        <w:t xml:space="preserve"> in 1846.27 </w:t>
      </w:r>
      <w:r w:rsidRPr="002141D5">
        <w:rPr>
          <w:rStyle w:val="StyleUnderline"/>
          <w:highlight w:val="green"/>
        </w:rPr>
        <w:t>Capital</w:t>
      </w:r>
      <w:r w:rsidRPr="004E78CA">
        <w:rPr>
          <w:sz w:val="16"/>
        </w:rPr>
        <w:t xml:space="preserve"> not only requires both but </w:t>
      </w:r>
      <w:r w:rsidRPr="004E78CA">
        <w:rPr>
          <w:rStyle w:val="StyleUnderline"/>
        </w:rPr>
        <w:t>is</w:t>
      </w:r>
      <w:r w:rsidRPr="004E78CA">
        <w:rPr>
          <w:sz w:val="16"/>
        </w:rPr>
        <w:t xml:space="preserve"> </w:t>
      </w:r>
      <w:r w:rsidRPr="002141D5">
        <w:rPr>
          <w:sz w:val="16"/>
          <w:highlight w:val="green"/>
        </w:rPr>
        <w:t>in</w:t>
      </w:r>
      <w:r w:rsidRPr="004E78CA">
        <w:rPr>
          <w:sz w:val="16"/>
        </w:rPr>
        <w:t xml:space="preserve"> fact </w:t>
      </w:r>
      <w:r w:rsidRPr="004E78CA">
        <w:rPr>
          <w:rStyle w:val="StyleUnderline"/>
        </w:rPr>
        <w:t>the expression</w:t>
      </w:r>
      <w:r w:rsidRPr="004E78CA">
        <w:rPr>
          <w:sz w:val="16"/>
        </w:rPr>
        <w:t xml:space="preserve">, inter alia, </w:t>
      </w:r>
      <w:r w:rsidRPr="004E78CA">
        <w:rPr>
          <w:rStyle w:val="StyleUnderline"/>
        </w:rPr>
        <w:t xml:space="preserve">of </w:t>
      </w:r>
      <w:r w:rsidRPr="002141D5">
        <w:rPr>
          <w:rStyle w:val="StyleUnderline"/>
          <w:highlight w:val="green"/>
        </w:rPr>
        <w:t xml:space="preserve">their </w:t>
      </w:r>
      <w:r w:rsidRPr="002141D5">
        <w:rPr>
          <w:rStyle w:val="Emphasis"/>
          <w:highlight w:val="green"/>
        </w:rPr>
        <w:t>synthesis</w:t>
      </w:r>
      <w:r w:rsidRPr="004E78CA">
        <w:rPr>
          <w:sz w:val="16"/>
        </w:rPr>
        <w:t xml:space="preserve">—a synthesis </w:t>
      </w:r>
      <w:r w:rsidRPr="004E78CA">
        <w:rPr>
          <w:rStyle w:val="StyleUnderline"/>
        </w:rPr>
        <w:t>that Marx</w:t>
      </w:r>
      <w:r w:rsidRPr="004E78CA">
        <w:rPr>
          <w:sz w:val="16"/>
        </w:rPr>
        <w:t xml:space="preserve">, in trademark dialectical fashion, </w:t>
      </w:r>
      <w:r w:rsidRPr="004E78CA">
        <w:rPr>
          <w:rStyle w:val="StyleUnderline"/>
        </w:rPr>
        <w:t>described</w:t>
      </w:r>
      <w:r w:rsidRPr="004E78CA">
        <w:rPr>
          <w:sz w:val="16"/>
        </w:rPr>
        <w:t xml:space="preserve"> not as a “formula” but </w:t>
      </w:r>
      <w:r w:rsidRPr="004E78CA">
        <w:rPr>
          <w:rStyle w:val="StyleUnderline"/>
        </w:rPr>
        <w:t>as a “movement,”</w:t>
      </w:r>
      <w:r w:rsidRPr="004E78CA">
        <w:rPr>
          <w:sz w:val="16"/>
        </w:rPr>
        <w:t xml:space="preserve"> specifically “the movement whereby a true balance is maintained between competition and monopoly.”</w:t>
      </w:r>
      <w:proofErr w:type="gramEnd"/>
      <w:r w:rsidRPr="004E78CA">
        <w:rPr>
          <w:sz w:val="16"/>
        </w:rPr>
        <w:t xml:space="preserve">28 Such movement comprises opposing but connected economic dynamics of centralization and decentralization. </w:t>
      </w:r>
      <w:r w:rsidRPr="002141D5">
        <w:rPr>
          <w:rStyle w:val="StyleUnderline"/>
          <w:highlight w:val="green"/>
        </w:rPr>
        <w:t>When one</w:t>
      </w:r>
      <w:r w:rsidRPr="004E78CA">
        <w:rPr>
          <w:rStyle w:val="StyleUnderline"/>
        </w:rPr>
        <w:t xml:space="preserve"> or the other</w:t>
      </w:r>
      <w:r w:rsidRPr="004E78CA">
        <w:rPr>
          <w:sz w:val="16"/>
        </w:rPr>
        <w:t xml:space="preserve"> dynamic </w:t>
      </w:r>
      <w:r w:rsidRPr="002141D5">
        <w:rPr>
          <w:rStyle w:val="StyleUnderline"/>
          <w:highlight w:val="green"/>
        </w:rPr>
        <w:t>becomes</w:t>
      </w:r>
      <w:r w:rsidRPr="004E78CA">
        <w:rPr>
          <w:rStyle w:val="Emphasis"/>
        </w:rPr>
        <w:t xml:space="preserve"> disproportionately </w:t>
      </w:r>
      <w:r w:rsidRPr="002141D5">
        <w:rPr>
          <w:rStyle w:val="Emphasis"/>
          <w:highlight w:val="green"/>
        </w:rPr>
        <w:t>powerful</w:t>
      </w:r>
      <w:r w:rsidRPr="004E78CA">
        <w:rPr>
          <w:sz w:val="16"/>
        </w:rPr>
        <w:t>, Marx argues,</w:t>
      </w:r>
      <w:r w:rsidRPr="004E78CA">
        <w:rPr>
          <w:rStyle w:val="StyleUnderline"/>
        </w:rPr>
        <w:t xml:space="preserve"> </w:t>
      </w:r>
      <w:r w:rsidRPr="002141D5">
        <w:rPr>
          <w:rStyle w:val="StyleUnderline"/>
          <w:highlight w:val="green"/>
        </w:rPr>
        <w:t xml:space="preserve">the </w:t>
      </w:r>
      <w:r w:rsidRPr="002141D5">
        <w:rPr>
          <w:rStyle w:val="Emphasis"/>
          <w:highlight w:val="green"/>
        </w:rPr>
        <w:t>“counteracting tendency” kicks in</w:t>
      </w:r>
      <w:r w:rsidRPr="004E78CA">
        <w:rPr>
          <w:rStyle w:val="StyleUnderline"/>
        </w:rPr>
        <w:t xml:space="preserve"> to return capital to a </w:t>
      </w:r>
      <w:r w:rsidRPr="004E78CA">
        <w:rPr>
          <w:rStyle w:val="Emphasis"/>
        </w:rPr>
        <w:t>balanced configuration</w:t>
      </w:r>
      <w:r w:rsidRPr="004E78CA">
        <w:rPr>
          <w:rStyle w:val="StyleUnderline"/>
        </w:rPr>
        <w:t xml:space="preserve"> of monopoly and competition.</w:t>
      </w:r>
    </w:p>
    <w:p w:rsidR="002309CA" w:rsidRPr="002C2456" w:rsidRDefault="002309CA" w:rsidP="002309CA">
      <w:pPr>
        <w:rPr>
          <w:sz w:val="16"/>
        </w:rPr>
      </w:pPr>
      <w:r w:rsidRPr="002C2456">
        <w:rPr>
          <w:sz w:val="16"/>
        </w:rPr>
        <w:t>This balanced organization of productive forces—always inherently unstable and always prone to knife-edge slippages—is very close to what Edward Chamberlin would later call “monopolistic competition.”</w:t>
      </w:r>
      <w:proofErr w:type="gramStart"/>
      <w:r w:rsidRPr="002C2456">
        <w:rPr>
          <w:sz w:val="16"/>
        </w:rPr>
        <w:t>29 Such monopolistic competition internalizes monopoly and competition in dialectical relation with one another and is the capitalist norm—and always has been.</w:t>
      </w:r>
      <w:proofErr w:type="gramEnd"/>
      <w:r w:rsidRPr="002C2456">
        <w:rPr>
          <w:sz w:val="16"/>
        </w:rPr>
        <w:t xml:space="preserve"> “The notion of a bygone ‘competitive’ stage of capitalism where firms were price-takers is,” as </w:t>
      </w:r>
      <w:proofErr w:type="spellStart"/>
      <w:r w:rsidRPr="002C2456">
        <w:rPr>
          <w:sz w:val="16"/>
        </w:rPr>
        <w:t>Duménil</w:t>
      </w:r>
      <w:proofErr w:type="spellEnd"/>
      <w:r w:rsidRPr="002C2456">
        <w:rPr>
          <w:sz w:val="16"/>
        </w:rPr>
        <w:t xml:space="preserve"> and </w:t>
      </w:r>
      <w:proofErr w:type="spellStart"/>
      <w:r w:rsidRPr="002C2456">
        <w:rPr>
          <w:sz w:val="16"/>
        </w:rPr>
        <w:t>Lévy</w:t>
      </w:r>
      <w:proofErr w:type="spellEnd"/>
      <w:r w:rsidRPr="002C2456">
        <w:rPr>
          <w:sz w:val="16"/>
        </w:rPr>
        <w:t xml:space="preserve"> insist, “a fiction derived from the neoclassical analytical apparatus.”30 </w:t>
      </w:r>
      <w:r w:rsidRPr="002C2456">
        <w:rPr>
          <w:sz w:val="16"/>
          <w:szCs w:val="16"/>
        </w:rPr>
        <w:t>Equally</w:t>
      </w:r>
      <w:r w:rsidRPr="002C2456">
        <w:rPr>
          <w:rStyle w:val="StyleUnderline"/>
        </w:rPr>
        <w:t xml:space="preserve"> fictional</w:t>
      </w:r>
      <w:r w:rsidRPr="002C2456">
        <w:rPr>
          <w:sz w:val="16"/>
        </w:rPr>
        <w:t xml:space="preserve">, albeit a fiction usually emanating from a very different analytical source, </w:t>
      </w:r>
      <w:r w:rsidRPr="002C2456">
        <w:rPr>
          <w:rStyle w:val="StyleUnderline"/>
        </w:rPr>
        <w:t>is the notion of a</w:t>
      </w:r>
      <w:r w:rsidRPr="002C2456">
        <w:rPr>
          <w:sz w:val="16"/>
        </w:rPr>
        <w:t xml:space="preserve"> contemporary </w:t>
      </w:r>
      <w:r w:rsidRPr="002C2456">
        <w:rPr>
          <w:rStyle w:val="Emphasis"/>
        </w:rPr>
        <w:t>“monopoly” stage of capitalism</w:t>
      </w:r>
      <w:r w:rsidRPr="002C2456">
        <w:rPr>
          <w:rStyle w:val="StyleUnderline"/>
        </w:rPr>
        <w:t xml:space="preserve"> absent meaningful competition</w:t>
      </w:r>
      <w:r w:rsidRPr="002C2456">
        <w:rPr>
          <w:sz w:val="16"/>
        </w:rPr>
        <w:t>.31</w:t>
      </w:r>
    </w:p>
    <w:p w:rsidR="002309CA" w:rsidRPr="002C2456" w:rsidRDefault="002309CA" w:rsidP="002309CA">
      <w:pPr>
        <w:rPr>
          <w:sz w:val="16"/>
        </w:rPr>
      </w:pPr>
      <w:r w:rsidRPr="002C2456">
        <w:rPr>
          <w:sz w:val="16"/>
        </w:rPr>
        <w:t>The historical, U.S</w:t>
      </w:r>
      <w:proofErr w:type="gramStart"/>
      <w:r w:rsidRPr="002C2456">
        <w:rPr>
          <w:sz w:val="16"/>
        </w:rPr>
        <w:t>.-</w:t>
      </w:r>
      <w:proofErr w:type="gramEnd"/>
      <w:r w:rsidRPr="002C2456">
        <w:rPr>
          <w:sz w:val="16"/>
        </w:rPr>
        <w:t xml:space="preserve"> and U.K.-based narrative related in this book therefore turns on precisely this dialectical, restless synthesis of monopoly and competition, and its ever-evolving, historically and geographically specific forms. In recent years, </w:t>
      </w:r>
      <w:proofErr w:type="gramStart"/>
      <w:r w:rsidRPr="002C2456">
        <w:rPr>
          <w:sz w:val="16"/>
        </w:rPr>
        <w:t>it is Harvey who</w:t>
      </w:r>
      <w:proofErr w:type="gramEnd"/>
      <w:r w:rsidRPr="002C2456">
        <w:rPr>
          <w:sz w:val="16"/>
        </w:rPr>
        <w:t xml:space="preserve"> has provided the most provocative reading of this dialectic and of its centrality to capitalism. It is, Harvey argues, one of numerous “moving” contradictions that plague the capital form, and with which capital constantly wrestles as it enters into and out of </w:t>
      </w:r>
      <w:proofErr w:type="gramStart"/>
      <w:r w:rsidRPr="002C2456">
        <w:rPr>
          <w:sz w:val="16"/>
        </w:rPr>
        <w:t>crisis.32</w:t>
      </w:r>
      <w:proofErr w:type="gramEnd"/>
      <w:r w:rsidRPr="002C2456">
        <w:rPr>
          <w:sz w:val="16"/>
        </w:rPr>
        <w:t xml:space="preserve"> Harvey repeats Marx’s observation that capital requires a balance of competitive and monopolistic forces. He then derives from this postulate the propositions that </w:t>
      </w:r>
      <w:r w:rsidRPr="002141D5">
        <w:rPr>
          <w:rStyle w:val="StyleUnderline"/>
          <w:highlight w:val="green"/>
        </w:rPr>
        <w:t>crisis</w:t>
      </w:r>
      <w:r w:rsidRPr="002C2456">
        <w:rPr>
          <w:rStyle w:val="StyleUnderline"/>
        </w:rPr>
        <w:t xml:space="preserve"> occurs when</w:t>
      </w:r>
      <w:r w:rsidRPr="002C2456">
        <w:rPr>
          <w:sz w:val="16"/>
        </w:rPr>
        <w:t xml:space="preserve"> such </w:t>
      </w:r>
      <w:r w:rsidRPr="002C2456">
        <w:rPr>
          <w:rStyle w:val="StyleUnderline"/>
        </w:rPr>
        <w:t>forces become imbalanced</w:t>
      </w:r>
      <w:r w:rsidRPr="002C2456">
        <w:rPr>
          <w:sz w:val="16"/>
        </w:rPr>
        <w:t>—although this is not the only cause of crisis—</w:t>
      </w:r>
      <w:r w:rsidRPr="002C2456">
        <w:rPr>
          <w:rStyle w:val="StyleUnderline"/>
        </w:rPr>
        <w:t>and</w:t>
      </w:r>
      <w:r w:rsidRPr="002C2456">
        <w:rPr>
          <w:sz w:val="16"/>
        </w:rPr>
        <w:t xml:space="preserve"> that such </w:t>
      </w:r>
      <w:r w:rsidRPr="002C2456">
        <w:rPr>
          <w:rStyle w:val="StyleUnderline"/>
        </w:rPr>
        <w:t xml:space="preserve">crisis </w:t>
      </w:r>
      <w:r w:rsidRPr="002141D5">
        <w:rPr>
          <w:rStyle w:val="StyleUnderline"/>
          <w:highlight w:val="green"/>
        </w:rPr>
        <w:t>can only be “fixed” once balance is restored</w:t>
      </w:r>
      <w:r w:rsidRPr="002C2456">
        <w:rPr>
          <w:rStyle w:val="StyleUnderline"/>
        </w:rPr>
        <w:t>.</w:t>
      </w:r>
      <w:r w:rsidRPr="002C2456">
        <w:rPr>
          <w:sz w:val="16"/>
        </w:rPr>
        <w:t xml:space="preserve"> </w:t>
      </w:r>
      <w:proofErr w:type="gramStart"/>
      <w:r w:rsidRPr="002C2456">
        <w:rPr>
          <w:sz w:val="16"/>
        </w:rPr>
        <w:t xml:space="preserve">The result is that </w:t>
      </w:r>
      <w:r w:rsidRPr="002C2456">
        <w:rPr>
          <w:rStyle w:val="StyleUnderline"/>
        </w:rPr>
        <w:t>capital</w:t>
      </w:r>
      <w:r w:rsidRPr="002C2456">
        <w:rPr>
          <w:sz w:val="16"/>
        </w:rPr>
        <w:t xml:space="preserve"> historically </w:t>
      </w:r>
      <w:r w:rsidRPr="002C2456">
        <w:rPr>
          <w:rStyle w:val="Emphasis"/>
        </w:rPr>
        <w:t>“oscillates”</w:t>
      </w:r>
      <w:r w:rsidRPr="002C2456">
        <w:rPr>
          <w:rStyle w:val="StyleUnderline"/>
        </w:rPr>
        <w:t xml:space="preserve"> between relative excesses of monopoly and competition</w:t>
      </w:r>
      <w:r w:rsidRPr="002C2456">
        <w:rPr>
          <w:sz w:val="16"/>
        </w:rPr>
        <w:t xml:space="preserve">, always finding balance hard to achieve, let alone sustain.33 </w:t>
      </w:r>
      <w:r w:rsidRPr="002C2456">
        <w:rPr>
          <w:rStyle w:val="StyleUnderline"/>
        </w:rPr>
        <w:t>Understanding capital</w:t>
      </w:r>
      <w:r w:rsidRPr="002C2456">
        <w:rPr>
          <w:sz w:val="16"/>
        </w:rPr>
        <w:t xml:space="preserve"> and its historical development in this particular regard, Harvey insists, </w:t>
      </w:r>
      <w:r w:rsidRPr="002C2456">
        <w:rPr>
          <w:rStyle w:val="StyleUnderline"/>
        </w:rPr>
        <w:t>requires us to recognize “how successful capital has</w:t>
      </w:r>
      <w:r w:rsidRPr="002C2456">
        <w:rPr>
          <w:sz w:val="16"/>
        </w:rPr>
        <w:t xml:space="preserve"> generally </w:t>
      </w:r>
      <w:r w:rsidRPr="002C2456">
        <w:rPr>
          <w:rStyle w:val="StyleUnderline"/>
        </w:rPr>
        <w:t xml:space="preserve">been in </w:t>
      </w:r>
      <w:r w:rsidRPr="002C2456">
        <w:rPr>
          <w:rStyle w:val="Emphasis"/>
        </w:rPr>
        <w:t>managing</w:t>
      </w:r>
      <w:r w:rsidRPr="002C2456">
        <w:rPr>
          <w:sz w:val="16"/>
        </w:rPr>
        <w:t xml:space="preserve"> the </w:t>
      </w:r>
      <w:r w:rsidRPr="002C2456">
        <w:rPr>
          <w:rStyle w:val="Emphasis"/>
        </w:rPr>
        <w:t>contradictions</w:t>
      </w:r>
      <w:r w:rsidRPr="002C2456">
        <w:rPr>
          <w:rStyle w:val="StyleUnderline"/>
        </w:rPr>
        <w:t xml:space="preserve"> between monopoly and competition” and</w:t>
      </w:r>
      <w:r w:rsidRPr="002C2456">
        <w:rPr>
          <w:sz w:val="16"/>
        </w:rPr>
        <w:t xml:space="preserve"> that “</w:t>
      </w:r>
      <w:r w:rsidRPr="002C2456">
        <w:rPr>
          <w:rStyle w:val="Emphasis"/>
        </w:rPr>
        <w:t>it uses crises to do so</w:t>
      </w:r>
      <w:r w:rsidRPr="002C2456">
        <w:rPr>
          <w:sz w:val="16"/>
        </w:rPr>
        <w:t>.”</w:t>
      </w:r>
      <w:proofErr w:type="gramEnd"/>
      <w:r w:rsidRPr="002C2456">
        <w:rPr>
          <w:sz w:val="16"/>
        </w:rPr>
        <w:t>34</w:t>
      </w:r>
    </w:p>
    <w:p w:rsidR="002309CA" w:rsidRPr="002C2456" w:rsidRDefault="002309CA" w:rsidP="002309CA">
      <w:pPr>
        <w:rPr>
          <w:sz w:val="16"/>
          <w:szCs w:val="16"/>
        </w:rPr>
      </w:pPr>
      <w:r w:rsidRPr="002C2456">
        <w:rPr>
          <w:sz w:val="16"/>
          <w:szCs w:val="16"/>
        </w:rPr>
        <w:t xml:space="preserve">Such success, and the role played by crises or by threats thereof, are two of this book’s central, recurring themes. However, </w:t>
      </w:r>
      <w:proofErr w:type="gramStart"/>
      <w:r w:rsidRPr="002C2456">
        <w:rPr>
          <w:sz w:val="16"/>
          <w:szCs w:val="16"/>
        </w:rPr>
        <w:t>Harvey’s</w:t>
      </w:r>
      <w:proofErr w:type="gramEnd"/>
      <w:r w:rsidRPr="002C2456">
        <w:rPr>
          <w:sz w:val="16"/>
          <w:szCs w:val="16"/>
        </w:rPr>
        <w:t xml:space="preserve"> framing raises two vital questions that he fails, in his admittedly brief account of monopoly and competition, to answer.</w:t>
      </w:r>
    </w:p>
    <w:p w:rsidR="002309CA" w:rsidRPr="002C2456" w:rsidRDefault="002309CA" w:rsidP="002309CA">
      <w:pPr>
        <w:rPr>
          <w:sz w:val="16"/>
        </w:rPr>
      </w:pPr>
      <w:r w:rsidRPr="002C2456">
        <w:rPr>
          <w:sz w:val="16"/>
        </w:rPr>
        <w:t xml:space="preserve">First, how </w:t>
      </w:r>
      <w:proofErr w:type="gramStart"/>
      <w:r w:rsidRPr="002C2456">
        <w:rPr>
          <w:sz w:val="16"/>
        </w:rPr>
        <w:t>has this success been achieved</w:t>
      </w:r>
      <w:proofErr w:type="gramEnd"/>
      <w:r w:rsidRPr="002C2456">
        <w:rPr>
          <w:sz w:val="16"/>
        </w:rPr>
        <w:t xml:space="preserve">? “Capital,” Harvey writes, “has organically arrived at a way to balance and rebalance the tendencies towards a monopolistic </w:t>
      </w:r>
      <w:proofErr w:type="spellStart"/>
      <w:r w:rsidRPr="002C2456">
        <w:rPr>
          <w:sz w:val="16"/>
        </w:rPr>
        <w:t>centralisation</w:t>
      </w:r>
      <w:proofErr w:type="spellEnd"/>
      <w:r w:rsidRPr="002C2456">
        <w:rPr>
          <w:sz w:val="16"/>
        </w:rPr>
        <w:t xml:space="preserve"> and </w:t>
      </w:r>
      <w:proofErr w:type="spellStart"/>
      <w:r w:rsidRPr="002C2456">
        <w:rPr>
          <w:sz w:val="16"/>
        </w:rPr>
        <w:t>decentralised</w:t>
      </w:r>
      <w:proofErr w:type="spellEnd"/>
      <w:r w:rsidRPr="002C2456">
        <w:rPr>
          <w:sz w:val="16"/>
        </w:rPr>
        <w:t xml:space="preserve"> competition through the crises that arise out of its imbalances.”</w:t>
      </w:r>
      <w:proofErr w:type="gramStart"/>
      <w:r w:rsidRPr="002C2456">
        <w:rPr>
          <w:sz w:val="16"/>
        </w:rPr>
        <w:t>35</w:t>
      </w:r>
      <w:proofErr w:type="gramEnd"/>
      <w:r w:rsidRPr="002C2456">
        <w:rPr>
          <w:sz w:val="16"/>
        </w:rPr>
        <w:t xml:space="preserve"> Again, there is no objection here, except to press: “organically,” how? This book fashions an answer. This answer rests on the role of the law. </w:t>
      </w:r>
      <w:r w:rsidRPr="002141D5">
        <w:rPr>
          <w:rStyle w:val="StyleUnderline"/>
          <w:highlight w:val="green"/>
        </w:rPr>
        <w:t>When capital has become</w:t>
      </w:r>
      <w:r w:rsidRPr="002C2456">
        <w:rPr>
          <w:rStyle w:val="StyleUnderline"/>
        </w:rPr>
        <w:t xml:space="preserve"> </w:t>
      </w:r>
      <w:r w:rsidRPr="002C2456">
        <w:rPr>
          <w:rStyle w:val="Emphasis"/>
        </w:rPr>
        <w:t xml:space="preserve">sufficiently overcentralized and </w:t>
      </w:r>
      <w:r w:rsidRPr="002141D5">
        <w:rPr>
          <w:rStyle w:val="Emphasis"/>
          <w:highlight w:val="green"/>
        </w:rPr>
        <w:t>monopolistic to threaten its</w:t>
      </w:r>
      <w:r w:rsidRPr="002C2456">
        <w:rPr>
          <w:rStyle w:val="Emphasis"/>
        </w:rPr>
        <w:t xml:space="preserve"> own successful, profitable </w:t>
      </w:r>
      <w:r w:rsidRPr="002141D5">
        <w:rPr>
          <w:rStyle w:val="Emphasis"/>
          <w:highlight w:val="green"/>
        </w:rPr>
        <w:t xml:space="preserve">reproduction, antitrust law </w:t>
      </w:r>
      <w:proofErr w:type="gramStart"/>
      <w:r w:rsidRPr="002141D5">
        <w:rPr>
          <w:rStyle w:val="Emphasis"/>
          <w:highlight w:val="green"/>
        </w:rPr>
        <w:t>has been called upon</w:t>
      </w:r>
      <w:proofErr w:type="gramEnd"/>
      <w:r w:rsidRPr="002C2456">
        <w:rPr>
          <w:rStyle w:val="StyleUnderline"/>
        </w:rPr>
        <w:t xml:space="preserve"> to help </w:t>
      </w:r>
      <w:r w:rsidRPr="002C2456">
        <w:rPr>
          <w:rStyle w:val="Emphasis"/>
        </w:rPr>
        <w:t>restore</w:t>
      </w:r>
      <w:r w:rsidRPr="002C2456">
        <w:rPr>
          <w:sz w:val="16"/>
        </w:rPr>
        <w:t xml:space="preserve"> the necessary degree of </w:t>
      </w:r>
      <w:r w:rsidRPr="002C2456">
        <w:rPr>
          <w:rStyle w:val="Emphasis"/>
        </w:rPr>
        <w:t>balance</w:t>
      </w:r>
      <w:r w:rsidRPr="002C2456">
        <w:rPr>
          <w:sz w:val="16"/>
        </w:rPr>
        <w:t>. This balance will never be perfect and at rest; in a dialectical relation, such as that between monopoly and competition, it never can be. When the dangerous excess has been of competition, by contrast, IP law has come to the rescue. Such laws, needless to say, have not effected this work of rebalancing by themselves, and this book documents their interaction with other pertinent dynamics; but their role has been paramount.</w:t>
      </w:r>
    </w:p>
    <w:p w:rsidR="002309CA" w:rsidRPr="002C2456" w:rsidRDefault="002309CA" w:rsidP="002309CA">
      <w:pPr>
        <w:rPr>
          <w:sz w:val="16"/>
          <w:szCs w:val="16"/>
        </w:rPr>
      </w:pPr>
      <w:r w:rsidRPr="002C2456">
        <w:rPr>
          <w:sz w:val="16"/>
          <w:szCs w:val="16"/>
        </w:rPr>
        <w:t xml:space="preserve">The other problematic question raised by Harvey’s framing brings us directly to our third point of divergence with the </w:t>
      </w:r>
      <w:proofErr w:type="spellStart"/>
      <w:r w:rsidRPr="002C2456">
        <w:rPr>
          <w:sz w:val="16"/>
          <w:szCs w:val="16"/>
        </w:rPr>
        <w:t>Baran</w:t>
      </w:r>
      <w:proofErr w:type="spellEnd"/>
      <w:r w:rsidRPr="002C2456">
        <w:rPr>
          <w:sz w:val="16"/>
          <w:szCs w:val="16"/>
        </w:rPr>
        <w:t xml:space="preserve"> and </w:t>
      </w:r>
      <w:proofErr w:type="spellStart"/>
      <w:r w:rsidRPr="002C2456">
        <w:rPr>
          <w:sz w:val="16"/>
          <w:szCs w:val="16"/>
        </w:rPr>
        <w:t>Sweezy</w:t>
      </w:r>
      <w:proofErr w:type="spellEnd"/>
      <w:r w:rsidRPr="002C2456">
        <w:rPr>
          <w:sz w:val="16"/>
          <w:szCs w:val="16"/>
        </w:rPr>
        <w:t xml:space="preserve"> or Foster and </w:t>
      </w:r>
      <w:proofErr w:type="spellStart"/>
      <w:r w:rsidRPr="002C2456">
        <w:rPr>
          <w:sz w:val="16"/>
          <w:szCs w:val="16"/>
        </w:rPr>
        <w:t>McChesney</w:t>
      </w:r>
      <w:proofErr w:type="spellEnd"/>
      <w:r w:rsidRPr="002C2456">
        <w:rPr>
          <w:sz w:val="16"/>
          <w:szCs w:val="16"/>
        </w:rPr>
        <w:t xml:space="preserve"> reading of capitalist development. Consider here the agency behind the successful, crisis-based management and rebalancing of monopolistic and competitive forces envisioned by Harvey: “capital has been successful . . .”; “capital has arrived at . . .” But what, or who, is this capital, and has its form remained constant? For Harvey, clearly, capital is the capitalist class: those that own the means of production. Yet this </w:t>
      </w:r>
      <w:proofErr w:type="spellStart"/>
      <w:r w:rsidRPr="002C2456">
        <w:rPr>
          <w:sz w:val="16"/>
          <w:szCs w:val="16"/>
        </w:rPr>
        <w:t>singularization</w:t>
      </w:r>
      <w:proofErr w:type="spellEnd"/>
      <w:r w:rsidRPr="002C2456">
        <w:rPr>
          <w:sz w:val="16"/>
          <w:szCs w:val="16"/>
        </w:rPr>
        <w:t xml:space="preserve"> of responsibility for regulating and reregulating the core dynamics of the capitalist economy raises all manner of questions that Harvey fails to address. Is this capitalist class homogeneous? Does it share consistent objectives in terms of economic development and management? </w:t>
      </w:r>
      <w:proofErr w:type="gramStart"/>
      <w:r w:rsidRPr="002C2456">
        <w:rPr>
          <w:sz w:val="16"/>
          <w:szCs w:val="16"/>
        </w:rPr>
        <w:t>And</w:t>
      </w:r>
      <w:proofErr w:type="gramEnd"/>
      <w:r w:rsidRPr="002C2456">
        <w:rPr>
          <w:sz w:val="16"/>
          <w:szCs w:val="16"/>
        </w:rPr>
        <w:t xml:space="preserve"> even if it does (and of course, it does not), what is its relation with the state and with the different tools of economic regulation, the law among them, that the state uses to govern and shape economic conduct?</w:t>
      </w:r>
    </w:p>
    <w:p w:rsidR="002309CA" w:rsidRPr="002C2456" w:rsidRDefault="002309CA" w:rsidP="002309CA">
      <w:pPr>
        <w:rPr>
          <w:sz w:val="16"/>
        </w:rPr>
      </w:pPr>
      <w:r w:rsidRPr="002C2456">
        <w:rPr>
          <w:sz w:val="16"/>
        </w:rPr>
        <w:t xml:space="preserve">If Harvey’s stimulating propositions call for circumspection </w:t>
      </w:r>
      <w:proofErr w:type="gramStart"/>
      <w:r w:rsidRPr="002C2456">
        <w:rPr>
          <w:sz w:val="16"/>
        </w:rPr>
        <w:t>on account</w:t>
      </w:r>
      <w:proofErr w:type="gramEnd"/>
      <w:r w:rsidRPr="002C2456">
        <w:rPr>
          <w:sz w:val="16"/>
        </w:rPr>
        <w:t xml:space="preserve"> of their simplifying structural abstractions, the connection to </w:t>
      </w:r>
      <w:r w:rsidRPr="002C2456">
        <w:rPr>
          <w:rStyle w:val="StyleUnderline"/>
        </w:rPr>
        <w:t>the “monopoly capital” thesis</w:t>
      </w:r>
      <w:r w:rsidRPr="002C2456">
        <w:rPr>
          <w:sz w:val="16"/>
        </w:rPr>
        <w:t xml:space="preserve"> is that it too </w:t>
      </w:r>
      <w:r w:rsidRPr="002C2456">
        <w:rPr>
          <w:rStyle w:val="StyleUnderline"/>
        </w:rPr>
        <w:t>tends to rely upon</w:t>
      </w:r>
      <w:r w:rsidRPr="002C2456">
        <w:rPr>
          <w:sz w:val="16"/>
        </w:rPr>
        <w:t xml:space="preserve"> just such </w:t>
      </w:r>
      <w:r w:rsidRPr="002C2456">
        <w:rPr>
          <w:rStyle w:val="Emphasis"/>
        </w:rPr>
        <w:t>totalizing</w:t>
      </w:r>
      <w:r w:rsidRPr="002C2456">
        <w:rPr>
          <w:sz w:val="16"/>
        </w:rPr>
        <w:t xml:space="preserve">, even reified, </w:t>
      </w:r>
      <w:r w:rsidRPr="002C2456">
        <w:rPr>
          <w:rStyle w:val="Emphasis"/>
        </w:rPr>
        <w:t>concepts</w:t>
      </w:r>
      <w:r w:rsidRPr="002C2456">
        <w:rPr>
          <w:sz w:val="16"/>
        </w:rPr>
        <w:t xml:space="preserve">. “Monopoly capital” is itself one such. </w:t>
      </w:r>
      <w:proofErr w:type="gramStart"/>
      <w:r w:rsidRPr="002C2456">
        <w:rPr>
          <w:rStyle w:val="StyleUnderline"/>
        </w:rPr>
        <w:t>One of the</w:t>
      </w:r>
      <w:r w:rsidRPr="002C2456">
        <w:rPr>
          <w:sz w:val="16"/>
        </w:rPr>
        <w:t xml:space="preserve"> consistent </w:t>
      </w:r>
      <w:r w:rsidRPr="002C2456">
        <w:rPr>
          <w:rStyle w:val="StyleUnderline"/>
        </w:rPr>
        <w:t>themes of</w:t>
      </w:r>
      <w:r w:rsidRPr="002C2456">
        <w:rPr>
          <w:sz w:val="16"/>
        </w:rPr>
        <w:t xml:space="preserve"> the tradition renewed by </w:t>
      </w:r>
      <w:r w:rsidRPr="002C2456">
        <w:rPr>
          <w:rStyle w:val="StyleUnderline"/>
        </w:rPr>
        <w:t>The Endless Crisis</w:t>
      </w:r>
      <w:r w:rsidRPr="002C2456">
        <w:rPr>
          <w:sz w:val="16"/>
        </w:rPr>
        <w:t xml:space="preserve">—one extending back through </w:t>
      </w:r>
      <w:proofErr w:type="spellStart"/>
      <w:r w:rsidRPr="002C2456">
        <w:rPr>
          <w:sz w:val="16"/>
        </w:rPr>
        <w:t>Baran</w:t>
      </w:r>
      <w:proofErr w:type="spellEnd"/>
      <w:r w:rsidRPr="002C2456">
        <w:rPr>
          <w:sz w:val="16"/>
        </w:rPr>
        <w:t xml:space="preserve"> and </w:t>
      </w:r>
      <w:proofErr w:type="spellStart"/>
      <w:r w:rsidRPr="002C2456">
        <w:rPr>
          <w:sz w:val="16"/>
        </w:rPr>
        <w:t>Sweezy’s</w:t>
      </w:r>
      <w:proofErr w:type="spellEnd"/>
      <w:r w:rsidRPr="002C2456">
        <w:rPr>
          <w:sz w:val="16"/>
        </w:rPr>
        <w:t xml:space="preserve"> Monopoly Capital to Rudolf </w:t>
      </w:r>
      <w:proofErr w:type="spellStart"/>
      <w:r w:rsidRPr="002C2456">
        <w:rPr>
          <w:sz w:val="16"/>
        </w:rPr>
        <w:t>Hilferding’s</w:t>
      </w:r>
      <w:proofErr w:type="spellEnd"/>
      <w:r w:rsidRPr="002C2456">
        <w:rPr>
          <w:sz w:val="16"/>
        </w:rPr>
        <w:t xml:space="preserve"> Finance Capital (1910) and even Lenin’s Imperialism (1917)—</w:t>
      </w:r>
      <w:r w:rsidRPr="002C2456">
        <w:rPr>
          <w:rStyle w:val="StyleUnderline"/>
        </w:rPr>
        <w:t xml:space="preserve">is its tendency not only to </w:t>
      </w:r>
      <w:r w:rsidRPr="002C2456">
        <w:rPr>
          <w:rStyle w:val="Emphasis"/>
        </w:rPr>
        <w:t>associate</w:t>
      </w:r>
      <w:r w:rsidRPr="002C2456">
        <w:rPr>
          <w:sz w:val="16"/>
        </w:rPr>
        <w:t xml:space="preserve"> potent </w:t>
      </w:r>
      <w:r w:rsidRPr="002C2456">
        <w:rPr>
          <w:rStyle w:val="Emphasis"/>
        </w:rPr>
        <w:t>monopoly powers with a new stage</w:t>
      </w:r>
      <w:r w:rsidRPr="002C2456">
        <w:rPr>
          <w:sz w:val="16"/>
        </w:rPr>
        <w:t xml:space="preserve"> or phase </w:t>
      </w:r>
      <w:r w:rsidRPr="002C2456">
        <w:rPr>
          <w:rStyle w:val="Emphasis"/>
        </w:rPr>
        <w:t>of capitalism</w:t>
      </w:r>
      <w:r w:rsidRPr="002C2456">
        <w:rPr>
          <w:rStyle w:val="StyleUnderline"/>
        </w:rPr>
        <w:t xml:space="preserve"> but to depict the latter in terms of a </w:t>
      </w:r>
      <w:r w:rsidRPr="002C2456">
        <w:rPr>
          <w:rStyle w:val="Emphasis"/>
        </w:rPr>
        <w:t>consciously regulated and (centrally) planned system</w:t>
      </w:r>
      <w:r w:rsidRPr="002C2456">
        <w:rPr>
          <w:rStyle w:val="StyleUnderline"/>
        </w:rPr>
        <w:t xml:space="preserve"> in which market-based competition</w:t>
      </w:r>
      <w:r w:rsidRPr="002C2456">
        <w:rPr>
          <w:sz w:val="16"/>
        </w:rPr>
        <w:t xml:space="preserve"> largely </w:t>
      </w:r>
      <w:r w:rsidRPr="002C2456">
        <w:rPr>
          <w:rStyle w:val="Emphasis"/>
        </w:rPr>
        <w:t>disappears</w:t>
      </w:r>
      <w:r w:rsidRPr="002C2456">
        <w:rPr>
          <w:sz w:val="16"/>
        </w:rPr>
        <w:t xml:space="preserve"> from view.36 For Lenin, this system fused the interests of capital and state (state monopoly capitalism); for </w:t>
      </w:r>
      <w:proofErr w:type="spellStart"/>
      <w:r w:rsidRPr="002C2456">
        <w:rPr>
          <w:sz w:val="16"/>
        </w:rPr>
        <w:t>Hilferding</w:t>
      </w:r>
      <w:proofErr w:type="spellEnd"/>
      <w:r w:rsidRPr="002C2456">
        <w:rPr>
          <w:sz w:val="16"/>
        </w:rPr>
        <w:t xml:space="preserve"> the fusion was tripartite, with finance capital also integral.</w:t>
      </w:r>
      <w:proofErr w:type="gramEnd"/>
      <w:r w:rsidRPr="002C2456">
        <w:rPr>
          <w:sz w:val="16"/>
        </w:rPr>
        <w:t xml:space="preserve"> </w:t>
      </w:r>
      <w:proofErr w:type="gramStart"/>
      <w:r w:rsidRPr="002C2456">
        <w:rPr>
          <w:sz w:val="16"/>
        </w:rPr>
        <w:t>But</w:t>
      </w:r>
      <w:proofErr w:type="gramEnd"/>
      <w:r w:rsidRPr="002C2456">
        <w:rPr>
          <w:sz w:val="16"/>
        </w:rPr>
        <w:t xml:space="preserve"> Marx, for all the stereotypes to the contrary, never saw capitalism as such. It was a totality, to be sure, but one that needs to be continually reproduced and reconstituted. This process occurs in and through the disparate actions of government, workers, consumers, businesses, and so on; when such reconstitution occurs in ways that imperil accumulation, crisis looms.</w:t>
      </w:r>
    </w:p>
    <w:p w:rsidR="002309CA" w:rsidRPr="002C2456" w:rsidRDefault="002309CA" w:rsidP="002309CA">
      <w:pPr>
        <w:rPr>
          <w:rStyle w:val="Emphasis"/>
        </w:rPr>
      </w:pPr>
      <w:r w:rsidRPr="002C2456">
        <w:rPr>
          <w:sz w:val="16"/>
        </w:rPr>
        <w:t xml:space="preserve">The point of saying all this is not simply to oppugn a totalizing view of “monopoly capital,” but to contrast with it the approach taken in this book, particularly to the law and its mobilization. There is not, and has not been, a single hand on the tiller, </w:t>
      </w:r>
      <w:r w:rsidRPr="002C2456">
        <w:rPr>
          <w:rStyle w:val="StyleUnderline"/>
        </w:rPr>
        <w:t>for all the</w:t>
      </w:r>
      <w:r w:rsidRPr="002C2456">
        <w:rPr>
          <w:sz w:val="16"/>
        </w:rPr>
        <w:t xml:space="preserve"> obvious </w:t>
      </w:r>
      <w:r w:rsidRPr="002C2456">
        <w:rPr>
          <w:rStyle w:val="StyleUnderline"/>
        </w:rPr>
        <w:t>importance of the state as the law’s</w:t>
      </w:r>
      <w:r w:rsidRPr="002C2456">
        <w:rPr>
          <w:sz w:val="16"/>
        </w:rPr>
        <w:t xml:space="preserve"> formal </w:t>
      </w:r>
      <w:r w:rsidRPr="002C2456">
        <w:rPr>
          <w:rStyle w:val="StyleUnderline"/>
        </w:rPr>
        <w:t>origin</w:t>
      </w:r>
      <w:r w:rsidRPr="00144B58">
        <w:rPr>
          <w:rStyle w:val="StyleUnderline"/>
        </w:rPr>
        <w:t xml:space="preserve">ator; </w:t>
      </w:r>
      <w:r w:rsidRPr="002C2456">
        <w:rPr>
          <w:rStyle w:val="Emphasis"/>
        </w:rPr>
        <w:t>there is no single, homogeneous entity pulling the levers</w:t>
      </w:r>
      <w:r w:rsidRPr="002C2456">
        <w:rPr>
          <w:sz w:val="16"/>
        </w:rPr>
        <w:t xml:space="preserve">, so to speak, </w:t>
      </w:r>
      <w:r w:rsidRPr="002C2456">
        <w:rPr>
          <w:rStyle w:val="Emphasis"/>
        </w:rPr>
        <w:t>of political-economic regulation</w:t>
      </w:r>
      <w:r w:rsidRPr="002C2456">
        <w:rPr>
          <w:sz w:val="16"/>
        </w:rPr>
        <w:t xml:space="preserve">— no consistent regime of conscious, systematic control. As with other modalities of economic regulation or governance, </w:t>
      </w:r>
      <w:r w:rsidRPr="002C2456">
        <w:rPr>
          <w:rStyle w:val="StyleUnderline"/>
        </w:rPr>
        <w:t>the law, in practice,</w:t>
      </w:r>
      <w:r w:rsidRPr="002C2456">
        <w:rPr>
          <w:rStyle w:val="Emphasis"/>
        </w:rPr>
        <w:t xml:space="preserve"> does not “work” like that.</w:t>
      </w:r>
    </w:p>
    <w:p w:rsidR="002309CA" w:rsidRPr="002C2456" w:rsidRDefault="002309CA" w:rsidP="002309CA">
      <w:pPr>
        <w:rPr>
          <w:sz w:val="16"/>
        </w:rPr>
      </w:pPr>
      <w:r w:rsidRPr="002C2456">
        <w:rPr>
          <w:sz w:val="16"/>
        </w:rPr>
        <w:t xml:space="preserve">For one thing, </w:t>
      </w:r>
      <w:r w:rsidRPr="002141D5">
        <w:rPr>
          <w:rStyle w:val="StyleUnderline"/>
          <w:highlight w:val="green"/>
        </w:rPr>
        <w:t>there is a</w:t>
      </w:r>
      <w:r w:rsidRPr="004E78CA">
        <w:rPr>
          <w:rStyle w:val="StyleUnderline"/>
        </w:rPr>
        <w:t xml:space="preserve">n important </w:t>
      </w:r>
      <w:r w:rsidRPr="002141D5">
        <w:rPr>
          <w:rStyle w:val="StyleUnderline"/>
          <w:highlight w:val="green"/>
        </w:rPr>
        <w:t>difference between</w:t>
      </w:r>
      <w:r w:rsidRPr="002C2456">
        <w:rPr>
          <w:sz w:val="16"/>
        </w:rPr>
        <w:t xml:space="preserve"> the </w:t>
      </w:r>
      <w:r w:rsidRPr="002141D5">
        <w:rPr>
          <w:rStyle w:val="Emphasis"/>
          <w:highlight w:val="green"/>
        </w:rPr>
        <w:t>written law</w:t>
      </w:r>
      <w:r w:rsidRPr="002141D5">
        <w:rPr>
          <w:rStyle w:val="StyleUnderline"/>
          <w:highlight w:val="green"/>
        </w:rPr>
        <w:t xml:space="preserve"> and its </w:t>
      </w:r>
      <w:r w:rsidRPr="002141D5">
        <w:rPr>
          <w:rStyle w:val="Emphasis"/>
          <w:highlight w:val="green"/>
        </w:rPr>
        <w:t>interpretation</w:t>
      </w:r>
      <w:r w:rsidRPr="004E78CA">
        <w:rPr>
          <w:rStyle w:val="StyleUnderline"/>
        </w:rPr>
        <w:t>.</w:t>
      </w:r>
      <w:r w:rsidRPr="002C2456">
        <w:rPr>
          <w:sz w:val="16"/>
        </w:rPr>
        <w:t xml:space="preserve"> Two </w:t>
      </w:r>
      <w:r w:rsidRPr="004E78CA">
        <w:rPr>
          <w:rStyle w:val="StyleUnderline"/>
        </w:rPr>
        <w:t>courts can interpret and apply the same law</w:t>
      </w:r>
      <w:r w:rsidRPr="002C2456">
        <w:rPr>
          <w:sz w:val="16"/>
        </w:rPr>
        <w:t xml:space="preserve"> or laws in markedly different ways and </w:t>
      </w:r>
      <w:r w:rsidRPr="004E78CA">
        <w:rPr>
          <w:rStyle w:val="StyleUnderline"/>
        </w:rPr>
        <w:t>with</w:t>
      </w:r>
      <w:r w:rsidRPr="004E78CA">
        <w:rPr>
          <w:rStyle w:val="Emphasis"/>
        </w:rPr>
        <w:t xml:space="preserve"> very different consequences.</w:t>
      </w:r>
      <w:r w:rsidRPr="002C2456">
        <w:rPr>
          <w:sz w:val="16"/>
        </w:rPr>
        <w:t xml:space="preserve"> Perhaps the clearest example of this, at least in this book (Chapter 6), concerns </w:t>
      </w:r>
      <w:r w:rsidRPr="002141D5">
        <w:rPr>
          <w:rStyle w:val="StyleUnderline"/>
          <w:highlight w:val="green"/>
        </w:rPr>
        <w:t>U.S. antitrust law</w:t>
      </w:r>
      <w:r w:rsidRPr="004E78CA">
        <w:rPr>
          <w:rStyle w:val="StyleUnderline"/>
        </w:rPr>
        <w:t xml:space="preserve"> in the second half of the twentieth century</w:t>
      </w:r>
      <w:r w:rsidRPr="002C2456">
        <w:rPr>
          <w:sz w:val="16"/>
        </w:rPr>
        <w:t xml:space="preserve">: The nature and degree of enforcement of this law </w:t>
      </w:r>
      <w:r w:rsidRPr="002141D5">
        <w:rPr>
          <w:rStyle w:val="StyleUnderline"/>
          <w:highlight w:val="green"/>
        </w:rPr>
        <w:t>underwent a dramatic transformation in the</w:t>
      </w:r>
      <w:r w:rsidRPr="00144B58">
        <w:rPr>
          <w:rStyle w:val="StyleUnderline"/>
        </w:rPr>
        <w:t xml:space="preserve"> late 19</w:t>
      </w:r>
      <w:r w:rsidRPr="002141D5">
        <w:rPr>
          <w:rStyle w:val="StyleUnderline"/>
          <w:highlight w:val="green"/>
        </w:rPr>
        <w:t>70s and</w:t>
      </w:r>
      <w:r w:rsidRPr="00144B58">
        <w:rPr>
          <w:rStyle w:val="StyleUnderline"/>
        </w:rPr>
        <w:t xml:space="preserve"> early 19</w:t>
      </w:r>
      <w:r w:rsidRPr="002141D5">
        <w:rPr>
          <w:rStyle w:val="StyleUnderline"/>
          <w:highlight w:val="green"/>
        </w:rPr>
        <w:t>80s, but</w:t>
      </w:r>
      <w:r w:rsidRPr="00144B58">
        <w:rPr>
          <w:rStyle w:val="StyleUnderline"/>
        </w:rPr>
        <w:t xml:space="preserve"> </w:t>
      </w:r>
      <w:r w:rsidRPr="004E78CA">
        <w:rPr>
          <w:rStyle w:val="StyleUnderline"/>
        </w:rPr>
        <w:t xml:space="preserve">the law itself </w:t>
      </w:r>
      <w:r w:rsidRPr="002141D5">
        <w:rPr>
          <w:rStyle w:val="Emphasis"/>
          <w:highlight w:val="green"/>
        </w:rPr>
        <w:t>did not materially change</w:t>
      </w:r>
      <w:r w:rsidRPr="002C2456">
        <w:rPr>
          <w:rStyle w:val="StyleUnderline"/>
        </w:rPr>
        <w:t>. Intellectual training, social and political context, even judicial personality</w:t>
      </w:r>
      <w:r w:rsidRPr="002C2456">
        <w:rPr>
          <w:sz w:val="16"/>
        </w:rPr>
        <w:t xml:space="preserve">: These variables, and more, </w:t>
      </w:r>
      <w:r w:rsidRPr="002C2456">
        <w:rPr>
          <w:rStyle w:val="Emphasis"/>
        </w:rPr>
        <w:t>all matter</w:t>
      </w:r>
      <w:r w:rsidRPr="002C2456">
        <w:rPr>
          <w:rStyle w:val="StyleUnderline"/>
        </w:rPr>
        <w:t xml:space="preserve"> to the law’s practical materialization.</w:t>
      </w:r>
      <w:r w:rsidRPr="002C2456">
        <w:rPr>
          <w:sz w:val="16"/>
        </w:rPr>
        <w:t xml:space="preserve"> As such, we must remain constantly alive to the simple fact that, as Peter </w:t>
      </w:r>
      <w:proofErr w:type="spellStart"/>
      <w:r w:rsidRPr="002C2456">
        <w:rPr>
          <w:sz w:val="16"/>
        </w:rPr>
        <w:t>Carstensen</w:t>
      </w:r>
      <w:proofErr w:type="spellEnd"/>
      <w:r w:rsidRPr="002C2456">
        <w:rPr>
          <w:sz w:val="16"/>
        </w:rPr>
        <w:t xml:space="preserve"> has put it, “court doctrine is not the whole of the law in practice.”37 Relatedly, </w:t>
      </w:r>
      <w:r w:rsidRPr="002C2456">
        <w:rPr>
          <w:rStyle w:val="StyleUnderline"/>
        </w:rPr>
        <w:t xml:space="preserve">much of the </w:t>
      </w:r>
      <w:r w:rsidRPr="002141D5">
        <w:rPr>
          <w:rStyle w:val="StyleUnderline"/>
          <w:highlight w:val="green"/>
        </w:rPr>
        <w:t>enforcement of IP</w:t>
      </w:r>
      <w:r w:rsidRPr="002C2456">
        <w:rPr>
          <w:rStyle w:val="StyleUnderline"/>
        </w:rPr>
        <w:t xml:space="preserve"> rights </w:t>
      </w:r>
      <w:r w:rsidRPr="002141D5">
        <w:rPr>
          <w:rStyle w:val="StyleUnderline"/>
          <w:highlight w:val="green"/>
        </w:rPr>
        <w:t xml:space="preserve">occurs at a </w:t>
      </w:r>
      <w:r w:rsidRPr="002141D5">
        <w:rPr>
          <w:rStyle w:val="Emphasis"/>
          <w:highlight w:val="green"/>
        </w:rPr>
        <w:t>significant remove from courts</w:t>
      </w:r>
      <w:r w:rsidRPr="002C2456">
        <w:rPr>
          <w:sz w:val="16"/>
        </w:rPr>
        <w:t xml:space="preserve">—specifically </w:t>
      </w:r>
      <w:r w:rsidRPr="002141D5">
        <w:rPr>
          <w:rStyle w:val="StyleUnderline"/>
          <w:highlight w:val="green"/>
        </w:rPr>
        <w:t>in</w:t>
      </w:r>
      <w:r w:rsidRPr="002C2456">
        <w:rPr>
          <w:sz w:val="16"/>
        </w:rPr>
        <w:t>, as argued by William T. Gallagher,</w:t>
      </w:r>
      <w:r w:rsidRPr="002C2456">
        <w:rPr>
          <w:rStyle w:val="StyleUnderline"/>
        </w:rPr>
        <w:t xml:space="preserve"> the </w:t>
      </w:r>
      <w:r w:rsidRPr="002C2456">
        <w:rPr>
          <w:rStyle w:val="Emphasis"/>
        </w:rPr>
        <w:t>everyday</w:t>
      </w:r>
      <w:r w:rsidRPr="002C2456">
        <w:rPr>
          <w:rStyle w:val="StyleUnderline"/>
        </w:rPr>
        <w:t xml:space="preserve"> </w:t>
      </w:r>
      <w:r w:rsidRPr="002C2456">
        <w:rPr>
          <w:rStyle w:val="Emphasis"/>
        </w:rPr>
        <w:t>practices</w:t>
      </w:r>
      <w:r w:rsidRPr="002C2456">
        <w:rPr>
          <w:rStyle w:val="StyleUnderline"/>
        </w:rPr>
        <w:t xml:space="preserve"> of IP owners and their lawyers, whose “</w:t>
      </w:r>
      <w:r w:rsidRPr="002141D5">
        <w:rPr>
          <w:rStyle w:val="StyleUnderline"/>
          <w:highlight w:val="green"/>
        </w:rPr>
        <w:t>negotiations</w:t>
      </w:r>
      <w:r w:rsidRPr="002C2456">
        <w:rPr>
          <w:rStyle w:val="StyleUnderline"/>
        </w:rPr>
        <w:t>” with alleged infringers take place</w:t>
      </w:r>
      <w:r w:rsidRPr="002C2456">
        <w:rPr>
          <w:sz w:val="16"/>
        </w:rPr>
        <w:t xml:space="preserve"> largely </w:t>
      </w:r>
      <w:r w:rsidRPr="002141D5">
        <w:rPr>
          <w:rStyle w:val="Emphasis"/>
          <w:highlight w:val="green"/>
        </w:rPr>
        <w:t>in the “shadow” of</w:t>
      </w:r>
      <w:r w:rsidRPr="002C2456">
        <w:rPr>
          <w:rStyle w:val="Emphasis"/>
        </w:rPr>
        <w:t xml:space="preserve"> IP </w:t>
      </w:r>
      <w:r w:rsidRPr="002141D5">
        <w:rPr>
          <w:rStyle w:val="Emphasis"/>
          <w:highlight w:val="green"/>
        </w:rPr>
        <w:t>law</w:t>
      </w:r>
      <w:r w:rsidRPr="002C2456">
        <w:rPr>
          <w:rStyle w:val="Emphasis"/>
        </w:rPr>
        <w:t>.</w:t>
      </w:r>
      <w:r w:rsidRPr="002C2456">
        <w:rPr>
          <w:sz w:val="16"/>
        </w:rPr>
        <w:t>38</w:t>
      </w:r>
    </w:p>
    <w:p w:rsidR="002309CA" w:rsidRPr="002C2456" w:rsidRDefault="002309CA" w:rsidP="002309CA">
      <w:pPr>
        <w:rPr>
          <w:sz w:val="16"/>
        </w:rPr>
      </w:pPr>
      <w:r w:rsidRPr="002C2456">
        <w:rPr>
          <w:sz w:val="16"/>
        </w:rPr>
        <w:t xml:space="preserve">For another thing, </w:t>
      </w:r>
      <w:r w:rsidRPr="004E78CA">
        <w:rPr>
          <w:rStyle w:val="StyleUnderline"/>
        </w:rPr>
        <w:t>just as the state never enacts</w:t>
      </w:r>
      <w:r w:rsidRPr="002C2456">
        <w:rPr>
          <w:sz w:val="16"/>
        </w:rPr>
        <w:t xml:space="preserve"> new </w:t>
      </w:r>
      <w:r w:rsidRPr="004E78CA">
        <w:rPr>
          <w:rStyle w:val="StyleUnderline"/>
        </w:rPr>
        <w:t>economic laws in</w:t>
      </w:r>
      <w:r w:rsidRPr="002C2456">
        <w:rPr>
          <w:sz w:val="16"/>
        </w:rPr>
        <w:t xml:space="preserve"> total </w:t>
      </w:r>
      <w:r w:rsidRPr="004E78CA">
        <w:rPr>
          <w:rStyle w:val="StyleUnderline"/>
        </w:rPr>
        <w:t>isolation from the influence and interests of capital, so both capital(s) and state</w:t>
      </w:r>
      <w:r w:rsidRPr="002C2456">
        <w:rPr>
          <w:sz w:val="16"/>
        </w:rPr>
        <w:t>—and indeed other economic agents—</w:t>
      </w:r>
      <w:r w:rsidRPr="004E78CA">
        <w:rPr>
          <w:rStyle w:val="Emphasis"/>
        </w:rPr>
        <w:t>use</w:t>
      </w:r>
      <w:r w:rsidRPr="002C2456">
        <w:rPr>
          <w:sz w:val="16"/>
        </w:rPr>
        <w:t xml:space="preserve"> the</w:t>
      </w:r>
      <w:r w:rsidRPr="004E78CA">
        <w:rPr>
          <w:rStyle w:val="Emphasis"/>
        </w:rPr>
        <w:t xml:space="preserve"> law to their own ends</w:t>
      </w:r>
      <w:r w:rsidRPr="002C2456">
        <w:rPr>
          <w:sz w:val="16"/>
        </w:rPr>
        <w:t xml:space="preserve">, and these ends are far from necessarily commensurate. Think, once again, about our two Apple cases. Who, in each case, instigated the legal action? Who put the law to work in their own interests? In the IP </w:t>
      </w:r>
      <w:proofErr w:type="gramStart"/>
      <w:r w:rsidRPr="002C2456">
        <w:rPr>
          <w:sz w:val="16"/>
        </w:rPr>
        <w:t>case</w:t>
      </w:r>
      <w:proofErr w:type="gramEnd"/>
      <w:r w:rsidRPr="002C2456">
        <w:rPr>
          <w:sz w:val="16"/>
        </w:rPr>
        <w:t xml:space="preserve"> it was Apple itself. In the class-action </w:t>
      </w:r>
      <w:proofErr w:type="gramStart"/>
      <w:r w:rsidRPr="002C2456">
        <w:rPr>
          <w:sz w:val="16"/>
        </w:rPr>
        <w:t>suit</w:t>
      </w:r>
      <w:proofErr w:type="gramEnd"/>
      <w:r w:rsidRPr="002C2456">
        <w:rPr>
          <w:sz w:val="16"/>
        </w:rPr>
        <w:t xml:space="preserve"> it was labor. But the latter suit was in fact itself based upon a prior government investigation launched by the Department of Justice’s Antitrust Division in 2010.39 Three legal cases, then, all driven by different actors with different motivations, but all revolving around the same political-economic locus: the knotty complex of profit generation and accumulation constituted by Apple Inc. And if the law, together with its agents, is so palpably nonsingular at the scale of the political economy of just one company, on what reasonable grounds could we ever envision it thus—as a vehicle of conscious, unified control—in relation to the political economy of capitalism more widely? </w:t>
      </w:r>
      <w:r w:rsidRPr="004E78CA">
        <w:rPr>
          <w:rStyle w:val="StyleUnderline"/>
        </w:rPr>
        <w:t>The “great leveler”</w:t>
      </w:r>
      <w:r w:rsidRPr="002C2456">
        <w:rPr>
          <w:sz w:val="16"/>
        </w:rPr>
        <w:t xml:space="preserve"> indicated in the book’s title, in short, </w:t>
      </w:r>
      <w:r w:rsidRPr="004E78CA">
        <w:rPr>
          <w:rStyle w:val="StyleUnderline"/>
        </w:rPr>
        <w:t xml:space="preserve">is not some omnipotent regulator in charge of the law; </w:t>
      </w:r>
      <w:r w:rsidRPr="004E78CA">
        <w:rPr>
          <w:rStyle w:val="Emphasis"/>
        </w:rPr>
        <w:t>it is the law</w:t>
      </w:r>
      <w:r w:rsidRPr="002C2456">
        <w:rPr>
          <w:sz w:val="16"/>
        </w:rPr>
        <w:t xml:space="preserve"> per se. </w:t>
      </w:r>
    </w:p>
    <w:p w:rsidR="002309CA" w:rsidRPr="002C2456" w:rsidRDefault="002309CA" w:rsidP="002309CA">
      <w:pPr>
        <w:rPr>
          <w:sz w:val="16"/>
        </w:rPr>
      </w:pPr>
      <w:r w:rsidRPr="002C2456">
        <w:rPr>
          <w:sz w:val="16"/>
        </w:rPr>
        <w:t xml:space="preserve">How, then, might we more accurately characterize the human and institutional agency analyzed in the following pages in relation to the law, its mobilization, and its political-economic effects? At a general level, the conclusion reached by Paul David in his examination of the history of IP law fits particularly well: “The complex body of law, judicial interpretation, and administrative practice that one has to grapple with in this field was not created by some rational, consistent, social welfare-maximizing public agency. What one is faced with, instead, is a mixture of the intended and unintended consequences of an undirected historical process on which the varied interests of many parties, acting at different points (some widely separated in time and space), have left an enduring mark.”40 More specifically, however, we will see that although IP and </w:t>
      </w:r>
      <w:r w:rsidRPr="002141D5">
        <w:rPr>
          <w:rStyle w:val="StyleUnderline"/>
          <w:highlight w:val="green"/>
        </w:rPr>
        <w:t>competition laws</w:t>
      </w:r>
      <w:r w:rsidRPr="002C2456">
        <w:rPr>
          <w:rStyle w:val="StyleUnderline"/>
        </w:rPr>
        <w:t xml:space="preserve"> </w:t>
      </w:r>
      <w:r w:rsidRPr="002C2456">
        <w:rPr>
          <w:sz w:val="16"/>
        </w:rPr>
        <w:t xml:space="preserve">have indeed performed their work under the influence of varied individuals and groups, the vast majority of the latter </w:t>
      </w:r>
      <w:r w:rsidRPr="002141D5">
        <w:rPr>
          <w:rStyle w:val="StyleUnderline"/>
          <w:highlight w:val="green"/>
        </w:rPr>
        <w:t>are</w:t>
      </w:r>
      <w:r w:rsidRPr="002C2456">
        <w:rPr>
          <w:rStyle w:val="Emphasis"/>
        </w:rPr>
        <w:t xml:space="preserve"> ultimately </w:t>
      </w:r>
      <w:r w:rsidRPr="002141D5">
        <w:rPr>
          <w:rStyle w:val="Emphasis"/>
          <w:highlight w:val="green"/>
        </w:rPr>
        <w:t>committed to</w:t>
      </w:r>
      <w:r w:rsidRPr="002C2456">
        <w:rPr>
          <w:rStyle w:val="Emphasis"/>
        </w:rPr>
        <w:t xml:space="preserve">, and institutionally invested in, the </w:t>
      </w:r>
      <w:r w:rsidRPr="002141D5">
        <w:rPr>
          <w:rStyle w:val="Emphasis"/>
          <w:highlight w:val="green"/>
        </w:rPr>
        <w:t>reproduction</w:t>
      </w:r>
      <w:r w:rsidRPr="002C2456">
        <w:rPr>
          <w:rStyle w:val="Emphasis"/>
        </w:rPr>
        <w:t xml:space="preserve">, in as smooth a fashion as possible, </w:t>
      </w:r>
      <w:r w:rsidRPr="002141D5">
        <w:rPr>
          <w:rStyle w:val="Emphasis"/>
          <w:highlight w:val="green"/>
        </w:rPr>
        <w:t>of capitalism in</w:t>
      </w:r>
      <w:r w:rsidRPr="002C2456">
        <w:rPr>
          <w:sz w:val="16"/>
        </w:rPr>
        <w:t xml:space="preserve"> more or less </w:t>
      </w:r>
      <w:r w:rsidRPr="002141D5">
        <w:rPr>
          <w:rStyle w:val="Emphasis"/>
          <w:highlight w:val="green"/>
        </w:rPr>
        <w:t>its existing form</w:t>
      </w:r>
      <w:r w:rsidRPr="002C2456">
        <w:rPr>
          <w:sz w:val="16"/>
        </w:rPr>
        <w:t xml:space="preserve">. </w:t>
      </w:r>
      <w:proofErr w:type="gramStart"/>
      <w:r w:rsidRPr="002C2456">
        <w:rPr>
          <w:sz w:val="16"/>
        </w:rPr>
        <w:t>And</w:t>
      </w:r>
      <w:proofErr w:type="gramEnd"/>
      <w:r w:rsidRPr="002C2456">
        <w:rPr>
          <w:sz w:val="16"/>
        </w:rPr>
        <w:t xml:space="preserve"> even more specifically,</w:t>
      </w:r>
      <w:r w:rsidRPr="002C2456">
        <w:rPr>
          <w:rStyle w:val="StyleUnderline"/>
        </w:rPr>
        <w:t xml:space="preserve"> the </w:t>
      </w:r>
      <w:r w:rsidRPr="002C2456">
        <w:rPr>
          <w:rStyle w:val="Emphasis"/>
        </w:rPr>
        <w:t>“</w:t>
      </w:r>
      <w:r w:rsidRPr="00144B58">
        <w:rPr>
          <w:rStyle w:val="Emphasis"/>
        </w:rPr>
        <w:t>smoothness</w:t>
      </w:r>
      <w:r w:rsidRPr="002C2456">
        <w:rPr>
          <w:rStyle w:val="Emphasis"/>
        </w:rPr>
        <w:t>”</w:t>
      </w:r>
      <w:r w:rsidRPr="002C2456">
        <w:rPr>
          <w:sz w:val="16"/>
        </w:rPr>
        <w:t xml:space="preserve"> here alluded to </w:t>
      </w:r>
      <w:r w:rsidRPr="00144B58">
        <w:rPr>
          <w:rStyle w:val="StyleUnderline"/>
        </w:rPr>
        <w:t>means</w:t>
      </w:r>
      <w:r w:rsidRPr="002C2456">
        <w:rPr>
          <w:rStyle w:val="StyleUnderline"/>
        </w:rPr>
        <w:t xml:space="preserve"> the </w:t>
      </w:r>
      <w:r w:rsidRPr="00144B58">
        <w:rPr>
          <w:rStyle w:val="StyleUnderline"/>
        </w:rPr>
        <w:t>reproduction</w:t>
      </w:r>
      <w:r w:rsidRPr="002C2456">
        <w:rPr>
          <w:rStyle w:val="StyleUnderline"/>
        </w:rPr>
        <w:t xml:space="preserve"> of capitalism</w:t>
      </w:r>
      <w:r w:rsidRPr="002C2456">
        <w:rPr>
          <w:sz w:val="16"/>
        </w:rPr>
        <w:t xml:space="preserve"> especially </w:t>
      </w:r>
      <w:r w:rsidRPr="002141D5">
        <w:rPr>
          <w:rStyle w:val="Emphasis"/>
          <w:highlight w:val="green"/>
        </w:rPr>
        <w:t>without</w:t>
      </w:r>
      <w:r w:rsidRPr="002C2456">
        <w:rPr>
          <w:rStyle w:val="Emphasis"/>
        </w:rPr>
        <w:t xml:space="preserve"> the</w:t>
      </w:r>
      <w:r w:rsidRPr="002C2456">
        <w:rPr>
          <w:sz w:val="16"/>
        </w:rPr>
        <w:t xml:space="preserve"> kinds of </w:t>
      </w:r>
      <w:r w:rsidRPr="002141D5">
        <w:rPr>
          <w:rStyle w:val="Emphasis"/>
          <w:highlight w:val="green"/>
        </w:rPr>
        <w:t>problems</w:t>
      </w:r>
      <w:r w:rsidRPr="002C2456">
        <w:rPr>
          <w:sz w:val="16"/>
        </w:rPr>
        <w:t>—identified in Chapter 3—</w:t>
      </w:r>
      <w:r w:rsidRPr="002141D5">
        <w:rPr>
          <w:rStyle w:val="Emphasis"/>
          <w:highlight w:val="green"/>
        </w:rPr>
        <w:t>that</w:t>
      </w:r>
      <w:r w:rsidRPr="002C2456">
        <w:rPr>
          <w:sz w:val="16"/>
        </w:rPr>
        <w:t xml:space="preserve"> tend to </w:t>
      </w:r>
      <w:r w:rsidRPr="002141D5">
        <w:rPr>
          <w:rStyle w:val="Emphasis"/>
          <w:highlight w:val="green"/>
        </w:rPr>
        <w:t>emerge when the</w:t>
      </w:r>
      <w:r w:rsidRPr="002C2456">
        <w:rPr>
          <w:rStyle w:val="Emphasis"/>
        </w:rPr>
        <w:t xml:space="preserve"> necessary </w:t>
      </w:r>
      <w:r w:rsidRPr="002141D5">
        <w:rPr>
          <w:rStyle w:val="Emphasis"/>
          <w:highlight w:val="green"/>
        </w:rPr>
        <w:t>balance between monopoly and competition is</w:t>
      </w:r>
      <w:r w:rsidRPr="002C2456">
        <w:rPr>
          <w:sz w:val="16"/>
        </w:rPr>
        <w:t xml:space="preserve"> substantially </w:t>
      </w:r>
      <w:r w:rsidRPr="002141D5">
        <w:rPr>
          <w:rStyle w:val="Emphasis"/>
          <w:highlight w:val="green"/>
        </w:rPr>
        <w:t>disrupted</w:t>
      </w:r>
      <w:r w:rsidRPr="002C2456">
        <w:rPr>
          <w:sz w:val="16"/>
        </w:rPr>
        <w:t>.</w:t>
      </w:r>
    </w:p>
    <w:p w:rsidR="002309CA" w:rsidRPr="002D007C" w:rsidRDefault="002309CA" w:rsidP="002309CA">
      <w:pPr>
        <w:rPr>
          <w:sz w:val="16"/>
        </w:rPr>
      </w:pPr>
      <w:r w:rsidRPr="002D007C">
        <w:rPr>
          <w:sz w:val="16"/>
        </w:rPr>
        <w:t xml:space="preserve">On all the above grounds, therefore, this book’s argument diverges from that which we find in the all-too-common narrative of competitive capitalism historically segueing into monopoly capitalism. Of course, none of this is to suggest that nothing has changed historically in the capitalist constellation of monopoly-competition structures and dynamics. Far from it. But the book’s fourth and final quarrel with the conventional narrative is that </w:t>
      </w:r>
      <w:r w:rsidRPr="002D007C">
        <w:rPr>
          <w:rStyle w:val="StyleUnderline"/>
        </w:rPr>
        <w:t>what</w:t>
      </w:r>
      <w:r w:rsidRPr="002D007C">
        <w:rPr>
          <w:sz w:val="16"/>
        </w:rPr>
        <w:t xml:space="preserve"> has substantively, perhaps irrevocably, </w:t>
      </w:r>
      <w:r w:rsidRPr="002D007C">
        <w:rPr>
          <w:rStyle w:val="StyleUnderline"/>
        </w:rPr>
        <w:t>changed is not the</w:t>
      </w:r>
      <w:r w:rsidRPr="002D007C">
        <w:rPr>
          <w:rStyle w:val="Emphasis"/>
        </w:rPr>
        <w:t xml:space="preserve"> relative levels of competitive intensity and monopoly power</w:t>
      </w:r>
      <w:r w:rsidRPr="002D007C">
        <w:rPr>
          <w:sz w:val="16"/>
        </w:rPr>
        <w:t>—as in, that era had more competition, this one has more monopoly—</w:t>
      </w:r>
      <w:r w:rsidRPr="002D007C">
        <w:rPr>
          <w:rStyle w:val="StyleUnderline"/>
        </w:rPr>
        <w:t xml:space="preserve">so much as the </w:t>
      </w:r>
      <w:r w:rsidRPr="002D007C">
        <w:rPr>
          <w:rStyle w:val="Emphasis"/>
        </w:rPr>
        <w:t>source of monopoly powers</w:t>
      </w:r>
      <w:r w:rsidRPr="002D007C">
        <w:rPr>
          <w:sz w:val="16"/>
        </w:rPr>
        <w:t xml:space="preserve"> and the degree of defensibility thereof.</w:t>
      </w:r>
    </w:p>
    <w:p w:rsidR="002309CA" w:rsidRDefault="002309CA" w:rsidP="002309CA">
      <w:pPr>
        <w:rPr>
          <w:rStyle w:val="Emphasis"/>
        </w:rPr>
      </w:pPr>
      <w:r w:rsidRPr="004E78CA">
        <w:rPr>
          <w:rStyle w:val="StyleUnderline"/>
        </w:rPr>
        <w:t>Capitalism</w:t>
      </w:r>
      <w:r w:rsidRPr="002D007C">
        <w:rPr>
          <w:sz w:val="16"/>
        </w:rPr>
        <w:t xml:space="preserve">, this argument runs, </w:t>
      </w:r>
      <w:r w:rsidRPr="004E78CA">
        <w:rPr>
          <w:rStyle w:val="StyleUnderline"/>
        </w:rPr>
        <w:t>is</w:t>
      </w:r>
      <w:r w:rsidRPr="004E78CA">
        <w:rPr>
          <w:rStyle w:val="Emphasis"/>
        </w:rPr>
        <w:t xml:space="preserve"> always characterized by competitive undercurrents</w:t>
      </w:r>
      <w:r w:rsidRPr="002D007C">
        <w:rPr>
          <w:sz w:val="16"/>
        </w:rPr>
        <w:t xml:space="preserve">; were it not, it would not be capitalism. Meanwhile, and </w:t>
      </w:r>
      <w:r w:rsidRPr="004E78CA">
        <w:rPr>
          <w:rStyle w:val="StyleUnderline"/>
        </w:rPr>
        <w:t>arising</w:t>
      </w:r>
      <w:r w:rsidRPr="002D007C">
        <w:rPr>
          <w:sz w:val="16"/>
        </w:rPr>
        <w:t xml:space="preserve"> partly </w:t>
      </w:r>
      <w:r w:rsidRPr="004E78CA">
        <w:rPr>
          <w:rStyle w:val="StyleUnderline"/>
        </w:rPr>
        <w:t>out of these competitive dynamics</w:t>
      </w:r>
      <w:r w:rsidRPr="002D007C">
        <w:rPr>
          <w:sz w:val="16"/>
        </w:rPr>
        <w:t xml:space="preserve"> (the Marxian argument), </w:t>
      </w:r>
      <w:r w:rsidRPr="004E78CA">
        <w:rPr>
          <w:rStyle w:val="StyleUnderline"/>
        </w:rPr>
        <w:t>there is an endemic drive to fashion monopoly powers.</w:t>
      </w:r>
      <w:r w:rsidRPr="002D007C">
        <w:rPr>
          <w:sz w:val="16"/>
        </w:rPr>
        <w:t xml:space="preserve"> Yet the means of assembly of such powers do not remain constant, and neither does the ability of monopolistic capitalists to defend the powers thus amassed. </w:t>
      </w:r>
      <w:r w:rsidRPr="002D007C">
        <w:rPr>
          <w:rStyle w:val="StyleUnderline"/>
        </w:rPr>
        <w:t>Capitalists</w:t>
      </w:r>
      <w:r w:rsidRPr="002D007C">
        <w:rPr>
          <w:sz w:val="16"/>
        </w:rPr>
        <w:t>—</w:t>
      </w:r>
      <w:r w:rsidRPr="002D007C">
        <w:rPr>
          <w:rStyle w:val="StyleUnderline"/>
        </w:rPr>
        <w:t>and</w:t>
      </w:r>
      <w:r w:rsidRPr="002D007C">
        <w:rPr>
          <w:sz w:val="16"/>
        </w:rPr>
        <w:t xml:space="preserve"> indeed the </w:t>
      </w:r>
      <w:r w:rsidRPr="002D007C">
        <w:rPr>
          <w:rStyle w:val="Emphasis"/>
        </w:rPr>
        <w:t xml:space="preserve">states committed to stabilizing </w:t>
      </w:r>
      <w:r w:rsidRPr="002141D5">
        <w:rPr>
          <w:rStyle w:val="Emphasis"/>
          <w:highlight w:val="green"/>
        </w:rPr>
        <w:t>capitalism</w:t>
      </w:r>
      <w:r w:rsidRPr="002D007C">
        <w:rPr>
          <w:sz w:val="16"/>
        </w:rPr>
        <w:t>, with the law one obvious apparatus at their disposal—</w:t>
      </w:r>
      <w:r w:rsidRPr="002141D5">
        <w:rPr>
          <w:rStyle w:val="StyleUnderline"/>
          <w:highlight w:val="green"/>
        </w:rPr>
        <w:t>must</w:t>
      </w:r>
      <w:r w:rsidRPr="002D007C">
        <w:rPr>
          <w:sz w:val="16"/>
        </w:rPr>
        <w:t xml:space="preserve"> constantly </w:t>
      </w:r>
      <w:r w:rsidRPr="002141D5">
        <w:rPr>
          <w:rStyle w:val="StyleUnderline"/>
          <w:highlight w:val="green"/>
        </w:rPr>
        <w:t xml:space="preserve">find new ways of </w:t>
      </w:r>
      <w:r w:rsidRPr="002141D5">
        <w:rPr>
          <w:rStyle w:val="Emphasis"/>
          <w:highlight w:val="green"/>
        </w:rPr>
        <w:t>putting monopoly in place</w:t>
      </w:r>
      <w:r w:rsidRPr="002D007C">
        <w:rPr>
          <w:rStyle w:val="Emphasis"/>
        </w:rPr>
        <w:t xml:space="preserve"> and keeping it there.</w:t>
      </w:r>
      <w:r w:rsidRPr="002D007C">
        <w:rPr>
          <w:sz w:val="16"/>
        </w:rPr>
        <w:t xml:space="preserve"> “</w:t>
      </w:r>
      <w:r w:rsidRPr="002141D5">
        <w:rPr>
          <w:rStyle w:val="StyleUnderline"/>
          <w:highlight w:val="green"/>
        </w:rPr>
        <w:t>As monopoly privileges</w:t>
      </w:r>
      <w:r w:rsidRPr="002D007C">
        <w:rPr>
          <w:rStyle w:val="StyleUnderline"/>
        </w:rPr>
        <w:t xml:space="preserve"> from one source </w:t>
      </w:r>
      <w:r w:rsidRPr="002141D5">
        <w:rPr>
          <w:rStyle w:val="StyleUnderline"/>
          <w:highlight w:val="green"/>
        </w:rPr>
        <w:t>diminish</w:t>
      </w:r>
      <w:r w:rsidRPr="002D007C">
        <w:rPr>
          <w:sz w:val="16"/>
        </w:rPr>
        <w:t>,” Harvey observes, “</w:t>
      </w:r>
      <w:r w:rsidRPr="002D007C">
        <w:rPr>
          <w:rStyle w:val="StyleUnderline"/>
        </w:rPr>
        <w:t xml:space="preserve">so </w:t>
      </w:r>
      <w:r w:rsidRPr="002141D5">
        <w:rPr>
          <w:rStyle w:val="StyleUnderline"/>
          <w:highlight w:val="green"/>
        </w:rPr>
        <w:t>we witness</w:t>
      </w:r>
      <w:r w:rsidRPr="002D007C">
        <w:rPr>
          <w:sz w:val="16"/>
        </w:rPr>
        <w:t xml:space="preserve"> a variety of </w:t>
      </w:r>
      <w:r w:rsidRPr="002141D5">
        <w:rPr>
          <w:rStyle w:val="Emphasis"/>
          <w:highlight w:val="green"/>
        </w:rPr>
        <w:t>attempts to</w:t>
      </w:r>
      <w:r w:rsidRPr="002D007C">
        <w:rPr>
          <w:rStyle w:val="Emphasis"/>
        </w:rPr>
        <w:t xml:space="preserve"> preserve and </w:t>
      </w:r>
      <w:r w:rsidRPr="002141D5">
        <w:rPr>
          <w:rStyle w:val="Emphasis"/>
          <w:highlight w:val="green"/>
        </w:rPr>
        <w:t>assemble them by other means</w:t>
      </w:r>
      <w:r w:rsidRPr="002D007C">
        <w:rPr>
          <w:sz w:val="16"/>
        </w:rPr>
        <w:t xml:space="preserve">.”41 Mindful, thus, of Marx’s dictum that the monopoly-versus-competition dualism is a red herring that confuses a dialectical relation for an oppositional one, </w:t>
      </w:r>
      <w:r w:rsidRPr="002D007C">
        <w:rPr>
          <w:rStyle w:val="StyleUnderline"/>
        </w:rPr>
        <w:t>this book focuses</w:t>
      </w:r>
      <w:r w:rsidRPr="002D007C">
        <w:rPr>
          <w:sz w:val="16"/>
        </w:rPr>
        <w:t xml:space="preserve"> instead </w:t>
      </w:r>
      <w:r w:rsidRPr="002D007C">
        <w:rPr>
          <w:rStyle w:val="StyleUnderline"/>
        </w:rPr>
        <w:t>on the ways in which the unstable balance between the two forces is maintained—and</w:t>
      </w:r>
      <w:r w:rsidRPr="002D007C">
        <w:rPr>
          <w:sz w:val="16"/>
        </w:rPr>
        <w:t xml:space="preserve"> it </w:t>
      </w:r>
      <w:r w:rsidRPr="002D007C">
        <w:rPr>
          <w:rStyle w:val="StyleUnderline"/>
        </w:rPr>
        <w:t xml:space="preserve">posits the law as the </w:t>
      </w:r>
      <w:r w:rsidRPr="002D007C">
        <w:rPr>
          <w:rStyle w:val="Emphasis"/>
        </w:rPr>
        <w:t>primary, necessarily mutable, instrument of such maintenance.</w:t>
      </w:r>
    </w:p>
    <w:p w:rsidR="002309CA" w:rsidRPr="00FE51A3" w:rsidRDefault="002309CA" w:rsidP="002309CA">
      <w:pPr>
        <w:pStyle w:val="Heading4"/>
        <w:rPr>
          <w:rFonts w:asciiTheme="majorHAnsi" w:hAnsiTheme="majorHAnsi" w:cstheme="majorHAnsi"/>
        </w:rPr>
      </w:pPr>
      <w:r w:rsidRPr="00FE51A3">
        <w:rPr>
          <w:rFonts w:asciiTheme="majorHAnsi" w:hAnsiTheme="majorHAnsi" w:cstheme="majorHAnsi"/>
        </w:rPr>
        <w:t xml:space="preserve">The </w:t>
      </w:r>
      <w:proofErr w:type="spellStart"/>
      <w:r w:rsidRPr="00FE51A3">
        <w:rPr>
          <w:rFonts w:asciiTheme="majorHAnsi" w:hAnsiTheme="majorHAnsi" w:cstheme="majorHAnsi"/>
        </w:rPr>
        <w:t>aff’s</w:t>
      </w:r>
      <w:proofErr w:type="spellEnd"/>
      <w:r w:rsidRPr="00FE51A3">
        <w:rPr>
          <w:rFonts w:asciiTheme="majorHAnsi" w:hAnsiTheme="majorHAnsi" w:cstheme="majorHAnsi"/>
        </w:rPr>
        <w:t xml:space="preserve"> rhetoric of helping developing economies is the Trojan </w:t>
      </w:r>
      <w:proofErr w:type="gramStart"/>
      <w:r w:rsidRPr="00FE51A3">
        <w:rPr>
          <w:rFonts w:asciiTheme="majorHAnsi" w:hAnsiTheme="majorHAnsi" w:cstheme="majorHAnsi"/>
        </w:rPr>
        <w:t>Horse</w:t>
      </w:r>
      <w:proofErr w:type="gramEnd"/>
      <w:r w:rsidRPr="00FE51A3">
        <w:rPr>
          <w:rFonts w:asciiTheme="majorHAnsi" w:hAnsiTheme="majorHAnsi" w:cstheme="majorHAnsi"/>
        </w:rPr>
        <w:t xml:space="preserve"> for neoliberal privatization which destroys healthcare and is a vehicle for imperialism.</w:t>
      </w:r>
    </w:p>
    <w:p w:rsidR="002309CA" w:rsidRPr="00FE51A3" w:rsidRDefault="002309CA" w:rsidP="002309CA">
      <w:pPr>
        <w:rPr>
          <w:rFonts w:asciiTheme="majorHAnsi" w:hAnsiTheme="majorHAnsi" w:cstheme="majorHAnsi"/>
        </w:rPr>
      </w:pPr>
      <w:proofErr w:type="spellStart"/>
      <w:proofErr w:type="gramStart"/>
      <w:r w:rsidRPr="00FE51A3">
        <w:rPr>
          <w:rStyle w:val="StyleUnderline"/>
          <w:rFonts w:asciiTheme="majorHAnsi" w:hAnsiTheme="majorHAnsi" w:cstheme="majorHAnsi"/>
        </w:rPr>
        <w:t>Gatwiri</w:t>
      </w:r>
      <w:proofErr w:type="spellEnd"/>
      <w:r w:rsidRPr="00FE51A3">
        <w:rPr>
          <w:rStyle w:val="StyleUnderline"/>
          <w:rFonts w:asciiTheme="majorHAnsi" w:hAnsiTheme="majorHAnsi" w:cstheme="majorHAnsi"/>
        </w:rPr>
        <w:t xml:space="preserve"> et al 19</w:t>
      </w:r>
      <w:r w:rsidRPr="00FE51A3">
        <w:rPr>
          <w:rFonts w:asciiTheme="majorHAnsi" w:hAnsiTheme="majorHAnsi" w:cstheme="majorHAnsi"/>
        </w:rPr>
        <w:t xml:space="preserve"> [(</w:t>
      </w:r>
      <w:proofErr w:type="spellStart"/>
      <w:r w:rsidRPr="00FE51A3">
        <w:rPr>
          <w:rFonts w:asciiTheme="majorHAnsi" w:hAnsiTheme="majorHAnsi" w:cstheme="majorHAnsi"/>
        </w:rPr>
        <w:t>Kathomi</w:t>
      </w:r>
      <w:proofErr w:type="spellEnd"/>
      <w:r w:rsidRPr="00FE51A3">
        <w:rPr>
          <w:rFonts w:asciiTheme="majorHAnsi" w:hAnsiTheme="majorHAnsi" w:cstheme="majorHAnsi"/>
        </w:rPr>
        <w:t xml:space="preserve"> </w:t>
      </w:r>
      <w:proofErr w:type="spellStart"/>
      <w:r w:rsidRPr="00FE51A3">
        <w:rPr>
          <w:rFonts w:asciiTheme="majorHAnsi" w:hAnsiTheme="majorHAnsi" w:cstheme="majorHAnsi"/>
        </w:rPr>
        <w:t>Gatwiri</w:t>
      </w:r>
      <w:proofErr w:type="spellEnd"/>
      <w:r w:rsidRPr="00FE51A3">
        <w:rPr>
          <w:rFonts w:asciiTheme="majorHAnsi" w:hAnsiTheme="majorHAnsi" w:cstheme="majorHAnsi"/>
        </w:rPr>
        <w:t xml:space="preserve">, lecturer based at Southern Cross University where she teaches Social Work &amp; Social Policy; </w:t>
      </w:r>
      <w:proofErr w:type="spellStart"/>
      <w:r w:rsidRPr="00FE51A3">
        <w:rPr>
          <w:rFonts w:asciiTheme="majorHAnsi" w:hAnsiTheme="majorHAnsi" w:cstheme="majorHAnsi"/>
        </w:rPr>
        <w:t>Julians</w:t>
      </w:r>
      <w:proofErr w:type="spellEnd"/>
      <w:r w:rsidRPr="00FE51A3">
        <w:rPr>
          <w:rFonts w:asciiTheme="majorHAnsi" w:hAnsiTheme="majorHAnsi" w:cstheme="majorHAnsi"/>
        </w:rPr>
        <w:t xml:space="preserve"> </w:t>
      </w:r>
      <w:proofErr w:type="spellStart"/>
      <w:r w:rsidRPr="00FE51A3">
        <w:rPr>
          <w:rFonts w:asciiTheme="majorHAnsi" w:hAnsiTheme="majorHAnsi" w:cstheme="majorHAnsi"/>
        </w:rPr>
        <w:t>Amboko</w:t>
      </w:r>
      <w:proofErr w:type="spellEnd"/>
      <w:r w:rsidRPr="00FE51A3">
        <w:rPr>
          <w:rFonts w:asciiTheme="majorHAnsi" w:hAnsiTheme="majorHAnsi" w:cstheme="majorHAnsi"/>
        </w:rPr>
        <w:t xml:space="preserve">, finance and economics correspondent with the Nation Media Group; and Darius </w:t>
      </w:r>
      <w:proofErr w:type="spellStart"/>
      <w:r w:rsidRPr="00FE51A3">
        <w:rPr>
          <w:rFonts w:asciiTheme="majorHAnsi" w:hAnsiTheme="majorHAnsi" w:cstheme="majorHAnsi"/>
        </w:rPr>
        <w:t>Okolla</w:t>
      </w:r>
      <w:proofErr w:type="spellEnd"/>
      <w:r w:rsidRPr="00FE51A3">
        <w:rPr>
          <w:rFonts w:asciiTheme="majorHAnsi" w:hAnsiTheme="majorHAnsi" w:cstheme="majorHAnsi"/>
        </w:rPr>
        <w:t xml:space="preserve">, Bachelor of Commerce - Finance degree, from Kenyatta University) “The implications of Neoliberalism on African economies, health outcomes and wellbeing: a conceptual argument” </w:t>
      </w:r>
      <w:proofErr w:type="spellStart"/>
      <w:r w:rsidRPr="00FE51A3">
        <w:rPr>
          <w:rFonts w:asciiTheme="majorHAnsi" w:hAnsiTheme="majorHAnsi" w:cstheme="majorHAnsi"/>
        </w:rPr>
        <w:t>Soc</w:t>
      </w:r>
      <w:proofErr w:type="spellEnd"/>
      <w:r w:rsidRPr="00FE51A3">
        <w:rPr>
          <w:rFonts w:asciiTheme="majorHAnsi" w:hAnsiTheme="majorHAnsi" w:cstheme="majorHAnsi"/>
        </w:rPr>
        <w:t xml:space="preserve"> Theory Health. 18(1): 86–101. 6-26-19, </w:t>
      </w:r>
      <w:hyperlink r:id="rId15" w:history="1">
        <w:r w:rsidRPr="00FE51A3">
          <w:rPr>
            <w:rStyle w:val="Hyperlink"/>
            <w:rFonts w:asciiTheme="majorHAnsi" w:hAnsiTheme="majorHAnsi" w:cstheme="majorHAnsi"/>
          </w:rPr>
          <w:t>https://www.ncbi.nlm.nih.gov/pmc/articles/PMC7223727/</w:t>
        </w:r>
      </w:hyperlink>
      <w:r w:rsidRPr="00FE51A3">
        <w:rPr>
          <w:rFonts w:asciiTheme="majorHAnsi" w:hAnsiTheme="majorHAnsi" w:cstheme="majorHAnsi"/>
        </w:rPr>
        <w:t>] TDI</w:t>
      </w:r>
      <w:proofErr w:type="gramEnd"/>
    </w:p>
    <w:p w:rsidR="002309CA" w:rsidRPr="00FE51A3" w:rsidRDefault="002309CA" w:rsidP="002309CA">
      <w:pPr>
        <w:rPr>
          <w:rFonts w:asciiTheme="majorHAnsi" w:hAnsiTheme="majorHAnsi" w:cstheme="majorHAnsi"/>
        </w:rPr>
      </w:pPr>
      <w:r w:rsidRPr="00FE51A3">
        <w:rPr>
          <w:rStyle w:val="StyleUnderline"/>
          <w:rFonts w:asciiTheme="majorHAnsi" w:hAnsiTheme="majorHAnsi" w:cstheme="majorHAnsi"/>
        </w:rPr>
        <w:t xml:space="preserve">Since the late 1980s, the </w:t>
      </w:r>
      <w:r w:rsidRPr="00832A32">
        <w:rPr>
          <w:rStyle w:val="StyleUnderline"/>
          <w:rFonts w:asciiTheme="majorHAnsi" w:hAnsiTheme="majorHAnsi" w:cstheme="majorHAnsi"/>
          <w:highlight w:val="green"/>
        </w:rPr>
        <w:t>sub-Sahara</w:t>
      </w:r>
      <w:r w:rsidRPr="00FE51A3">
        <w:rPr>
          <w:rStyle w:val="StyleUnderline"/>
          <w:rFonts w:asciiTheme="majorHAnsi" w:hAnsiTheme="majorHAnsi" w:cstheme="majorHAnsi"/>
        </w:rPr>
        <w:t xml:space="preserve"> has been </w:t>
      </w:r>
      <w:r w:rsidRPr="00832A32">
        <w:rPr>
          <w:rStyle w:val="StyleUnderline"/>
          <w:rFonts w:asciiTheme="majorHAnsi" w:hAnsiTheme="majorHAnsi" w:cstheme="majorHAnsi"/>
          <w:highlight w:val="green"/>
        </w:rPr>
        <w:t>struggling to address</w:t>
      </w:r>
      <w:r w:rsidRPr="00FE51A3">
        <w:rPr>
          <w:rStyle w:val="StyleUnderline"/>
          <w:rFonts w:asciiTheme="majorHAnsi" w:hAnsiTheme="majorHAnsi" w:cstheme="majorHAnsi"/>
        </w:rPr>
        <w:t xml:space="preserve"> the issues of </w:t>
      </w:r>
      <w:r w:rsidRPr="00832A32">
        <w:rPr>
          <w:rStyle w:val="StyleUnderline"/>
          <w:rFonts w:asciiTheme="majorHAnsi" w:hAnsiTheme="majorHAnsi" w:cstheme="majorHAnsi"/>
          <w:highlight w:val="green"/>
        </w:rPr>
        <w:t>inequality</w:t>
      </w:r>
      <w:r w:rsidRPr="00FE51A3">
        <w:rPr>
          <w:rStyle w:val="StyleUnderline"/>
          <w:rFonts w:asciiTheme="majorHAnsi" w:hAnsiTheme="majorHAnsi" w:cstheme="majorHAnsi"/>
        </w:rPr>
        <w:t xml:space="preserve"> that have been </w:t>
      </w:r>
      <w:r w:rsidRPr="00385259">
        <w:rPr>
          <w:rStyle w:val="StyleUnderline"/>
          <w:rFonts w:asciiTheme="majorHAnsi" w:hAnsiTheme="majorHAnsi" w:cstheme="majorHAnsi"/>
        </w:rPr>
        <w:t xml:space="preserve">inflated by neoliberal </w:t>
      </w:r>
      <w:r w:rsidRPr="00832A32">
        <w:rPr>
          <w:rStyle w:val="StyleUnderline"/>
          <w:rFonts w:asciiTheme="majorHAnsi" w:hAnsiTheme="majorHAnsi" w:cstheme="majorHAnsi"/>
          <w:highlight w:val="green"/>
        </w:rPr>
        <w:t>policies</w:t>
      </w:r>
      <w:r w:rsidRPr="00FE51A3">
        <w:rPr>
          <w:rStyle w:val="StyleUnderline"/>
          <w:rFonts w:asciiTheme="majorHAnsi" w:hAnsiTheme="majorHAnsi" w:cstheme="majorHAnsi"/>
        </w:rPr>
        <w:t xml:space="preserve"> and capitalist development policies </w:t>
      </w:r>
      <w:r w:rsidRPr="00832A32">
        <w:rPr>
          <w:rStyle w:val="StyleUnderline"/>
          <w:rFonts w:asciiTheme="majorHAnsi" w:hAnsiTheme="majorHAnsi" w:cstheme="majorHAnsi"/>
          <w:highlight w:val="green"/>
        </w:rPr>
        <w:t>that focus on</w:t>
      </w:r>
      <w:r w:rsidRPr="00FE51A3">
        <w:rPr>
          <w:rStyle w:val="StyleUnderline"/>
          <w:rFonts w:asciiTheme="majorHAnsi" w:hAnsiTheme="majorHAnsi" w:cstheme="majorHAnsi"/>
        </w:rPr>
        <w:t xml:space="preserve"> production of </w:t>
      </w:r>
      <w:proofErr w:type="spellStart"/>
      <w:r w:rsidRPr="00832A32">
        <w:rPr>
          <w:rStyle w:val="StyleUnderline"/>
          <w:rFonts w:asciiTheme="majorHAnsi" w:hAnsiTheme="majorHAnsi" w:cstheme="majorHAnsi"/>
          <w:highlight w:val="green"/>
        </w:rPr>
        <w:t>labour</w:t>
      </w:r>
      <w:proofErr w:type="spellEnd"/>
      <w:r w:rsidRPr="00832A32">
        <w:rPr>
          <w:rStyle w:val="StyleUnderline"/>
          <w:rFonts w:asciiTheme="majorHAnsi" w:hAnsiTheme="majorHAnsi" w:cstheme="majorHAnsi"/>
          <w:highlight w:val="green"/>
        </w:rPr>
        <w:t xml:space="preserve"> and little on</w:t>
      </w:r>
      <w:r w:rsidRPr="00FE51A3">
        <w:rPr>
          <w:rStyle w:val="StyleUnderline"/>
          <w:rFonts w:asciiTheme="majorHAnsi" w:hAnsiTheme="majorHAnsi" w:cstheme="majorHAnsi"/>
        </w:rPr>
        <w:t xml:space="preserve"> the </w:t>
      </w:r>
      <w:r w:rsidRPr="00832A32">
        <w:rPr>
          <w:rStyle w:val="StyleUnderline"/>
          <w:rFonts w:asciiTheme="majorHAnsi" w:hAnsiTheme="majorHAnsi" w:cstheme="majorHAnsi"/>
          <w:highlight w:val="green"/>
        </w:rPr>
        <w:t>health</w:t>
      </w:r>
      <w:r w:rsidRPr="00FE51A3">
        <w:rPr>
          <w:rStyle w:val="StyleUnderline"/>
          <w:rFonts w:asciiTheme="majorHAnsi" w:hAnsiTheme="majorHAnsi" w:cstheme="majorHAnsi"/>
        </w:rPr>
        <w:t xml:space="preserve"> and wellbeing of the “producers” of the said </w:t>
      </w:r>
      <w:proofErr w:type="spellStart"/>
      <w:r w:rsidRPr="00FE51A3">
        <w:rPr>
          <w:rStyle w:val="StyleUnderline"/>
          <w:rFonts w:asciiTheme="majorHAnsi" w:hAnsiTheme="majorHAnsi" w:cstheme="majorHAnsi"/>
        </w:rPr>
        <w:t>labour</w:t>
      </w:r>
      <w:proofErr w:type="spellEnd"/>
      <w:r w:rsidRPr="00FE51A3">
        <w:rPr>
          <w:rStyle w:val="StyleUnderline"/>
          <w:rFonts w:asciiTheme="majorHAnsi" w:hAnsiTheme="majorHAnsi" w:cstheme="majorHAnsi"/>
        </w:rPr>
        <w:t xml:space="preserve">. Globally, the rolling out of </w:t>
      </w:r>
      <w:r w:rsidRPr="00385259">
        <w:rPr>
          <w:rStyle w:val="StyleUnderline"/>
          <w:rFonts w:asciiTheme="majorHAnsi" w:hAnsiTheme="majorHAnsi" w:cstheme="majorHAnsi"/>
        </w:rPr>
        <w:t>neoliberal policies has led to a plethora of harmful soci</w:t>
      </w:r>
      <w:r w:rsidRPr="00FE51A3">
        <w:rPr>
          <w:rStyle w:val="StyleUnderline"/>
          <w:rFonts w:asciiTheme="majorHAnsi" w:hAnsiTheme="majorHAnsi" w:cstheme="majorHAnsi"/>
        </w:rPr>
        <w:t xml:space="preserve">oeconomic consequences, including </w:t>
      </w:r>
      <w:r w:rsidRPr="00832A32">
        <w:rPr>
          <w:rStyle w:val="StyleUnderline"/>
          <w:rFonts w:asciiTheme="majorHAnsi" w:hAnsiTheme="majorHAnsi" w:cstheme="majorHAnsi"/>
          <w:highlight w:val="green"/>
        </w:rPr>
        <w:t>increased poverty</w:t>
      </w:r>
      <w:r w:rsidRPr="00385259">
        <w:rPr>
          <w:rStyle w:val="StyleUnderline"/>
          <w:rFonts w:asciiTheme="majorHAnsi" w:hAnsiTheme="majorHAnsi" w:cstheme="majorHAnsi"/>
        </w:rPr>
        <w:t>, unemployment</w:t>
      </w:r>
      <w:r w:rsidRPr="00832A32">
        <w:rPr>
          <w:rStyle w:val="StyleUnderline"/>
          <w:rFonts w:asciiTheme="majorHAnsi" w:hAnsiTheme="majorHAnsi" w:cstheme="majorHAnsi"/>
          <w:highlight w:val="green"/>
        </w:rPr>
        <w:t>, and deterioration</w:t>
      </w:r>
      <w:r w:rsidRPr="00FE51A3">
        <w:rPr>
          <w:rStyle w:val="StyleUnderline"/>
          <w:rFonts w:asciiTheme="majorHAnsi" w:hAnsiTheme="majorHAnsi" w:cstheme="majorHAnsi"/>
        </w:rPr>
        <w:t xml:space="preserve"> of income distribution</w:t>
      </w:r>
      <w:r w:rsidRPr="00FE51A3">
        <w:rPr>
          <w:rFonts w:asciiTheme="majorHAnsi" w:hAnsiTheme="majorHAnsi" w:cstheme="majorHAnsi"/>
        </w:rPr>
        <w:t xml:space="preserve"> (</w:t>
      </w:r>
      <w:proofErr w:type="spellStart"/>
      <w:r w:rsidRPr="00FE51A3">
        <w:rPr>
          <w:rFonts w:asciiTheme="majorHAnsi" w:hAnsiTheme="majorHAnsi" w:cstheme="majorHAnsi"/>
        </w:rPr>
        <w:t>Rotarou</w:t>
      </w:r>
      <w:proofErr w:type="spellEnd"/>
      <w:r w:rsidRPr="00FE51A3">
        <w:rPr>
          <w:rFonts w:asciiTheme="majorHAnsi" w:hAnsiTheme="majorHAnsi" w:cstheme="majorHAnsi"/>
        </w:rPr>
        <w:t xml:space="preserve"> and </w:t>
      </w:r>
      <w:proofErr w:type="spellStart"/>
      <w:r w:rsidRPr="00FE51A3">
        <w:rPr>
          <w:rFonts w:asciiTheme="majorHAnsi" w:hAnsiTheme="majorHAnsi" w:cstheme="majorHAnsi"/>
        </w:rPr>
        <w:t>Sakellariou</w:t>
      </w:r>
      <w:proofErr w:type="spellEnd"/>
      <w:r w:rsidRPr="00FE51A3">
        <w:rPr>
          <w:rFonts w:asciiTheme="majorHAnsi" w:hAnsiTheme="majorHAnsi" w:cstheme="majorHAnsi"/>
        </w:rPr>
        <w:t xml:space="preserve"> 2017; Collins et al. 2015). Hartmann (2016, p. 2145) </w:t>
      </w:r>
      <w:proofErr w:type="gramStart"/>
      <w:r w:rsidRPr="00FE51A3">
        <w:rPr>
          <w:rFonts w:asciiTheme="majorHAnsi" w:hAnsiTheme="majorHAnsi" w:cstheme="majorHAnsi"/>
        </w:rPr>
        <w:t>states that</w:t>
      </w:r>
      <w:proofErr w:type="gramEnd"/>
      <w:r w:rsidRPr="00FE51A3">
        <w:rPr>
          <w:rFonts w:asciiTheme="majorHAnsi" w:hAnsiTheme="majorHAnsi" w:cstheme="majorHAnsi"/>
        </w:rPr>
        <w:t xml:space="preserve"> “neoliberalism typically refers to minimal government intervention, laissez-faire market policies, and individualism over collectivism [which] has been adopted by—and pressed upon—the majority of national governments and global development institution.” She further </w:t>
      </w:r>
      <w:proofErr w:type="gramStart"/>
      <w:r w:rsidRPr="00FE51A3">
        <w:rPr>
          <w:rFonts w:asciiTheme="majorHAnsi" w:hAnsiTheme="majorHAnsi" w:cstheme="majorHAnsi"/>
        </w:rPr>
        <w:t>states that</w:t>
      </w:r>
      <w:proofErr w:type="gramEnd"/>
      <w:r w:rsidRPr="00FE51A3">
        <w:rPr>
          <w:rFonts w:asciiTheme="majorHAnsi" w:hAnsiTheme="majorHAnsi" w:cstheme="majorHAnsi"/>
        </w:rPr>
        <w:t xml:space="preserve"> “neoliberal policies have contributed to the privatization and individualization of healthcare, resulting in growing health inequalities.” By </w:t>
      </w:r>
      <w:proofErr w:type="spellStart"/>
      <w:r w:rsidRPr="00FE51A3">
        <w:rPr>
          <w:rFonts w:asciiTheme="majorHAnsi" w:hAnsiTheme="majorHAnsi" w:cstheme="majorHAnsi"/>
        </w:rPr>
        <w:t>privatising</w:t>
      </w:r>
      <w:proofErr w:type="spellEnd"/>
      <w:r w:rsidRPr="00FE51A3">
        <w:rPr>
          <w:rFonts w:asciiTheme="majorHAnsi" w:hAnsiTheme="majorHAnsi" w:cstheme="majorHAnsi"/>
        </w:rPr>
        <w:t xml:space="preserve"> healthcare, education, electricity, water and housing, neoliberals argue that private institutions are more capable, effective and efficient in providing social services. Harvey (2007) states that neoliberalism is “a theory of political economic practices that proposes that human well-being can best be advanced by liberating individual entrepreneurial freedoms and skills within an institutional framework characterized by strong private property rights, free markets, … free trade” and a “hands-off” approach from the government. This is what Friedman referred to as the system of “free market capitalism” (Friedman 2009). However, (</w:t>
      </w:r>
      <w:proofErr w:type="spellStart"/>
      <w:r w:rsidRPr="00FE51A3">
        <w:rPr>
          <w:rFonts w:asciiTheme="majorHAnsi" w:hAnsiTheme="majorHAnsi" w:cstheme="majorHAnsi"/>
        </w:rPr>
        <w:t>Garnham</w:t>
      </w:r>
      <w:proofErr w:type="spellEnd"/>
      <w:r w:rsidRPr="00FE51A3">
        <w:rPr>
          <w:rFonts w:asciiTheme="majorHAnsi" w:hAnsiTheme="majorHAnsi" w:cstheme="majorHAnsi"/>
        </w:rPr>
        <w:t xml:space="preserve"> (2017) argues that decreasing public spending and government involvement in the welfare of people through the rhetoric of choice and freedom has a harmful impact on people’s health and wellbeing.</w:t>
      </w:r>
    </w:p>
    <w:p w:rsidR="002309CA" w:rsidRPr="00FE51A3" w:rsidRDefault="002309CA" w:rsidP="002309CA">
      <w:pPr>
        <w:rPr>
          <w:rFonts w:asciiTheme="majorHAnsi" w:hAnsiTheme="majorHAnsi" w:cstheme="majorHAnsi"/>
        </w:rPr>
      </w:pPr>
      <w:r w:rsidRPr="00FE51A3">
        <w:rPr>
          <w:rStyle w:val="StyleUnderline"/>
          <w:rFonts w:asciiTheme="majorHAnsi" w:hAnsiTheme="majorHAnsi" w:cstheme="majorHAnsi"/>
        </w:rPr>
        <w:t xml:space="preserve">The biggest conceptual challenge is that </w:t>
      </w:r>
      <w:r w:rsidRPr="00832A32">
        <w:rPr>
          <w:rStyle w:val="StyleUnderline"/>
          <w:rFonts w:asciiTheme="majorHAnsi" w:hAnsiTheme="majorHAnsi" w:cstheme="majorHAnsi"/>
          <w:highlight w:val="green"/>
        </w:rPr>
        <w:t>neoliberal ideology adopts the language of freedom</w:t>
      </w:r>
      <w:r w:rsidRPr="00FE51A3">
        <w:rPr>
          <w:rStyle w:val="StyleUnderline"/>
          <w:rFonts w:asciiTheme="majorHAnsi" w:hAnsiTheme="majorHAnsi" w:cstheme="majorHAnsi"/>
        </w:rPr>
        <w:t xml:space="preserve"> and choice, </w:t>
      </w:r>
      <w:r w:rsidRPr="00385259">
        <w:rPr>
          <w:rStyle w:val="StyleUnderline"/>
          <w:rFonts w:asciiTheme="majorHAnsi" w:hAnsiTheme="majorHAnsi" w:cstheme="majorHAnsi"/>
        </w:rPr>
        <w:t>increased foreign investments, and open markets and trade to progress</w:t>
      </w:r>
      <w:r w:rsidRPr="00FE51A3">
        <w:rPr>
          <w:rStyle w:val="StyleUnderline"/>
          <w:rFonts w:asciiTheme="majorHAnsi" w:hAnsiTheme="majorHAnsi" w:cstheme="majorHAnsi"/>
        </w:rPr>
        <w:t xml:space="preserve"> policies </w:t>
      </w:r>
      <w:r w:rsidRPr="00832A32">
        <w:rPr>
          <w:rStyle w:val="StyleUnderline"/>
          <w:rFonts w:asciiTheme="majorHAnsi" w:hAnsiTheme="majorHAnsi" w:cstheme="majorHAnsi"/>
          <w:highlight w:val="green"/>
        </w:rPr>
        <w:t xml:space="preserve">that lead to </w:t>
      </w:r>
      <w:proofErr w:type="spellStart"/>
      <w:r w:rsidRPr="00832A32">
        <w:rPr>
          <w:rStyle w:val="StyleUnderline"/>
          <w:rFonts w:asciiTheme="majorHAnsi" w:hAnsiTheme="majorHAnsi" w:cstheme="majorHAnsi"/>
          <w:highlight w:val="green"/>
        </w:rPr>
        <w:t>privatisation</w:t>
      </w:r>
      <w:proofErr w:type="spellEnd"/>
      <w:r w:rsidRPr="00832A32">
        <w:rPr>
          <w:rStyle w:val="StyleUnderline"/>
          <w:rFonts w:asciiTheme="majorHAnsi" w:hAnsiTheme="majorHAnsi" w:cstheme="majorHAnsi"/>
          <w:highlight w:val="green"/>
        </w:rPr>
        <w:t xml:space="preserve"> of basic needs</w:t>
      </w:r>
      <w:r w:rsidRPr="00FE51A3">
        <w:rPr>
          <w:rStyle w:val="StyleUnderline"/>
          <w:rFonts w:asciiTheme="majorHAnsi" w:hAnsiTheme="majorHAnsi" w:cstheme="majorHAnsi"/>
        </w:rPr>
        <w:t xml:space="preserve"> such as education, healthcare, water, electricity and housing</w:t>
      </w:r>
      <w:r w:rsidRPr="00385259">
        <w:rPr>
          <w:rStyle w:val="StyleUnderline"/>
          <w:rFonts w:asciiTheme="majorHAnsi" w:hAnsiTheme="majorHAnsi" w:cstheme="majorHAnsi"/>
        </w:rPr>
        <w:t>. The rich can often afford these services and can compete “fairly” in the “free market”, but the poor—unable to afford health care, education or decent housing—</w:t>
      </w:r>
      <w:proofErr w:type="gramStart"/>
      <w:r w:rsidRPr="00385259">
        <w:rPr>
          <w:rStyle w:val="StyleUnderline"/>
          <w:rFonts w:asciiTheme="majorHAnsi" w:hAnsiTheme="majorHAnsi" w:cstheme="majorHAnsi"/>
        </w:rPr>
        <w:t>are left</w:t>
      </w:r>
      <w:proofErr w:type="gramEnd"/>
      <w:r w:rsidRPr="00385259">
        <w:rPr>
          <w:rStyle w:val="StyleUnderline"/>
          <w:rFonts w:asciiTheme="majorHAnsi" w:hAnsiTheme="majorHAnsi" w:cstheme="majorHAnsi"/>
        </w:rPr>
        <w:t xml:space="preserve"> </w:t>
      </w:r>
      <w:proofErr w:type="spellStart"/>
      <w:r w:rsidRPr="00385259">
        <w:rPr>
          <w:rStyle w:val="StyleUnderline"/>
          <w:rFonts w:asciiTheme="majorHAnsi" w:hAnsiTheme="majorHAnsi" w:cstheme="majorHAnsi"/>
        </w:rPr>
        <w:t>marginalised</w:t>
      </w:r>
      <w:proofErr w:type="spellEnd"/>
      <w:r w:rsidRPr="00385259">
        <w:rPr>
          <w:rStyle w:val="StyleUnderline"/>
          <w:rFonts w:asciiTheme="majorHAnsi" w:hAnsiTheme="majorHAnsi" w:cstheme="majorHAnsi"/>
        </w:rPr>
        <w:t>.</w:t>
      </w:r>
      <w:r w:rsidRPr="00385259">
        <w:rPr>
          <w:rFonts w:asciiTheme="majorHAnsi" w:hAnsiTheme="majorHAnsi" w:cstheme="majorHAnsi"/>
        </w:rPr>
        <w:t xml:space="preserve"> </w:t>
      </w:r>
      <w:proofErr w:type="spellStart"/>
      <w:r w:rsidRPr="00385259">
        <w:rPr>
          <w:rFonts w:asciiTheme="majorHAnsi" w:hAnsiTheme="majorHAnsi" w:cstheme="majorHAnsi"/>
        </w:rPr>
        <w:t>Njoya</w:t>
      </w:r>
      <w:proofErr w:type="spellEnd"/>
      <w:r w:rsidRPr="00385259">
        <w:rPr>
          <w:rFonts w:asciiTheme="majorHAnsi" w:hAnsiTheme="majorHAnsi" w:cstheme="majorHAnsi"/>
        </w:rPr>
        <w:t xml:space="preserve"> (2017) explored</w:t>
      </w:r>
      <w:r w:rsidRPr="00FE51A3">
        <w:rPr>
          <w:rFonts w:asciiTheme="majorHAnsi" w:hAnsiTheme="majorHAnsi" w:cstheme="majorHAnsi"/>
        </w:rPr>
        <w:t xml:space="preserve"> the use of language in promoting inequality in the healthcare system. She </w:t>
      </w:r>
      <w:proofErr w:type="gramStart"/>
      <w:r w:rsidRPr="00FE51A3">
        <w:rPr>
          <w:rFonts w:asciiTheme="majorHAnsi" w:hAnsiTheme="majorHAnsi" w:cstheme="majorHAnsi"/>
        </w:rPr>
        <w:t>argued that</w:t>
      </w:r>
      <w:proofErr w:type="gramEnd"/>
      <w:r w:rsidRPr="00FE51A3">
        <w:rPr>
          <w:rFonts w:asciiTheme="majorHAnsi" w:hAnsiTheme="majorHAnsi" w:cstheme="majorHAnsi"/>
        </w:rPr>
        <w:t xml:space="preserve"> “neoliberalism uses the language of social policy and justice but [insidiously] drives a very corporate and unequal agenda.”</w:t>
      </w:r>
    </w:p>
    <w:p w:rsidR="002309CA" w:rsidRPr="00FE51A3" w:rsidRDefault="002309CA" w:rsidP="002309CA">
      <w:pPr>
        <w:rPr>
          <w:rFonts w:asciiTheme="majorHAnsi" w:hAnsiTheme="majorHAnsi" w:cstheme="majorHAnsi"/>
        </w:rPr>
      </w:pPr>
      <w:r w:rsidRPr="00FE51A3">
        <w:rPr>
          <w:rStyle w:val="StyleUnderline"/>
          <w:rFonts w:asciiTheme="majorHAnsi" w:hAnsiTheme="majorHAnsi" w:cstheme="majorHAnsi"/>
        </w:rPr>
        <w:t>Neoliberalism has radically shifted the African public health space in the last two decades. Most sub-</w:t>
      </w:r>
      <w:r w:rsidRPr="00385259">
        <w:rPr>
          <w:rStyle w:val="StyleUnderline"/>
          <w:rFonts w:asciiTheme="majorHAnsi" w:hAnsiTheme="majorHAnsi" w:cstheme="majorHAnsi"/>
        </w:rPr>
        <w:t>Saharan African countries drastically reduced their healthcare budgets following the International Monetary Fund (IMF) and the World Bank Structural Adjustment programs (SAPs) directives</w:t>
      </w:r>
      <w:r w:rsidRPr="00FE51A3">
        <w:rPr>
          <w:rStyle w:val="StyleUnderline"/>
          <w:rFonts w:asciiTheme="majorHAnsi" w:hAnsiTheme="majorHAnsi" w:cstheme="majorHAnsi"/>
        </w:rPr>
        <w:t xml:space="preserve">. As Hartmann (2016, p. 2146) wrote, </w:t>
      </w:r>
      <w:r w:rsidRPr="00385259">
        <w:rPr>
          <w:rStyle w:val="StyleUnderline"/>
          <w:rFonts w:asciiTheme="majorHAnsi" w:hAnsiTheme="majorHAnsi" w:cstheme="majorHAnsi"/>
        </w:rPr>
        <w:t>it “decentralized health care decision-making and funding, resulting in wide-scale privatization of health care services, delivery, and insurance, which led to structural segmentation and fragmentation.” SAPs have had myriad negative impacts on African economies, including, but not limited to, “inflationary pressures, the marginalization of the poor in the distribution of educational and health benefits and a reduction in employment”</w:t>
      </w:r>
      <w:r w:rsidRPr="00385259">
        <w:rPr>
          <w:rFonts w:asciiTheme="majorHAnsi" w:hAnsiTheme="majorHAnsi" w:cstheme="majorHAnsi"/>
        </w:rPr>
        <w:t xml:space="preserve"> (</w:t>
      </w:r>
      <w:proofErr w:type="spellStart"/>
      <w:r w:rsidRPr="00385259">
        <w:rPr>
          <w:rFonts w:asciiTheme="majorHAnsi" w:hAnsiTheme="majorHAnsi" w:cstheme="majorHAnsi"/>
        </w:rPr>
        <w:t>Rono</w:t>
      </w:r>
      <w:proofErr w:type="spellEnd"/>
      <w:r w:rsidRPr="00385259">
        <w:rPr>
          <w:rFonts w:asciiTheme="majorHAnsi" w:hAnsiTheme="majorHAnsi" w:cstheme="majorHAnsi"/>
        </w:rPr>
        <w:t xml:space="preserve"> 2002</w:t>
      </w:r>
      <w:r w:rsidRPr="00FE51A3">
        <w:rPr>
          <w:rFonts w:asciiTheme="majorHAnsi" w:hAnsiTheme="majorHAnsi" w:cstheme="majorHAnsi"/>
        </w:rPr>
        <w:t xml:space="preserve">, p. 84). As the main impetus of the SAPs was to reduce and ration expenditure, structural adjustment in the healthcare sector slashed public spending on primary healthcare, and aided the </w:t>
      </w:r>
      <w:proofErr w:type="spellStart"/>
      <w:r w:rsidRPr="00FE51A3">
        <w:rPr>
          <w:rFonts w:asciiTheme="majorHAnsi" w:hAnsiTheme="majorHAnsi" w:cstheme="majorHAnsi"/>
        </w:rPr>
        <w:t>privatisation</w:t>
      </w:r>
      <w:proofErr w:type="spellEnd"/>
      <w:r w:rsidRPr="00FE51A3">
        <w:rPr>
          <w:rFonts w:asciiTheme="majorHAnsi" w:hAnsiTheme="majorHAnsi" w:cstheme="majorHAnsi"/>
        </w:rPr>
        <w:t xml:space="preserve"> of health systems and services. In Kenya, for example, The Bamako Initiative of 1987 anchored </w:t>
      </w:r>
      <w:proofErr w:type="gramStart"/>
      <w:r w:rsidRPr="00FE51A3">
        <w:rPr>
          <w:rFonts w:asciiTheme="majorHAnsi" w:hAnsiTheme="majorHAnsi" w:cstheme="majorHAnsi"/>
        </w:rPr>
        <w:t>cost-sharing</w:t>
      </w:r>
      <w:proofErr w:type="gramEnd"/>
      <w:r w:rsidRPr="00FE51A3">
        <w:rPr>
          <w:rFonts w:asciiTheme="majorHAnsi" w:hAnsiTheme="majorHAnsi" w:cstheme="majorHAnsi"/>
        </w:rPr>
        <w:t xml:space="preserve"> as a central tenet of public health policy, in which patients were required to pay for nearly all costs of diagnosis and treatment (</w:t>
      </w:r>
      <w:proofErr w:type="spellStart"/>
      <w:r w:rsidRPr="00FE51A3">
        <w:rPr>
          <w:rFonts w:asciiTheme="majorHAnsi" w:hAnsiTheme="majorHAnsi" w:cstheme="majorHAnsi"/>
        </w:rPr>
        <w:t>Rono</w:t>
      </w:r>
      <w:proofErr w:type="spellEnd"/>
      <w:r w:rsidRPr="00FE51A3">
        <w:rPr>
          <w:rFonts w:asciiTheme="majorHAnsi" w:hAnsiTheme="majorHAnsi" w:cstheme="majorHAnsi"/>
        </w:rPr>
        <w:t xml:space="preserve"> 2002). Outside of an emergency, patients were required to provide proof of payment before medical services are availed. By </w:t>
      </w:r>
      <w:proofErr w:type="spellStart"/>
      <w:r w:rsidRPr="00FE51A3">
        <w:rPr>
          <w:rFonts w:asciiTheme="majorHAnsi" w:hAnsiTheme="majorHAnsi" w:cstheme="majorHAnsi"/>
        </w:rPr>
        <w:t>channelling</w:t>
      </w:r>
      <w:proofErr w:type="spellEnd"/>
      <w:r w:rsidRPr="00FE51A3">
        <w:rPr>
          <w:rFonts w:asciiTheme="majorHAnsi" w:hAnsiTheme="majorHAnsi" w:cstheme="majorHAnsi"/>
        </w:rPr>
        <w:t xml:space="preserve"> funding to narrow medical interests, structural adjustment policies resulted in an uneven medical landscape, with a few prestigious fields surrounded by poorly resourced departments. Clinicians had to tailor their decisions about treatment to the limited medicine, technologies and resources available.</w:t>
      </w:r>
    </w:p>
    <w:p w:rsidR="002309CA" w:rsidRPr="00FE51A3" w:rsidRDefault="002309CA" w:rsidP="002309CA">
      <w:pPr>
        <w:rPr>
          <w:rFonts w:asciiTheme="majorHAnsi" w:hAnsiTheme="majorHAnsi" w:cstheme="majorHAnsi"/>
        </w:rPr>
      </w:pPr>
      <w:r w:rsidRPr="00FE51A3">
        <w:rPr>
          <w:rStyle w:val="StyleUnderline"/>
          <w:rFonts w:asciiTheme="majorHAnsi" w:hAnsiTheme="majorHAnsi" w:cstheme="majorHAnsi"/>
        </w:rPr>
        <w:t xml:space="preserve">The </w:t>
      </w:r>
      <w:r w:rsidRPr="00385259">
        <w:rPr>
          <w:rStyle w:val="StyleUnderline"/>
          <w:rFonts w:asciiTheme="majorHAnsi" w:hAnsiTheme="majorHAnsi" w:cstheme="majorHAnsi"/>
        </w:rPr>
        <w:t xml:space="preserve">increased number of </w:t>
      </w:r>
      <w:r w:rsidRPr="00832A32">
        <w:rPr>
          <w:rStyle w:val="StyleUnderline"/>
          <w:rFonts w:asciiTheme="majorHAnsi" w:hAnsiTheme="majorHAnsi" w:cstheme="majorHAnsi"/>
          <w:highlight w:val="green"/>
        </w:rPr>
        <w:t xml:space="preserve">private healthcare </w:t>
      </w:r>
      <w:proofErr w:type="spellStart"/>
      <w:r w:rsidRPr="00832A32">
        <w:rPr>
          <w:rStyle w:val="StyleUnderline"/>
          <w:rFonts w:asciiTheme="majorHAnsi" w:hAnsiTheme="majorHAnsi" w:cstheme="majorHAnsi"/>
          <w:highlight w:val="green"/>
        </w:rPr>
        <w:t>organisations</w:t>
      </w:r>
      <w:proofErr w:type="spellEnd"/>
      <w:r w:rsidRPr="00FE51A3">
        <w:rPr>
          <w:rStyle w:val="StyleUnderline"/>
          <w:rFonts w:asciiTheme="majorHAnsi" w:hAnsiTheme="majorHAnsi" w:cstheme="majorHAnsi"/>
        </w:rPr>
        <w:t xml:space="preserve">, coupled with a significant reduction in the role of government in the provision of healthcare services, </w:t>
      </w:r>
      <w:r w:rsidRPr="00832A32">
        <w:rPr>
          <w:rStyle w:val="StyleUnderline"/>
          <w:rFonts w:asciiTheme="majorHAnsi" w:hAnsiTheme="majorHAnsi" w:cstheme="majorHAnsi"/>
          <w:highlight w:val="green"/>
        </w:rPr>
        <w:t>contributed to</w:t>
      </w:r>
      <w:r w:rsidRPr="00385259">
        <w:rPr>
          <w:rStyle w:val="StyleUnderline"/>
          <w:rFonts w:asciiTheme="majorHAnsi" w:hAnsiTheme="majorHAnsi" w:cstheme="majorHAnsi"/>
        </w:rPr>
        <w:t xml:space="preserve"> extensive </w:t>
      </w:r>
      <w:r w:rsidRPr="00832A32">
        <w:rPr>
          <w:rStyle w:val="StyleUnderline"/>
          <w:rFonts w:asciiTheme="majorHAnsi" w:hAnsiTheme="majorHAnsi" w:cstheme="majorHAnsi"/>
          <w:highlight w:val="green"/>
        </w:rPr>
        <w:t>negative outcomes on the quality</w:t>
      </w:r>
      <w:r w:rsidRPr="00736F33">
        <w:rPr>
          <w:rStyle w:val="StyleUnderline"/>
          <w:rFonts w:asciiTheme="majorHAnsi" w:hAnsiTheme="majorHAnsi" w:cstheme="majorHAnsi"/>
        </w:rPr>
        <w:t xml:space="preserve">, effectiveness, cost </w:t>
      </w:r>
      <w:r w:rsidRPr="00736F33">
        <w:rPr>
          <w:rStyle w:val="StyleUnderline"/>
          <w:rFonts w:asciiTheme="majorHAnsi" w:hAnsiTheme="majorHAnsi" w:cstheme="majorHAnsi"/>
          <w:highlight w:val="green"/>
        </w:rPr>
        <w:t>and a</w:t>
      </w:r>
      <w:r w:rsidRPr="00832A32">
        <w:rPr>
          <w:rStyle w:val="StyleUnderline"/>
          <w:rFonts w:asciiTheme="majorHAnsi" w:hAnsiTheme="majorHAnsi" w:cstheme="majorHAnsi"/>
          <w:highlight w:val="green"/>
        </w:rPr>
        <w:t>ccess of health systems and services</w:t>
      </w:r>
      <w:r w:rsidRPr="00FE51A3">
        <w:rPr>
          <w:rStyle w:val="StyleUnderline"/>
          <w:rFonts w:asciiTheme="majorHAnsi" w:hAnsiTheme="majorHAnsi" w:cstheme="majorHAnsi"/>
        </w:rPr>
        <w:t xml:space="preserve">, which severely </w:t>
      </w:r>
      <w:proofErr w:type="gramStart"/>
      <w:r w:rsidRPr="00FE51A3">
        <w:rPr>
          <w:rStyle w:val="StyleUnderline"/>
          <w:rFonts w:asciiTheme="majorHAnsi" w:hAnsiTheme="majorHAnsi" w:cstheme="majorHAnsi"/>
        </w:rPr>
        <w:t>impacted on</w:t>
      </w:r>
      <w:proofErr w:type="gramEnd"/>
      <w:r w:rsidRPr="00FE51A3">
        <w:rPr>
          <w:rStyle w:val="StyleUnderline"/>
          <w:rFonts w:asciiTheme="majorHAnsi" w:hAnsiTheme="majorHAnsi" w:cstheme="majorHAnsi"/>
        </w:rPr>
        <w:t xml:space="preserve"> people’s wellbeing.</w:t>
      </w:r>
      <w:r w:rsidRPr="00FE51A3">
        <w:rPr>
          <w:rFonts w:asciiTheme="majorHAnsi" w:hAnsiTheme="majorHAnsi" w:cstheme="majorHAnsi"/>
        </w:rPr>
        <w:t xml:space="preserve"> </w:t>
      </w:r>
      <w:proofErr w:type="spellStart"/>
      <w:r w:rsidRPr="00FE51A3">
        <w:rPr>
          <w:rFonts w:asciiTheme="majorHAnsi" w:hAnsiTheme="majorHAnsi" w:cstheme="majorHAnsi"/>
        </w:rPr>
        <w:t>Rotarou</w:t>
      </w:r>
      <w:proofErr w:type="spellEnd"/>
      <w:r w:rsidRPr="00FE51A3">
        <w:rPr>
          <w:rFonts w:asciiTheme="majorHAnsi" w:hAnsiTheme="majorHAnsi" w:cstheme="majorHAnsi"/>
        </w:rPr>
        <w:t xml:space="preserve"> and </w:t>
      </w:r>
      <w:proofErr w:type="spellStart"/>
      <w:r w:rsidRPr="00FE51A3">
        <w:rPr>
          <w:rFonts w:asciiTheme="majorHAnsi" w:hAnsiTheme="majorHAnsi" w:cstheme="majorHAnsi"/>
        </w:rPr>
        <w:t>Sakellariou</w:t>
      </w:r>
      <w:proofErr w:type="spellEnd"/>
      <w:r w:rsidRPr="00FE51A3">
        <w:rPr>
          <w:rFonts w:asciiTheme="majorHAnsi" w:hAnsiTheme="majorHAnsi" w:cstheme="majorHAnsi"/>
        </w:rPr>
        <w:t xml:space="preserve"> (2017, p. 497) state that the private institutions, “with their focus on increasing profits, and not on providing affordable and good-quality healthcare, have led to the deterioration of public health systems, increase in urban–rural divide, as well as increase in inequality of access to healthcare services.” </w:t>
      </w:r>
      <w:proofErr w:type="spellStart"/>
      <w:r w:rsidRPr="00FE51A3">
        <w:rPr>
          <w:rFonts w:asciiTheme="majorHAnsi" w:hAnsiTheme="majorHAnsi" w:cstheme="majorHAnsi"/>
        </w:rPr>
        <w:t>Privatisation</w:t>
      </w:r>
      <w:proofErr w:type="spellEnd"/>
      <w:r w:rsidRPr="00FE51A3">
        <w:rPr>
          <w:rFonts w:asciiTheme="majorHAnsi" w:hAnsiTheme="majorHAnsi" w:cstheme="majorHAnsi"/>
        </w:rPr>
        <w:t xml:space="preserve"> of healthcare has made services more unaffordable and less available to the population of people that need it the most. As a result, life expectancy has stagnated or fallen in most African countries, and mortality from preventable infections and diseases continues to rise. Further to this, the politics of healthcare through a neoliberal lens </w:t>
      </w:r>
      <w:proofErr w:type="gramStart"/>
      <w:r w:rsidRPr="00FE51A3">
        <w:rPr>
          <w:rFonts w:asciiTheme="majorHAnsi" w:hAnsiTheme="majorHAnsi" w:cstheme="majorHAnsi"/>
        </w:rPr>
        <w:t>are often framed</w:t>
      </w:r>
      <w:proofErr w:type="gramEnd"/>
      <w:r w:rsidRPr="00FE51A3">
        <w:rPr>
          <w:rFonts w:asciiTheme="majorHAnsi" w:hAnsiTheme="majorHAnsi" w:cstheme="majorHAnsi"/>
        </w:rPr>
        <w:t xml:space="preserve"> as “individual” issues rather than “structural and ideological” issues. This implies that the neoliberal approach to health has diminished the idea of healthcare as a universal human right.</w:t>
      </w:r>
    </w:p>
    <w:p w:rsidR="002309CA" w:rsidRPr="00FE51A3" w:rsidRDefault="002309CA" w:rsidP="002309CA">
      <w:pPr>
        <w:rPr>
          <w:rFonts w:asciiTheme="majorHAnsi" w:hAnsiTheme="majorHAnsi" w:cstheme="majorHAnsi"/>
        </w:rPr>
      </w:pPr>
      <w:r w:rsidRPr="00FE51A3">
        <w:rPr>
          <w:rFonts w:asciiTheme="majorHAnsi" w:hAnsiTheme="majorHAnsi" w:cstheme="majorHAnsi"/>
        </w:rPr>
        <w:t>Reframing, reshaping, rethinking and re-</w:t>
      </w:r>
      <w:proofErr w:type="spellStart"/>
      <w:r w:rsidRPr="00FE51A3">
        <w:rPr>
          <w:rFonts w:asciiTheme="majorHAnsi" w:hAnsiTheme="majorHAnsi" w:cstheme="majorHAnsi"/>
        </w:rPr>
        <w:t>politicising</w:t>
      </w:r>
      <w:proofErr w:type="spellEnd"/>
      <w:r w:rsidRPr="00FE51A3">
        <w:rPr>
          <w:rFonts w:asciiTheme="majorHAnsi" w:hAnsiTheme="majorHAnsi" w:cstheme="majorHAnsi"/>
        </w:rPr>
        <w:t xml:space="preserve"> healthcare reveals the colonial attitudes that dictate who “deserves” good healthcare. </w:t>
      </w:r>
      <w:proofErr w:type="spellStart"/>
      <w:r w:rsidRPr="00FE51A3">
        <w:rPr>
          <w:rFonts w:asciiTheme="majorHAnsi" w:hAnsiTheme="majorHAnsi" w:cstheme="majorHAnsi"/>
        </w:rPr>
        <w:t>Njoya</w:t>
      </w:r>
      <w:proofErr w:type="spellEnd"/>
      <w:r w:rsidRPr="00FE51A3">
        <w:rPr>
          <w:rFonts w:asciiTheme="majorHAnsi" w:hAnsiTheme="majorHAnsi" w:cstheme="majorHAnsi"/>
        </w:rPr>
        <w:t xml:space="preserve"> (2017) states,</w:t>
      </w:r>
    </w:p>
    <w:p w:rsidR="002309CA" w:rsidRPr="00FE51A3" w:rsidRDefault="002309CA" w:rsidP="002309CA">
      <w:pPr>
        <w:rPr>
          <w:rFonts w:asciiTheme="majorHAnsi" w:hAnsiTheme="majorHAnsi" w:cstheme="majorHAnsi"/>
        </w:rPr>
      </w:pPr>
      <w:r w:rsidRPr="00FE51A3">
        <w:rPr>
          <w:rFonts w:asciiTheme="majorHAnsi" w:hAnsiTheme="majorHAnsi" w:cstheme="majorHAnsi"/>
        </w:rPr>
        <w:t>[Politicians in Kenya] come to the rescue of the poor by paying hospital bills but will not have a conversation about the fact that we the taxpayers are paying millions [worth of] medical cover for each of them and will not engage in a conversation about the underfunding of healthcare, and the looting of the little money given to healthcare. When [the] Netherlands and the UN are helping foreign companies purchase Kenyan hospitals, [they are] supporting our government’s deafness to [our right to basic healthcare] and [promoting their] refusal to fund public hospitals.</w:t>
      </w:r>
    </w:p>
    <w:p w:rsidR="002309CA" w:rsidRPr="00FE51A3" w:rsidRDefault="002309CA" w:rsidP="002309CA">
      <w:pPr>
        <w:rPr>
          <w:rFonts w:asciiTheme="majorHAnsi" w:hAnsiTheme="majorHAnsi" w:cstheme="majorHAnsi"/>
        </w:rPr>
      </w:pPr>
      <w:r w:rsidRPr="00736F33">
        <w:rPr>
          <w:rStyle w:val="StyleUnderline"/>
          <w:rFonts w:asciiTheme="majorHAnsi" w:hAnsiTheme="majorHAnsi" w:cstheme="majorHAnsi"/>
        </w:rPr>
        <w:t xml:space="preserve">The </w:t>
      </w:r>
      <w:proofErr w:type="spellStart"/>
      <w:r w:rsidRPr="00736F33">
        <w:rPr>
          <w:rStyle w:val="StyleUnderline"/>
          <w:rFonts w:asciiTheme="majorHAnsi" w:hAnsiTheme="majorHAnsi" w:cstheme="majorHAnsi"/>
        </w:rPr>
        <w:t>privatisation</w:t>
      </w:r>
      <w:proofErr w:type="spellEnd"/>
      <w:r w:rsidRPr="00736F33">
        <w:rPr>
          <w:rStyle w:val="StyleUnderline"/>
          <w:rFonts w:asciiTheme="majorHAnsi" w:hAnsiTheme="majorHAnsi" w:cstheme="majorHAnsi"/>
        </w:rPr>
        <w:t xml:space="preserve"> and buying out of African hospitals by foreign companies in </w:t>
      </w:r>
      <w:r w:rsidRPr="00832A32">
        <w:rPr>
          <w:rStyle w:val="StyleUnderline"/>
          <w:rFonts w:asciiTheme="majorHAnsi" w:hAnsiTheme="majorHAnsi" w:cstheme="majorHAnsi"/>
          <w:highlight w:val="green"/>
        </w:rPr>
        <w:t xml:space="preserve">an attempt to “help and rescue them” is a capitalist response </w:t>
      </w:r>
      <w:r w:rsidRPr="00736F33">
        <w:rPr>
          <w:rStyle w:val="StyleUnderline"/>
          <w:rFonts w:asciiTheme="majorHAnsi" w:hAnsiTheme="majorHAnsi" w:cstheme="majorHAnsi"/>
        </w:rPr>
        <w:t xml:space="preserve">that undercuts universal healthcare for Africans </w:t>
      </w:r>
      <w:r w:rsidRPr="00832A32">
        <w:rPr>
          <w:rStyle w:val="StyleUnderline"/>
          <w:rFonts w:asciiTheme="majorHAnsi" w:hAnsiTheme="majorHAnsi" w:cstheme="majorHAnsi"/>
          <w:highlight w:val="green"/>
        </w:rPr>
        <w:t xml:space="preserve">by appropriating the language of care </w:t>
      </w:r>
      <w:r w:rsidRPr="00736F33">
        <w:rPr>
          <w:rStyle w:val="StyleUnderline"/>
          <w:rFonts w:asciiTheme="majorHAnsi" w:hAnsiTheme="majorHAnsi" w:cstheme="majorHAnsi"/>
        </w:rPr>
        <w:t>and inclusion. In</w:t>
      </w:r>
      <w:r w:rsidRPr="00FE51A3">
        <w:rPr>
          <w:rStyle w:val="StyleUnderline"/>
          <w:rFonts w:asciiTheme="majorHAnsi" w:hAnsiTheme="majorHAnsi" w:cstheme="majorHAnsi"/>
        </w:rPr>
        <w:t xml:space="preserve"> reality, this “white </w:t>
      </w:r>
      <w:proofErr w:type="spellStart"/>
      <w:r w:rsidRPr="00FE51A3">
        <w:rPr>
          <w:rStyle w:val="StyleUnderline"/>
          <w:rFonts w:asciiTheme="majorHAnsi" w:hAnsiTheme="majorHAnsi" w:cstheme="majorHAnsi"/>
        </w:rPr>
        <w:t>saviour</w:t>
      </w:r>
      <w:proofErr w:type="spellEnd"/>
      <w:r w:rsidRPr="00FE51A3">
        <w:rPr>
          <w:rStyle w:val="StyleUnderline"/>
          <w:rFonts w:asciiTheme="majorHAnsi" w:hAnsiTheme="majorHAnsi" w:cstheme="majorHAnsi"/>
        </w:rPr>
        <w:t xml:space="preserve"> approach” </w:t>
      </w:r>
      <w:proofErr w:type="gramStart"/>
      <w:r w:rsidRPr="00FE51A3">
        <w:rPr>
          <w:rStyle w:val="StyleUnderline"/>
          <w:rFonts w:asciiTheme="majorHAnsi" w:hAnsiTheme="majorHAnsi" w:cstheme="majorHAnsi"/>
        </w:rPr>
        <w:t>is layered</w:t>
      </w:r>
      <w:proofErr w:type="gramEnd"/>
      <w:r w:rsidRPr="00FE51A3">
        <w:rPr>
          <w:rStyle w:val="StyleUnderline"/>
          <w:rFonts w:asciiTheme="majorHAnsi" w:hAnsiTheme="majorHAnsi" w:cstheme="majorHAnsi"/>
        </w:rPr>
        <w:t xml:space="preserve"> with nothing but racism, disempowerment, exploitation of people, and exclusion of those who cannot afford those “</w:t>
      </w:r>
      <w:proofErr w:type="spellStart"/>
      <w:r w:rsidRPr="00FE51A3">
        <w:rPr>
          <w:rStyle w:val="StyleUnderline"/>
          <w:rFonts w:asciiTheme="majorHAnsi" w:hAnsiTheme="majorHAnsi" w:cstheme="majorHAnsi"/>
        </w:rPr>
        <w:t>privatised</w:t>
      </w:r>
      <w:proofErr w:type="spellEnd"/>
      <w:r w:rsidRPr="00FE51A3">
        <w:rPr>
          <w:rStyle w:val="StyleUnderline"/>
          <w:rFonts w:asciiTheme="majorHAnsi" w:hAnsiTheme="majorHAnsi" w:cstheme="majorHAnsi"/>
        </w:rPr>
        <w:t xml:space="preserve">” services. </w:t>
      </w:r>
      <w:r w:rsidRPr="00FE51A3">
        <w:rPr>
          <w:rFonts w:asciiTheme="majorHAnsi" w:hAnsiTheme="majorHAnsi" w:cstheme="majorHAnsi"/>
        </w:rPr>
        <w:t>Access to health services, therefore, remains both a political as well as a human rights issue that’s closely tied to social justice (</w:t>
      </w:r>
      <w:proofErr w:type="spellStart"/>
      <w:r w:rsidRPr="00FE51A3">
        <w:rPr>
          <w:rFonts w:asciiTheme="majorHAnsi" w:hAnsiTheme="majorHAnsi" w:cstheme="majorHAnsi"/>
        </w:rPr>
        <w:t>Braveman</w:t>
      </w:r>
      <w:proofErr w:type="spellEnd"/>
      <w:r w:rsidRPr="00FE51A3">
        <w:rPr>
          <w:rFonts w:asciiTheme="majorHAnsi" w:hAnsiTheme="majorHAnsi" w:cstheme="majorHAnsi"/>
        </w:rPr>
        <w:t xml:space="preserve"> and </w:t>
      </w:r>
      <w:proofErr w:type="spellStart"/>
      <w:r w:rsidRPr="00FE51A3">
        <w:rPr>
          <w:rFonts w:asciiTheme="majorHAnsi" w:hAnsiTheme="majorHAnsi" w:cstheme="majorHAnsi"/>
        </w:rPr>
        <w:t>Gruskin</w:t>
      </w:r>
      <w:proofErr w:type="spellEnd"/>
      <w:r w:rsidRPr="00FE51A3">
        <w:rPr>
          <w:rFonts w:asciiTheme="majorHAnsi" w:hAnsiTheme="majorHAnsi" w:cstheme="majorHAnsi"/>
        </w:rPr>
        <w:t xml:space="preserve"> 2003b); but Africa’s colonial history, </w:t>
      </w:r>
      <w:proofErr w:type="spellStart"/>
      <w:r w:rsidRPr="00FE51A3">
        <w:rPr>
          <w:rFonts w:asciiTheme="majorHAnsi" w:hAnsiTheme="majorHAnsi" w:cstheme="majorHAnsi"/>
        </w:rPr>
        <w:t>fuelled</w:t>
      </w:r>
      <w:proofErr w:type="spellEnd"/>
      <w:r w:rsidRPr="00FE51A3">
        <w:rPr>
          <w:rFonts w:asciiTheme="majorHAnsi" w:hAnsiTheme="majorHAnsi" w:cstheme="majorHAnsi"/>
        </w:rPr>
        <w:t xml:space="preserve"> by Western greed for her resources, promotes discriminatory policies that continue to impact Africans and their wellbeing.</w:t>
      </w:r>
    </w:p>
    <w:p w:rsidR="002309CA" w:rsidRDefault="002309CA" w:rsidP="002309CA">
      <w:pPr>
        <w:pStyle w:val="Heading4"/>
      </w:pPr>
      <w:r w:rsidRPr="004B0FED">
        <w:rPr>
          <w:u w:val="single"/>
        </w:rPr>
        <w:t>Capitalism</w:t>
      </w:r>
      <w:r>
        <w:t xml:space="preserve"> is an </w:t>
      </w:r>
      <w:r w:rsidRPr="004B0FED">
        <w:rPr>
          <w:u w:val="single"/>
        </w:rPr>
        <w:t>a priori</w:t>
      </w:r>
      <w:r>
        <w:t xml:space="preserve"> impact under any framework -- </w:t>
      </w:r>
      <w:proofErr w:type="gramStart"/>
      <w:r>
        <w:t>it’s</w:t>
      </w:r>
      <w:proofErr w:type="gramEnd"/>
      <w:r>
        <w:t xml:space="preserve"> the </w:t>
      </w:r>
      <w:r w:rsidRPr="004B0FED">
        <w:rPr>
          <w:u w:val="single"/>
        </w:rPr>
        <w:t>greatest existential threat</w:t>
      </w:r>
      <w:r>
        <w:t xml:space="preserve"> and the biggest </w:t>
      </w:r>
      <w:r w:rsidRPr="004B0FED">
        <w:rPr>
          <w:u w:val="single"/>
        </w:rPr>
        <w:t>affront</w:t>
      </w:r>
      <w:r>
        <w:t xml:space="preserve"> to </w:t>
      </w:r>
      <w:r w:rsidRPr="004B0FED">
        <w:rPr>
          <w:u w:val="single"/>
        </w:rPr>
        <w:t>human rights</w:t>
      </w:r>
      <w:r>
        <w:t xml:space="preserve"> and causes </w:t>
      </w:r>
      <w:r w:rsidRPr="004B0FED">
        <w:rPr>
          <w:u w:val="single"/>
        </w:rPr>
        <w:t>value to life</w:t>
      </w:r>
      <w:r w:rsidRPr="00945025">
        <w:t xml:space="preserve"> </w:t>
      </w:r>
      <w:r>
        <w:rPr>
          <w:u w:val="single"/>
        </w:rPr>
        <w:t>deprivation</w:t>
      </w:r>
      <w:r>
        <w:t>.</w:t>
      </w:r>
    </w:p>
    <w:p w:rsidR="002309CA" w:rsidRPr="008B7163" w:rsidRDefault="002309CA" w:rsidP="002309CA">
      <w:r w:rsidRPr="008B7163">
        <w:rPr>
          <w:rStyle w:val="Style13ptBold"/>
        </w:rPr>
        <w:t>Ahmed 20</w:t>
      </w:r>
      <w:r w:rsidRPr="008B7163">
        <w:t xml:space="preserve"> (</w:t>
      </w:r>
      <w:proofErr w:type="spellStart"/>
      <w:r w:rsidRPr="008B7163">
        <w:t>Nafeez</w:t>
      </w:r>
      <w:proofErr w:type="spellEnd"/>
      <w:r w:rsidRPr="008B7163">
        <w:t xml:space="preserve"> Ahmed -- Visiting Research Fellow at the Global Sustainability Institute at Anglia Ruskin University's Faculty of Science &amp; Technology + M.A. in contemporary war &amp; peace studies + DPhil (April 2009) in international relations from the School of Global Studies @ Sussex University, “</w:t>
      </w:r>
      <w:r w:rsidRPr="008B7163">
        <w:rPr>
          <w:rStyle w:val="Emphasis"/>
          <w:rFonts w:eastAsiaTheme="majorEastAsia"/>
        </w:rPr>
        <w:t>Capitalism is Destroying ‘Safe Operating Space’ for Humanity, Warn Scientists</w:t>
      </w:r>
      <w:r w:rsidRPr="008B7163">
        <w:t>”, https://www.resilience.org/stories/2020-06-24/capitalism-is-destroying-safe-operating-space-for-humanity-warn-scientists/</w:t>
      </w:r>
      <w:r>
        <w:t xml:space="preserve">, </w:t>
      </w:r>
      <w:r w:rsidRPr="008B7163">
        <w:t xml:space="preserve">24 June 2020, </w:t>
      </w:r>
      <w:proofErr w:type="spellStart"/>
      <w:r w:rsidRPr="008B7163">
        <w:t>EmmieeM</w:t>
      </w:r>
      <w:proofErr w:type="spellEnd"/>
      <w:r w:rsidRPr="008B7163">
        <w:t>)</w:t>
      </w:r>
    </w:p>
    <w:p w:rsidR="002309CA" w:rsidRPr="008B7163" w:rsidRDefault="002309CA" w:rsidP="002309CA">
      <w:pPr>
        <w:rPr>
          <w:sz w:val="16"/>
        </w:rPr>
      </w:pPr>
      <w:r w:rsidRPr="008B7163">
        <w:rPr>
          <w:sz w:val="16"/>
        </w:rPr>
        <w:t xml:space="preserve">The COVID19 pandemic has exposed a strange anomaly in </w:t>
      </w:r>
      <w:r w:rsidRPr="008B7163">
        <w:rPr>
          <w:rStyle w:val="StyleUnderline"/>
        </w:rPr>
        <w:t>the global economy</w:t>
      </w:r>
      <w:r w:rsidRPr="008B7163">
        <w:rPr>
          <w:sz w:val="16"/>
        </w:rPr>
        <w:t xml:space="preserve">. If it </w:t>
      </w:r>
      <w:proofErr w:type="gramStart"/>
      <w:r w:rsidRPr="008B7163">
        <w:rPr>
          <w:rStyle w:val="StyleUnderline"/>
        </w:rPr>
        <w:t>doesn’t</w:t>
      </w:r>
      <w:proofErr w:type="gramEnd"/>
      <w:r w:rsidRPr="008B7163">
        <w:rPr>
          <w:rStyle w:val="StyleUnderline"/>
        </w:rPr>
        <w:t xml:space="preserve"> keep growing endlessly, it just breaks. Grow, or die.</w:t>
      </w:r>
    </w:p>
    <w:p w:rsidR="002309CA" w:rsidRPr="008B7163" w:rsidRDefault="002309CA" w:rsidP="002309CA">
      <w:pPr>
        <w:rPr>
          <w:sz w:val="16"/>
        </w:rPr>
      </w:pPr>
      <w:proofErr w:type="gramStart"/>
      <w:r w:rsidRPr="008B7163">
        <w:rPr>
          <w:sz w:val="16"/>
        </w:rPr>
        <w:t>But</w:t>
      </w:r>
      <w:proofErr w:type="gramEnd"/>
      <w:r w:rsidRPr="008B7163">
        <w:rPr>
          <w:sz w:val="16"/>
        </w:rPr>
        <w:t xml:space="preserve"> there’s a deeper </w:t>
      </w:r>
      <w:r w:rsidRPr="00DA4C2C">
        <w:rPr>
          <w:sz w:val="16"/>
        </w:rPr>
        <w:t xml:space="preserve">problem. </w:t>
      </w:r>
      <w:r w:rsidRPr="00DA4C2C">
        <w:rPr>
          <w:rStyle w:val="Emphasis"/>
          <w:rFonts w:eastAsiaTheme="majorEastAsia"/>
          <w:szCs w:val="26"/>
        </w:rPr>
        <w:t>New scientific research confirms</w:t>
      </w:r>
      <w:r w:rsidRPr="00DA4C2C">
        <w:rPr>
          <w:sz w:val="16"/>
        </w:rPr>
        <w:t xml:space="preserve"> that</w:t>
      </w:r>
      <w:r w:rsidRPr="008B7163">
        <w:rPr>
          <w:sz w:val="16"/>
        </w:rPr>
        <w:t xml:space="preserve"> </w:t>
      </w:r>
      <w:r w:rsidRPr="00DD1B26">
        <w:rPr>
          <w:rStyle w:val="Emphasis"/>
          <w:rFonts w:eastAsiaTheme="majorEastAsia"/>
          <w:szCs w:val="26"/>
          <w:highlight w:val="green"/>
        </w:rPr>
        <w:t>capitalism</w:t>
      </w:r>
      <w:r w:rsidRPr="008B7163">
        <w:rPr>
          <w:rStyle w:val="Emphasis"/>
          <w:rFonts w:eastAsiaTheme="majorEastAsia"/>
          <w:szCs w:val="26"/>
        </w:rPr>
        <w:t xml:space="preserve">’s structural obsession with endless growth </w:t>
      </w:r>
      <w:r w:rsidRPr="00DD1B26">
        <w:rPr>
          <w:rStyle w:val="Emphasis"/>
          <w:rFonts w:eastAsiaTheme="majorEastAsia"/>
          <w:szCs w:val="26"/>
          <w:highlight w:val="green"/>
        </w:rPr>
        <w:t>is destroying</w:t>
      </w:r>
      <w:r w:rsidRPr="008B7163">
        <w:rPr>
          <w:sz w:val="16"/>
        </w:rPr>
        <w:t xml:space="preserve"> the very </w:t>
      </w:r>
      <w:r w:rsidRPr="00DD1B26">
        <w:rPr>
          <w:rStyle w:val="Emphasis"/>
          <w:rFonts w:eastAsiaTheme="majorEastAsia"/>
          <w:szCs w:val="26"/>
          <w:highlight w:val="green"/>
        </w:rPr>
        <w:t xml:space="preserve">conditions for </w:t>
      </w:r>
      <w:r w:rsidRPr="006A1C69">
        <w:rPr>
          <w:rStyle w:val="Emphasis"/>
          <w:rFonts w:eastAsiaTheme="majorEastAsia"/>
          <w:szCs w:val="26"/>
        </w:rPr>
        <w:t xml:space="preserve">human </w:t>
      </w:r>
      <w:r w:rsidRPr="00DD1B26">
        <w:rPr>
          <w:rStyle w:val="Emphasis"/>
          <w:rFonts w:eastAsiaTheme="majorEastAsia"/>
          <w:szCs w:val="26"/>
          <w:highlight w:val="green"/>
        </w:rPr>
        <w:t>survival</w:t>
      </w:r>
      <w:r w:rsidRPr="008B7163">
        <w:rPr>
          <w:sz w:val="16"/>
        </w:rPr>
        <w:t xml:space="preserve"> on planet Earth.</w:t>
      </w:r>
    </w:p>
    <w:p w:rsidR="002309CA" w:rsidRPr="008B7163" w:rsidRDefault="002309CA" w:rsidP="002309CA">
      <w:pPr>
        <w:rPr>
          <w:rStyle w:val="Emphasis"/>
          <w:rFonts w:eastAsiaTheme="majorEastAsia"/>
          <w:szCs w:val="26"/>
        </w:rPr>
      </w:pPr>
      <w:r w:rsidRPr="008B7163">
        <w:rPr>
          <w:sz w:val="16"/>
        </w:rPr>
        <w:t xml:space="preserve">A landmark study in </w:t>
      </w:r>
      <w:r w:rsidRPr="008B7163">
        <w:rPr>
          <w:rStyle w:val="StyleUnderline"/>
        </w:rPr>
        <w:t>the journal Nature Communications</w:t>
      </w:r>
      <w:r w:rsidRPr="008B7163">
        <w:rPr>
          <w:sz w:val="16"/>
        </w:rPr>
        <w:t xml:space="preserve">, “Scientists’ warning on affluence” — </w:t>
      </w:r>
      <w:r w:rsidRPr="008B7163">
        <w:rPr>
          <w:rStyle w:val="StyleUnderline"/>
        </w:rPr>
        <w:t xml:space="preserve">by </w:t>
      </w:r>
      <w:r w:rsidRPr="00A60A4D">
        <w:rPr>
          <w:rStyle w:val="Emphasis"/>
          <w:rFonts w:eastAsiaTheme="majorEastAsia"/>
        </w:rPr>
        <w:t>sc</w:t>
      </w:r>
      <w:r w:rsidRPr="008B7163">
        <w:rPr>
          <w:rStyle w:val="Emphasis"/>
          <w:rFonts w:eastAsiaTheme="majorEastAsia"/>
        </w:rPr>
        <w:t>ientists in Australia, Switzerland and the UK</w:t>
      </w:r>
      <w:r w:rsidRPr="008B7163">
        <w:rPr>
          <w:sz w:val="16"/>
        </w:rPr>
        <w:t xml:space="preserve"> — </w:t>
      </w:r>
      <w:r w:rsidRPr="008B7163">
        <w:rPr>
          <w:rStyle w:val="Emphasis"/>
          <w:rFonts w:eastAsiaTheme="majorEastAsia"/>
        </w:rPr>
        <w:t>concludes</w:t>
      </w:r>
      <w:r w:rsidRPr="008B7163">
        <w:rPr>
          <w:sz w:val="16"/>
        </w:rPr>
        <w:t xml:space="preserve"> that </w:t>
      </w:r>
      <w:r w:rsidRPr="00DD1B26">
        <w:rPr>
          <w:rStyle w:val="Emphasis"/>
          <w:rFonts w:eastAsiaTheme="majorEastAsia"/>
          <w:szCs w:val="26"/>
          <w:highlight w:val="green"/>
        </w:rPr>
        <w:t>the</w:t>
      </w:r>
      <w:r w:rsidRPr="008B7163">
        <w:rPr>
          <w:sz w:val="16"/>
        </w:rPr>
        <w:t xml:space="preserve"> most </w:t>
      </w:r>
      <w:r w:rsidRPr="006A1C69">
        <w:rPr>
          <w:rStyle w:val="Emphasis"/>
          <w:rFonts w:eastAsiaTheme="majorEastAsia"/>
          <w:szCs w:val="26"/>
        </w:rPr>
        <w:t xml:space="preserve">fundamental </w:t>
      </w:r>
      <w:r w:rsidRPr="00DD1B26">
        <w:rPr>
          <w:rStyle w:val="Emphasis"/>
          <w:rFonts w:eastAsiaTheme="majorEastAsia"/>
          <w:szCs w:val="26"/>
          <w:highlight w:val="green"/>
        </w:rPr>
        <w:t xml:space="preserve">driver of </w:t>
      </w:r>
      <w:r w:rsidRPr="006A1C69">
        <w:rPr>
          <w:rStyle w:val="Emphasis"/>
          <w:rFonts w:eastAsiaTheme="majorEastAsia"/>
          <w:szCs w:val="26"/>
        </w:rPr>
        <w:t xml:space="preserve">environmental </w:t>
      </w:r>
      <w:r w:rsidRPr="00DD1B26">
        <w:rPr>
          <w:rStyle w:val="Emphasis"/>
          <w:rFonts w:eastAsiaTheme="majorEastAsia"/>
          <w:szCs w:val="26"/>
          <w:highlight w:val="green"/>
        </w:rPr>
        <w:t>destruction is</w:t>
      </w:r>
      <w:r w:rsidRPr="008B7163">
        <w:rPr>
          <w:sz w:val="16"/>
        </w:rPr>
        <w:t xml:space="preserve"> the </w:t>
      </w:r>
      <w:r w:rsidRPr="00DD1B26">
        <w:rPr>
          <w:rStyle w:val="Emphasis"/>
          <w:rFonts w:eastAsiaTheme="majorEastAsia"/>
          <w:szCs w:val="26"/>
          <w:highlight w:val="green"/>
        </w:rPr>
        <w:t>overconsumption of the super-rich</w:t>
      </w:r>
      <w:r w:rsidRPr="00DD1B26">
        <w:rPr>
          <w:sz w:val="16"/>
          <w:szCs w:val="16"/>
          <w:highlight w:val="green"/>
        </w:rPr>
        <w:t>.</w:t>
      </w:r>
    </w:p>
    <w:p w:rsidR="002309CA" w:rsidRPr="008B7163" w:rsidRDefault="002309CA" w:rsidP="002309CA">
      <w:pPr>
        <w:rPr>
          <w:rStyle w:val="StyleUnderline"/>
        </w:rPr>
      </w:pPr>
      <w:r w:rsidRPr="00DD1B26">
        <w:rPr>
          <w:rStyle w:val="Emphasis"/>
          <w:rFonts w:eastAsiaTheme="majorEastAsia"/>
          <w:szCs w:val="26"/>
          <w:highlight w:val="green"/>
        </w:rPr>
        <w:t xml:space="preserve">This </w:t>
      </w:r>
      <w:r w:rsidRPr="006A1C69">
        <w:rPr>
          <w:rStyle w:val="Emphasis"/>
          <w:rFonts w:eastAsiaTheme="majorEastAsia"/>
          <w:szCs w:val="26"/>
        </w:rPr>
        <w:t xml:space="preserve">factor </w:t>
      </w:r>
      <w:r w:rsidRPr="00DD1B26">
        <w:rPr>
          <w:rStyle w:val="Emphasis"/>
          <w:rFonts w:eastAsiaTheme="majorEastAsia"/>
          <w:szCs w:val="26"/>
          <w:highlight w:val="green"/>
        </w:rPr>
        <w:t>lies</w:t>
      </w:r>
      <w:r w:rsidRPr="00906E7D">
        <w:t xml:space="preserve"> over and </w:t>
      </w:r>
      <w:r w:rsidRPr="00DD1B26">
        <w:rPr>
          <w:rStyle w:val="Emphasis"/>
          <w:rFonts w:eastAsiaTheme="majorEastAsia"/>
          <w:szCs w:val="26"/>
          <w:highlight w:val="green"/>
        </w:rPr>
        <w:t>above</w:t>
      </w:r>
      <w:r w:rsidRPr="008B7163">
        <w:rPr>
          <w:rStyle w:val="Emphasis"/>
          <w:rFonts w:eastAsiaTheme="majorEastAsia"/>
          <w:szCs w:val="26"/>
        </w:rPr>
        <w:t xml:space="preserve"> other factors like </w:t>
      </w:r>
      <w:r w:rsidRPr="00DD1B26">
        <w:rPr>
          <w:rStyle w:val="Emphasis"/>
          <w:rFonts w:eastAsiaTheme="majorEastAsia"/>
          <w:szCs w:val="26"/>
          <w:highlight w:val="green"/>
        </w:rPr>
        <w:t xml:space="preserve">fossil fuel </w:t>
      </w:r>
      <w:r w:rsidRPr="006A1C69">
        <w:rPr>
          <w:rStyle w:val="Emphasis"/>
          <w:rFonts w:eastAsiaTheme="majorEastAsia"/>
          <w:szCs w:val="26"/>
        </w:rPr>
        <w:t>consumption</w:t>
      </w:r>
      <w:r w:rsidRPr="00DD1B26">
        <w:rPr>
          <w:rStyle w:val="Emphasis"/>
          <w:rFonts w:eastAsiaTheme="majorEastAsia"/>
          <w:szCs w:val="26"/>
          <w:highlight w:val="green"/>
        </w:rPr>
        <w:t>, industrial ag</w:t>
      </w:r>
      <w:r w:rsidRPr="008B7163">
        <w:rPr>
          <w:rStyle w:val="Emphasis"/>
          <w:rFonts w:eastAsiaTheme="majorEastAsia"/>
          <w:szCs w:val="26"/>
        </w:rPr>
        <w:t xml:space="preserve">riculture </w:t>
      </w:r>
      <w:r w:rsidRPr="00DD1B26">
        <w:rPr>
          <w:rStyle w:val="Emphasis"/>
          <w:rFonts w:eastAsiaTheme="majorEastAsia"/>
          <w:szCs w:val="26"/>
          <w:highlight w:val="green"/>
        </w:rPr>
        <w:t>and deforestation</w:t>
      </w:r>
      <w:r w:rsidRPr="00906E7D">
        <w:t xml:space="preserve">: because </w:t>
      </w:r>
      <w:r w:rsidRPr="008B7163">
        <w:rPr>
          <w:rStyle w:val="StyleUnderline"/>
        </w:rPr>
        <w:t>it is overconsumption by the super-</w:t>
      </w:r>
      <w:proofErr w:type="gramStart"/>
      <w:r w:rsidRPr="008B7163">
        <w:rPr>
          <w:rStyle w:val="StyleUnderline"/>
        </w:rPr>
        <w:t>rich which is the chief</w:t>
      </w:r>
      <w:proofErr w:type="gramEnd"/>
      <w:r w:rsidRPr="008B7163">
        <w:rPr>
          <w:rStyle w:val="StyleUnderline"/>
        </w:rPr>
        <w:t xml:space="preserve"> driver of these other factors breaching</w:t>
      </w:r>
      <w:r w:rsidRPr="00906E7D">
        <w:t xml:space="preserve"> key </w:t>
      </w:r>
      <w:r w:rsidRPr="008B7163">
        <w:rPr>
          <w:rStyle w:val="StyleUnderline"/>
        </w:rPr>
        <w:t>planetary boundaries.</w:t>
      </w:r>
    </w:p>
    <w:p w:rsidR="002309CA" w:rsidRPr="008B7163" w:rsidRDefault="002309CA" w:rsidP="002309CA">
      <w:pPr>
        <w:rPr>
          <w:rStyle w:val="Emphasis"/>
          <w:rFonts w:eastAsiaTheme="majorEastAsia"/>
        </w:rPr>
      </w:pPr>
      <w:r w:rsidRPr="00906E7D">
        <w:t xml:space="preserve">The paper notes that </w:t>
      </w:r>
      <w:r w:rsidRPr="00DD1B26">
        <w:rPr>
          <w:rStyle w:val="Emphasis"/>
          <w:rFonts w:eastAsiaTheme="majorEastAsia"/>
          <w:szCs w:val="26"/>
          <w:highlight w:val="green"/>
        </w:rPr>
        <w:t>the richest 10 percent</w:t>
      </w:r>
      <w:r w:rsidRPr="008B7163">
        <w:rPr>
          <w:rStyle w:val="Emphasis"/>
          <w:rFonts w:eastAsiaTheme="majorEastAsia"/>
        </w:rPr>
        <w:t xml:space="preserve"> of people </w:t>
      </w:r>
      <w:r w:rsidRPr="00DD1B26">
        <w:rPr>
          <w:rStyle w:val="Emphasis"/>
          <w:rFonts w:eastAsiaTheme="majorEastAsia"/>
          <w:szCs w:val="26"/>
          <w:highlight w:val="green"/>
        </w:rPr>
        <w:t>are responsible for</w:t>
      </w:r>
      <w:r w:rsidRPr="008B7163">
        <w:rPr>
          <w:rStyle w:val="Emphasis"/>
          <w:rFonts w:eastAsiaTheme="majorEastAsia"/>
        </w:rPr>
        <w:t xml:space="preserve"> up to </w:t>
      </w:r>
      <w:r w:rsidRPr="00DD1B26">
        <w:rPr>
          <w:rStyle w:val="Emphasis"/>
          <w:rFonts w:eastAsiaTheme="majorEastAsia"/>
          <w:szCs w:val="26"/>
          <w:highlight w:val="green"/>
        </w:rPr>
        <w:t>43 percent of</w:t>
      </w:r>
      <w:r w:rsidRPr="008B7163">
        <w:rPr>
          <w:rStyle w:val="Emphasis"/>
          <w:rFonts w:eastAsiaTheme="majorEastAsia"/>
          <w:szCs w:val="26"/>
        </w:rPr>
        <w:t xml:space="preserve"> </w:t>
      </w:r>
      <w:r w:rsidRPr="008B7163">
        <w:rPr>
          <w:rStyle w:val="Emphasis"/>
          <w:rFonts w:eastAsiaTheme="majorEastAsia"/>
        </w:rPr>
        <w:t xml:space="preserve">destructive </w:t>
      </w:r>
      <w:r w:rsidRPr="00DD1B26">
        <w:rPr>
          <w:rStyle w:val="Emphasis"/>
          <w:rFonts w:eastAsiaTheme="majorEastAsia"/>
          <w:highlight w:val="green"/>
        </w:rPr>
        <w:t>global</w:t>
      </w:r>
      <w:r w:rsidRPr="008B7163">
        <w:rPr>
          <w:rStyle w:val="Emphasis"/>
          <w:rFonts w:eastAsiaTheme="majorEastAsia"/>
        </w:rPr>
        <w:t xml:space="preserve"> </w:t>
      </w:r>
      <w:r w:rsidRPr="008B7163">
        <w:rPr>
          <w:rStyle w:val="Emphasis"/>
          <w:rFonts w:eastAsiaTheme="majorEastAsia"/>
          <w:szCs w:val="26"/>
        </w:rPr>
        <w:t xml:space="preserve">environmental </w:t>
      </w:r>
      <w:r w:rsidRPr="00DD1B26">
        <w:rPr>
          <w:rStyle w:val="Emphasis"/>
          <w:rFonts w:eastAsiaTheme="majorEastAsia"/>
          <w:szCs w:val="26"/>
          <w:highlight w:val="green"/>
        </w:rPr>
        <w:t>impacts</w:t>
      </w:r>
      <w:r w:rsidRPr="008B7163">
        <w:rPr>
          <w:sz w:val="16"/>
          <w:szCs w:val="16"/>
        </w:rPr>
        <w:t>.</w:t>
      </w:r>
    </w:p>
    <w:p w:rsidR="002309CA" w:rsidRPr="008B7163" w:rsidRDefault="002309CA" w:rsidP="002309CA">
      <w:pPr>
        <w:rPr>
          <w:sz w:val="16"/>
        </w:rPr>
      </w:pPr>
      <w:r w:rsidRPr="008B7163">
        <w:rPr>
          <w:sz w:val="16"/>
        </w:rPr>
        <w:t xml:space="preserve">In contrast, </w:t>
      </w:r>
      <w:r w:rsidRPr="008B7163">
        <w:rPr>
          <w:rStyle w:val="StyleUnderline"/>
        </w:rPr>
        <w:t>the poorest 10 percent</w:t>
      </w:r>
      <w:r w:rsidRPr="008B7163">
        <w:rPr>
          <w:sz w:val="16"/>
        </w:rPr>
        <w:t xml:space="preserve"> in the world </w:t>
      </w:r>
      <w:r w:rsidRPr="008B7163">
        <w:rPr>
          <w:rStyle w:val="StyleUnderline"/>
        </w:rPr>
        <w:t>are responsible just around 5 percent</w:t>
      </w:r>
      <w:r w:rsidRPr="008B7163">
        <w:rPr>
          <w:sz w:val="16"/>
        </w:rPr>
        <w:t xml:space="preserve"> of these environmental impacts:</w:t>
      </w:r>
    </w:p>
    <w:p w:rsidR="002309CA" w:rsidRPr="008B7163" w:rsidRDefault="002309CA" w:rsidP="002309CA">
      <w:pPr>
        <w:rPr>
          <w:sz w:val="16"/>
        </w:rPr>
      </w:pPr>
      <w:r w:rsidRPr="008B7163">
        <w:rPr>
          <w:sz w:val="16"/>
        </w:rPr>
        <w:t xml:space="preserve">The new paper is authored by Thomas </w:t>
      </w:r>
      <w:proofErr w:type="spellStart"/>
      <w:r w:rsidRPr="008B7163">
        <w:rPr>
          <w:sz w:val="16"/>
        </w:rPr>
        <w:t>Wiedmann</w:t>
      </w:r>
      <w:proofErr w:type="spellEnd"/>
      <w:r w:rsidRPr="008B7163">
        <w:rPr>
          <w:sz w:val="16"/>
        </w:rPr>
        <w:t xml:space="preserve"> of </w:t>
      </w:r>
      <w:r w:rsidRPr="008B7163">
        <w:rPr>
          <w:rStyle w:val="StyleUnderline"/>
        </w:rPr>
        <w:t>UNSW Sydney’s School of Civil and Environmental Engineering</w:t>
      </w:r>
      <w:r w:rsidRPr="008B7163">
        <w:rPr>
          <w:sz w:val="16"/>
        </w:rPr>
        <w:t xml:space="preserve">, Manfred </w:t>
      </w:r>
      <w:proofErr w:type="spellStart"/>
      <w:r w:rsidRPr="008B7163">
        <w:rPr>
          <w:sz w:val="16"/>
        </w:rPr>
        <w:t>Lenzen</w:t>
      </w:r>
      <w:proofErr w:type="spellEnd"/>
      <w:r w:rsidRPr="008B7163">
        <w:rPr>
          <w:sz w:val="16"/>
        </w:rPr>
        <w:t xml:space="preserve"> of the </w:t>
      </w:r>
      <w:r w:rsidRPr="008B7163">
        <w:rPr>
          <w:rStyle w:val="StyleUnderline"/>
        </w:rPr>
        <w:t>University of Sydney’s School of Physics</w:t>
      </w:r>
      <w:r w:rsidRPr="008B7163">
        <w:rPr>
          <w:sz w:val="16"/>
        </w:rPr>
        <w:t xml:space="preserve">, Lorenz T. </w:t>
      </w:r>
      <w:proofErr w:type="spellStart"/>
      <w:r w:rsidRPr="008B7163">
        <w:rPr>
          <w:sz w:val="16"/>
        </w:rPr>
        <w:t>Keysser</w:t>
      </w:r>
      <w:proofErr w:type="spellEnd"/>
      <w:r w:rsidRPr="008B7163">
        <w:rPr>
          <w:sz w:val="16"/>
        </w:rPr>
        <w:t xml:space="preserve"> of </w:t>
      </w:r>
      <w:r w:rsidRPr="008B7163">
        <w:rPr>
          <w:rStyle w:val="StyleUnderline"/>
        </w:rPr>
        <w:t>ETH Zürich’s Department of Environmental Systems Science, and</w:t>
      </w:r>
      <w:r w:rsidRPr="008B7163">
        <w:rPr>
          <w:sz w:val="16"/>
        </w:rPr>
        <w:t xml:space="preserve"> Julia K. Steinberger of </w:t>
      </w:r>
      <w:r w:rsidRPr="008B7163">
        <w:rPr>
          <w:rStyle w:val="StyleUnderline"/>
        </w:rPr>
        <w:t>Leeds University’s School of Earth and Environment.</w:t>
      </w:r>
    </w:p>
    <w:p w:rsidR="002309CA" w:rsidRPr="00255157" w:rsidRDefault="002309CA" w:rsidP="002309CA">
      <w:pPr>
        <w:rPr>
          <w:rStyle w:val="Emphasis"/>
          <w:rFonts w:eastAsiaTheme="majorEastAsia"/>
          <w:szCs w:val="26"/>
        </w:rPr>
      </w:pPr>
      <w:r w:rsidRPr="00255157">
        <w:rPr>
          <w:sz w:val="16"/>
        </w:rPr>
        <w:t xml:space="preserve">It </w:t>
      </w:r>
      <w:r w:rsidRPr="008B7163">
        <w:rPr>
          <w:rStyle w:val="StyleUnderline"/>
        </w:rPr>
        <w:t>confirms</w:t>
      </w:r>
      <w:r w:rsidRPr="00255157">
        <w:rPr>
          <w:sz w:val="16"/>
        </w:rPr>
        <w:t xml:space="preserve"> that </w:t>
      </w:r>
      <w:r w:rsidRPr="00255157">
        <w:rPr>
          <w:rStyle w:val="Emphasis"/>
          <w:rFonts w:eastAsiaTheme="majorEastAsia"/>
          <w:szCs w:val="26"/>
        </w:rPr>
        <w:t xml:space="preserve">global </w:t>
      </w:r>
      <w:r w:rsidRPr="00DD1B26">
        <w:rPr>
          <w:rStyle w:val="Emphasis"/>
          <w:rFonts w:eastAsiaTheme="majorEastAsia"/>
          <w:szCs w:val="26"/>
          <w:highlight w:val="green"/>
        </w:rPr>
        <w:t>structural inequalities</w:t>
      </w:r>
      <w:r w:rsidRPr="00255157">
        <w:rPr>
          <w:rStyle w:val="Emphasis"/>
          <w:rFonts w:eastAsiaTheme="majorEastAsia"/>
          <w:szCs w:val="26"/>
        </w:rPr>
        <w:t xml:space="preserve"> in the distribution of wealth </w:t>
      </w:r>
      <w:proofErr w:type="gramStart"/>
      <w:r w:rsidRPr="00255157">
        <w:rPr>
          <w:rStyle w:val="Emphasis"/>
          <w:rFonts w:eastAsiaTheme="majorEastAsia"/>
          <w:szCs w:val="26"/>
        </w:rPr>
        <w:t>are intimately related</w:t>
      </w:r>
      <w:proofErr w:type="gramEnd"/>
      <w:r w:rsidRPr="00255157">
        <w:rPr>
          <w:rStyle w:val="Emphasis"/>
          <w:rFonts w:eastAsiaTheme="majorEastAsia"/>
          <w:szCs w:val="26"/>
        </w:rPr>
        <w:t xml:space="preserve"> to</w:t>
      </w:r>
      <w:r w:rsidRPr="00255157">
        <w:rPr>
          <w:sz w:val="16"/>
        </w:rPr>
        <w:t xml:space="preserve"> an </w:t>
      </w:r>
      <w:r w:rsidRPr="00255157">
        <w:rPr>
          <w:rStyle w:val="Emphasis"/>
          <w:rFonts w:eastAsiaTheme="majorEastAsia"/>
          <w:szCs w:val="26"/>
        </w:rPr>
        <w:t>escalating environmental crisis threatening the very existence of human societies.</w:t>
      </w:r>
    </w:p>
    <w:p w:rsidR="002309CA" w:rsidRPr="00255157" w:rsidRDefault="002309CA" w:rsidP="002309CA">
      <w:pPr>
        <w:rPr>
          <w:sz w:val="16"/>
        </w:rPr>
      </w:pPr>
      <w:proofErr w:type="spellStart"/>
      <w:r w:rsidRPr="00255157">
        <w:rPr>
          <w:sz w:val="16"/>
        </w:rPr>
        <w:t>Synthesising</w:t>
      </w:r>
      <w:proofErr w:type="spellEnd"/>
      <w:r w:rsidRPr="00255157">
        <w:rPr>
          <w:sz w:val="16"/>
        </w:rPr>
        <w:t xml:space="preserve"> knowledge from across the scientific community, the paper identifies </w:t>
      </w:r>
      <w:r w:rsidRPr="00255157">
        <w:rPr>
          <w:rStyle w:val="Emphasis"/>
          <w:rFonts w:eastAsiaTheme="majorEastAsia"/>
          <w:szCs w:val="26"/>
        </w:rPr>
        <w:t>capitalism</w:t>
      </w:r>
      <w:r w:rsidRPr="00255157">
        <w:rPr>
          <w:sz w:val="16"/>
        </w:rPr>
        <w:t xml:space="preserve"> as the main cause behind “alarming trends of environmental degradation” which </w:t>
      </w:r>
      <w:r w:rsidRPr="00DD1B26">
        <w:rPr>
          <w:rStyle w:val="Emphasis"/>
          <w:rFonts w:eastAsiaTheme="majorEastAsia"/>
          <w:szCs w:val="26"/>
          <w:highlight w:val="green"/>
        </w:rPr>
        <w:t xml:space="preserve">now pose “existential threats </w:t>
      </w:r>
      <w:r w:rsidRPr="006A1C69">
        <w:rPr>
          <w:rStyle w:val="Emphasis"/>
          <w:rFonts w:eastAsiaTheme="majorEastAsia"/>
          <w:szCs w:val="26"/>
        </w:rPr>
        <w:t>to natural systems, economies and societies</w:t>
      </w:r>
      <w:r w:rsidRPr="006A1C69">
        <w:rPr>
          <w:sz w:val="16"/>
          <w:szCs w:val="16"/>
        </w:rPr>
        <w:t xml:space="preserve">.” </w:t>
      </w:r>
      <w:r w:rsidRPr="006A1C69">
        <w:rPr>
          <w:sz w:val="16"/>
        </w:rPr>
        <w:t>The</w:t>
      </w:r>
      <w:r w:rsidRPr="00255157">
        <w:rPr>
          <w:sz w:val="16"/>
        </w:rPr>
        <w:t xml:space="preserve"> paper concludes:</w:t>
      </w:r>
    </w:p>
    <w:p w:rsidR="002309CA" w:rsidRPr="00255157" w:rsidRDefault="002309CA" w:rsidP="002309CA">
      <w:pPr>
        <w:rPr>
          <w:sz w:val="16"/>
        </w:rPr>
      </w:pPr>
      <w:r w:rsidRPr="00255157">
        <w:rPr>
          <w:sz w:val="16"/>
        </w:rPr>
        <w:t>“</w:t>
      </w:r>
      <w:r w:rsidRPr="00255157">
        <w:rPr>
          <w:rStyle w:val="StyleUnderline"/>
        </w:rPr>
        <w:t>It is clear that</w:t>
      </w:r>
      <w:r w:rsidRPr="00255157">
        <w:rPr>
          <w:sz w:val="16"/>
        </w:rPr>
        <w:t xml:space="preserve"> prevailing </w:t>
      </w:r>
      <w:r w:rsidRPr="00DD1B26">
        <w:rPr>
          <w:rStyle w:val="Emphasis"/>
          <w:rFonts w:eastAsiaTheme="majorEastAsia"/>
          <w:highlight w:val="green"/>
        </w:rPr>
        <w:t>capitalist</w:t>
      </w:r>
      <w:r w:rsidRPr="00255157">
        <w:rPr>
          <w:sz w:val="16"/>
        </w:rPr>
        <w:t xml:space="preserve">, growth-driven </w:t>
      </w:r>
      <w:r w:rsidRPr="00255157">
        <w:rPr>
          <w:rStyle w:val="StyleUnderline"/>
        </w:rPr>
        <w:t xml:space="preserve">economic </w:t>
      </w:r>
      <w:r w:rsidRPr="00DD1B26">
        <w:rPr>
          <w:rStyle w:val="Emphasis"/>
          <w:rFonts w:eastAsiaTheme="majorEastAsia"/>
          <w:highlight w:val="green"/>
        </w:rPr>
        <w:t>systems</w:t>
      </w:r>
      <w:r w:rsidRPr="00255157">
        <w:rPr>
          <w:sz w:val="16"/>
        </w:rPr>
        <w:t xml:space="preserve"> have not only increased affluence since World War II, but have </w:t>
      </w:r>
      <w:r w:rsidRPr="00DD1B26">
        <w:rPr>
          <w:rStyle w:val="Emphasis"/>
          <w:rFonts w:eastAsiaTheme="majorEastAsia"/>
          <w:highlight w:val="green"/>
        </w:rPr>
        <w:t>led to</w:t>
      </w:r>
      <w:r w:rsidRPr="00255157">
        <w:rPr>
          <w:rStyle w:val="Emphasis"/>
          <w:rFonts w:eastAsiaTheme="majorEastAsia"/>
        </w:rPr>
        <w:t xml:space="preserve"> enormous </w:t>
      </w:r>
      <w:r w:rsidRPr="00DD1B26">
        <w:rPr>
          <w:rStyle w:val="Emphasis"/>
          <w:rFonts w:eastAsiaTheme="majorEastAsia"/>
          <w:highlight w:val="green"/>
        </w:rPr>
        <w:t xml:space="preserve">increases </w:t>
      </w:r>
      <w:r w:rsidRPr="006A1C69">
        <w:rPr>
          <w:rStyle w:val="Emphasis"/>
          <w:rFonts w:eastAsiaTheme="majorEastAsia"/>
        </w:rPr>
        <w:t>in inequality, financial instability, resource consumption and environmental pressures</w:t>
      </w:r>
      <w:r w:rsidRPr="00255157">
        <w:rPr>
          <w:rStyle w:val="StyleUnderline"/>
        </w:rPr>
        <w:t xml:space="preserve"> on vital earth support systems</w:t>
      </w:r>
      <w:r w:rsidRPr="00255157">
        <w:rPr>
          <w:sz w:val="16"/>
        </w:rPr>
        <w:t>.”</w:t>
      </w:r>
    </w:p>
    <w:p w:rsidR="002309CA" w:rsidRPr="00255157" w:rsidRDefault="002309CA" w:rsidP="002309CA">
      <w:pPr>
        <w:rPr>
          <w:sz w:val="16"/>
          <w:szCs w:val="16"/>
        </w:rPr>
      </w:pPr>
      <w:r w:rsidRPr="00255157">
        <w:rPr>
          <w:sz w:val="16"/>
          <w:szCs w:val="16"/>
        </w:rPr>
        <w:t>Capitalism and the pandemic</w:t>
      </w:r>
    </w:p>
    <w:p w:rsidR="002309CA" w:rsidRPr="00255157" w:rsidRDefault="002309CA" w:rsidP="002309CA">
      <w:pPr>
        <w:rPr>
          <w:sz w:val="16"/>
        </w:rPr>
      </w:pPr>
      <w:r w:rsidRPr="00255157">
        <w:rPr>
          <w:sz w:val="16"/>
        </w:rPr>
        <w:t xml:space="preserve">Thanks to the way capitalism works, the paper shows, </w:t>
      </w:r>
      <w:r w:rsidRPr="00255157">
        <w:rPr>
          <w:rStyle w:val="StyleUnderline"/>
        </w:rPr>
        <w:t xml:space="preserve">the super-rich are </w:t>
      </w:r>
      <w:proofErr w:type="spellStart"/>
      <w:r w:rsidRPr="00255157">
        <w:rPr>
          <w:rStyle w:val="StyleUnderline"/>
        </w:rPr>
        <w:t>incentivised</w:t>
      </w:r>
      <w:proofErr w:type="spellEnd"/>
      <w:r w:rsidRPr="00255157">
        <w:rPr>
          <w:rStyle w:val="StyleUnderline"/>
        </w:rPr>
        <w:t xml:space="preserve"> to keep getting richer — at the expense of the health of our societies and the planet</w:t>
      </w:r>
      <w:r w:rsidRPr="00255157">
        <w:rPr>
          <w:sz w:val="16"/>
        </w:rPr>
        <w:t xml:space="preserve"> overall.</w:t>
      </w:r>
    </w:p>
    <w:p w:rsidR="002309CA" w:rsidRPr="00255157" w:rsidRDefault="002309CA" w:rsidP="002309CA">
      <w:pPr>
        <w:rPr>
          <w:rStyle w:val="Emphasis"/>
          <w:rFonts w:eastAsiaTheme="majorEastAsia"/>
          <w:szCs w:val="26"/>
        </w:rPr>
      </w:pPr>
      <w:r w:rsidRPr="00255157">
        <w:rPr>
          <w:sz w:val="16"/>
        </w:rPr>
        <w:t xml:space="preserve">The research provides an important scientific context for how we can understand many earlier scientific studies revealing that </w:t>
      </w:r>
      <w:r w:rsidRPr="00DD1B26">
        <w:rPr>
          <w:rStyle w:val="Emphasis"/>
          <w:rFonts w:eastAsiaTheme="majorEastAsia"/>
          <w:szCs w:val="26"/>
          <w:highlight w:val="green"/>
        </w:rPr>
        <w:t>industrial expansion</w:t>
      </w:r>
      <w:r w:rsidRPr="00255157">
        <w:rPr>
          <w:sz w:val="16"/>
        </w:rPr>
        <w:t xml:space="preserve"> has </w:t>
      </w:r>
      <w:r w:rsidRPr="00DD1B26">
        <w:rPr>
          <w:rStyle w:val="Emphasis"/>
          <w:rFonts w:eastAsiaTheme="majorEastAsia"/>
          <w:szCs w:val="26"/>
          <w:highlight w:val="green"/>
        </w:rPr>
        <w:t>hugely increased</w:t>
      </w:r>
      <w:r w:rsidRPr="00255157">
        <w:rPr>
          <w:rStyle w:val="Emphasis"/>
          <w:rFonts w:eastAsiaTheme="majorEastAsia"/>
          <w:szCs w:val="26"/>
        </w:rPr>
        <w:t xml:space="preserve"> the </w:t>
      </w:r>
      <w:r w:rsidRPr="00DD1B26">
        <w:rPr>
          <w:rStyle w:val="Emphasis"/>
          <w:rFonts w:eastAsiaTheme="majorEastAsia"/>
          <w:szCs w:val="26"/>
          <w:highlight w:val="green"/>
        </w:rPr>
        <w:t>risks of new disease outbreaks</w:t>
      </w:r>
      <w:r w:rsidRPr="00877D3F">
        <w:rPr>
          <w:sz w:val="16"/>
          <w:szCs w:val="16"/>
        </w:rPr>
        <w:t>.</w:t>
      </w:r>
    </w:p>
    <w:p w:rsidR="002309CA" w:rsidRPr="004A1C5B" w:rsidRDefault="002309CA" w:rsidP="002309CA">
      <w:pPr>
        <w:rPr>
          <w:rStyle w:val="StyleUnderline"/>
        </w:rPr>
      </w:pPr>
      <w:r w:rsidRPr="004A1C5B">
        <w:rPr>
          <w:sz w:val="16"/>
        </w:rPr>
        <w:t xml:space="preserve">Just last April, </w:t>
      </w:r>
      <w:r w:rsidRPr="004A1C5B">
        <w:rPr>
          <w:rStyle w:val="Emphasis"/>
          <w:rFonts w:eastAsiaTheme="majorEastAsia"/>
        </w:rPr>
        <w:t>a paper in Landscape Ecology found</w:t>
      </w:r>
      <w:r w:rsidRPr="004A1C5B">
        <w:rPr>
          <w:sz w:val="16"/>
        </w:rPr>
        <w:t xml:space="preserve"> that </w:t>
      </w:r>
      <w:r w:rsidRPr="004A1C5B">
        <w:rPr>
          <w:rStyle w:val="Emphasis"/>
          <w:rFonts w:eastAsiaTheme="majorEastAsia"/>
        </w:rPr>
        <w:t>deforestation</w:t>
      </w:r>
      <w:r w:rsidRPr="004A1C5B">
        <w:rPr>
          <w:rStyle w:val="StyleUnderline"/>
        </w:rPr>
        <w:t xml:space="preserve"> driven by increased demand for consumption of agricultural commodities or beef</w:t>
      </w:r>
      <w:r w:rsidRPr="004A1C5B">
        <w:rPr>
          <w:sz w:val="16"/>
        </w:rPr>
        <w:t xml:space="preserve"> have </w:t>
      </w:r>
      <w:r w:rsidRPr="004A1C5B">
        <w:rPr>
          <w:rStyle w:val="Emphasis"/>
          <w:rFonts w:eastAsiaTheme="majorEastAsia"/>
        </w:rPr>
        <w:t>increased</w:t>
      </w:r>
      <w:r w:rsidRPr="004A1C5B">
        <w:rPr>
          <w:sz w:val="16"/>
        </w:rPr>
        <w:t xml:space="preserve"> the </w:t>
      </w:r>
      <w:r w:rsidRPr="004A1C5B">
        <w:rPr>
          <w:rStyle w:val="Emphasis"/>
          <w:rFonts w:eastAsiaTheme="majorEastAsia"/>
        </w:rPr>
        <w:t>probability of ‘zoonotic’ diseases</w:t>
      </w:r>
      <w:r w:rsidRPr="004A1C5B">
        <w:rPr>
          <w:sz w:val="16"/>
        </w:rPr>
        <w:t xml:space="preserve"> (exotic diseases circulating amongst animals) </w:t>
      </w:r>
      <w:r w:rsidRPr="004A1C5B">
        <w:rPr>
          <w:rStyle w:val="StyleUnderline"/>
        </w:rPr>
        <w:t>jumping to humans</w:t>
      </w:r>
      <w:r w:rsidRPr="004A1C5B">
        <w:rPr>
          <w:sz w:val="16"/>
        </w:rPr>
        <w:t xml:space="preserve">. This is because </w:t>
      </w:r>
      <w:r w:rsidRPr="004A1C5B">
        <w:rPr>
          <w:rStyle w:val="StyleUnderline"/>
        </w:rPr>
        <w:t>industrial expansion, driven by capitalist pressures</w:t>
      </w:r>
      <w:r w:rsidRPr="004A1C5B">
        <w:rPr>
          <w:sz w:val="16"/>
        </w:rPr>
        <w:t xml:space="preserve">, has </w:t>
      </w:r>
      <w:r w:rsidRPr="004A1C5B">
        <w:rPr>
          <w:rStyle w:val="StyleUnderline"/>
        </w:rPr>
        <w:t>intensified</w:t>
      </w:r>
      <w:r w:rsidRPr="004A1C5B">
        <w:rPr>
          <w:sz w:val="16"/>
        </w:rPr>
        <w:t xml:space="preserve"> the </w:t>
      </w:r>
      <w:r w:rsidRPr="004A1C5B">
        <w:rPr>
          <w:rStyle w:val="StyleUnderline"/>
        </w:rPr>
        <w:t>encroachment of human activities on wildlife and natural ecosystems.</w:t>
      </w:r>
    </w:p>
    <w:p w:rsidR="002309CA" w:rsidRPr="00C33282" w:rsidRDefault="002309CA" w:rsidP="002309CA">
      <w:pPr>
        <w:rPr>
          <w:sz w:val="16"/>
        </w:rPr>
      </w:pPr>
      <w:r w:rsidRPr="00C33282">
        <w:rPr>
          <w:sz w:val="16"/>
        </w:rPr>
        <w:t xml:space="preserve">Two years ago, </w:t>
      </w:r>
      <w:r w:rsidRPr="00C33282">
        <w:rPr>
          <w:rStyle w:val="Emphasis"/>
          <w:rFonts w:eastAsiaTheme="majorEastAsia"/>
        </w:rPr>
        <w:t>another study in Frontiers of Microbiology concluded</w:t>
      </w:r>
      <w:r w:rsidRPr="00C33282">
        <w:rPr>
          <w:sz w:val="16"/>
        </w:rPr>
        <w:t xml:space="preserve"> presciently that </w:t>
      </w:r>
      <w:r w:rsidRPr="00C33282">
        <w:rPr>
          <w:rStyle w:val="StyleUnderline"/>
        </w:rPr>
        <w:t>accelerating deforestation due to “demographic growth” and</w:t>
      </w:r>
      <w:r w:rsidRPr="00C33282">
        <w:rPr>
          <w:sz w:val="16"/>
        </w:rPr>
        <w:t xml:space="preserve"> the associated </w:t>
      </w:r>
      <w:r w:rsidRPr="00C33282">
        <w:rPr>
          <w:rStyle w:val="Emphasis"/>
          <w:rFonts w:eastAsiaTheme="majorEastAsia"/>
        </w:rPr>
        <w:t>expansion of “farming, logging, and hunting”, is</w:t>
      </w:r>
      <w:r w:rsidRPr="00C33282">
        <w:rPr>
          <w:rStyle w:val="StyleUnderline"/>
        </w:rPr>
        <w:t xml:space="preserve"> dangerously transforming rural environment</w:t>
      </w:r>
      <w:r w:rsidRPr="00C33282">
        <w:rPr>
          <w:sz w:val="16"/>
        </w:rPr>
        <w:t xml:space="preserve">s. More bat species carrying exotic viruses have ended up next to human dwellings, the study said. This is </w:t>
      </w:r>
      <w:r w:rsidRPr="00C33282">
        <w:rPr>
          <w:rStyle w:val="Emphasis"/>
          <w:rFonts w:eastAsiaTheme="majorEastAsia"/>
        </w:rPr>
        <w:t>increasing</w:t>
      </w:r>
      <w:r w:rsidRPr="00C33282">
        <w:rPr>
          <w:sz w:val="16"/>
        </w:rPr>
        <w:t xml:space="preserve"> “the </w:t>
      </w:r>
      <w:r w:rsidRPr="00C33282">
        <w:rPr>
          <w:rStyle w:val="Emphasis"/>
          <w:rFonts w:eastAsiaTheme="majorEastAsia"/>
        </w:rPr>
        <w:t>risk of</w:t>
      </w:r>
      <w:r w:rsidRPr="00C33282">
        <w:rPr>
          <w:rStyle w:val="StyleUnderline"/>
        </w:rPr>
        <w:t xml:space="preserve"> transmission of </w:t>
      </w:r>
      <w:r w:rsidRPr="00C33282">
        <w:rPr>
          <w:rStyle w:val="Emphasis"/>
          <w:rFonts w:eastAsiaTheme="majorEastAsia"/>
        </w:rPr>
        <w:t>viruses</w:t>
      </w:r>
      <w:r w:rsidRPr="00C33282">
        <w:rPr>
          <w:rStyle w:val="StyleUnderline"/>
        </w:rPr>
        <w:t xml:space="preserve"> through direct contact, domestic animal infection, or contamination by urine or </w:t>
      </w:r>
      <w:proofErr w:type="spellStart"/>
      <w:r w:rsidRPr="00C33282">
        <w:rPr>
          <w:rStyle w:val="StyleUnderline"/>
        </w:rPr>
        <w:t>faeces</w:t>
      </w:r>
      <w:proofErr w:type="spellEnd"/>
      <w:r w:rsidRPr="00C33282">
        <w:rPr>
          <w:rStyle w:val="StyleUnderline"/>
        </w:rPr>
        <w:t>.”</w:t>
      </w:r>
    </w:p>
    <w:p w:rsidR="002309CA" w:rsidRPr="00F56BC8" w:rsidRDefault="002309CA" w:rsidP="002309CA">
      <w:pPr>
        <w:rPr>
          <w:sz w:val="16"/>
        </w:rPr>
      </w:pPr>
      <w:r w:rsidRPr="00F56BC8">
        <w:rPr>
          <w:sz w:val="16"/>
        </w:rPr>
        <w:t xml:space="preserve">It is difficult to avoid the conclusion that </w:t>
      </w:r>
      <w:r w:rsidRPr="00F56BC8">
        <w:rPr>
          <w:rStyle w:val="Emphasis"/>
          <w:rFonts w:eastAsiaTheme="majorEastAsia"/>
        </w:rPr>
        <w:t xml:space="preserve">the </w:t>
      </w:r>
      <w:r w:rsidRPr="00DD1B26">
        <w:rPr>
          <w:rStyle w:val="Emphasis"/>
          <w:rFonts w:eastAsiaTheme="majorEastAsia"/>
          <w:szCs w:val="26"/>
          <w:highlight w:val="green"/>
        </w:rPr>
        <w:t>COVID19</w:t>
      </w:r>
      <w:r w:rsidRPr="00F56BC8">
        <w:rPr>
          <w:rStyle w:val="Emphasis"/>
          <w:rFonts w:eastAsiaTheme="majorEastAsia"/>
        </w:rPr>
        <w:t xml:space="preserve"> pandemic</w:t>
      </w:r>
      <w:r w:rsidRPr="00F56BC8">
        <w:rPr>
          <w:sz w:val="16"/>
        </w:rPr>
        <w:t xml:space="preserve"> thus </w:t>
      </w:r>
      <w:r w:rsidRPr="00DD1B26">
        <w:rPr>
          <w:rStyle w:val="Emphasis"/>
          <w:rFonts w:eastAsiaTheme="majorEastAsia"/>
          <w:szCs w:val="26"/>
          <w:highlight w:val="green"/>
        </w:rPr>
        <w:t>emerged</w:t>
      </w:r>
      <w:r w:rsidRPr="00F56BC8">
        <w:rPr>
          <w:rStyle w:val="Emphasis"/>
          <w:rFonts w:eastAsiaTheme="majorEastAsia"/>
          <w:szCs w:val="26"/>
        </w:rPr>
        <w:t xml:space="preserve"> directly </w:t>
      </w:r>
      <w:r w:rsidRPr="00DD1B26">
        <w:rPr>
          <w:rStyle w:val="Emphasis"/>
          <w:rFonts w:eastAsiaTheme="majorEastAsia"/>
          <w:szCs w:val="26"/>
          <w:highlight w:val="green"/>
        </w:rPr>
        <w:t>from these</w:t>
      </w:r>
      <w:r w:rsidRPr="00F56BC8">
        <w:rPr>
          <w:sz w:val="16"/>
        </w:rPr>
        <w:t xml:space="preserve"> rapidly growing </w:t>
      </w:r>
      <w:r w:rsidRPr="00DD1B26">
        <w:rPr>
          <w:rStyle w:val="Emphasis"/>
          <w:rFonts w:eastAsiaTheme="majorEastAsia"/>
          <w:szCs w:val="26"/>
          <w:highlight w:val="green"/>
        </w:rPr>
        <w:t>impacts</w:t>
      </w:r>
      <w:r w:rsidRPr="00F56BC8">
        <w:rPr>
          <w:sz w:val="16"/>
        </w:rPr>
        <w:t xml:space="preserve"> of human activities. As </w:t>
      </w:r>
      <w:r w:rsidRPr="00A60A4D">
        <w:rPr>
          <w:rStyle w:val="StyleUnderline"/>
        </w:rPr>
        <w:t>the new paper in Nature Communications confirms</w:t>
      </w:r>
      <w:r w:rsidRPr="00F56BC8">
        <w:rPr>
          <w:sz w:val="16"/>
        </w:rPr>
        <w:t xml:space="preserve">, these </w:t>
      </w:r>
      <w:r w:rsidRPr="00A60A4D">
        <w:rPr>
          <w:rStyle w:val="Emphasis"/>
          <w:rFonts w:eastAsiaTheme="majorEastAsia"/>
        </w:rPr>
        <w:t>impacts have accelerated</w:t>
      </w:r>
      <w:r w:rsidRPr="00F56BC8">
        <w:rPr>
          <w:sz w:val="16"/>
        </w:rPr>
        <w:t xml:space="preserve"> in the context of the fundamental operations of industrial capitalism.</w:t>
      </w:r>
    </w:p>
    <w:p w:rsidR="002309CA" w:rsidRPr="00861659" w:rsidRDefault="002309CA" w:rsidP="002309CA">
      <w:pPr>
        <w:rPr>
          <w:sz w:val="16"/>
          <w:szCs w:val="16"/>
        </w:rPr>
      </w:pPr>
      <w:r w:rsidRPr="00861659">
        <w:rPr>
          <w:sz w:val="16"/>
          <w:szCs w:val="16"/>
        </w:rPr>
        <w:t>Eroding the ‘safe operating space’</w:t>
      </w:r>
    </w:p>
    <w:p w:rsidR="002309CA" w:rsidRPr="00A60A4D" w:rsidRDefault="002309CA" w:rsidP="002309CA">
      <w:pPr>
        <w:rPr>
          <w:sz w:val="16"/>
          <w:szCs w:val="16"/>
        </w:rPr>
      </w:pPr>
      <w:r w:rsidRPr="00A60A4D">
        <w:rPr>
          <w:sz w:val="16"/>
          <w:szCs w:val="16"/>
        </w:rPr>
        <w:t xml:space="preserve">The result is that </w:t>
      </w:r>
      <w:r w:rsidRPr="00A60A4D">
        <w:rPr>
          <w:rStyle w:val="Emphasis"/>
          <w:rFonts w:eastAsiaTheme="majorEastAsia"/>
        </w:rPr>
        <w:t xml:space="preserve">capitalism is causing human societies </w:t>
      </w:r>
      <w:proofErr w:type="gramStart"/>
      <w:r w:rsidRPr="00A60A4D">
        <w:rPr>
          <w:rStyle w:val="Emphasis"/>
          <w:rFonts w:eastAsiaTheme="majorEastAsia"/>
        </w:rPr>
        <w:t>to increasingly breach</w:t>
      </w:r>
      <w:proofErr w:type="gramEnd"/>
      <w:r w:rsidRPr="00A60A4D">
        <w:rPr>
          <w:rStyle w:val="Emphasis"/>
          <w:rFonts w:eastAsiaTheme="majorEastAsia"/>
        </w:rPr>
        <w:t xml:space="preserve"> key planetary boundaries</w:t>
      </w:r>
      <w:r w:rsidRPr="00A60A4D">
        <w:rPr>
          <w:sz w:val="16"/>
          <w:szCs w:val="16"/>
        </w:rPr>
        <w:t>, such as land-use change, biosphere integrity and climate change.</w:t>
      </w:r>
    </w:p>
    <w:p w:rsidR="002309CA" w:rsidRPr="00A60A4D" w:rsidRDefault="002309CA" w:rsidP="002309CA">
      <w:pPr>
        <w:rPr>
          <w:sz w:val="16"/>
          <w:szCs w:val="16"/>
        </w:rPr>
      </w:pPr>
      <w:r w:rsidRPr="00A60A4D">
        <w:rPr>
          <w:sz w:val="16"/>
          <w:szCs w:val="16"/>
        </w:rPr>
        <w:t xml:space="preserve">Remaining within these boundaries is essential to maintain what scientists describe as a “safe operating space” for human civilization. If those key ecosystems </w:t>
      </w:r>
      <w:proofErr w:type="gramStart"/>
      <w:r w:rsidRPr="00A60A4D">
        <w:rPr>
          <w:sz w:val="16"/>
          <w:szCs w:val="16"/>
        </w:rPr>
        <w:t>are disrupted</w:t>
      </w:r>
      <w:proofErr w:type="gramEnd"/>
      <w:r w:rsidRPr="00A60A4D">
        <w:rPr>
          <w:sz w:val="16"/>
          <w:szCs w:val="16"/>
        </w:rPr>
        <w:t>, that “safe operating space” will begin to erode. The global impacts of the COVID19 pandemic are yet another clear indication that this process of erosion has already begun.</w:t>
      </w:r>
    </w:p>
    <w:p w:rsidR="002309CA" w:rsidRPr="00A60A4D" w:rsidRDefault="002309CA" w:rsidP="002309CA">
      <w:pPr>
        <w:rPr>
          <w:sz w:val="16"/>
          <w:szCs w:val="16"/>
        </w:rPr>
      </w:pPr>
      <w:r w:rsidRPr="00A60A4D">
        <w:rPr>
          <w:sz w:val="16"/>
          <w:szCs w:val="16"/>
        </w:rPr>
        <w:t xml:space="preserve">“The evidence is clear,” write </w:t>
      </w:r>
      <w:proofErr w:type="spellStart"/>
      <w:r w:rsidRPr="00A60A4D">
        <w:rPr>
          <w:sz w:val="16"/>
          <w:szCs w:val="16"/>
        </w:rPr>
        <w:t>Weidmann</w:t>
      </w:r>
      <w:proofErr w:type="spellEnd"/>
      <w:r w:rsidRPr="00A60A4D">
        <w:rPr>
          <w:sz w:val="16"/>
          <w:szCs w:val="16"/>
        </w:rPr>
        <w:t xml:space="preserve"> and his co-authors.</w:t>
      </w:r>
    </w:p>
    <w:p w:rsidR="002309CA" w:rsidRPr="00A60A4D" w:rsidRDefault="002309CA" w:rsidP="002309CA">
      <w:pPr>
        <w:rPr>
          <w:sz w:val="16"/>
          <w:szCs w:val="16"/>
        </w:rPr>
      </w:pPr>
      <w:r w:rsidRPr="00A60A4D">
        <w:rPr>
          <w:sz w:val="16"/>
          <w:szCs w:val="16"/>
        </w:rPr>
        <w:t xml:space="preserve">“Long-term and concurrent </w:t>
      </w:r>
      <w:r w:rsidRPr="006A1C69">
        <w:rPr>
          <w:rStyle w:val="Emphasis"/>
          <w:rFonts w:eastAsiaTheme="majorEastAsia"/>
          <w:szCs w:val="26"/>
        </w:rPr>
        <w:t xml:space="preserve">human and planetary </w:t>
      </w:r>
      <w:r w:rsidRPr="00DD1B26">
        <w:rPr>
          <w:rStyle w:val="Emphasis"/>
          <w:rFonts w:eastAsiaTheme="majorEastAsia"/>
          <w:szCs w:val="26"/>
          <w:highlight w:val="green"/>
        </w:rPr>
        <w:t>wellbeing will not be achieved in the Anthropocene</w:t>
      </w:r>
      <w:r w:rsidRPr="00A60A4D">
        <w:rPr>
          <w:sz w:val="16"/>
          <w:szCs w:val="16"/>
        </w:rPr>
        <w:t xml:space="preserve"> if affluent overconsumption continues, </w:t>
      </w:r>
      <w:r w:rsidRPr="005F40E7">
        <w:rPr>
          <w:rStyle w:val="Emphasis"/>
          <w:rFonts w:eastAsiaTheme="majorEastAsia"/>
          <w:highlight w:val="green"/>
        </w:rPr>
        <w:t>spurred by</w:t>
      </w:r>
      <w:r w:rsidRPr="00A60A4D">
        <w:rPr>
          <w:rStyle w:val="Emphasis"/>
          <w:rFonts w:eastAsiaTheme="majorEastAsia"/>
        </w:rPr>
        <w:t xml:space="preserve"> economic </w:t>
      </w:r>
      <w:r w:rsidRPr="005F40E7">
        <w:rPr>
          <w:rStyle w:val="Emphasis"/>
          <w:rFonts w:eastAsiaTheme="majorEastAsia"/>
          <w:highlight w:val="green"/>
        </w:rPr>
        <w:t>systems that exploit</w:t>
      </w:r>
      <w:r w:rsidRPr="00A60A4D">
        <w:rPr>
          <w:rStyle w:val="Emphasis"/>
          <w:rFonts w:eastAsiaTheme="majorEastAsia"/>
        </w:rPr>
        <w:t xml:space="preserve"> nature and </w:t>
      </w:r>
      <w:r w:rsidRPr="005F40E7">
        <w:rPr>
          <w:rStyle w:val="Emphasis"/>
          <w:rFonts w:eastAsiaTheme="majorEastAsia"/>
          <w:highlight w:val="green"/>
        </w:rPr>
        <w:t>humans</w:t>
      </w:r>
      <w:r w:rsidRPr="00A60A4D">
        <w:rPr>
          <w:sz w:val="16"/>
          <w:szCs w:val="16"/>
        </w:rPr>
        <w:t xml:space="preserve">. We find that, </w:t>
      </w:r>
      <w:proofErr w:type="gramStart"/>
      <w:r w:rsidRPr="00A60A4D">
        <w:rPr>
          <w:sz w:val="16"/>
          <w:szCs w:val="16"/>
        </w:rPr>
        <w:t>to a large extent</w:t>
      </w:r>
      <w:proofErr w:type="gramEnd"/>
      <w:r w:rsidRPr="00A60A4D">
        <w:rPr>
          <w:sz w:val="16"/>
          <w:szCs w:val="16"/>
        </w:rPr>
        <w:t xml:space="preserve">, </w:t>
      </w:r>
      <w:r w:rsidRPr="00A60A4D">
        <w:rPr>
          <w:rStyle w:val="Emphasis"/>
          <w:rFonts w:eastAsiaTheme="majorEastAsia"/>
        </w:rPr>
        <w:t xml:space="preserve">the affluent lifestyles of </w:t>
      </w:r>
      <w:r w:rsidRPr="00A60A4D">
        <w:rPr>
          <w:rStyle w:val="Emphasis"/>
          <w:rFonts w:eastAsiaTheme="majorEastAsia"/>
          <w:szCs w:val="26"/>
        </w:rPr>
        <w:t>the world’s rich</w:t>
      </w:r>
      <w:r w:rsidRPr="00A60A4D">
        <w:rPr>
          <w:rStyle w:val="Emphasis"/>
          <w:rFonts w:eastAsiaTheme="majorEastAsia"/>
        </w:rPr>
        <w:t xml:space="preserve"> determine and </w:t>
      </w:r>
      <w:r w:rsidRPr="00A60A4D">
        <w:rPr>
          <w:rStyle w:val="Emphasis"/>
          <w:rFonts w:eastAsiaTheme="majorEastAsia"/>
          <w:szCs w:val="26"/>
        </w:rPr>
        <w:t>drive global environmental and social impact</w:t>
      </w:r>
      <w:r w:rsidRPr="00A60A4D">
        <w:rPr>
          <w:sz w:val="16"/>
          <w:szCs w:val="16"/>
        </w:rPr>
        <w:t xml:space="preserve">. Moreover, </w:t>
      </w:r>
      <w:r w:rsidRPr="00DD1B26">
        <w:rPr>
          <w:rStyle w:val="Emphasis"/>
          <w:rFonts w:eastAsiaTheme="majorEastAsia"/>
          <w:szCs w:val="26"/>
          <w:highlight w:val="green"/>
        </w:rPr>
        <w:t>international trade</w:t>
      </w:r>
      <w:r w:rsidRPr="00A60A4D">
        <w:rPr>
          <w:rStyle w:val="Emphasis"/>
          <w:rFonts w:eastAsiaTheme="majorEastAsia"/>
          <w:szCs w:val="26"/>
        </w:rPr>
        <w:t xml:space="preserve"> mechanisms</w:t>
      </w:r>
      <w:r w:rsidRPr="00A60A4D">
        <w:rPr>
          <w:sz w:val="16"/>
          <w:szCs w:val="16"/>
        </w:rPr>
        <w:t xml:space="preserve"> allow the rich world to </w:t>
      </w:r>
      <w:r w:rsidRPr="00DD1B26">
        <w:rPr>
          <w:rStyle w:val="Emphasis"/>
          <w:rFonts w:eastAsiaTheme="majorEastAsia"/>
          <w:szCs w:val="26"/>
          <w:highlight w:val="green"/>
        </w:rPr>
        <w:t>displace</w:t>
      </w:r>
      <w:r w:rsidRPr="00A60A4D">
        <w:rPr>
          <w:sz w:val="16"/>
          <w:szCs w:val="16"/>
        </w:rPr>
        <w:t xml:space="preserve"> its </w:t>
      </w:r>
      <w:r w:rsidRPr="00DD1B26">
        <w:rPr>
          <w:rStyle w:val="Emphasis"/>
          <w:rFonts w:eastAsiaTheme="majorEastAsia"/>
          <w:szCs w:val="26"/>
          <w:highlight w:val="green"/>
        </w:rPr>
        <w:t>impact to the global poor</w:t>
      </w:r>
      <w:r w:rsidRPr="00A60A4D">
        <w:rPr>
          <w:sz w:val="16"/>
          <w:szCs w:val="16"/>
        </w:rPr>
        <w:t>.”</w:t>
      </w:r>
    </w:p>
    <w:p w:rsidR="002309CA" w:rsidRPr="00A60A4D" w:rsidRDefault="002309CA" w:rsidP="002309CA">
      <w:pPr>
        <w:rPr>
          <w:rStyle w:val="Emphasis"/>
          <w:rFonts w:eastAsiaTheme="majorEastAsia"/>
        </w:rPr>
      </w:pPr>
      <w:r w:rsidRPr="00A60A4D">
        <w:rPr>
          <w:sz w:val="16"/>
          <w:szCs w:val="16"/>
        </w:rPr>
        <w:t xml:space="preserve">The </w:t>
      </w:r>
      <w:r w:rsidRPr="00A60A4D">
        <w:rPr>
          <w:rStyle w:val="StyleUnderline"/>
        </w:rPr>
        <w:t xml:space="preserve">new </w:t>
      </w:r>
      <w:r w:rsidRPr="00A60A4D">
        <w:rPr>
          <w:rStyle w:val="Emphasis"/>
          <w:rFonts w:eastAsiaTheme="majorEastAsia"/>
        </w:rPr>
        <w:t>scientific research</w:t>
      </w:r>
      <w:r w:rsidRPr="00A60A4D">
        <w:rPr>
          <w:sz w:val="16"/>
          <w:szCs w:val="16"/>
        </w:rPr>
        <w:t xml:space="preserve"> thus </w:t>
      </w:r>
      <w:r w:rsidRPr="00A60A4D">
        <w:rPr>
          <w:rStyle w:val="Emphasis"/>
          <w:rFonts w:eastAsiaTheme="majorEastAsia"/>
        </w:rPr>
        <w:t>confirms</w:t>
      </w:r>
      <w:r w:rsidRPr="00A60A4D">
        <w:rPr>
          <w:sz w:val="16"/>
          <w:szCs w:val="16"/>
        </w:rPr>
        <w:t xml:space="preserve"> that the normal functioning of </w:t>
      </w:r>
      <w:r w:rsidRPr="00A60A4D">
        <w:rPr>
          <w:rStyle w:val="Emphasis"/>
          <w:rFonts w:eastAsiaTheme="majorEastAsia"/>
        </w:rPr>
        <w:t xml:space="preserve">capitalism is eroding the ‘safe space’ by which human </w:t>
      </w:r>
      <w:proofErr w:type="spellStart"/>
      <w:r w:rsidRPr="00A60A4D">
        <w:rPr>
          <w:rStyle w:val="Emphasis"/>
          <w:rFonts w:eastAsiaTheme="majorEastAsia"/>
        </w:rPr>
        <w:t>civilisation</w:t>
      </w:r>
      <w:proofErr w:type="spellEnd"/>
      <w:r w:rsidRPr="00A60A4D">
        <w:rPr>
          <w:rStyle w:val="Emphasis"/>
          <w:rFonts w:eastAsiaTheme="majorEastAsia"/>
        </w:rPr>
        <w:t xml:space="preserve"> is able to survive.</w:t>
      </w:r>
    </w:p>
    <w:p w:rsidR="002309CA" w:rsidRPr="00A60A4D" w:rsidRDefault="002309CA" w:rsidP="002309CA">
      <w:pPr>
        <w:rPr>
          <w:sz w:val="16"/>
          <w:szCs w:val="16"/>
        </w:rPr>
      </w:pPr>
      <w:r w:rsidRPr="00A60A4D">
        <w:rPr>
          <w:sz w:val="16"/>
          <w:szCs w:val="16"/>
        </w:rPr>
        <w:t>The structures</w:t>
      </w:r>
    </w:p>
    <w:p w:rsidR="002309CA" w:rsidRPr="00A60A4D" w:rsidRDefault="002309CA" w:rsidP="002309CA">
      <w:pPr>
        <w:rPr>
          <w:sz w:val="16"/>
          <w:szCs w:val="16"/>
        </w:rPr>
      </w:pPr>
      <w:r w:rsidRPr="00A60A4D">
        <w:rPr>
          <w:sz w:val="16"/>
          <w:szCs w:val="16"/>
        </w:rPr>
        <w:t xml:space="preserve">The paper also sets out how this is happening in some detail. </w:t>
      </w:r>
      <w:r w:rsidRPr="00A60A4D">
        <w:rPr>
          <w:rStyle w:val="StyleUnderline"/>
        </w:rPr>
        <w:t>The super-</w:t>
      </w:r>
      <w:proofErr w:type="gramStart"/>
      <w:r w:rsidRPr="00A60A4D">
        <w:rPr>
          <w:rStyle w:val="StyleUnderline"/>
        </w:rPr>
        <w:t>rich</w:t>
      </w:r>
      <w:r w:rsidRPr="00A60A4D">
        <w:rPr>
          <w:sz w:val="16"/>
          <w:szCs w:val="16"/>
        </w:rPr>
        <w:t xml:space="preserve"> basically</w:t>
      </w:r>
      <w:proofErr w:type="gramEnd"/>
      <w:r w:rsidRPr="00A60A4D">
        <w:rPr>
          <w:sz w:val="16"/>
          <w:szCs w:val="16"/>
        </w:rPr>
        <w:t xml:space="preserve"> end up driving this destructive system forward in three key ways.</w:t>
      </w:r>
    </w:p>
    <w:p w:rsidR="002309CA" w:rsidRPr="00A60A4D" w:rsidRDefault="002309CA" w:rsidP="002309CA">
      <w:pPr>
        <w:rPr>
          <w:sz w:val="16"/>
          <w:szCs w:val="16"/>
        </w:rPr>
      </w:pPr>
      <w:r w:rsidRPr="00A60A4D">
        <w:rPr>
          <w:sz w:val="16"/>
          <w:szCs w:val="16"/>
        </w:rPr>
        <w:t xml:space="preserve">Firstly, they </w:t>
      </w:r>
      <w:r w:rsidRPr="00A60A4D">
        <w:rPr>
          <w:rStyle w:val="StyleUnderline"/>
        </w:rPr>
        <w:t>are</w:t>
      </w:r>
      <w:r w:rsidRPr="00A60A4D">
        <w:rPr>
          <w:sz w:val="16"/>
          <w:szCs w:val="16"/>
        </w:rPr>
        <w:t xml:space="preserve"> directly </w:t>
      </w:r>
      <w:r w:rsidRPr="00A60A4D">
        <w:rPr>
          <w:rStyle w:val="StyleUnderline"/>
        </w:rPr>
        <w:t>responsible for “biophysical resource use… through high consumption</w:t>
      </w:r>
      <w:r w:rsidRPr="00A60A4D">
        <w:rPr>
          <w:sz w:val="16"/>
          <w:szCs w:val="16"/>
        </w:rPr>
        <w:t>.”</w:t>
      </w:r>
    </w:p>
    <w:p w:rsidR="002309CA" w:rsidRPr="00A60A4D" w:rsidRDefault="002309CA" w:rsidP="002309CA">
      <w:pPr>
        <w:rPr>
          <w:sz w:val="16"/>
          <w:szCs w:val="16"/>
        </w:rPr>
      </w:pPr>
      <w:r w:rsidRPr="00A60A4D">
        <w:rPr>
          <w:sz w:val="16"/>
          <w:szCs w:val="16"/>
        </w:rPr>
        <w:t>Secondly</w:t>
      </w:r>
      <w:r w:rsidRPr="00A60A4D">
        <w:rPr>
          <w:rStyle w:val="StyleUnderline"/>
        </w:rPr>
        <w:t>, they are “members of powerful factions of the capitalist class.”</w:t>
      </w:r>
    </w:p>
    <w:p w:rsidR="002309CA" w:rsidRPr="00A60A4D" w:rsidRDefault="002309CA" w:rsidP="002309CA">
      <w:pPr>
        <w:rPr>
          <w:rStyle w:val="StyleUnderline"/>
        </w:rPr>
      </w:pPr>
      <w:r w:rsidRPr="00A60A4D">
        <w:rPr>
          <w:sz w:val="16"/>
          <w:szCs w:val="16"/>
        </w:rPr>
        <w:t xml:space="preserve">Thirdly, </w:t>
      </w:r>
      <w:r w:rsidRPr="00A60A4D">
        <w:rPr>
          <w:rStyle w:val="StyleUnderline"/>
        </w:rPr>
        <w:t>due to that</w:t>
      </w:r>
      <w:r w:rsidRPr="00A60A4D">
        <w:rPr>
          <w:sz w:val="16"/>
          <w:szCs w:val="16"/>
        </w:rPr>
        <w:t xml:space="preserve"> positioning, </w:t>
      </w:r>
      <w:r w:rsidRPr="00A60A4D">
        <w:rPr>
          <w:rStyle w:val="StyleUnderline"/>
        </w:rPr>
        <w:t>they end up “driving consumption norms across the population.”</w:t>
      </w:r>
    </w:p>
    <w:p w:rsidR="002309CA" w:rsidRPr="00537540" w:rsidRDefault="002309CA" w:rsidP="002309CA">
      <w:pPr>
        <w:rPr>
          <w:sz w:val="12"/>
          <w:szCs w:val="12"/>
        </w:rPr>
      </w:pPr>
      <w:r w:rsidRPr="00537540">
        <w:rPr>
          <w:sz w:val="12"/>
          <w:szCs w:val="12"/>
        </w:rPr>
        <w:t>But perhaps the most important insight of the paper is not that this is purely because the super-rich are especially evil or terrible compared to the rest of the population — but because of the systemic pressures produced by capitalist structures.</w:t>
      </w:r>
    </w:p>
    <w:p w:rsidR="002309CA" w:rsidRPr="00537540" w:rsidRDefault="002309CA" w:rsidP="002309CA">
      <w:pPr>
        <w:rPr>
          <w:sz w:val="12"/>
          <w:szCs w:val="12"/>
        </w:rPr>
      </w:pPr>
      <w:r w:rsidRPr="00537540">
        <w:rPr>
          <w:sz w:val="12"/>
          <w:szCs w:val="12"/>
        </w:rPr>
        <w:t>The authors point out that: “Growth imperatives are active at multiple levels, making the pursuit of economic growth (net investment, i.e. investment above depreciation) a necessity for different actors and leading to social and economic instability in the absence of it.”</w:t>
      </w:r>
    </w:p>
    <w:p w:rsidR="002309CA" w:rsidRPr="00A60A4D" w:rsidRDefault="002309CA" w:rsidP="002309CA">
      <w:pPr>
        <w:rPr>
          <w:sz w:val="16"/>
          <w:szCs w:val="16"/>
        </w:rPr>
      </w:pPr>
      <w:r w:rsidRPr="00537540">
        <w:rPr>
          <w:rStyle w:val="StyleUnderline"/>
        </w:rPr>
        <w:t>At the core of capitalism</w:t>
      </w:r>
      <w:r w:rsidRPr="00A60A4D">
        <w:rPr>
          <w:sz w:val="16"/>
          <w:szCs w:val="16"/>
        </w:rPr>
        <w:t xml:space="preserve">, the paper observes, </w:t>
      </w:r>
      <w:r w:rsidRPr="00537540">
        <w:rPr>
          <w:rStyle w:val="StyleUnderline"/>
        </w:rPr>
        <w:t xml:space="preserve">is a fundamental social relationship defining the way working people are systemically </w:t>
      </w:r>
      <w:proofErr w:type="spellStart"/>
      <w:r w:rsidRPr="00537540">
        <w:rPr>
          <w:rStyle w:val="StyleUnderline"/>
        </w:rPr>
        <w:t>marginalised</w:t>
      </w:r>
      <w:proofErr w:type="spellEnd"/>
      <w:r w:rsidRPr="00A60A4D">
        <w:rPr>
          <w:sz w:val="16"/>
          <w:szCs w:val="16"/>
        </w:rPr>
        <w:t xml:space="preserve"> from access to the productive resources of the earth, along with the mechanisms used to extract these resources and produce goods and services.</w:t>
      </w:r>
    </w:p>
    <w:p w:rsidR="002309CA" w:rsidRPr="00A60A4D" w:rsidRDefault="002309CA" w:rsidP="002309CA">
      <w:pPr>
        <w:rPr>
          <w:sz w:val="16"/>
          <w:szCs w:val="16"/>
        </w:rPr>
      </w:pPr>
      <w:r w:rsidRPr="00A60A4D">
        <w:rPr>
          <w:sz w:val="16"/>
          <w:szCs w:val="16"/>
        </w:rPr>
        <w:t xml:space="preserve">This means </w:t>
      </w:r>
      <w:r w:rsidRPr="00537540">
        <w:rPr>
          <w:rStyle w:val="StyleUnderline"/>
        </w:rPr>
        <w:t>that to survive economically</w:t>
      </w:r>
      <w:r w:rsidRPr="00A60A4D">
        <w:rPr>
          <w:sz w:val="16"/>
          <w:szCs w:val="16"/>
        </w:rPr>
        <w:t xml:space="preserve"> in this system, </w:t>
      </w:r>
      <w:r w:rsidRPr="00537540">
        <w:rPr>
          <w:rStyle w:val="StyleUnderline"/>
        </w:rPr>
        <w:t xml:space="preserve">certain </w:t>
      </w:r>
      <w:proofErr w:type="spellStart"/>
      <w:r w:rsidRPr="00537540">
        <w:rPr>
          <w:rStyle w:val="StyleUnderline"/>
        </w:rPr>
        <w:t>behavioural</w:t>
      </w:r>
      <w:proofErr w:type="spellEnd"/>
      <w:r w:rsidRPr="00537540">
        <w:rPr>
          <w:rStyle w:val="StyleUnderline"/>
        </w:rPr>
        <w:t xml:space="preserve"> patterns become</w:t>
      </w:r>
      <w:r w:rsidRPr="00A60A4D">
        <w:rPr>
          <w:sz w:val="16"/>
          <w:szCs w:val="16"/>
        </w:rPr>
        <w:t xml:space="preserve"> not just </w:t>
      </w:r>
      <w:proofErr w:type="spellStart"/>
      <w:r w:rsidRPr="00537540">
        <w:rPr>
          <w:rStyle w:val="StyleUnderline"/>
        </w:rPr>
        <w:t>normalised</w:t>
      </w:r>
      <w:proofErr w:type="spellEnd"/>
      <w:r w:rsidRPr="00A60A4D">
        <w:rPr>
          <w:sz w:val="16"/>
          <w:szCs w:val="16"/>
        </w:rPr>
        <w:t xml:space="preserve">, but </w:t>
      </w:r>
      <w:r w:rsidRPr="00537540">
        <w:rPr>
          <w:rStyle w:val="StyleUnderline"/>
        </w:rPr>
        <w:t>seemingly entirely rational</w:t>
      </w:r>
      <w:r w:rsidRPr="00A60A4D">
        <w:rPr>
          <w:sz w:val="16"/>
          <w:szCs w:val="16"/>
        </w:rPr>
        <w:t xml:space="preserve"> — at least from a limited perspective that ignores wider societal and environmental consequences. In the words of the authors:</w:t>
      </w:r>
    </w:p>
    <w:p w:rsidR="002309CA" w:rsidRPr="00537540" w:rsidRDefault="002309CA" w:rsidP="002309CA">
      <w:pPr>
        <w:rPr>
          <w:sz w:val="12"/>
          <w:szCs w:val="12"/>
        </w:rPr>
      </w:pPr>
      <w:r w:rsidRPr="00537540">
        <w:rPr>
          <w:sz w:val="12"/>
          <w:szCs w:val="12"/>
        </w:rPr>
        <w:t xml:space="preserve">“In capitalism, workers are separated from the means of production, implying that they must compete in </w:t>
      </w:r>
      <w:proofErr w:type="spellStart"/>
      <w:r w:rsidRPr="00537540">
        <w:rPr>
          <w:sz w:val="12"/>
          <w:szCs w:val="12"/>
        </w:rPr>
        <w:t>labour</w:t>
      </w:r>
      <w:proofErr w:type="spellEnd"/>
      <w:r w:rsidRPr="00537540">
        <w:rPr>
          <w:sz w:val="12"/>
          <w:szCs w:val="12"/>
        </w:rPr>
        <w:t xml:space="preserve"> markets to sell their </w:t>
      </w:r>
      <w:proofErr w:type="spellStart"/>
      <w:r w:rsidRPr="00537540">
        <w:rPr>
          <w:sz w:val="12"/>
          <w:szCs w:val="12"/>
        </w:rPr>
        <w:t>labour</w:t>
      </w:r>
      <w:proofErr w:type="spellEnd"/>
      <w:r w:rsidRPr="00537540">
        <w:rPr>
          <w:sz w:val="12"/>
          <w:szCs w:val="12"/>
        </w:rPr>
        <w:t xml:space="preserve"> power to capitalists in order to earn a living.”</w:t>
      </w:r>
    </w:p>
    <w:p w:rsidR="002309CA" w:rsidRPr="00537540" w:rsidRDefault="002309CA" w:rsidP="002309CA">
      <w:pPr>
        <w:rPr>
          <w:sz w:val="12"/>
          <w:szCs w:val="12"/>
        </w:rPr>
      </w:pPr>
      <w:r w:rsidRPr="00537540">
        <w:rPr>
          <w:sz w:val="12"/>
          <w:szCs w:val="12"/>
        </w:rPr>
        <w:t xml:space="preserve">Meanwhile, firms which own and control these means of production “need to compete in the market, leading to a necessity to reinvest profits into more efficient production processes to </w:t>
      </w:r>
      <w:proofErr w:type="spellStart"/>
      <w:r w:rsidRPr="00537540">
        <w:rPr>
          <w:sz w:val="12"/>
          <w:szCs w:val="12"/>
        </w:rPr>
        <w:t>minimise</w:t>
      </w:r>
      <w:proofErr w:type="spellEnd"/>
      <w:r w:rsidRPr="00537540">
        <w:rPr>
          <w:sz w:val="12"/>
          <w:szCs w:val="12"/>
        </w:rPr>
        <w:t xml:space="preserve"> costs (e.g. through replacing human </w:t>
      </w:r>
      <w:proofErr w:type="spellStart"/>
      <w:r w:rsidRPr="00537540">
        <w:rPr>
          <w:sz w:val="12"/>
          <w:szCs w:val="12"/>
        </w:rPr>
        <w:t>labour</w:t>
      </w:r>
      <w:proofErr w:type="spellEnd"/>
      <w:r w:rsidRPr="00537540">
        <w:rPr>
          <w:sz w:val="12"/>
          <w:szCs w:val="12"/>
        </w:rPr>
        <w:t xml:space="preserve"> power with machines and positive returns to scale), innovation of new products and/or advertising to convince consumers to buy more.”</w:t>
      </w:r>
    </w:p>
    <w:p w:rsidR="002309CA" w:rsidRPr="00537540" w:rsidRDefault="002309CA" w:rsidP="002309CA">
      <w:pPr>
        <w:rPr>
          <w:sz w:val="12"/>
          <w:szCs w:val="12"/>
        </w:rPr>
      </w:pPr>
      <w:proofErr w:type="gramStart"/>
      <w:r w:rsidRPr="00537540">
        <w:rPr>
          <w:sz w:val="12"/>
          <w:szCs w:val="12"/>
        </w:rPr>
        <w:t xml:space="preserve">If a firm fails to remain competitive through such </w:t>
      </w:r>
      <w:proofErr w:type="spellStart"/>
      <w:r w:rsidRPr="00537540">
        <w:rPr>
          <w:sz w:val="12"/>
          <w:szCs w:val="12"/>
        </w:rPr>
        <w:t>behaviours</w:t>
      </w:r>
      <w:proofErr w:type="spellEnd"/>
      <w:r w:rsidRPr="00537540">
        <w:rPr>
          <w:sz w:val="12"/>
          <w:szCs w:val="12"/>
        </w:rPr>
        <w:t>, “it either goes bankrupt or is taken over by a more successful business.</w:t>
      </w:r>
      <w:proofErr w:type="gramEnd"/>
      <w:r w:rsidRPr="00537540">
        <w:rPr>
          <w:sz w:val="12"/>
          <w:szCs w:val="12"/>
        </w:rPr>
        <w:t xml:space="preserve"> Under normal economic conditions, this capitalist competition is expected to lead to aggregate growth dynamics.”</w:t>
      </w:r>
    </w:p>
    <w:p w:rsidR="002309CA" w:rsidRPr="00537540" w:rsidRDefault="002309CA" w:rsidP="002309CA">
      <w:pPr>
        <w:rPr>
          <w:sz w:val="12"/>
          <w:szCs w:val="12"/>
        </w:rPr>
      </w:pPr>
      <w:r w:rsidRPr="00537540">
        <w:rPr>
          <w:sz w:val="12"/>
          <w:szCs w:val="12"/>
        </w:rPr>
        <w:t xml:space="preserve">The irony is that, as the paper also shows, the “affluence” accumulated by the super-rich </w:t>
      </w:r>
      <w:proofErr w:type="gramStart"/>
      <w:r w:rsidRPr="00537540">
        <w:rPr>
          <w:sz w:val="12"/>
          <w:szCs w:val="12"/>
        </w:rPr>
        <w:t>isn’t</w:t>
      </w:r>
      <w:proofErr w:type="gramEnd"/>
      <w:r w:rsidRPr="00537540">
        <w:rPr>
          <w:sz w:val="12"/>
          <w:szCs w:val="12"/>
        </w:rPr>
        <w:t xml:space="preserve"> correlated with happiness or well-being.</w:t>
      </w:r>
    </w:p>
    <w:p w:rsidR="002309CA" w:rsidRPr="00537540" w:rsidRDefault="002309CA" w:rsidP="002309CA">
      <w:pPr>
        <w:rPr>
          <w:sz w:val="12"/>
          <w:szCs w:val="12"/>
        </w:rPr>
      </w:pPr>
      <w:r w:rsidRPr="00537540">
        <w:rPr>
          <w:sz w:val="12"/>
          <w:szCs w:val="12"/>
        </w:rPr>
        <w:t>Restructure</w:t>
      </w:r>
    </w:p>
    <w:p w:rsidR="002309CA" w:rsidRPr="00A60A4D" w:rsidRDefault="002309CA" w:rsidP="002309CA">
      <w:pPr>
        <w:rPr>
          <w:sz w:val="16"/>
          <w:szCs w:val="16"/>
        </w:rPr>
      </w:pPr>
      <w:r w:rsidRPr="006A1C69">
        <w:rPr>
          <w:rStyle w:val="Emphasis"/>
          <w:rFonts w:eastAsiaTheme="majorEastAsia"/>
        </w:rPr>
        <w:t>The “hegemonic” dominance of</w:t>
      </w:r>
      <w:r w:rsidRPr="008411CE">
        <w:rPr>
          <w:rStyle w:val="Emphasis"/>
          <w:rFonts w:eastAsiaTheme="majorEastAsia"/>
        </w:rPr>
        <w:t xml:space="preserve"> global </w:t>
      </w:r>
      <w:r w:rsidRPr="00DD1B26">
        <w:rPr>
          <w:rStyle w:val="Emphasis"/>
          <w:rFonts w:eastAsiaTheme="majorEastAsia"/>
          <w:highlight w:val="green"/>
        </w:rPr>
        <w:t>capitalism</w:t>
      </w:r>
      <w:r w:rsidRPr="00A60A4D">
        <w:rPr>
          <w:sz w:val="16"/>
          <w:szCs w:val="16"/>
        </w:rPr>
        <w:t xml:space="preserve">, then, </w:t>
      </w:r>
      <w:r w:rsidRPr="00DD1B26">
        <w:rPr>
          <w:rStyle w:val="Emphasis"/>
          <w:rFonts w:eastAsiaTheme="majorEastAsia"/>
          <w:highlight w:val="green"/>
        </w:rPr>
        <w:t>is the principal obstacle to</w:t>
      </w:r>
      <w:r w:rsidRPr="008411CE">
        <w:rPr>
          <w:rStyle w:val="Emphasis"/>
          <w:rFonts w:eastAsiaTheme="majorEastAsia"/>
        </w:rPr>
        <w:t xml:space="preserve"> the </w:t>
      </w:r>
      <w:r w:rsidRPr="00DD1B26">
        <w:rPr>
          <w:rStyle w:val="Emphasis"/>
          <w:rFonts w:eastAsiaTheme="majorEastAsia"/>
          <w:highlight w:val="green"/>
        </w:rPr>
        <w:t>systemic transformation</w:t>
      </w:r>
      <w:r w:rsidRPr="008411CE">
        <w:rPr>
          <w:rStyle w:val="Emphasis"/>
          <w:rFonts w:eastAsiaTheme="majorEastAsia"/>
        </w:rPr>
        <w:t xml:space="preserve"> needed to reduce overconsumption</w:t>
      </w:r>
      <w:r w:rsidRPr="00A60A4D">
        <w:rPr>
          <w:sz w:val="16"/>
          <w:szCs w:val="16"/>
        </w:rPr>
        <w:t xml:space="preserve">. </w:t>
      </w:r>
      <w:proofErr w:type="gramStart"/>
      <w:r w:rsidRPr="006A1C69">
        <w:rPr>
          <w:sz w:val="16"/>
          <w:szCs w:val="16"/>
        </w:rPr>
        <w:t>So</w:t>
      </w:r>
      <w:proofErr w:type="gramEnd"/>
      <w:r w:rsidRPr="006A1C69">
        <w:rPr>
          <w:sz w:val="16"/>
          <w:szCs w:val="16"/>
        </w:rPr>
        <w:t xml:space="preserve"> </w:t>
      </w:r>
      <w:r w:rsidRPr="006A1C69">
        <w:rPr>
          <w:rStyle w:val="Emphasis"/>
          <w:rFonts w:eastAsiaTheme="majorEastAsia"/>
          <w:szCs w:val="26"/>
        </w:rPr>
        <w:t>it’s not enough to</w:t>
      </w:r>
      <w:r w:rsidRPr="006A1C69">
        <w:rPr>
          <w:rStyle w:val="Emphasis"/>
          <w:rFonts w:eastAsiaTheme="majorEastAsia"/>
        </w:rPr>
        <w:t xml:space="preserve"> simply try to </w:t>
      </w:r>
      <w:r w:rsidRPr="006A1C69">
        <w:rPr>
          <w:rStyle w:val="Emphasis"/>
          <w:rFonts w:eastAsiaTheme="majorEastAsia"/>
          <w:szCs w:val="26"/>
        </w:rPr>
        <w:t>“green” current consumption</w:t>
      </w:r>
      <w:r w:rsidRPr="006A1C69">
        <w:rPr>
          <w:rStyle w:val="Emphasis"/>
          <w:rFonts w:eastAsiaTheme="majorEastAsia"/>
        </w:rPr>
        <w:t xml:space="preserve"> through</w:t>
      </w:r>
      <w:r w:rsidRPr="00A60A4D">
        <w:rPr>
          <w:sz w:val="16"/>
          <w:szCs w:val="16"/>
        </w:rPr>
        <w:t xml:space="preserve"> technologies like </w:t>
      </w:r>
      <w:r w:rsidRPr="008411CE">
        <w:rPr>
          <w:rStyle w:val="Emphasis"/>
          <w:rFonts w:eastAsiaTheme="majorEastAsia"/>
        </w:rPr>
        <w:t>renewable energy</w:t>
      </w:r>
      <w:r w:rsidRPr="00A60A4D">
        <w:rPr>
          <w:sz w:val="16"/>
          <w:szCs w:val="16"/>
        </w:rPr>
        <w:t xml:space="preserve"> — we need to actually reduce our environmental impacts by changing our </w:t>
      </w:r>
      <w:proofErr w:type="spellStart"/>
      <w:r w:rsidRPr="00A60A4D">
        <w:rPr>
          <w:sz w:val="16"/>
          <w:szCs w:val="16"/>
        </w:rPr>
        <w:t>behaviours</w:t>
      </w:r>
      <w:proofErr w:type="spellEnd"/>
      <w:r w:rsidRPr="00A60A4D">
        <w:rPr>
          <w:sz w:val="16"/>
          <w:szCs w:val="16"/>
        </w:rPr>
        <w:t xml:space="preserve"> with a focus on cutting back our use of planetary resources:</w:t>
      </w:r>
    </w:p>
    <w:p w:rsidR="002309CA" w:rsidRPr="00A60A4D" w:rsidRDefault="002309CA" w:rsidP="002309CA">
      <w:pPr>
        <w:rPr>
          <w:sz w:val="16"/>
          <w:szCs w:val="16"/>
        </w:rPr>
      </w:pPr>
      <w:r w:rsidRPr="00A60A4D">
        <w:rPr>
          <w:sz w:val="16"/>
          <w:szCs w:val="16"/>
        </w:rPr>
        <w:t xml:space="preserve">“Not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w:t>
      </w:r>
      <w:proofErr w:type="spellStart"/>
      <w:r w:rsidRPr="00A60A4D">
        <w:rPr>
          <w:sz w:val="16"/>
          <w:szCs w:val="16"/>
        </w:rPr>
        <w:t>utilisation</w:t>
      </w:r>
      <w:proofErr w:type="spellEnd"/>
      <w:r w:rsidRPr="00A60A4D">
        <w:rPr>
          <w:sz w:val="16"/>
          <w:szCs w:val="16"/>
        </w:rPr>
        <w:t xml:space="preserve"> per se.”</w:t>
      </w:r>
    </w:p>
    <w:p w:rsidR="002309CA" w:rsidRPr="00A60A4D" w:rsidRDefault="002309CA" w:rsidP="002309CA">
      <w:pPr>
        <w:rPr>
          <w:sz w:val="16"/>
          <w:szCs w:val="16"/>
        </w:rPr>
      </w:pPr>
      <w:r w:rsidRPr="00A60A4D">
        <w:rPr>
          <w:sz w:val="16"/>
          <w:szCs w:val="16"/>
        </w:rPr>
        <w:t xml:space="preserve">The good news is that it </w:t>
      </w:r>
      <w:proofErr w:type="gramStart"/>
      <w:r w:rsidRPr="00A60A4D">
        <w:rPr>
          <w:sz w:val="16"/>
          <w:szCs w:val="16"/>
        </w:rPr>
        <w:t>doesn’t</w:t>
      </w:r>
      <w:proofErr w:type="gramEnd"/>
      <w:r w:rsidRPr="00A60A4D">
        <w:rPr>
          <w:sz w:val="16"/>
          <w:szCs w:val="16"/>
        </w:rPr>
        <w:t xml:space="preserve"> have to be this way.</w:t>
      </w:r>
    </w:p>
    <w:p w:rsidR="002309CA" w:rsidRPr="00A60A4D" w:rsidRDefault="002309CA" w:rsidP="002309CA">
      <w:pPr>
        <w:rPr>
          <w:sz w:val="16"/>
          <w:szCs w:val="16"/>
        </w:rPr>
      </w:pPr>
      <w:r w:rsidRPr="00A60A4D">
        <w:rPr>
          <w:sz w:val="16"/>
          <w:szCs w:val="16"/>
        </w:rPr>
        <w:t>The paper reviews a range of “bottom-up studies” showing that dramatic reductions in our material footprint are perfectly possible while still maintaining good material living standards.</w:t>
      </w:r>
    </w:p>
    <w:p w:rsidR="002309CA" w:rsidRPr="00DA4C2C" w:rsidRDefault="002309CA" w:rsidP="002309CA">
      <w:pPr>
        <w:rPr>
          <w:rStyle w:val="StyleUnderline"/>
        </w:rPr>
      </w:pPr>
      <w:r w:rsidRPr="00537540">
        <w:rPr>
          <w:rStyle w:val="StyleUnderline"/>
        </w:rPr>
        <w:t>In India, Brazil and South Africa, “</w:t>
      </w:r>
      <w:r w:rsidRPr="00DA4C2C">
        <w:rPr>
          <w:rStyle w:val="Emphasis"/>
          <w:rFonts w:eastAsiaTheme="majorEastAsia"/>
        </w:rPr>
        <w:t xml:space="preserve">decent living standards” </w:t>
      </w:r>
      <w:proofErr w:type="gramStart"/>
      <w:r w:rsidRPr="00DA4C2C">
        <w:rPr>
          <w:rStyle w:val="Emphasis"/>
          <w:rFonts w:eastAsiaTheme="majorEastAsia"/>
        </w:rPr>
        <w:t>can be supported</w:t>
      </w:r>
      <w:proofErr w:type="gramEnd"/>
      <w:r w:rsidRPr="00DA4C2C">
        <w:rPr>
          <w:rStyle w:val="Emphasis"/>
          <w:rFonts w:eastAsiaTheme="majorEastAsia"/>
        </w:rPr>
        <w:t xml:space="preserve"> “with</w:t>
      </w:r>
      <w:r w:rsidRPr="00DA4C2C">
        <w:rPr>
          <w:sz w:val="16"/>
          <w:szCs w:val="16"/>
        </w:rPr>
        <w:t xml:space="preserve"> around </w:t>
      </w:r>
      <w:r w:rsidRPr="00DA4C2C">
        <w:rPr>
          <w:rStyle w:val="Emphasis"/>
          <w:rFonts w:eastAsiaTheme="majorEastAsia"/>
          <w:szCs w:val="26"/>
        </w:rPr>
        <w:t>90 percent less per-capita energy use</w:t>
      </w:r>
      <w:r w:rsidRPr="00DA4C2C">
        <w:rPr>
          <w:sz w:val="16"/>
          <w:szCs w:val="16"/>
        </w:rPr>
        <w:t xml:space="preserve"> than currently consumed in affluent countries.” </w:t>
      </w:r>
      <w:r w:rsidRPr="00DA4C2C">
        <w:rPr>
          <w:rStyle w:val="StyleUnderline"/>
        </w:rPr>
        <w:t>Similar</w:t>
      </w:r>
      <w:r w:rsidRPr="00DA4C2C">
        <w:rPr>
          <w:sz w:val="16"/>
          <w:szCs w:val="16"/>
        </w:rPr>
        <w:t xml:space="preserve"> possible </w:t>
      </w:r>
      <w:r w:rsidRPr="00DA4C2C">
        <w:rPr>
          <w:rStyle w:val="StyleUnderline"/>
        </w:rPr>
        <w:t xml:space="preserve">reductions are </w:t>
      </w:r>
      <w:r w:rsidRPr="00DA4C2C">
        <w:rPr>
          <w:rStyle w:val="Emphasis"/>
          <w:rFonts w:eastAsiaTheme="majorEastAsia"/>
          <w:szCs w:val="26"/>
        </w:rPr>
        <w:t>feasible for modern industrial economies</w:t>
      </w:r>
      <w:r w:rsidRPr="00DA4C2C">
        <w:rPr>
          <w:rStyle w:val="StyleUnderline"/>
        </w:rPr>
        <w:t xml:space="preserve"> such as Australia and the US.</w:t>
      </w:r>
    </w:p>
    <w:p w:rsidR="002309CA" w:rsidRPr="00DA4C2C" w:rsidRDefault="002309CA" w:rsidP="002309CA">
      <w:pPr>
        <w:rPr>
          <w:sz w:val="16"/>
          <w:szCs w:val="16"/>
        </w:rPr>
      </w:pPr>
      <w:r w:rsidRPr="00DA4C2C">
        <w:rPr>
          <w:sz w:val="16"/>
          <w:szCs w:val="16"/>
        </w:rPr>
        <w:t xml:space="preserve">By becoming aware of how the wider economic system </w:t>
      </w:r>
      <w:proofErr w:type="spellStart"/>
      <w:r w:rsidRPr="00DA4C2C">
        <w:rPr>
          <w:sz w:val="16"/>
          <w:szCs w:val="16"/>
        </w:rPr>
        <w:t>incentivises</w:t>
      </w:r>
      <w:proofErr w:type="spellEnd"/>
      <w:r w:rsidRPr="00DA4C2C">
        <w:rPr>
          <w:sz w:val="16"/>
          <w:szCs w:val="16"/>
        </w:rPr>
        <w:t xml:space="preserve"> </w:t>
      </w:r>
      <w:proofErr w:type="spellStart"/>
      <w:r w:rsidRPr="00DA4C2C">
        <w:rPr>
          <w:sz w:val="16"/>
          <w:szCs w:val="16"/>
        </w:rPr>
        <w:t>behaviour</w:t>
      </w:r>
      <w:proofErr w:type="spellEnd"/>
      <w:r w:rsidRPr="00DA4C2C">
        <w:rPr>
          <w:sz w:val="16"/>
          <w:szCs w:val="16"/>
        </w:rPr>
        <w:t xml:space="preserve"> that is destructive of human societies and planetary ecosystems critical for human survival, both ordinary workers and more wealthy sectors — including the super-rich — can work toward rewriting the global economic operating system.</w:t>
      </w:r>
    </w:p>
    <w:p w:rsidR="002309CA" w:rsidRPr="00DA4C2C" w:rsidRDefault="002309CA" w:rsidP="002309CA">
      <w:pPr>
        <w:rPr>
          <w:sz w:val="16"/>
          <w:szCs w:val="16"/>
        </w:rPr>
      </w:pPr>
      <w:r w:rsidRPr="00DA4C2C">
        <w:rPr>
          <w:sz w:val="16"/>
          <w:szCs w:val="16"/>
        </w:rPr>
        <w:t xml:space="preserve">This </w:t>
      </w:r>
      <w:proofErr w:type="gramStart"/>
      <w:r w:rsidRPr="00DA4C2C">
        <w:rPr>
          <w:sz w:val="16"/>
          <w:szCs w:val="16"/>
        </w:rPr>
        <w:t>can be done</w:t>
      </w:r>
      <w:proofErr w:type="gramEnd"/>
      <w:r w:rsidRPr="00DA4C2C">
        <w:rPr>
          <w:sz w:val="16"/>
          <w:szCs w:val="16"/>
        </w:rPr>
        <w:t xml:space="preserve"> by restructuring ownership in firms, </w:t>
      </w:r>
      <w:proofErr w:type="spellStart"/>
      <w:r w:rsidRPr="00DA4C2C">
        <w:rPr>
          <w:sz w:val="16"/>
          <w:szCs w:val="16"/>
        </w:rPr>
        <w:t>equalising</w:t>
      </w:r>
      <w:proofErr w:type="spellEnd"/>
      <w:r w:rsidRPr="00DA4C2C">
        <w:rPr>
          <w:sz w:val="16"/>
          <w:szCs w:val="16"/>
        </w:rPr>
        <w:t xml:space="preserve"> relations with workers, and intentionally </w:t>
      </w:r>
      <w:proofErr w:type="spellStart"/>
      <w:r w:rsidRPr="00DA4C2C">
        <w:rPr>
          <w:sz w:val="16"/>
          <w:szCs w:val="16"/>
        </w:rPr>
        <w:t>reorganising</w:t>
      </w:r>
      <w:proofErr w:type="spellEnd"/>
      <w:r w:rsidRPr="00DA4C2C">
        <w:rPr>
          <w:sz w:val="16"/>
          <w:szCs w:val="16"/>
        </w:rPr>
        <w:t xml:space="preserve"> the way decisions are made about investment priorities.</w:t>
      </w:r>
    </w:p>
    <w:p w:rsidR="002309CA" w:rsidRPr="00DA4C2C" w:rsidRDefault="002309CA" w:rsidP="002309CA">
      <w:pPr>
        <w:rPr>
          <w:sz w:val="16"/>
          <w:szCs w:val="16"/>
        </w:rPr>
      </w:pPr>
      <w:r w:rsidRPr="00DA4C2C">
        <w:rPr>
          <w:sz w:val="16"/>
          <w:szCs w:val="16"/>
        </w:rPr>
        <w:t xml:space="preserve">The paper points out that </w:t>
      </w:r>
      <w:r w:rsidRPr="00DA4C2C">
        <w:rPr>
          <w:rStyle w:val="Emphasis"/>
          <w:rFonts w:eastAsiaTheme="majorEastAsia"/>
          <w:szCs w:val="26"/>
        </w:rPr>
        <w:t xml:space="preserve">citizens and communities have a crucial role to play in getting </w:t>
      </w:r>
      <w:proofErr w:type="spellStart"/>
      <w:r w:rsidRPr="00DA4C2C">
        <w:rPr>
          <w:rStyle w:val="Emphasis"/>
          <w:rFonts w:eastAsiaTheme="majorEastAsia"/>
          <w:szCs w:val="26"/>
        </w:rPr>
        <w:t>organised</w:t>
      </w:r>
      <w:proofErr w:type="spellEnd"/>
      <w:r w:rsidRPr="00DA4C2C">
        <w:rPr>
          <w:rStyle w:val="Emphasis"/>
          <w:rFonts w:eastAsiaTheme="majorEastAsia"/>
          <w:szCs w:val="26"/>
        </w:rPr>
        <w:t>, upgrading efforts for public education</w:t>
      </w:r>
      <w:r w:rsidRPr="00DA4C2C">
        <w:rPr>
          <w:sz w:val="16"/>
          <w:szCs w:val="16"/>
        </w:rPr>
        <w:t xml:space="preserve"> about these key issues, </w:t>
      </w:r>
      <w:r w:rsidRPr="00DA4C2C">
        <w:rPr>
          <w:rStyle w:val="Emphasis"/>
          <w:rFonts w:eastAsiaTheme="majorEastAsia"/>
          <w:szCs w:val="26"/>
        </w:rPr>
        <w:t>and experimenting</w:t>
      </w:r>
      <w:r w:rsidRPr="00DA4C2C">
        <w:rPr>
          <w:rStyle w:val="StyleUnderline"/>
        </w:rPr>
        <w:t xml:space="preserve"> with new ways to work together in bringing about</w:t>
      </w:r>
      <w:r w:rsidRPr="00DA4C2C">
        <w:rPr>
          <w:sz w:val="16"/>
          <w:szCs w:val="16"/>
        </w:rPr>
        <w:t xml:space="preserve"> “social tipping points” — points at which social action can </w:t>
      </w:r>
      <w:proofErr w:type="spellStart"/>
      <w:r w:rsidRPr="00DA4C2C">
        <w:rPr>
          <w:sz w:val="16"/>
          <w:szCs w:val="16"/>
        </w:rPr>
        <w:t>catalyse</w:t>
      </w:r>
      <w:proofErr w:type="spellEnd"/>
      <w:r w:rsidRPr="00DA4C2C">
        <w:rPr>
          <w:sz w:val="16"/>
          <w:szCs w:val="16"/>
        </w:rPr>
        <w:t xml:space="preserve"> </w:t>
      </w:r>
      <w:r w:rsidRPr="00DA4C2C">
        <w:rPr>
          <w:rStyle w:val="Emphasis"/>
          <w:rFonts w:eastAsiaTheme="majorEastAsia"/>
          <w:szCs w:val="26"/>
        </w:rPr>
        <w:t>mass change</w:t>
      </w:r>
      <w:r w:rsidRPr="00DA4C2C">
        <w:rPr>
          <w:sz w:val="16"/>
          <w:szCs w:val="16"/>
        </w:rPr>
        <w:t>.</w:t>
      </w:r>
    </w:p>
    <w:p w:rsidR="002309CA" w:rsidRPr="00DA4C2C" w:rsidRDefault="002309CA" w:rsidP="002309CA">
      <w:pPr>
        <w:rPr>
          <w:rStyle w:val="Emphasis"/>
          <w:rFonts w:eastAsiaTheme="majorEastAsia"/>
          <w:szCs w:val="26"/>
        </w:rPr>
      </w:pPr>
      <w:r w:rsidRPr="00DA4C2C">
        <w:rPr>
          <w:rStyle w:val="Emphasis"/>
          <w:rFonts w:eastAsiaTheme="majorEastAsia"/>
          <w:szCs w:val="26"/>
        </w:rPr>
        <w:t>While a sense of doom and apathy about</w:t>
      </w:r>
      <w:r w:rsidRPr="00DA4C2C">
        <w:rPr>
          <w:rStyle w:val="Emphasis"/>
          <w:rFonts w:eastAsiaTheme="majorEastAsia"/>
        </w:rPr>
        <w:t xml:space="preserve"> the </w:t>
      </w:r>
      <w:r w:rsidRPr="00DA4C2C">
        <w:rPr>
          <w:rStyle w:val="Emphasis"/>
          <w:rFonts w:eastAsiaTheme="majorEastAsia"/>
          <w:szCs w:val="26"/>
        </w:rPr>
        <w:t>prospects for such change is understandable</w:t>
      </w:r>
      <w:r w:rsidRPr="00DA4C2C">
        <w:rPr>
          <w:sz w:val="16"/>
          <w:szCs w:val="16"/>
        </w:rPr>
        <w:t xml:space="preserve">, </w:t>
      </w:r>
      <w:r w:rsidRPr="00DA4C2C">
        <w:rPr>
          <w:rStyle w:val="Emphasis"/>
          <w:rFonts w:eastAsiaTheme="majorEastAsia"/>
        </w:rPr>
        <w:t>mounting evidence based on systems science suggests</w:t>
      </w:r>
      <w:r w:rsidRPr="00DA4C2C">
        <w:rPr>
          <w:sz w:val="16"/>
          <w:szCs w:val="16"/>
        </w:rPr>
        <w:t xml:space="preserve"> that </w:t>
      </w:r>
      <w:r w:rsidRPr="00DA4C2C">
        <w:rPr>
          <w:rStyle w:val="Emphasis"/>
          <w:rFonts w:eastAsiaTheme="majorEastAsia"/>
        </w:rPr>
        <w:t xml:space="preserve">global </w:t>
      </w:r>
      <w:proofErr w:type="gramStart"/>
      <w:r w:rsidRPr="00DA4C2C">
        <w:rPr>
          <w:rStyle w:val="Emphasis"/>
          <w:rFonts w:eastAsiaTheme="majorEastAsia"/>
        </w:rPr>
        <w:t>capitalism</w:t>
      </w:r>
      <w:proofErr w:type="gramEnd"/>
      <w:r w:rsidRPr="00DA4C2C">
        <w:rPr>
          <w:sz w:val="16"/>
          <w:szCs w:val="16"/>
        </w:rPr>
        <w:t xml:space="preserve"> as we know it </w:t>
      </w:r>
      <w:r w:rsidRPr="00DA4C2C">
        <w:rPr>
          <w:rStyle w:val="Emphasis"/>
          <w:rFonts w:eastAsiaTheme="majorEastAsia"/>
        </w:rPr>
        <w:t>is in</w:t>
      </w:r>
      <w:r w:rsidRPr="00DA4C2C">
        <w:rPr>
          <w:rStyle w:val="StyleUnderline"/>
        </w:rPr>
        <w:t xml:space="preserve"> a state of </w:t>
      </w:r>
      <w:r w:rsidRPr="00DA4C2C">
        <w:rPr>
          <w:rStyle w:val="Emphasis"/>
          <w:rFonts w:eastAsiaTheme="majorEastAsia"/>
        </w:rPr>
        <w:t>protracted crisis and collapse</w:t>
      </w:r>
      <w:r w:rsidRPr="00DA4C2C">
        <w:rPr>
          <w:rStyle w:val="StyleUnderline"/>
        </w:rPr>
        <w:t xml:space="preserve"> that began some decades ago.</w:t>
      </w:r>
      <w:r w:rsidRPr="00DA4C2C">
        <w:rPr>
          <w:sz w:val="16"/>
          <w:szCs w:val="16"/>
        </w:rPr>
        <w:t xml:space="preserve"> This research strongly supports the view that as industrial civilization reaches the last stages of its systemic </w:t>
      </w:r>
      <w:proofErr w:type="gramStart"/>
      <w:r w:rsidRPr="00DA4C2C">
        <w:rPr>
          <w:sz w:val="16"/>
          <w:szCs w:val="16"/>
        </w:rPr>
        <w:t>life-cycle</w:t>
      </w:r>
      <w:proofErr w:type="gramEnd"/>
      <w:r w:rsidRPr="00DA4C2C">
        <w:rPr>
          <w:sz w:val="16"/>
          <w:szCs w:val="16"/>
        </w:rPr>
        <w:t xml:space="preserve">, </w:t>
      </w:r>
      <w:r w:rsidRPr="00DA4C2C">
        <w:rPr>
          <w:rStyle w:val="Emphasis"/>
          <w:rFonts w:eastAsiaTheme="majorEastAsia"/>
          <w:szCs w:val="26"/>
        </w:rPr>
        <w:t>there is unprecedented and increasing opportunity for small-scale actions and efforts to have large system-wide impacts</w:t>
      </w:r>
      <w:r w:rsidRPr="00DA4C2C">
        <w:rPr>
          <w:sz w:val="16"/>
          <w:szCs w:val="16"/>
        </w:rPr>
        <w:t>.</w:t>
      </w:r>
    </w:p>
    <w:p w:rsidR="002309CA" w:rsidRPr="00DA4C2C" w:rsidRDefault="002309CA" w:rsidP="002309CA">
      <w:pPr>
        <w:rPr>
          <w:szCs w:val="26"/>
        </w:rPr>
      </w:pPr>
      <w:r w:rsidRPr="00DA4C2C">
        <w:rPr>
          <w:sz w:val="16"/>
          <w:szCs w:val="16"/>
        </w:rPr>
        <w:t xml:space="preserve">The new paper shows that </w:t>
      </w:r>
      <w:r w:rsidRPr="00DA4C2C">
        <w:rPr>
          <w:rStyle w:val="Emphasis"/>
          <w:rFonts w:eastAsiaTheme="majorEastAsia"/>
          <w:szCs w:val="26"/>
        </w:rPr>
        <w:t>the need for joined-up action is paramount</w:t>
      </w:r>
      <w:r w:rsidRPr="00DA4C2C">
        <w:rPr>
          <w:rStyle w:val="Emphasis"/>
          <w:rFonts w:eastAsiaTheme="majorEastAsia"/>
        </w:rPr>
        <w:t xml:space="preserve">: </w:t>
      </w:r>
      <w:r w:rsidRPr="00DA4C2C">
        <w:rPr>
          <w:rStyle w:val="Emphasis"/>
          <w:rFonts w:eastAsiaTheme="majorEastAsia"/>
          <w:szCs w:val="26"/>
        </w:rPr>
        <w:t>structural racism, environmental crisis, global inequalities are not</w:t>
      </w:r>
      <w:r w:rsidRPr="00DA4C2C">
        <w:rPr>
          <w:rStyle w:val="StyleUnderline"/>
        </w:rPr>
        <w:t xml:space="preserve"> </w:t>
      </w:r>
      <w:proofErr w:type="gramStart"/>
      <w:r w:rsidRPr="00DA4C2C">
        <w:rPr>
          <w:rStyle w:val="StyleUnderline"/>
        </w:rPr>
        <w:t xml:space="preserve">really </w:t>
      </w:r>
      <w:r w:rsidRPr="00DA4C2C">
        <w:rPr>
          <w:rStyle w:val="Emphasis"/>
          <w:rFonts w:eastAsiaTheme="majorEastAsia"/>
          <w:szCs w:val="26"/>
        </w:rPr>
        <w:t>separate</w:t>
      </w:r>
      <w:proofErr w:type="gramEnd"/>
      <w:r w:rsidRPr="00DA4C2C">
        <w:rPr>
          <w:rStyle w:val="Emphasis"/>
          <w:rFonts w:eastAsiaTheme="majorEastAsia"/>
          <w:szCs w:val="26"/>
        </w:rPr>
        <w:t xml:space="preserve"> crises</w:t>
      </w:r>
      <w:r w:rsidRPr="00DA4C2C">
        <w:rPr>
          <w:rStyle w:val="Emphasis"/>
          <w:rFonts w:eastAsiaTheme="majorEastAsia"/>
        </w:rPr>
        <w:t xml:space="preserve"> — </w:t>
      </w:r>
      <w:r w:rsidRPr="00DA4C2C">
        <w:rPr>
          <w:rStyle w:val="Emphasis"/>
          <w:rFonts w:eastAsiaTheme="majorEastAsia"/>
          <w:szCs w:val="26"/>
        </w:rPr>
        <w:t>but different facets of</w:t>
      </w:r>
      <w:r w:rsidRPr="00DA4C2C">
        <w:rPr>
          <w:rStyle w:val="Emphasis"/>
          <w:rFonts w:eastAsiaTheme="majorEastAsia"/>
        </w:rPr>
        <w:t xml:space="preserve"> human </w:t>
      </w:r>
      <w:r w:rsidRPr="00DA4C2C">
        <w:rPr>
          <w:rStyle w:val="Emphasis"/>
          <w:rFonts w:eastAsiaTheme="majorEastAsia"/>
          <w:szCs w:val="26"/>
        </w:rPr>
        <w:t>civilization’s broken relationship with nature.</w:t>
      </w:r>
    </w:p>
    <w:p w:rsidR="002309CA" w:rsidRDefault="002309CA" w:rsidP="002309CA">
      <w:pPr>
        <w:rPr>
          <w:sz w:val="16"/>
          <w:szCs w:val="16"/>
        </w:rPr>
      </w:pPr>
      <w:r w:rsidRPr="00DA4C2C">
        <w:rPr>
          <w:sz w:val="16"/>
          <w:szCs w:val="16"/>
        </w:rPr>
        <w:t>Yet, of course, the biggest takeaway is that those who bear</w:t>
      </w:r>
      <w:r w:rsidRPr="00A60A4D">
        <w:rPr>
          <w:sz w:val="16"/>
          <w:szCs w:val="16"/>
        </w:rPr>
        <w:t xml:space="preserve"> most responsibility for environmental destruction — those who hold the most wealth in our societies — urgently need to wake up to how their narrow models of life are, quite literally, destroying the foundations for human survival over the coming decades.</w:t>
      </w:r>
    </w:p>
    <w:p w:rsidR="002309CA" w:rsidRDefault="002309CA" w:rsidP="002309CA">
      <w:pPr>
        <w:pStyle w:val="Heading4"/>
      </w:pPr>
      <w:r>
        <w:t xml:space="preserve">The alternative is a global socialist movement that ends globalization </w:t>
      </w:r>
    </w:p>
    <w:p w:rsidR="002309CA" w:rsidRPr="001D112E" w:rsidRDefault="002309CA" w:rsidP="002309CA">
      <w:pPr>
        <w:rPr>
          <w:rStyle w:val="Style13ptBold"/>
        </w:rPr>
      </w:pPr>
      <w:proofErr w:type="gramStart"/>
      <w:r>
        <w:rPr>
          <w:rStyle w:val="Style13ptBold"/>
        </w:rPr>
        <w:t xml:space="preserve">Galant 19 </w:t>
      </w:r>
      <w:r w:rsidRPr="001D112E">
        <w:t>[(Michael, a coordinator of the Wire Pillar of the Progressive International</w:t>
      </w:r>
      <w:r>
        <w:t>, former economics and trade fellow at Young Professionals in Foreign Policy, MPP from Harvard University’s Kennedy School and BA in political economy from Brown University)</w:t>
      </w:r>
      <w:r w:rsidRPr="001D112E">
        <w:t xml:space="preserve"> “The Battle of Seattle: 20 years later, it's time for a revival” Open Democracy, 11/30/2019. </w:t>
      </w:r>
      <w:hyperlink r:id="rId16" w:history="1">
        <w:r w:rsidRPr="001D112E">
          <w:rPr>
            <w:rStyle w:val="Hyperlink"/>
          </w:rPr>
          <w:t>https://www.opendemocracy.net/en/oureconomy/battle-seattle-20-years-later-its-time-revival/</w:t>
        </w:r>
      </w:hyperlink>
      <w:r w:rsidRPr="001D112E">
        <w:t>] BC</w:t>
      </w:r>
      <w:proofErr w:type="gramEnd"/>
    </w:p>
    <w:p w:rsidR="002309CA" w:rsidRPr="001E7F4F" w:rsidRDefault="002309CA" w:rsidP="002309CA">
      <w:pPr>
        <w:rPr>
          <w:rStyle w:val="Emphasis"/>
        </w:rPr>
      </w:pPr>
      <w:r w:rsidRPr="001E7F4F">
        <w:rPr>
          <w:rStyle w:val="Emphasis"/>
        </w:rPr>
        <w:t>20 years ago today,</w:t>
      </w:r>
      <w:r w:rsidRPr="007C4FD7">
        <w:rPr>
          <w:rStyle w:val="Emphasis"/>
        </w:rPr>
        <w:t xml:space="preserve"> the </w:t>
      </w:r>
      <w:r w:rsidRPr="001E7F4F">
        <w:rPr>
          <w:rStyle w:val="Emphasis"/>
        </w:rPr>
        <w:t>streets of Seattle became front lines in the global class war.</w:t>
      </w:r>
    </w:p>
    <w:p w:rsidR="002309CA" w:rsidRPr="001E7F4F" w:rsidRDefault="002309CA" w:rsidP="002309CA">
      <w:r w:rsidRPr="001E7F4F">
        <w:rPr>
          <w:rStyle w:val="StyleUnderline"/>
        </w:rPr>
        <w:t>Over the course of five days, some 40,000 individuals, representing unions, environmental groups, and Leftist organizations from around the world came together in an attempt to disrupt the Ministerial Conference of the</w:t>
      </w:r>
      <w:r w:rsidRPr="001E7F4F">
        <w:t xml:space="preserve"> World Trade Organization (</w:t>
      </w:r>
      <w:r w:rsidRPr="001E7F4F">
        <w:rPr>
          <w:rStyle w:val="Emphasis"/>
        </w:rPr>
        <w:t>WTO</w:t>
      </w:r>
      <w:r w:rsidRPr="001E7F4F">
        <w:t>).</w:t>
      </w:r>
    </w:p>
    <w:p w:rsidR="002309CA" w:rsidRPr="007C4FD7" w:rsidRDefault="002309CA" w:rsidP="002309CA">
      <w:pPr>
        <w:rPr>
          <w:rStyle w:val="StyleUnderline"/>
        </w:rPr>
      </w:pPr>
      <w:r w:rsidRPr="001E7F4F">
        <w:rPr>
          <w:rStyle w:val="Emphasis"/>
        </w:rPr>
        <w:t>Using direct action tactics, activists physically delayed access to the meeting and led marches, rallies, and teach-ins that drew massive crowds</w:t>
      </w:r>
      <w:r>
        <w:t xml:space="preserve">. Protesters of all stripes </w:t>
      </w:r>
      <w:proofErr w:type="gramStart"/>
      <w:r>
        <w:t>were attacked</w:t>
      </w:r>
      <w:proofErr w:type="gramEnd"/>
      <w:r>
        <w:t xml:space="preserve"> by a violent police force – </w:t>
      </w:r>
      <w:r w:rsidRPr="007C4FD7">
        <w:rPr>
          <w:rStyle w:val="StyleUnderline"/>
        </w:rPr>
        <w:t xml:space="preserve">attracting international media coverage. The demonstrations outside became a wedge that would help drive the negotiations inside to collapse. </w:t>
      </w:r>
      <w:r w:rsidRPr="005B78F6">
        <w:rPr>
          <w:rStyle w:val="StyleUnderline"/>
          <w:highlight w:val="green"/>
        </w:rPr>
        <w:t>The Battle</w:t>
      </w:r>
      <w:r w:rsidRPr="007C4FD7">
        <w:rPr>
          <w:rStyle w:val="StyleUnderline"/>
        </w:rPr>
        <w:t xml:space="preserve"> of Seattle </w:t>
      </w:r>
      <w:proofErr w:type="gramStart"/>
      <w:r w:rsidRPr="005B78F6">
        <w:rPr>
          <w:rStyle w:val="StyleUnderline"/>
          <w:highlight w:val="green"/>
        </w:rPr>
        <w:t>was won</w:t>
      </w:r>
      <w:proofErr w:type="gramEnd"/>
      <w:r w:rsidRPr="005B78F6">
        <w:rPr>
          <w:rStyle w:val="StyleUnderline"/>
          <w:highlight w:val="green"/>
        </w:rPr>
        <w:t>.</w:t>
      </w:r>
    </w:p>
    <w:p w:rsidR="002309CA" w:rsidRPr="007C4FD7" w:rsidRDefault="002309CA" w:rsidP="002309CA">
      <w:pPr>
        <w:rPr>
          <w:rStyle w:val="StyleUnderline"/>
        </w:rPr>
      </w:pPr>
      <w:proofErr w:type="gramStart"/>
      <w:r w:rsidRPr="005B78F6">
        <w:rPr>
          <w:rStyle w:val="Emphasis"/>
          <w:highlight w:val="green"/>
        </w:rPr>
        <w:t>But</w:t>
      </w:r>
      <w:proofErr w:type="gramEnd"/>
      <w:r w:rsidRPr="005B78F6">
        <w:rPr>
          <w:rStyle w:val="Emphasis"/>
          <w:highlight w:val="green"/>
        </w:rPr>
        <w:t xml:space="preserve"> the war continued</w:t>
      </w:r>
      <w:r>
        <w:t xml:space="preserve">. </w:t>
      </w:r>
      <w:r w:rsidRPr="007C4FD7">
        <w:rPr>
          <w:rStyle w:val="StyleUnderline"/>
        </w:rPr>
        <w:t xml:space="preserve">Seattle was about more than any single organization. The </w:t>
      </w:r>
      <w:r w:rsidRPr="005B78F6">
        <w:rPr>
          <w:rStyle w:val="Emphasis"/>
          <w:highlight w:val="green"/>
        </w:rPr>
        <w:t>WTO was a symbol of</w:t>
      </w:r>
      <w:r w:rsidRPr="007C4FD7">
        <w:rPr>
          <w:rStyle w:val="Emphasis"/>
        </w:rPr>
        <w:t xml:space="preserve"> the larger project of </w:t>
      </w:r>
      <w:r w:rsidRPr="005B78F6">
        <w:rPr>
          <w:rStyle w:val="Emphasis"/>
          <w:highlight w:val="green"/>
        </w:rPr>
        <w:t>neoliberal</w:t>
      </w:r>
      <w:r w:rsidRPr="007C4FD7">
        <w:rPr>
          <w:rStyle w:val="Emphasis"/>
        </w:rPr>
        <w:t xml:space="preserve"> </w:t>
      </w:r>
      <w:r w:rsidRPr="005B78F6">
        <w:rPr>
          <w:rStyle w:val="Emphasis"/>
          <w:highlight w:val="green"/>
        </w:rPr>
        <w:t>globalization</w:t>
      </w:r>
      <w:r w:rsidRPr="007C4FD7">
        <w:rPr>
          <w:rStyle w:val="StyleUnderline"/>
        </w:rPr>
        <w:t xml:space="preserve"> that was</w:t>
      </w:r>
      <w:r>
        <w:t xml:space="preserve">, in 1999, </w:t>
      </w:r>
      <w:r w:rsidRPr="007C4FD7">
        <w:rPr>
          <w:rStyle w:val="StyleUnderline"/>
        </w:rPr>
        <w:t>well on its way to reshaping the world in the interest of capital</w:t>
      </w:r>
      <w:r>
        <w:t>.</w:t>
      </w:r>
      <w:r w:rsidRPr="007C4FD7">
        <w:rPr>
          <w:rStyle w:val="StyleUnderline"/>
        </w:rPr>
        <w:t xml:space="preserve"> </w:t>
      </w:r>
      <w:r w:rsidRPr="005B78F6">
        <w:rPr>
          <w:rStyle w:val="StyleUnderline"/>
          <w:highlight w:val="green"/>
        </w:rPr>
        <w:t>The Battle of Seattle would become</w:t>
      </w:r>
      <w:r w:rsidRPr="007C4FD7">
        <w:rPr>
          <w:rStyle w:val="StyleUnderline"/>
        </w:rPr>
        <w:t xml:space="preserve"> an equally </w:t>
      </w:r>
      <w:r w:rsidRPr="007C4FD7">
        <w:rPr>
          <w:rStyle w:val="Emphasis"/>
        </w:rPr>
        <w:t xml:space="preserve">potent </w:t>
      </w:r>
      <w:r w:rsidRPr="005B78F6">
        <w:rPr>
          <w:rStyle w:val="Emphasis"/>
          <w:highlight w:val="green"/>
        </w:rPr>
        <w:t>symbol of resistance</w:t>
      </w:r>
      <w:r w:rsidRPr="007C4FD7">
        <w:rPr>
          <w:rStyle w:val="Emphasis"/>
        </w:rPr>
        <w:t xml:space="preserve">. </w:t>
      </w:r>
      <w:r w:rsidRPr="007C4FD7">
        <w:rPr>
          <w:rStyle w:val="StyleUnderline"/>
        </w:rPr>
        <w:t xml:space="preserve">The WTO protests marked the moment that the Alter-Globalization Movement (AGM), also known as the Global Justice, or disparagingly, the Anti-Globalization Movement, </w:t>
      </w:r>
      <w:proofErr w:type="gramStart"/>
      <w:r w:rsidRPr="007C4FD7">
        <w:rPr>
          <w:rStyle w:val="StyleUnderline"/>
        </w:rPr>
        <w:t>was launched</w:t>
      </w:r>
      <w:proofErr w:type="gramEnd"/>
      <w:r w:rsidRPr="007C4FD7">
        <w:rPr>
          <w:rStyle w:val="StyleUnderline"/>
        </w:rPr>
        <w:t xml:space="preserve"> into the public consciousness.</w:t>
      </w:r>
    </w:p>
    <w:p w:rsidR="002309CA" w:rsidRPr="007C4FD7" w:rsidRDefault="002309CA" w:rsidP="002309CA">
      <w:pPr>
        <w:rPr>
          <w:rStyle w:val="Emphasis"/>
        </w:rPr>
      </w:pPr>
      <w:r w:rsidRPr="005B78F6">
        <w:rPr>
          <w:rStyle w:val="Emphasis"/>
          <w:highlight w:val="green"/>
        </w:rPr>
        <w:t>Much has changed</w:t>
      </w:r>
      <w:r w:rsidRPr="007C4FD7">
        <w:rPr>
          <w:rStyle w:val="Emphasis"/>
        </w:rPr>
        <w:t xml:space="preserve"> in the two decades </w:t>
      </w:r>
      <w:r w:rsidRPr="005B78F6">
        <w:rPr>
          <w:rStyle w:val="Emphasis"/>
          <w:highlight w:val="green"/>
        </w:rPr>
        <w:t>since</w:t>
      </w:r>
      <w:r w:rsidRPr="007C4FD7">
        <w:rPr>
          <w:rStyle w:val="Emphasis"/>
        </w:rPr>
        <w:t>.</w:t>
      </w:r>
      <w:r>
        <w:t xml:space="preserve"> </w:t>
      </w:r>
      <w:r w:rsidRPr="007C4FD7">
        <w:rPr>
          <w:rStyle w:val="StyleUnderline"/>
        </w:rPr>
        <w:t>The AGM won many meaningful victories and experienced many more profound losses</w:t>
      </w:r>
      <w:r>
        <w:t xml:space="preserve">. Eventually, </w:t>
      </w:r>
      <w:r w:rsidRPr="005B78F6">
        <w:rPr>
          <w:rStyle w:val="Emphasis"/>
          <w:highlight w:val="green"/>
        </w:rPr>
        <w:t>the movement faded</w:t>
      </w:r>
      <w:r>
        <w:t xml:space="preserve">. </w:t>
      </w:r>
      <w:r w:rsidRPr="007C4FD7">
        <w:rPr>
          <w:rStyle w:val="StyleUnderline"/>
        </w:rPr>
        <w:t xml:space="preserve">Today’s global economy resembles the neoliberal nightmare the Seattle protesters were fighting against more than the world they were fighting </w:t>
      </w:r>
      <w:proofErr w:type="gramStart"/>
      <w:r w:rsidRPr="007C4FD7">
        <w:rPr>
          <w:rStyle w:val="StyleUnderline"/>
        </w:rPr>
        <w:t>for</w:t>
      </w:r>
      <w:proofErr w:type="gramEnd"/>
      <w:r w:rsidRPr="007C4FD7">
        <w:rPr>
          <w:rStyle w:val="StyleUnderline"/>
        </w:rPr>
        <w:t xml:space="preserve">. </w:t>
      </w:r>
      <w:proofErr w:type="gramStart"/>
      <w:r w:rsidRPr="007C4FD7">
        <w:rPr>
          <w:rStyle w:val="StyleUnderline"/>
        </w:rPr>
        <w:t>But</w:t>
      </w:r>
      <w:proofErr w:type="gramEnd"/>
      <w:r w:rsidRPr="007C4FD7">
        <w:rPr>
          <w:rStyle w:val="StyleUnderline"/>
        </w:rPr>
        <w:t xml:space="preserve"> recent years have revealed cracks in the surface. </w:t>
      </w:r>
      <w:r w:rsidRPr="007C4FD7">
        <w:rPr>
          <w:rStyle w:val="Emphasis"/>
        </w:rPr>
        <w:t xml:space="preserve">With an opportunity to finish what was started, </w:t>
      </w:r>
      <w:proofErr w:type="gramStart"/>
      <w:r w:rsidRPr="005B78F6">
        <w:rPr>
          <w:rStyle w:val="Emphasis"/>
          <w:highlight w:val="green"/>
        </w:rPr>
        <w:t>it’s</w:t>
      </w:r>
      <w:proofErr w:type="gramEnd"/>
      <w:r w:rsidRPr="005B78F6">
        <w:rPr>
          <w:rStyle w:val="Emphasis"/>
          <w:highlight w:val="green"/>
        </w:rPr>
        <w:t xml:space="preserve"> time to revive the spirit of Seattle.</w:t>
      </w:r>
    </w:p>
    <w:p w:rsidR="002309CA" w:rsidRDefault="002309CA" w:rsidP="002309CA">
      <w:r>
        <w:t>Globalization and its dissent</w:t>
      </w:r>
    </w:p>
    <w:p w:rsidR="002309CA" w:rsidRPr="001007F9" w:rsidRDefault="002309CA" w:rsidP="002309CA">
      <w:pPr>
        <w:rPr>
          <w:rStyle w:val="Emphasis"/>
        </w:rPr>
      </w:pPr>
      <w:r w:rsidRPr="007C4FD7">
        <w:rPr>
          <w:rStyle w:val="StyleUnderline"/>
        </w:rPr>
        <w:t>Neoliberal globalization is a political project intended to raise the power of capital to the international level</w:t>
      </w:r>
      <w:r>
        <w:t xml:space="preserve"> – to cement its supremacy as an immutable universal law beyond the reach of political communities. </w:t>
      </w:r>
      <w:r w:rsidRPr="007C4FD7">
        <w:rPr>
          <w:rStyle w:val="Emphasis"/>
        </w:rPr>
        <w:t xml:space="preserve">“Free trade” agreements and </w:t>
      </w:r>
      <w:r w:rsidRPr="005B78F6">
        <w:rPr>
          <w:rStyle w:val="Emphasis"/>
          <w:highlight w:val="green"/>
        </w:rPr>
        <w:t>WTO rules establish the primacy of profit over</w:t>
      </w:r>
      <w:r w:rsidRPr="007C4FD7">
        <w:rPr>
          <w:rStyle w:val="Emphasis"/>
        </w:rPr>
        <w:t xml:space="preserve"> </w:t>
      </w:r>
      <w:r w:rsidRPr="0048102E">
        <w:rPr>
          <w:rStyle w:val="Emphasis"/>
        </w:rPr>
        <w:t xml:space="preserve">democracy, labor, environmental, and </w:t>
      </w:r>
      <w:r w:rsidRPr="005B78F6">
        <w:rPr>
          <w:rStyle w:val="Emphasis"/>
          <w:highlight w:val="green"/>
        </w:rPr>
        <w:t>consumer protections</w:t>
      </w:r>
      <w:r>
        <w:t xml:space="preserve">. World Bank and IMF loan conditions impose austerity, privatization, and deregulation on nations of the Global South. </w:t>
      </w:r>
      <w:r w:rsidRPr="007C4FD7">
        <w:rPr>
          <w:rStyle w:val="StyleUnderline"/>
        </w:rPr>
        <w:t>An international system of tax havens allows corporations and wealthy individuals to hoard their plundered resources</w:t>
      </w:r>
      <w:r>
        <w:t xml:space="preserve">. </w:t>
      </w:r>
      <w:r w:rsidRPr="001007F9">
        <w:rPr>
          <w:rStyle w:val="StyleUnderline"/>
        </w:rPr>
        <w:t>Global supply chain fragmentation shields multinationals from accountability for their abuses. Investment treaties unleash finance and corporations to cross borders in search of opportunities for exploitation, setting off a regulatory race to the bottom</w:t>
      </w:r>
      <w:r w:rsidRPr="001007F9">
        <w:rPr>
          <w:rStyle w:val="Emphasis"/>
        </w:rPr>
        <w:t xml:space="preserve">. If there was doubt before that capitalism </w:t>
      </w:r>
      <w:proofErr w:type="gramStart"/>
      <w:r w:rsidRPr="001007F9">
        <w:rPr>
          <w:rStyle w:val="Emphasis"/>
        </w:rPr>
        <w:t>must be confronted</w:t>
      </w:r>
      <w:proofErr w:type="gramEnd"/>
      <w:r w:rsidRPr="001007F9">
        <w:rPr>
          <w:rStyle w:val="Emphasis"/>
        </w:rPr>
        <w:t xml:space="preserve"> at the global level to be defeated, the power grab that is neoliberal globalization puts those doubts to rest. Capital is global. Labor must be too.</w:t>
      </w:r>
    </w:p>
    <w:p w:rsidR="002309CA" w:rsidRPr="001007F9" w:rsidRDefault="002309CA" w:rsidP="002309CA">
      <w:pPr>
        <w:rPr>
          <w:rStyle w:val="Emphasis"/>
        </w:rPr>
      </w:pPr>
      <w:r w:rsidRPr="001007F9">
        <w:rPr>
          <w:rStyle w:val="Emphasis"/>
        </w:rPr>
        <w:t xml:space="preserve">Yet </w:t>
      </w:r>
      <w:r w:rsidRPr="005B78F6">
        <w:rPr>
          <w:rStyle w:val="Emphasis"/>
          <w:highlight w:val="green"/>
        </w:rPr>
        <w:t>there are forces preventing</w:t>
      </w:r>
      <w:r w:rsidRPr="001007F9">
        <w:rPr>
          <w:rStyle w:val="Emphasis"/>
        </w:rPr>
        <w:t xml:space="preserve"> such global </w:t>
      </w:r>
      <w:r w:rsidRPr="005B78F6">
        <w:rPr>
          <w:rStyle w:val="Emphasis"/>
          <w:highlight w:val="green"/>
        </w:rPr>
        <w:t>solidarity</w:t>
      </w:r>
      <w:r>
        <w:t>. Beginning during the Cold War, t</w:t>
      </w:r>
      <w:r w:rsidRPr="001007F9">
        <w:rPr>
          <w:rStyle w:val="StyleUnderline"/>
        </w:rPr>
        <w:t>he majority of Northern labor accepted a compromise: support a foreign policy that enacts the interests of capital, and benefit from a share of the spoils in the form of minor concessions, a tempered welfare state, and cheap consumer goods.</w:t>
      </w:r>
      <w:r>
        <w:t xml:space="preserve"> </w:t>
      </w:r>
      <w:r w:rsidRPr="001007F9">
        <w:rPr>
          <w:rStyle w:val="Emphasis"/>
        </w:rPr>
        <w:t>This tacit agreement survived largely intact into the neoliberal era – dividing the interests of a global working class and quelling demands for systemic global change.</w:t>
      </w:r>
    </w:p>
    <w:p w:rsidR="002309CA" w:rsidRDefault="002309CA" w:rsidP="002309CA">
      <w:r>
        <w:t xml:space="preserve">The Alter-Globalization Movement rejected the compromise. </w:t>
      </w:r>
      <w:proofErr w:type="gramStart"/>
      <w:r>
        <w:t>While activists in the Global South had long resisted destructive free trade agreements and World Bank austerity, occasionally with solidarity from the North, the extremity of turn-of-the-century neoliberalism led to the explosion of a movement that refused to accept the mere crumbs of neocolonial extraction, and sought instead to build an alternative global economy for the many, both North and South.</w:t>
      </w:r>
      <w:proofErr w:type="gramEnd"/>
    </w:p>
    <w:p w:rsidR="002309CA" w:rsidRDefault="002309CA" w:rsidP="002309CA">
      <w:r>
        <w:t>This was a movement that brought together American anarchists with Korean peasants; libertarian socialist indigenous groups in Mexico with US anti-sweatshop activists; the International Confederation of Free Trade Unions with the Industrial Workers of the World; the Brazilian Movement for Landless Workers with Greenpeace; Filipino anti-capitalist scholars with French farmer activists best known for physically dismantling a McDonald’s. Their demands were many and varied – from land redistribution to the abolition of the World Bank, from a renegotiated NAFTA to the protection of indigenous knowledge of seeds from privatization – but all shared a vision of a global solidarity that would overcome the forces of neoliberal globalization.</w:t>
      </w:r>
    </w:p>
    <w:p w:rsidR="002309CA" w:rsidRPr="001007F9" w:rsidRDefault="002309CA" w:rsidP="002309CA">
      <w:pPr>
        <w:rPr>
          <w:rStyle w:val="StyleUnderline"/>
        </w:rPr>
      </w:pPr>
      <w:r>
        <w:t xml:space="preserve">Organizing under such a big tent, </w:t>
      </w:r>
      <w:r w:rsidRPr="001007F9">
        <w:rPr>
          <w:rStyle w:val="StyleUnderline"/>
        </w:rPr>
        <w:t xml:space="preserve">the AGM </w:t>
      </w:r>
      <w:proofErr w:type="gramStart"/>
      <w:r w:rsidRPr="001007F9">
        <w:rPr>
          <w:rStyle w:val="StyleUnderline"/>
        </w:rPr>
        <w:t>is better understood</w:t>
      </w:r>
      <w:proofErr w:type="gramEnd"/>
      <w:r w:rsidRPr="001007F9">
        <w:rPr>
          <w:rStyle w:val="StyleUnderline"/>
        </w:rPr>
        <w:t xml:space="preserve"> as a dispersed, informal network – a “movement of movements” – than a unified political structure</w:t>
      </w:r>
      <w:r>
        <w:t xml:space="preserve">. This fluid network manifested in many forms. </w:t>
      </w:r>
      <w:r w:rsidRPr="001007F9">
        <w:rPr>
          <w:rStyle w:val="StyleUnderline"/>
        </w:rPr>
        <w:t xml:space="preserve">The flagship World Social Forum regularly convened activists in an alternative to the annual World Economic Forum. Transnational advocacy networks campaigned on issues such as Global South debt relief. Northern activists used their positions of relative privilege to support local campaigns in the South, fighting water privatization in Bolivia and indigenous displacement from hydroelectric dams in India. </w:t>
      </w:r>
      <w:proofErr w:type="gramStart"/>
      <w:r w:rsidRPr="001007F9">
        <w:rPr>
          <w:rStyle w:val="StyleUnderline"/>
        </w:rPr>
        <w:t>And</w:t>
      </w:r>
      <w:proofErr w:type="gramEnd"/>
      <w:r w:rsidRPr="001007F9">
        <w:rPr>
          <w:rStyle w:val="StyleUnderline"/>
        </w:rPr>
        <w:t>, as in Seattle, meetings of international organizations became rallying points for major global demonstrations.</w:t>
      </w:r>
    </w:p>
    <w:p w:rsidR="002309CA" w:rsidRDefault="002309CA" w:rsidP="002309CA">
      <w:r>
        <w:t xml:space="preserve">With these organizing methods, the movement achieved substantial victories. The Jubilee 2000 campaign led to significant debt relief for Southern nations. Potentially disastrous trade agreements from the FTAA to TPP have been, at least temporarily, defeated. International Financial Institutions like the IMF and World Bank – while still agents of global capital – have vastly improved their lending practices since the 90’s. </w:t>
      </w:r>
      <w:proofErr w:type="gramStart"/>
      <w:r>
        <w:t>But</w:t>
      </w:r>
      <w:proofErr w:type="gramEnd"/>
      <w:r>
        <w:t xml:space="preserve"> its greatest successes were intangible: the AGM undermined the hegemonic ambitions embodied in Thatcher’s “There Is No Alternative”, slowed neoliberal globalization’s seemingly inexorable onslaught, and kept alive the flame of resistance during an otherwise nadir of Leftist politics.</w:t>
      </w:r>
    </w:p>
    <w:p w:rsidR="002309CA" w:rsidRDefault="002309CA" w:rsidP="002309CA">
      <w:r w:rsidRPr="001007F9">
        <w:rPr>
          <w:rStyle w:val="Emphasis"/>
        </w:rPr>
        <w:t>The AGM should not, however, be romanticized</w:t>
      </w:r>
      <w:r>
        <w:t xml:space="preserve">. </w:t>
      </w:r>
      <w:r w:rsidRPr="001007F9">
        <w:rPr>
          <w:rStyle w:val="StyleUnderline"/>
        </w:rPr>
        <w:t xml:space="preserve">Emerging in a moment when the failures of 20th </w:t>
      </w:r>
      <w:r w:rsidRPr="001E7F4F">
        <w:rPr>
          <w:rStyle w:val="StyleUnderline"/>
        </w:rPr>
        <w:t>century socialist politics weighed heavily on the Left’s imagination,</w:t>
      </w:r>
      <w:r w:rsidRPr="001007F9">
        <w:rPr>
          <w:rStyle w:val="StyleUnderline"/>
        </w:rPr>
        <w:t xml:space="preserve"> </w:t>
      </w:r>
      <w:r w:rsidRPr="001E7F4F">
        <w:rPr>
          <w:rStyle w:val="Emphasis"/>
        </w:rPr>
        <w:t>the AGM turned too far in the opposing direction</w:t>
      </w:r>
      <w:r w:rsidRPr="001E7F4F">
        <w:rPr>
          <w:rStyle w:val="StyleUnderline"/>
        </w:rPr>
        <w:t>.</w:t>
      </w:r>
      <w:r>
        <w:t xml:space="preserve"> </w:t>
      </w:r>
      <w:r w:rsidRPr="001007F9">
        <w:rPr>
          <w:rStyle w:val="StyleUnderline"/>
        </w:rPr>
        <w:t>Big-</w:t>
      </w:r>
      <w:proofErr w:type="spellStart"/>
      <w:r w:rsidRPr="001007F9">
        <w:rPr>
          <w:rStyle w:val="StyleUnderline"/>
        </w:rPr>
        <w:t>tentism</w:t>
      </w:r>
      <w:proofErr w:type="spellEnd"/>
      <w:r w:rsidRPr="001007F9">
        <w:rPr>
          <w:rStyle w:val="StyleUnderline"/>
        </w:rPr>
        <w:t xml:space="preserve"> led to a dilution of demands and paved the way for the NGO-</w:t>
      </w:r>
      <w:proofErr w:type="spellStart"/>
      <w:r w:rsidRPr="001007F9">
        <w:rPr>
          <w:rStyle w:val="StyleUnderline"/>
        </w:rPr>
        <w:t>ization</w:t>
      </w:r>
      <w:proofErr w:type="spellEnd"/>
      <w:r w:rsidRPr="001007F9">
        <w:rPr>
          <w:rStyle w:val="StyleUnderline"/>
        </w:rPr>
        <w:t xml:space="preserve"> of the World Social Fora. A preference for all things decentralized made grabbing headlines easy, but building lasting political structures difficult</w:t>
      </w:r>
      <w:r>
        <w:t xml:space="preserve">. Resistance </w:t>
      </w:r>
      <w:proofErr w:type="gramStart"/>
      <w:r>
        <w:t>was often treated</w:t>
      </w:r>
      <w:proofErr w:type="gramEnd"/>
      <w:r>
        <w:t xml:space="preserve"> as an intrinsically valuable ends, rather than a means to taking power. </w:t>
      </w:r>
      <w:proofErr w:type="gramStart"/>
      <w:r w:rsidRPr="001007F9">
        <w:rPr>
          <w:rStyle w:val="Emphasis"/>
        </w:rPr>
        <w:t>And</w:t>
      </w:r>
      <w:proofErr w:type="gramEnd"/>
      <w:r w:rsidRPr="001007F9">
        <w:rPr>
          <w:rStyle w:val="Emphasis"/>
        </w:rPr>
        <w:t xml:space="preserve"> </w:t>
      </w:r>
      <w:r w:rsidRPr="005B78F6">
        <w:rPr>
          <w:rStyle w:val="Emphasis"/>
          <w:highlight w:val="green"/>
        </w:rPr>
        <w:t>criticisms</w:t>
      </w:r>
      <w:r w:rsidRPr="001007F9">
        <w:rPr>
          <w:rStyle w:val="Emphasis"/>
        </w:rPr>
        <w:t xml:space="preserve"> </w:t>
      </w:r>
      <w:r w:rsidRPr="001E7F4F">
        <w:rPr>
          <w:rStyle w:val="Emphasis"/>
        </w:rPr>
        <w:t>of “neoliberalism” typically</w:t>
      </w:r>
      <w:r w:rsidRPr="001007F9">
        <w:rPr>
          <w:rStyle w:val="Emphasis"/>
        </w:rPr>
        <w:t xml:space="preserve"> </w:t>
      </w:r>
      <w:r w:rsidRPr="005B78F6">
        <w:rPr>
          <w:rStyle w:val="Emphasis"/>
          <w:highlight w:val="green"/>
        </w:rPr>
        <w:t>fell short of</w:t>
      </w:r>
      <w:r w:rsidRPr="001007F9">
        <w:rPr>
          <w:rStyle w:val="Emphasis"/>
        </w:rPr>
        <w:t xml:space="preserve"> identifying the true enemy – capitalism – or </w:t>
      </w:r>
      <w:r w:rsidRPr="005B78F6">
        <w:rPr>
          <w:rStyle w:val="Emphasis"/>
          <w:highlight w:val="green"/>
        </w:rPr>
        <w:t>advancing a coherent alternative – socialism.</w:t>
      </w:r>
    </w:p>
    <w:p w:rsidR="002309CA" w:rsidRDefault="002309CA" w:rsidP="002309CA">
      <w:r>
        <w:t xml:space="preserve">Ultimately, </w:t>
      </w:r>
      <w:r w:rsidRPr="001007F9">
        <w:rPr>
          <w:rStyle w:val="StyleUnderline"/>
        </w:rPr>
        <w:t>the neoliberal plan for the global economy succeeded more than not</w:t>
      </w:r>
      <w:r>
        <w:t xml:space="preserve">. While resistance to neoliberal globalization would rage on in the South, Northern solidarity faded. The September </w:t>
      </w:r>
      <w:proofErr w:type="gramStart"/>
      <w:r>
        <w:t>11th</w:t>
      </w:r>
      <w:proofErr w:type="gramEnd"/>
      <w:r>
        <w:t xml:space="preserve"> attacks were the beginning of the end. Energy shifted to the anti-war movement, the state expanded its repression of </w:t>
      </w:r>
      <w:proofErr w:type="gramStart"/>
      <w:r>
        <w:t>Leftist</w:t>
      </w:r>
      <w:proofErr w:type="gramEnd"/>
      <w:r>
        <w:t xml:space="preserve"> organizing, and increased pressures toward “patriotism” led some to reconsider the old foreign policy compromise. By the mid-2000’s, little was left of what the AGM once was.</w:t>
      </w:r>
    </w:p>
    <w:p w:rsidR="002309CA" w:rsidRPr="00FD414A" w:rsidRDefault="002309CA" w:rsidP="002309CA">
      <w:pPr>
        <w:rPr>
          <w:rStyle w:val="Emphasis"/>
        </w:rPr>
      </w:pPr>
      <w:r w:rsidRPr="00FD414A">
        <w:rPr>
          <w:rStyle w:val="Emphasis"/>
        </w:rPr>
        <w:t>A call for revival</w:t>
      </w:r>
    </w:p>
    <w:p w:rsidR="002309CA" w:rsidRPr="00FD414A" w:rsidRDefault="002309CA" w:rsidP="002309CA">
      <w:pPr>
        <w:rPr>
          <w:rStyle w:val="Emphasis"/>
        </w:rPr>
      </w:pPr>
      <w:proofErr w:type="gramStart"/>
      <w:r w:rsidRPr="00FD414A">
        <w:rPr>
          <w:rStyle w:val="Emphasis"/>
        </w:rPr>
        <w:t>It’s</w:t>
      </w:r>
      <w:proofErr w:type="gramEnd"/>
      <w:r w:rsidRPr="00FD414A">
        <w:rPr>
          <w:rStyle w:val="Emphasis"/>
        </w:rPr>
        <w:t xml:space="preserve"> time to rekindle the flame.</w:t>
      </w:r>
    </w:p>
    <w:p w:rsidR="002309CA" w:rsidRPr="00FD414A" w:rsidRDefault="002309CA" w:rsidP="002309CA">
      <w:pPr>
        <w:rPr>
          <w:rStyle w:val="Emphasis"/>
        </w:rPr>
      </w:pPr>
      <w:r w:rsidRPr="00FD414A">
        <w:rPr>
          <w:rStyle w:val="StyleUnderline"/>
        </w:rPr>
        <w:t xml:space="preserve">The global economy </w:t>
      </w:r>
      <w:proofErr w:type="gramStart"/>
      <w:r w:rsidRPr="00FD414A">
        <w:rPr>
          <w:rStyle w:val="StyleUnderline"/>
        </w:rPr>
        <w:t>is still structured</w:t>
      </w:r>
      <w:proofErr w:type="gramEnd"/>
      <w:r w:rsidRPr="00FD414A">
        <w:rPr>
          <w:rStyle w:val="StyleUnderline"/>
        </w:rPr>
        <w:t xml:space="preserve"> in the interest of capital</w:t>
      </w:r>
      <w:r w:rsidRPr="00FD414A">
        <w:t xml:space="preserve">. </w:t>
      </w:r>
      <w:proofErr w:type="gramStart"/>
      <w:r w:rsidRPr="00FD414A">
        <w:rPr>
          <w:rStyle w:val="Emphasis"/>
        </w:rPr>
        <w:t>But</w:t>
      </w:r>
      <w:proofErr w:type="gramEnd"/>
      <w:r w:rsidRPr="00FD414A">
        <w:rPr>
          <w:rStyle w:val="Emphasis"/>
        </w:rPr>
        <w:t xml:space="preserve"> the neoliberal consensus has begun to waver under the weight of its own contradictions.</w:t>
      </w:r>
    </w:p>
    <w:p w:rsidR="002309CA" w:rsidRPr="00FD414A" w:rsidRDefault="002309CA" w:rsidP="002309CA">
      <w:r w:rsidRPr="00FD414A">
        <w:rPr>
          <w:rStyle w:val="StyleUnderline"/>
        </w:rPr>
        <w:t>The Right has a response to the crisis.</w:t>
      </w:r>
      <w:r w:rsidRPr="00FD414A">
        <w:t xml:space="preserve"> Reactionary nationalists like Trump and Johnson seize upon existing systems of oppression to scapegoat the symptoms of a failed economic model. </w:t>
      </w:r>
      <w:r w:rsidRPr="00FD414A">
        <w:rPr>
          <w:rStyle w:val="Emphasis"/>
        </w:rPr>
        <w:t>The problem is not that the global working class has lost out to a global capital class.</w:t>
      </w:r>
      <w:r w:rsidRPr="00FD414A">
        <w:t xml:space="preserve"> The problem is that “we” – White, Christian, </w:t>
      </w:r>
      <w:proofErr w:type="spellStart"/>
      <w:r w:rsidRPr="00FD414A">
        <w:t>cishet</w:t>
      </w:r>
      <w:proofErr w:type="spellEnd"/>
      <w:r w:rsidRPr="00FD414A">
        <w:t>, native-born Americans – have lost out to “them” – People of Color, immigrants, entire foreign countries, feminists, LGBTQ+ folks, and all those who threaten our supremacy in their struggles for liberation.</w:t>
      </w:r>
    </w:p>
    <w:p w:rsidR="002309CA" w:rsidRPr="001D112E" w:rsidRDefault="002309CA" w:rsidP="002309CA">
      <w:pPr>
        <w:rPr>
          <w:rStyle w:val="StyleUnderline"/>
        </w:rPr>
      </w:pPr>
      <w:r w:rsidRPr="00FD414A">
        <w:rPr>
          <w:rStyle w:val="Emphasis"/>
        </w:rPr>
        <w:t>The Left must offer an alternative vision</w:t>
      </w:r>
      <w:r w:rsidRPr="00FD414A">
        <w:t xml:space="preserve">. </w:t>
      </w:r>
      <w:r w:rsidRPr="00FD414A">
        <w:rPr>
          <w:rStyle w:val="StyleUnderline"/>
        </w:rPr>
        <w:t>The dramatic growth of socialist organizing and rise in popularity of social democratic politicians should offer great hope</w:t>
      </w:r>
      <w:r w:rsidRPr="00FD414A">
        <w:t xml:space="preserve">. </w:t>
      </w:r>
      <w:proofErr w:type="gramStart"/>
      <w:r w:rsidRPr="00FD414A">
        <w:t>But</w:t>
      </w:r>
      <w:proofErr w:type="gramEnd"/>
      <w:r w:rsidRPr="00FD414A">
        <w:t xml:space="preserve"> as the AGM understood, social democracy for the North is not enough. </w:t>
      </w:r>
      <w:r w:rsidRPr="00FD414A">
        <w:rPr>
          <w:rStyle w:val="StyleUnderline"/>
        </w:rPr>
        <w:t>Our socialism must not mean merely a greater share of neocolonial extraction for Northern workers. Our socialism must rightly identify the global nature of our challenge, and unite across borders to confront a globalized capital.</w:t>
      </w:r>
    </w:p>
    <w:p w:rsidR="002309CA" w:rsidRPr="00FD414A" w:rsidRDefault="002309CA" w:rsidP="002309CA">
      <w:pPr>
        <w:rPr>
          <w:rStyle w:val="Emphasis"/>
        </w:rPr>
      </w:pPr>
      <w:r w:rsidRPr="00B10C30">
        <w:rPr>
          <w:rStyle w:val="Emphasis"/>
          <w:highlight w:val="green"/>
        </w:rPr>
        <w:t>That means internationalizing labor organizing to confront multinational corporations</w:t>
      </w:r>
      <w:r w:rsidRPr="00FD414A">
        <w:t xml:space="preserve">. </w:t>
      </w:r>
      <w:r w:rsidRPr="00FD414A">
        <w:rPr>
          <w:rStyle w:val="Emphasis"/>
        </w:rPr>
        <w:t>Changing the rules of trade and investment</w:t>
      </w:r>
      <w:r w:rsidRPr="00FD414A">
        <w:t xml:space="preserve">. </w:t>
      </w:r>
      <w:r w:rsidRPr="00FD414A">
        <w:rPr>
          <w:rStyle w:val="Emphasis"/>
        </w:rPr>
        <w:t>Ending tax havens</w:t>
      </w:r>
      <w:r w:rsidRPr="00FD414A">
        <w:t xml:space="preserve">. Building alternatives to the existing intellectual property regime. </w:t>
      </w:r>
      <w:r w:rsidRPr="00FD414A">
        <w:rPr>
          <w:rStyle w:val="Emphasis"/>
        </w:rPr>
        <w:t>Holding corporations accountable for abuses in their supply chains</w:t>
      </w:r>
      <w:r w:rsidRPr="00FD414A">
        <w:t xml:space="preserve">. </w:t>
      </w:r>
      <w:r w:rsidRPr="00B10C30">
        <w:rPr>
          <w:rStyle w:val="Emphasis"/>
          <w:highlight w:val="green"/>
        </w:rPr>
        <w:t>Supporting the struggles of</w:t>
      </w:r>
      <w:r w:rsidRPr="00FD414A">
        <w:rPr>
          <w:rStyle w:val="Emphasis"/>
        </w:rPr>
        <w:t xml:space="preserve"> </w:t>
      </w:r>
      <w:r w:rsidRPr="00FD414A">
        <w:t xml:space="preserve">peasants, indigenous peoples, </w:t>
      </w:r>
      <w:r w:rsidRPr="00FD414A">
        <w:rPr>
          <w:rStyle w:val="Emphasis"/>
        </w:rPr>
        <w:t xml:space="preserve">and all global </w:t>
      </w:r>
      <w:r w:rsidRPr="00B10C30">
        <w:rPr>
          <w:rStyle w:val="Emphasis"/>
          <w:highlight w:val="green"/>
        </w:rPr>
        <w:t>subaltern groups</w:t>
      </w:r>
      <w:r w:rsidRPr="00B10C30">
        <w:rPr>
          <w:highlight w:val="green"/>
        </w:rPr>
        <w:t xml:space="preserve">. </w:t>
      </w:r>
      <w:r w:rsidRPr="00B10C30">
        <w:rPr>
          <w:rStyle w:val="Emphasis"/>
          <w:highlight w:val="green"/>
        </w:rPr>
        <w:t>Democratizing global governance</w:t>
      </w:r>
      <w:r w:rsidRPr="00FD414A">
        <w:rPr>
          <w:rStyle w:val="Emphasis"/>
        </w:rPr>
        <w:t>. Opening borders to those displaced by the ravages of global capitalism.</w:t>
      </w:r>
      <w:r w:rsidRPr="00FD414A">
        <w:t xml:space="preserve"> </w:t>
      </w:r>
      <w:r w:rsidRPr="00FD414A">
        <w:rPr>
          <w:rStyle w:val="Emphasis"/>
        </w:rPr>
        <w:t>Advancing alternative models of development</w:t>
      </w:r>
      <w:r w:rsidRPr="00FD414A">
        <w:t xml:space="preserve">. </w:t>
      </w:r>
      <w:r w:rsidRPr="00FD414A">
        <w:rPr>
          <w:rStyle w:val="Emphasis"/>
        </w:rPr>
        <w:t>Transforming</w:t>
      </w:r>
      <w:r w:rsidRPr="00FD414A">
        <w:t xml:space="preserve">, if not abolishing and replacing, the </w:t>
      </w:r>
      <w:r w:rsidRPr="00FD414A">
        <w:rPr>
          <w:rStyle w:val="Emphasis"/>
        </w:rPr>
        <w:t>Bretton Woods Institutions.</w:t>
      </w:r>
      <w:r w:rsidRPr="00FD414A">
        <w:t xml:space="preserve"> </w:t>
      </w:r>
      <w:proofErr w:type="gramStart"/>
      <w:r w:rsidRPr="00FD414A">
        <w:rPr>
          <w:rStyle w:val="Emphasis"/>
        </w:rPr>
        <w:t>And</w:t>
      </w:r>
      <w:proofErr w:type="gramEnd"/>
      <w:r w:rsidRPr="00FD414A">
        <w:rPr>
          <w:rStyle w:val="Emphasis"/>
        </w:rPr>
        <w:t xml:space="preserve"> confronting the all-important threat of climate collapse </w:t>
      </w:r>
      <w:r w:rsidRPr="00FD414A">
        <w:t xml:space="preserve">with, to begin with, a global Green New Deal. These are not minor addendums to a socialist platform. </w:t>
      </w:r>
      <w:r w:rsidRPr="00FD414A">
        <w:rPr>
          <w:rStyle w:val="Emphasis"/>
        </w:rPr>
        <w:t>Class war is global. Internationalist demands are fundamental.</w:t>
      </w:r>
    </w:p>
    <w:p w:rsidR="002309CA" w:rsidRPr="00FD414A" w:rsidRDefault="002309CA" w:rsidP="002309CA">
      <w:pPr>
        <w:rPr>
          <w:rStyle w:val="Emphasis"/>
        </w:rPr>
      </w:pPr>
      <w:r w:rsidRPr="00FD414A">
        <w:rPr>
          <w:rStyle w:val="StyleUnderline"/>
        </w:rPr>
        <w:t xml:space="preserve">Organizations that remain from the </w:t>
      </w:r>
      <w:r w:rsidRPr="00FD414A">
        <w:rPr>
          <w:rStyle w:val="Emphasis"/>
        </w:rPr>
        <w:t>AGM</w:t>
      </w:r>
      <w:r w:rsidRPr="00FD414A">
        <w:t xml:space="preserve">, </w:t>
      </w:r>
      <w:r w:rsidRPr="00FD414A">
        <w:rPr>
          <w:rStyle w:val="Emphasis"/>
        </w:rPr>
        <w:t>international labor</w:t>
      </w:r>
      <w:r w:rsidRPr="00FD414A">
        <w:t xml:space="preserve">, and newcomers like </w:t>
      </w:r>
      <w:r w:rsidRPr="00FD414A">
        <w:rPr>
          <w:rStyle w:val="Emphasis"/>
        </w:rPr>
        <w:t>Justice Is Global</w:t>
      </w:r>
      <w:r w:rsidRPr="00FD414A">
        <w:t xml:space="preserve">, </w:t>
      </w:r>
      <w:r w:rsidRPr="00FD414A">
        <w:rPr>
          <w:rStyle w:val="Emphasis"/>
        </w:rPr>
        <w:t>the Fight Inequality Alliance</w:t>
      </w:r>
      <w:r w:rsidRPr="00FD414A">
        <w:t xml:space="preserve">, and </w:t>
      </w:r>
      <w:r w:rsidRPr="00FD414A">
        <w:rPr>
          <w:rStyle w:val="Emphasis"/>
        </w:rPr>
        <w:t xml:space="preserve">Bernie Sanders and </w:t>
      </w:r>
      <w:proofErr w:type="spellStart"/>
      <w:r w:rsidRPr="00FD414A">
        <w:rPr>
          <w:rStyle w:val="Emphasis"/>
        </w:rPr>
        <w:t>Yanis</w:t>
      </w:r>
      <w:proofErr w:type="spellEnd"/>
      <w:r w:rsidRPr="00FD414A">
        <w:rPr>
          <w:rStyle w:val="Emphasis"/>
        </w:rPr>
        <w:t xml:space="preserve"> </w:t>
      </w:r>
      <w:proofErr w:type="gramStart"/>
      <w:r w:rsidRPr="00FD414A">
        <w:rPr>
          <w:rStyle w:val="Emphasis"/>
        </w:rPr>
        <w:t>Varoufakis’s</w:t>
      </w:r>
      <w:proofErr w:type="gramEnd"/>
      <w:r w:rsidRPr="00FD414A">
        <w:rPr>
          <w:rStyle w:val="Emphasis"/>
        </w:rPr>
        <w:t xml:space="preserve"> Progressive International</w:t>
      </w:r>
      <w:r w:rsidRPr="00FD414A">
        <w:t xml:space="preserve">, </w:t>
      </w:r>
      <w:r w:rsidRPr="00FD414A">
        <w:rPr>
          <w:rStyle w:val="StyleUnderline"/>
        </w:rPr>
        <w:t>are</w:t>
      </w:r>
      <w:r w:rsidRPr="00FD414A">
        <w:t xml:space="preserve"> already </w:t>
      </w:r>
      <w:r w:rsidRPr="00FD414A">
        <w:rPr>
          <w:rStyle w:val="StyleUnderline"/>
        </w:rPr>
        <w:t>struggling for this vision</w:t>
      </w:r>
      <w:r w:rsidRPr="00FD414A">
        <w:rPr>
          <w:rStyle w:val="Emphasis"/>
        </w:rPr>
        <w:t xml:space="preserve">. </w:t>
      </w:r>
      <w:proofErr w:type="gramStart"/>
      <w:r w:rsidRPr="00FD414A">
        <w:rPr>
          <w:rStyle w:val="Emphasis"/>
        </w:rPr>
        <w:t>But</w:t>
      </w:r>
      <w:proofErr w:type="gramEnd"/>
      <w:r w:rsidRPr="00FD414A">
        <w:rPr>
          <w:rStyle w:val="Emphasis"/>
        </w:rPr>
        <w:t xml:space="preserve"> its fruition depends on the backing of a far broader movement.</w:t>
      </w:r>
    </w:p>
    <w:p w:rsidR="002309CA" w:rsidRPr="00FD414A" w:rsidRDefault="002309CA" w:rsidP="002309CA">
      <w:pPr>
        <w:rPr>
          <w:rStyle w:val="StyleUnderline"/>
        </w:rPr>
      </w:pPr>
      <w:r w:rsidRPr="00FD414A">
        <w:t xml:space="preserve">Like the AGM, </w:t>
      </w:r>
      <w:r w:rsidRPr="00FD414A">
        <w:rPr>
          <w:rStyle w:val="StyleUnderline"/>
        </w:rPr>
        <w:t xml:space="preserve">we must take a global frame of analysis, and see neoliberal globalization as a concerted effort to undermine our power. Unlike the AGM, we must understand that </w:t>
      </w:r>
      <w:r w:rsidRPr="00FD414A">
        <w:rPr>
          <w:rStyle w:val="Emphasis"/>
        </w:rPr>
        <w:t>neoliberalism is merely one manifestation of a greater enemy</w:t>
      </w:r>
      <w:r w:rsidRPr="00FD414A">
        <w:rPr>
          <w:rStyle w:val="StyleUnderline"/>
        </w:rPr>
        <w:t>.</w:t>
      </w:r>
    </w:p>
    <w:p w:rsidR="002309CA" w:rsidRPr="001D112E" w:rsidRDefault="002309CA" w:rsidP="002309CA">
      <w:pPr>
        <w:rPr>
          <w:rStyle w:val="StyleUnderline"/>
        </w:rPr>
      </w:pPr>
      <w:r w:rsidRPr="00FD414A">
        <w:t xml:space="preserve">Like the AGM, </w:t>
      </w:r>
      <w:r w:rsidRPr="00FD414A">
        <w:rPr>
          <w:rStyle w:val="StyleUnderline"/>
        </w:rPr>
        <w:t>we must build diverse, anti-racist, anti-sexist, anti-xenophobic movements that transcend borders. Unlike the AGM, we must not allow fears of centralization to undermine a coherent platform.</w:t>
      </w:r>
    </w:p>
    <w:p w:rsidR="002309CA" w:rsidRPr="001D112E" w:rsidRDefault="002309CA" w:rsidP="002309CA">
      <w:pPr>
        <w:rPr>
          <w:rStyle w:val="Emphasis"/>
        </w:rPr>
      </w:pPr>
      <w:r>
        <w:t xml:space="preserve">Like the AGM, </w:t>
      </w:r>
      <w:r w:rsidRPr="005B78F6">
        <w:rPr>
          <w:rStyle w:val="Emphasis"/>
          <w:highlight w:val="green"/>
        </w:rPr>
        <w:t>we must reject</w:t>
      </w:r>
      <w:r w:rsidRPr="001D112E">
        <w:rPr>
          <w:rStyle w:val="Emphasis"/>
        </w:rPr>
        <w:t xml:space="preserve"> a class </w:t>
      </w:r>
      <w:r w:rsidRPr="005B78F6">
        <w:rPr>
          <w:rStyle w:val="Emphasis"/>
          <w:highlight w:val="green"/>
        </w:rPr>
        <w:t>compromise</w:t>
      </w:r>
      <w:r w:rsidRPr="001D112E">
        <w:rPr>
          <w:rStyle w:val="Emphasis"/>
        </w:rPr>
        <w:t xml:space="preserve"> that sacrifices the possibility of a better world for the crumbs of colonialism. Unlike the AGM, </w:t>
      </w:r>
      <w:r w:rsidRPr="005B78F6">
        <w:rPr>
          <w:rStyle w:val="Emphasis"/>
          <w:highlight w:val="green"/>
        </w:rPr>
        <w:t>we must build lasting political structures</w:t>
      </w:r>
      <w:r w:rsidRPr="001D112E">
        <w:rPr>
          <w:rStyle w:val="Emphasis"/>
        </w:rPr>
        <w:t xml:space="preserve"> that back our rejection with political power.</w:t>
      </w:r>
    </w:p>
    <w:p w:rsidR="002309CA" w:rsidRDefault="002309CA" w:rsidP="002309CA">
      <w:r>
        <w:t xml:space="preserve">20 years ago, </w:t>
      </w:r>
      <w:r w:rsidRPr="001D112E">
        <w:rPr>
          <w:rStyle w:val="StyleUnderline"/>
        </w:rPr>
        <w:t>the streets of Seattle echoed with a chant that would become the defining motto of the movement: “</w:t>
      </w:r>
      <w:r w:rsidRPr="005B78F6">
        <w:rPr>
          <w:rStyle w:val="Emphasis"/>
          <w:highlight w:val="green"/>
        </w:rPr>
        <w:t>another world is possible!”</w:t>
      </w:r>
      <w:r w:rsidRPr="001D112E">
        <w:rPr>
          <w:rStyle w:val="Emphasis"/>
        </w:rPr>
        <w:t xml:space="preserve"> It still is – </w:t>
      </w:r>
      <w:r w:rsidRPr="005B78F6">
        <w:rPr>
          <w:rStyle w:val="Emphasis"/>
          <w:highlight w:val="green"/>
        </w:rPr>
        <w:t xml:space="preserve">if </w:t>
      </w:r>
      <w:proofErr w:type="gramStart"/>
      <w:r w:rsidRPr="005B78F6">
        <w:rPr>
          <w:rStyle w:val="Emphasis"/>
          <w:highlight w:val="green"/>
        </w:rPr>
        <w:t>we’re</w:t>
      </w:r>
      <w:proofErr w:type="gramEnd"/>
      <w:r w:rsidRPr="005B78F6">
        <w:rPr>
          <w:rStyle w:val="Emphasis"/>
          <w:highlight w:val="green"/>
        </w:rPr>
        <w:t xml:space="preserve"> willing to fight for it.</w:t>
      </w:r>
    </w:p>
    <w:p w:rsidR="00880B91" w:rsidRDefault="00880B91">
      <w:bookmarkStart w:id="0" w:name="_GoBack"/>
      <w:bookmarkEnd w:id="0"/>
    </w:p>
    <w:sectPr w:rsidR="00880B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 w:name="AppleSystemUIFont">
    <w:altName w:val="Calibri"/>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68B1616"/>
    <w:multiLevelType w:val="hybridMultilevel"/>
    <w:tmpl w:val="B474419E"/>
    <w:lvl w:ilvl="0" w:tplc="1D3CF7A2">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9CA"/>
    <w:rsid w:val="002309CA"/>
    <w:rsid w:val="002A1C5A"/>
    <w:rsid w:val="00832ACD"/>
    <w:rsid w:val="00880B91"/>
    <w:rsid w:val="00D9181A"/>
    <w:rsid w:val="00DA3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B9E53"/>
  <w15:chartTrackingRefBased/>
  <w15:docId w15:val="{877FE3AA-9D63-4D9C-A1FE-2D1190B9F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DA3537"/>
    <w:rPr>
      <w:rFonts w:ascii="Calibri" w:hAnsi="Calibri"/>
    </w:rPr>
  </w:style>
  <w:style w:type="paragraph" w:styleId="Heading1">
    <w:name w:val="heading 1"/>
    <w:aliases w:val="Pocket"/>
    <w:basedOn w:val="Normal"/>
    <w:next w:val="Normal"/>
    <w:link w:val="Heading1Char"/>
    <w:qFormat/>
    <w:rsid w:val="00DA35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A353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DA353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DA353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A35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3537"/>
  </w:style>
  <w:style w:type="character" w:customStyle="1" w:styleId="Heading1Char">
    <w:name w:val="Heading 1 Char"/>
    <w:aliases w:val="Pocket Char"/>
    <w:basedOn w:val="DefaultParagraphFont"/>
    <w:link w:val="Heading1"/>
    <w:rsid w:val="00DA353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A3537"/>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DA3537"/>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DA353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Debate,s,Box"/>
    <w:basedOn w:val="DefaultParagraphFont"/>
    <w:link w:val="textbold"/>
    <w:uiPriority w:val="7"/>
    <w:qFormat/>
    <w:rsid w:val="00DA353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DA3537"/>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6"/>
    <w:qFormat/>
    <w:rsid w:val="00DA3537"/>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DA3537"/>
    <w:rPr>
      <w:color w:val="auto"/>
      <w:u w:val="none"/>
    </w:rPr>
  </w:style>
  <w:style w:type="character" w:styleId="FollowedHyperlink">
    <w:name w:val="FollowedHyperlink"/>
    <w:basedOn w:val="DefaultParagraphFont"/>
    <w:uiPriority w:val="99"/>
    <w:semiHidden/>
    <w:unhideWhenUsed/>
    <w:rsid w:val="00DA3537"/>
    <w:rPr>
      <w:color w:val="auto"/>
      <w:u w:val="none"/>
    </w:rPr>
  </w:style>
  <w:style w:type="paragraph" w:customStyle="1" w:styleId="textbold">
    <w:name w:val="text bold"/>
    <w:basedOn w:val="Normal"/>
    <w:link w:val="Emphasis"/>
    <w:uiPriority w:val="7"/>
    <w:qFormat/>
    <w:rsid w:val="002309C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2309C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2309CA"/>
    <w:pPr>
      <w:ind w:left="720"/>
      <w:contextualSpacing/>
    </w:pPr>
  </w:style>
  <w:style w:type="paragraph" w:customStyle="1" w:styleId="Emphasis1">
    <w:name w:val="Emphasis1"/>
    <w:basedOn w:val="Normal"/>
    <w:autoRedefine/>
    <w:uiPriority w:val="7"/>
    <w:qFormat/>
    <w:rsid w:val="002A1C5A"/>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cn.net/applications/oscn/DeliverDocument.asp?CiteID=20287" TargetMode="External"/><Relationship Id="rId13" Type="http://schemas.openxmlformats.org/officeDocument/2006/relationships/hyperlink" Target="http://www.oscn.net/applications/oscn/deliverdocument.asp?box1=106&amp;box2=U.S.&amp;box3=360"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oscn.net/applications/oscn/DeliverDocument.asp?CiteID=20287" TargetMode="External"/><Relationship Id="rId12" Type="http://schemas.openxmlformats.org/officeDocument/2006/relationships/hyperlink" Target="http://www.oscn.net/applications/oscn/DeliverDocument.asp?CiteID=20287"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opendemocracy.net/en/oureconomy/battle-seattle-20-years-later-its-time-revival/" TargetMode="External"/><Relationship Id="rId1" Type="http://schemas.openxmlformats.org/officeDocument/2006/relationships/numbering" Target="numbering.xml"/><Relationship Id="rId6" Type="http://schemas.openxmlformats.org/officeDocument/2006/relationships/hyperlink" Target="http://www.learnersdictionary.com/definition/ought" TargetMode="External"/><Relationship Id="rId11" Type="http://schemas.openxmlformats.org/officeDocument/2006/relationships/hyperlink" Target="http://www.oscn.net/applications/oscn/deliverdocument.asp?box1=802&amp;box2=P.2D&amp;box3=813" TargetMode="External"/><Relationship Id="rId5" Type="http://schemas.openxmlformats.org/officeDocument/2006/relationships/image" Target="media/image1.PNG"/><Relationship Id="rId15" Type="http://schemas.openxmlformats.org/officeDocument/2006/relationships/hyperlink" Target="https://www.ncbi.nlm.nih.gov/pmc/articles/PMC7223727/" TargetMode="External"/><Relationship Id="rId10" Type="http://schemas.openxmlformats.org/officeDocument/2006/relationships/hyperlink" Target="http://www.oscn.net/applications/oscn/DeliverDocument.asp?CiteID=20287" TargetMode="External"/><Relationship Id="rId4" Type="http://schemas.openxmlformats.org/officeDocument/2006/relationships/webSettings" Target="webSettings.xml"/><Relationship Id="rId9" Type="http://schemas.openxmlformats.org/officeDocument/2006/relationships/hyperlink" Target="http://www.oscn.net/applications/oscn/DeliverDocument.asp?CiteID=20287" TargetMode="External"/><Relationship Id="rId14" Type="http://schemas.openxmlformats.org/officeDocument/2006/relationships/hyperlink" Target="https://scholarship.law.duke.edu/cgi/viewcontent.cgi?article=4710&amp;context=lc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10</TotalTime>
  <Pages>21</Pages>
  <Words>10722</Words>
  <Characters>61117</Characters>
  <Application>Microsoft Office Word</Application>
  <DocSecurity>0</DocSecurity>
  <Lines>509</Lines>
  <Paragraphs>143</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1</vt:lpstr>
      <vt:lpstr>        2</vt:lpstr>
      <vt:lpstr>        3</vt:lpstr>
    </vt:vector>
  </TitlesOfParts>
  <Company>CISD</Company>
  <LinksUpToDate>false</LinksUpToDate>
  <CharactersWithSpaces>71696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2021-10-08T21:51:00Z</dcterms:created>
  <dcterms:modified xsi:type="dcterms:W3CDTF">2021-10-09T01:51:00Z</dcterms:modified>
</cp:coreProperties>
</file>